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465D6" w14:textId="77777777" w:rsidR="00E9472C" w:rsidRPr="00E9472C" w:rsidRDefault="00E9472C" w:rsidP="00E947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SimSun" w:hAnsi="Calibri" w:cs="Times New Roman"/>
          <w:b/>
          <w:sz w:val="52"/>
          <w:szCs w:val="32"/>
          <w:lang w:eastAsia="en-US"/>
        </w:rPr>
      </w:pPr>
      <w:r w:rsidRPr="00E9472C">
        <w:rPr>
          <w:rFonts w:ascii="Calibri" w:eastAsia="SimSun" w:hAnsi="Calibri" w:cs="Times New Roman"/>
          <w:b/>
          <w:sz w:val="52"/>
          <w:szCs w:val="32"/>
          <w:lang w:eastAsia="en-US"/>
        </w:rPr>
        <w:t>1AC</w:t>
      </w:r>
    </w:p>
    <w:p w14:paraId="5A93A5DF" w14:textId="77777777" w:rsidR="00E9472C" w:rsidRPr="00E9472C" w:rsidRDefault="00E9472C" w:rsidP="00E9472C">
      <w:pPr>
        <w:keepNext/>
        <w:keepLines/>
        <w:pageBreakBefore/>
        <w:spacing w:before="40" w:after="0"/>
        <w:jc w:val="center"/>
        <w:outlineLvl w:val="1"/>
        <w:rPr>
          <w:rFonts w:ascii="Calibri" w:eastAsia="MS Gothic" w:hAnsi="Calibri" w:cs="Times New Roman"/>
          <w:b/>
          <w:sz w:val="44"/>
          <w:szCs w:val="26"/>
          <w:u w:val="double"/>
          <w:lang w:eastAsia="en-US"/>
        </w:rPr>
      </w:pPr>
      <w:r w:rsidRPr="00E9472C">
        <w:rPr>
          <w:rFonts w:ascii="Calibri" w:eastAsia="MS Gothic" w:hAnsi="Calibri" w:cs="Times New Roman"/>
          <w:b/>
          <w:sz w:val="44"/>
          <w:szCs w:val="26"/>
          <w:u w:val="double"/>
          <w:lang w:eastAsia="en-US"/>
        </w:rPr>
        <w:t>Mars</w:t>
      </w:r>
    </w:p>
    <w:p w14:paraId="6D4F41C3"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Plan: The appropriation of Mars by private entities is unjust.</w:t>
      </w:r>
    </w:p>
    <w:p w14:paraId="149AC94F" w14:textId="77777777" w:rsidR="00E9472C" w:rsidRPr="00E9472C" w:rsidRDefault="00E9472C" w:rsidP="00E9472C">
      <w:pPr>
        <w:keepNext/>
        <w:keepLines/>
        <w:pageBreakBefore/>
        <w:spacing w:before="40" w:after="0"/>
        <w:jc w:val="center"/>
        <w:outlineLvl w:val="2"/>
        <w:rPr>
          <w:rFonts w:ascii="Calibri" w:eastAsia="MS Gothic" w:hAnsi="Calibri" w:cs="Times New Roman"/>
          <w:b/>
          <w:sz w:val="32"/>
          <w:szCs w:val="24"/>
          <w:u w:val="single"/>
          <w:lang w:eastAsia="en-US"/>
        </w:rPr>
      </w:pPr>
      <w:r w:rsidRPr="00E9472C">
        <w:rPr>
          <w:rFonts w:ascii="Calibri" w:eastAsia="MS Gothic" w:hAnsi="Calibri" w:cs="Times New Roman"/>
          <w:b/>
          <w:sz w:val="32"/>
          <w:szCs w:val="24"/>
          <w:u w:val="single"/>
          <w:lang w:eastAsia="en-US"/>
        </w:rPr>
        <w:t>Colonization</w:t>
      </w:r>
    </w:p>
    <w:p w14:paraId="11298BBB"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The pursuit of Mars colonization is actively harmful even though it won’t happen – legitimates and sanitizes the activity of the ultra-rich</w:t>
      </w:r>
    </w:p>
    <w:p w14:paraId="01E248F9" w14:textId="77777777" w:rsidR="00E9472C" w:rsidRPr="00E9472C" w:rsidRDefault="00E9472C" w:rsidP="00E9472C">
      <w:pPr>
        <w:rPr>
          <w:rFonts w:ascii="Calibri" w:eastAsia="Cambria" w:hAnsi="Calibri" w:cs="Calibri"/>
          <w:b/>
          <w:bCs/>
          <w:sz w:val="26"/>
          <w:lang w:eastAsia="en-US"/>
        </w:rPr>
      </w:pPr>
      <w:r w:rsidRPr="00E9472C">
        <w:rPr>
          <w:rFonts w:ascii="Calibri" w:eastAsia="Cambria" w:hAnsi="Calibri" w:cs="Calibri"/>
          <w:b/>
          <w:bCs/>
          <w:sz w:val="26"/>
          <w:lang w:eastAsia="en-US"/>
        </w:rPr>
        <w:t>Kern 21</w:t>
      </w:r>
    </w:p>
    <w:p w14:paraId="6116293C"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sz w:val="16"/>
          <w:lang w:eastAsia="en-US"/>
        </w:rPr>
        <w:t xml:space="preserve">(Sim, </w:t>
      </w:r>
      <w:hyperlink r:id="rId5" w:history="1">
        <w:r w:rsidRPr="00E9472C">
          <w:rPr>
            <w:rFonts w:ascii="Calibri" w:eastAsia="Cambria" w:hAnsi="Calibri" w:cs="Calibri"/>
            <w:sz w:val="16"/>
            <w:lang w:eastAsia="en-US"/>
          </w:rPr>
          <w:t>https://www.independent.co.uk/voices/bezos-musk-branson-space-billionaires-b1886741.html</w:t>
        </w:r>
      </w:hyperlink>
      <w:r w:rsidRPr="00E9472C">
        <w:rPr>
          <w:rFonts w:ascii="Calibri" w:eastAsia="Cambria" w:hAnsi="Calibri" w:cs="Calibri"/>
          <w:sz w:val="16"/>
          <w:lang w:eastAsia="en-US"/>
        </w:rPr>
        <w:t>, 7-19)</w:t>
      </w:r>
    </w:p>
    <w:p w14:paraId="2A38C628" w14:textId="77777777" w:rsidR="00E9472C" w:rsidRPr="00E9472C" w:rsidRDefault="00E9472C" w:rsidP="00E9472C">
      <w:pPr>
        <w:rPr>
          <w:rFonts w:ascii="Calibri" w:eastAsia="Cambria" w:hAnsi="Calibri" w:cs="Calibri"/>
          <w:lang w:eastAsia="en-US"/>
        </w:rPr>
      </w:pPr>
      <w:r w:rsidRPr="00E9472C">
        <w:rPr>
          <w:rFonts w:ascii="Calibri" w:eastAsia="Cambria" w:hAnsi="Calibri" w:cs="Calibri"/>
          <w:sz w:val="16"/>
          <w:lang w:eastAsia="en-US"/>
        </w:rPr>
        <w:t xml:space="preserve">Last weekend, Richard </w:t>
      </w:r>
      <w:r w:rsidRPr="00E9472C">
        <w:rPr>
          <w:rFonts w:ascii="Calibri" w:eastAsia="Cambria" w:hAnsi="Calibri" w:cs="Calibri"/>
          <w:u w:val="single"/>
          <w:lang w:eastAsia="en-US"/>
        </w:rPr>
        <w:t>Branson described his bounce</w:t>
      </w:r>
      <w:r w:rsidRPr="00E9472C">
        <w:rPr>
          <w:rFonts w:ascii="Calibri" w:eastAsia="Cambria" w:hAnsi="Calibri" w:cs="Calibri"/>
          <w:sz w:val="16"/>
          <w:lang w:eastAsia="en-US"/>
        </w:rPr>
        <w:t xml:space="preserve"> up to low-earth orbit </w:t>
      </w:r>
      <w:r w:rsidRPr="00E9472C">
        <w:rPr>
          <w:rFonts w:ascii="Calibri" w:eastAsia="Cambria" w:hAnsi="Calibri" w:cs="Calibri"/>
          <w:u w:val="single"/>
          <w:lang w:eastAsia="en-US"/>
        </w:rPr>
        <w:t>as making space “more accessible to all.</w:t>
      </w:r>
      <w:r w:rsidRPr="00E9472C">
        <w:rPr>
          <w:rFonts w:ascii="Calibri" w:eastAsia="Cambria" w:hAnsi="Calibri" w:cs="Calibri"/>
          <w:sz w:val="16"/>
          <w:lang w:eastAsia="en-US"/>
        </w:rPr>
        <w:t xml:space="preserve">” </w:t>
      </w:r>
      <w:r w:rsidRPr="00E9472C">
        <w:rPr>
          <w:rFonts w:ascii="Calibri" w:eastAsia="Cambria" w:hAnsi="Calibri" w:cs="Calibri"/>
          <w:b/>
          <w:iCs/>
          <w:u w:val="single"/>
          <w:lang w:eastAsia="en-US"/>
        </w:rPr>
        <w:t>It’s laughably ironic for a billionaire to co-opt the language of inclusivity to describe the privatization of space flight.</w:t>
      </w:r>
      <w:r w:rsidRPr="00E9472C">
        <w:rPr>
          <w:rFonts w:ascii="Calibri" w:eastAsia="Cambria" w:hAnsi="Calibri" w:cs="Calibri"/>
          <w:sz w:val="16"/>
          <w:lang w:eastAsia="en-US"/>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E9472C">
        <w:rPr>
          <w:rFonts w:ascii="Calibri" w:eastAsia="Cambria" w:hAnsi="Calibri" w:cs="Calibri"/>
          <w:u w:val="single"/>
          <w:lang w:eastAsia="en-US"/>
        </w:rPr>
        <w:t xml:space="preserve">Branson added to the chorus of </w:t>
      </w:r>
      <w:r w:rsidRPr="00E9472C">
        <w:rPr>
          <w:rFonts w:ascii="Calibri" w:eastAsia="Cambria" w:hAnsi="Calibri" w:cs="Calibri"/>
          <w:highlight w:val="green"/>
          <w:u w:val="single"/>
          <w:lang w:eastAsia="en-US"/>
        </w:rPr>
        <w:t>billionaires</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 xml:space="preserve">using </w:t>
      </w:r>
      <w:r w:rsidRPr="00E9472C">
        <w:rPr>
          <w:rFonts w:ascii="Calibri" w:eastAsia="Cambria" w:hAnsi="Calibri" w:cs="Calibri"/>
          <w:b/>
          <w:iCs/>
          <w:highlight w:val="green"/>
          <w:u w:val="single"/>
          <w:lang w:eastAsia="en-US"/>
        </w:rPr>
        <w:t xml:space="preserve">science fiction fantasies to sell us on their </w:t>
      </w:r>
      <w:r w:rsidRPr="00E9472C">
        <w:rPr>
          <w:rFonts w:ascii="Calibri" w:eastAsia="Cambria" w:hAnsi="Calibri" w:cs="Calibri"/>
          <w:b/>
          <w:iCs/>
          <w:u w:val="single"/>
          <w:lang w:eastAsia="en-US"/>
        </w:rPr>
        <w:t xml:space="preserve">vanity </w:t>
      </w:r>
      <w:r w:rsidRPr="00E9472C">
        <w:rPr>
          <w:rFonts w:ascii="Calibri" w:eastAsia="Cambria" w:hAnsi="Calibri" w:cs="Calibri"/>
          <w:b/>
          <w:iCs/>
          <w:highlight w:val="green"/>
          <w:u w:val="single"/>
          <w:lang w:eastAsia="en-US"/>
        </w:rPr>
        <w:t>space programs</w:t>
      </w:r>
      <w:r w:rsidRPr="00E9472C">
        <w:rPr>
          <w:rFonts w:ascii="Calibri" w:eastAsia="Cambria" w:hAnsi="Calibri" w:cs="Calibri"/>
          <w:sz w:val="16"/>
          <w:lang w:eastAsia="en-US"/>
        </w:rPr>
        <w:t xml:space="preserve">. Jeff Bezos will likely treat us to more high-minded speechifying in advance of his launch on Tuesday. He has described Blue Origin’s mission as necessary to avoid putting a limit on energy usage per capita on Earth. Basically, </w:t>
      </w:r>
      <w:r w:rsidRPr="00E9472C">
        <w:rPr>
          <w:rFonts w:ascii="Calibri" w:eastAsia="Cambria" w:hAnsi="Calibri" w:cs="Calibri"/>
          <w:u w:val="single"/>
          <w:lang w:eastAsia="en-US"/>
        </w:rPr>
        <w:t xml:space="preserve">in order to avoid learning to live sustainably here, we must go up to space so we can keep exploiting the hell out of whatever we find up there. </w:t>
      </w:r>
      <w:r w:rsidRPr="00E9472C">
        <w:rPr>
          <w:rFonts w:ascii="Calibri" w:eastAsia="Cambria" w:hAnsi="Calibri" w:cs="Calibri"/>
          <w:sz w:val="16"/>
          <w:lang w:eastAsia="en-US"/>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E9472C">
        <w:rPr>
          <w:rFonts w:ascii="Calibri" w:eastAsia="Cambria" w:hAnsi="Calibri" w:cs="Calibri"/>
          <w:u w:val="single"/>
          <w:lang w:eastAsia="en-US"/>
        </w:rPr>
        <w:t xml:space="preserve">Musk’s rhetoric echoes a commonly-held belief that space colonization is an inevitability, that it’s our destiny. </w:t>
      </w:r>
      <w:r w:rsidRPr="00E9472C">
        <w:rPr>
          <w:rFonts w:ascii="Calibri" w:eastAsia="Cambria" w:hAnsi="Calibri" w:cs="Calibri"/>
          <w:b/>
          <w:iCs/>
          <w:highlight w:val="green"/>
          <w:u w:val="single"/>
          <w:lang w:eastAsia="en-US"/>
        </w:rPr>
        <w:t xml:space="preserve">We should be wary </w:t>
      </w:r>
      <w:r w:rsidRPr="00E9472C">
        <w:rPr>
          <w:rFonts w:ascii="Calibri" w:eastAsia="Cambria" w:hAnsi="Calibri" w:cs="Calibri"/>
          <w:b/>
          <w:iCs/>
          <w:u w:val="single"/>
          <w:lang w:eastAsia="en-US"/>
        </w:rPr>
        <w:t xml:space="preserve">when rich people say </w:t>
      </w:r>
      <w:r w:rsidRPr="00E9472C">
        <w:rPr>
          <w:rFonts w:ascii="Calibri" w:eastAsia="Cambria" w:hAnsi="Calibri" w:cs="Calibri"/>
          <w:b/>
          <w:iCs/>
          <w:highlight w:val="green"/>
          <w:u w:val="single"/>
          <w:lang w:eastAsia="en-US"/>
        </w:rPr>
        <w:t>that colonization is our destiny</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 xml:space="preserve">That rhetoric </w:t>
      </w:r>
      <w:r w:rsidRPr="00E9472C">
        <w:rPr>
          <w:rFonts w:ascii="Calibri" w:eastAsia="Cambria" w:hAnsi="Calibri" w:cs="Calibri"/>
          <w:highlight w:val="green"/>
          <w:u w:val="single"/>
          <w:lang w:eastAsia="en-US"/>
        </w:rPr>
        <w:t xml:space="preserve">sounds </w:t>
      </w:r>
      <w:r w:rsidRPr="00E9472C">
        <w:rPr>
          <w:rFonts w:ascii="Calibri" w:eastAsia="Cambria" w:hAnsi="Calibri" w:cs="Calibri"/>
          <w:u w:val="single"/>
          <w:lang w:eastAsia="en-US"/>
        </w:rPr>
        <w:t xml:space="preserve">awfully </w:t>
      </w:r>
      <w:r w:rsidRPr="00E9472C">
        <w:rPr>
          <w:rFonts w:ascii="Calibri" w:eastAsia="Cambria" w:hAnsi="Calibri" w:cs="Calibri"/>
          <w:highlight w:val="green"/>
          <w:u w:val="single"/>
          <w:lang w:eastAsia="en-US"/>
        </w:rPr>
        <w:t>similar to Manifest Destiny</w:t>
      </w:r>
      <w:r w:rsidRPr="00E9472C">
        <w:rPr>
          <w:rFonts w:ascii="Calibri" w:eastAsia="Cambria" w:hAnsi="Calibri" w:cs="Calibri"/>
          <w:u w:val="single"/>
          <w:lang w:eastAsia="en-US"/>
        </w:rPr>
        <w:t xml:space="preserve">, which provided greedy men a </w:t>
      </w:r>
      <w:r w:rsidRPr="00E9472C">
        <w:rPr>
          <w:rFonts w:ascii="Calibri" w:eastAsia="Cambria" w:hAnsi="Calibri" w:cs="Calibri"/>
          <w:highlight w:val="green"/>
          <w:u w:val="single"/>
          <w:lang w:eastAsia="en-US"/>
        </w:rPr>
        <w:t xml:space="preserve">moral pretense to commit </w:t>
      </w:r>
      <w:r w:rsidRPr="00E9472C">
        <w:rPr>
          <w:rFonts w:ascii="Calibri" w:eastAsia="Cambria" w:hAnsi="Calibri" w:cs="Calibri"/>
          <w:b/>
          <w:iCs/>
          <w:u w:val="single"/>
          <w:lang w:eastAsia="en-US"/>
        </w:rPr>
        <w:t xml:space="preserve">a lot of </w:t>
      </w:r>
      <w:r w:rsidRPr="00E9472C">
        <w:rPr>
          <w:rFonts w:ascii="Calibri" w:eastAsia="Cambria" w:hAnsi="Calibri" w:cs="Calibri"/>
          <w:b/>
          <w:iCs/>
          <w:highlight w:val="green"/>
          <w:u w:val="single"/>
          <w:lang w:eastAsia="en-US"/>
        </w:rPr>
        <w:t>atrocities</w:t>
      </w:r>
      <w:r w:rsidRPr="00E9472C">
        <w:rPr>
          <w:rFonts w:ascii="Calibri" w:eastAsia="Cambria" w:hAnsi="Calibri" w:cs="Calibri"/>
          <w:b/>
          <w:iCs/>
          <w:u w:val="single"/>
          <w:lang w:eastAsia="en-US"/>
        </w:rPr>
        <w:t>.</w:t>
      </w:r>
      <w:r w:rsidRPr="00E9472C">
        <w:rPr>
          <w:rFonts w:ascii="Calibri" w:eastAsia="Cambria" w:hAnsi="Calibri" w:cs="Calibri"/>
          <w:u w:val="single"/>
          <w:lang w:eastAsia="en-US"/>
        </w:rPr>
        <w:t xml:space="preserve"> </w:t>
      </w:r>
      <w:r w:rsidRPr="00E9472C">
        <w:rPr>
          <w:rFonts w:ascii="Calibri" w:eastAsia="Cambria" w:hAnsi="Calibri" w:cs="Calibri"/>
          <w:sz w:val="16"/>
          <w:lang w:eastAsia="en-US"/>
        </w:rPr>
        <w:t xml:space="preserve">I recently wrote a viral Twitter-thread-turned-essay about the enormous challenges of sustaining life in space, and why we’re not going to see lunar colonies anytime soon. But </w:t>
      </w:r>
      <w:r w:rsidRPr="00E9472C">
        <w:rPr>
          <w:rFonts w:ascii="Calibri" w:eastAsia="Calibri" w:hAnsi="Calibri" w:cs="Calibri"/>
          <w:b/>
          <w:iCs/>
          <w:highlight w:val="green"/>
          <w:u w:val="single"/>
          <w:lang w:eastAsia="en-US"/>
        </w:rPr>
        <w:t xml:space="preserve">just because </w:t>
      </w:r>
      <w:r w:rsidRPr="00E9472C">
        <w:rPr>
          <w:rFonts w:ascii="Calibri" w:eastAsia="Calibri" w:hAnsi="Calibri" w:cs="Calibri"/>
          <w:b/>
          <w:iCs/>
          <w:u w:val="single"/>
          <w:lang w:eastAsia="en-US"/>
        </w:rPr>
        <w:t xml:space="preserve">these </w:t>
      </w:r>
      <w:r w:rsidRPr="00E9472C">
        <w:rPr>
          <w:rFonts w:ascii="Calibri" w:eastAsia="Calibri" w:hAnsi="Calibri" w:cs="Calibri"/>
          <w:b/>
          <w:iCs/>
          <w:highlight w:val="green"/>
          <w:u w:val="single"/>
          <w:lang w:eastAsia="en-US"/>
        </w:rPr>
        <w:t>billionaires won’t succeed</w:t>
      </w:r>
      <w:r w:rsidRPr="00E9472C">
        <w:rPr>
          <w:rFonts w:ascii="Calibri" w:eastAsia="Calibri" w:hAnsi="Calibri" w:cs="Calibri"/>
          <w:b/>
          <w:iCs/>
          <w:u w:val="single"/>
          <w:lang w:eastAsia="en-US"/>
        </w:rPr>
        <w:t xml:space="preserve"> in establishing exoplanetary colonies in their lifetimes </w:t>
      </w:r>
      <w:r w:rsidRPr="00E9472C">
        <w:rPr>
          <w:rFonts w:ascii="Calibri" w:eastAsia="Calibri" w:hAnsi="Calibri" w:cs="Calibri"/>
          <w:b/>
          <w:iCs/>
          <w:highlight w:val="green"/>
          <w:u w:val="single"/>
          <w:lang w:eastAsia="en-US"/>
        </w:rPr>
        <w:t>doesn’t mean their pursuit of them isn’t harmful</w:t>
      </w:r>
      <w:r w:rsidRPr="00E9472C">
        <w:rPr>
          <w:rFonts w:ascii="Calibri" w:eastAsia="Calibri" w:hAnsi="Calibri" w:cs="Calibri"/>
          <w:b/>
          <w:iCs/>
          <w:u w:val="single"/>
          <w:lang w:eastAsia="en-US"/>
        </w:rPr>
        <w:t xml:space="preserve">. </w:t>
      </w:r>
      <w:r w:rsidRPr="00E9472C">
        <w:rPr>
          <w:rFonts w:ascii="Calibri" w:eastAsia="Cambria" w:hAnsi="Calibri" w:cs="Calibri"/>
          <w:u w:val="single"/>
          <w:lang w:eastAsia="en-US"/>
        </w:rPr>
        <w:t xml:space="preserve">Bezos, Branson, and Musk have sold the public on their space programs, and as a result, </w:t>
      </w:r>
      <w:r w:rsidRPr="00E9472C">
        <w:rPr>
          <w:rFonts w:ascii="Calibri" w:eastAsia="Cambria" w:hAnsi="Calibri" w:cs="Calibri"/>
          <w:b/>
          <w:iCs/>
          <w:highlight w:val="green"/>
          <w:u w:val="single"/>
          <w:lang w:eastAsia="en-US"/>
        </w:rPr>
        <w:t xml:space="preserve">we’re giving them </w:t>
      </w:r>
      <w:r w:rsidRPr="00E9472C">
        <w:rPr>
          <w:rFonts w:ascii="Calibri" w:eastAsia="Cambria" w:hAnsi="Calibri" w:cs="Calibri"/>
          <w:b/>
          <w:iCs/>
          <w:u w:val="single"/>
          <w:lang w:eastAsia="en-US"/>
        </w:rPr>
        <w:t>a lot of our wealth</w:t>
      </w:r>
      <w:r w:rsidRPr="00E9472C">
        <w:rPr>
          <w:rFonts w:ascii="Calibri" w:eastAsia="Cambria" w:hAnsi="Calibri" w:cs="Calibri"/>
          <w:sz w:val="16"/>
          <w:lang w:eastAsia="en-US"/>
        </w:rPr>
        <w:t xml:space="preserve"> – </w:t>
      </w:r>
      <w:r w:rsidRPr="00E9472C">
        <w:rPr>
          <w:rFonts w:ascii="Calibri" w:eastAsia="Cambria" w:hAnsi="Calibri" w:cs="Calibri"/>
          <w:highlight w:val="green"/>
          <w:u w:val="single"/>
          <w:lang w:eastAsia="en-US"/>
        </w:rPr>
        <w:t xml:space="preserve">billions </w:t>
      </w:r>
      <w:r w:rsidRPr="00E9472C">
        <w:rPr>
          <w:rFonts w:ascii="Calibri" w:eastAsia="Cambria" w:hAnsi="Calibri" w:cs="Calibri"/>
          <w:u w:val="single"/>
          <w:lang w:eastAsia="en-US"/>
        </w:rPr>
        <w:t xml:space="preserve">of dollars </w:t>
      </w:r>
      <w:r w:rsidRPr="00E9472C">
        <w:rPr>
          <w:rFonts w:ascii="Calibri" w:eastAsia="Cambria" w:hAnsi="Calibri" w:cs="Calibri"/>
          <w:highlight w:val="green"/>
          <w:u w:val="single"/>
          <w:lang w:eastAsia="en-US"/>
        </w:rPr>
        <w:t>of taxpayer money and</w:t>
      </w:r>
      <w:r w:rsidRPr="00E9472C">
        <w:rPr>
          <w:rFonts w:ascii="Calibri" w:eastAsia="Cambria" w:hAnsi="Calibri" w:cs="Calibri"/>
          <w:u w:val="single"/>
          <w:lang w:eastAsia="en-US"/>
        </w:rPr>
        <w:t xml:space="preserve"> billions in </w:t>
      </w:r>
      <w:r w:rsidRPr="00E9472C">
        <w:rPr>
          <w:rFonts w:ascii="Calibri" w:eastAsia="Cambria" w:hAnsi="Calibri" w:cs="Calibri"/>
          <w:highlight w:val="green"/>
          <w:u w:val="single"/>
          <w:lang w:eastAsia="en-US"/>
        </w:rPr>
        <w:t>personal investments</w:t>
      </w:r>
      <w:r w:rsidRPr="00E9472C">
        <w:rPr>
          <w:rFonts w:ascii="Calibri" w:eastAsia="Cambria" w:hAnsi="Calibri" w:cs="Calibri"/>
          <w:sz w:val="16"/>
          <w:lang w:eastAsia="en-US"/>
        </w:rPr>
        <w:t xml:space="preserve">. What’s more, </w:t>
      </w:r>
      <w:r w:rsidRPr="00E9472C">
        <w:rPr>
          <w:rFonts w:ascii="Calibri" w:eastAsia="Cambria" w:hAnsi="Calibri" w:cs="Calibri"/>
          <w:u w:val="single"/>
          <w:lang w:eastAsia="en-US"/>
        </w:rPr>
        <w:t>the global economic system is rigged so that a guy like Bezos can become a hundred-billionaire</w:t>
      </w:r>
      <w:r w:rsidRPr="00E9472C">
        <w:rPr>
          <w:rFonts w:ascii="Calibri" w:eastAsia="Cambria" w:hAnsi="Calibri" w:cs="Calibri"/>
          <w:sz w:val="16"/>
          <w:lang w:eastAsia="en-US"/>
        </w:rPr>
        <w:t xml:space="preserve"> while profiting off the labor of over a million employees, some working for poverty wages, who piss in bottles to meet quotas and sometimes die at work. </w:t>
      </w:r>
      <w:r w:rsidRPr="00E9472C">
        <w:rPr>
          <w:rFonts w:ascii="Calibri" w:eastAsia="Cambria" w:hAnsi="Calibri" w:cs="Calibri"/>
          <w:u w:val="single"/>
          <w:lang w:eastAsia="en-US"/>
        </w:rPr>
        <w:t xml:space="preserve">Meanwhile, the activities of the </w:t>
      </w:r>
      <w:r w:rsidRPr="00E9472C">
        <w:rPr>
          <w:rFonts w:ascii="Calibri" w:eastAsia="Cambria" w:hAnsi="Calibri" w:cs="Calibri"/>
          <w:highlight w:val="green"/>
          <w:u w:val="single"/>
          <w:lang w:eastAsia="en-US"/>
        </w:rPr>
        <w:t xml:space="preserve">corporations </w:t>
      </w:r>
      <w:r w:rsidRPr="00E9472C">
        <w:rPr>
          <w:rFonts w:ascii="Calibri" w:eastAsia="Cambria" w:hAnsi="Calibri" w:cs="Calibri"/>
          <w:u w:val="single"/>
          <w:lang w:eastAsia="en-US"/>
        </w:rPr>
        <w:t xml:space="preserve">that create these billionaires </w:t>
      </w:r>
      <w:r w:rsidRPr="00E9472C">
        <w:rPr>
          <w:rFonts w:ascii="Calibri" w:eastAsia="Cambria" w:hAnsi="Calibri" w:cs="Calibri"/>
          <w:highlight w:val="green"/>
          <w:u w:val="single"/>
          <w:lang w:eastAsia="en-US"/>
        </w:rPr>
        <w:t xml:space="preserve">are </w:t>
      </w:r>
      <w:r w:rsidRPr="00E9472C">
        <w:rPr>
          <w:rFonts w:ascii="Calibri" w:eastAsia="Cambria" w:hAnsi="Calibri" w:cs="Calibri"/>
          <w:b/>
          <w:iCs/>
          <w:highlight w:val="green"/>
          <w:u w:val="single"/>
          <w:lang w:eastAsia="en-US"/>
        </w:rPr>
        <w:t>ravaging the only habitable</w:t>
      </w:r>
      <w:r w:rsidRPr="00E9472C">
        <w:rPr>
          <w:rFonts w:ascii="Calibri" w:eastAsia="Cambria" w:hAnsi="Calibri" w:cs="Calibri"/>
          <w:highlight w:val="green"/>
          <w:u w:val="single"/>
          <w:lang w:eastAsia="en-US"/>
        </w:rPr>
        <w:t xml:space="preserve"> planet </w:t>
      </w:r>
      <w:r w:rsidRPr="00E9472C">
        <w:rPr>
          <w:rFonts w:ascii="Calibri" w:eastAsia="Cambria" w:hAnsi="Calibri" w:cs="Calibri"/>
          <w:u w:val="single"/>
          <w:lang w:eastAsia="en-US"/>
        </w:rPr>
        <w:t>we’ve got</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 xml:space="preserve">But because our neo-feudal lords have sold us on a </w:t>
      </w:r>
      <w:r w:rsidRPr="00E9472C">
        <w:rPr>
          <w:rFonts w:ascii="Calibri" w:eastAsia="Cambria" w:hAnsi="Calibri" w:cs="Calibri"/>
          <w:b/>
          <w:iCs/>
          <w:u w:val="single"/>
          <w:lang w:eastAsia="en-US"/>
        </w:rPr>
        <w:t>science-fiction fantasy</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 xml:space="preserve">many look up to them as heroes </w:t>
      </w:r>
      <w:r w:rsidRPr="00E9472C">
        <w:rPr>
          <w:rFonts w:ascii="Calibri" w:eastAsia="Cambria" w:hAnsi="Calibri" w:cs="Calibri"/>
          <w:u w:val="single"/>
          <w:lang w:eastAsia="en-US"/>
        </w:rPr>
        <w:t xml:space="preserve">rather than decrying their </w:t>
      </w:r>
      <w:r w:rsidRPr="00E9472C">
        <w:rPr>
          <w:rFonts w:ascii="Calibri" w:eastAsia="Cambria" w:hAnsi="Calibri" w:cs="Calibri"/>
          <w:b/>
          <w:iCs/>
          <w:u w:val="single"/>
          <w:lang w:eastAsia="en-US"/>
        </w:rPr>
        <w:t>obscene and ill-gotten wealth.</w:t>
      </w:r>
      <w:r w:rsidRPr="00E9472C">
        <w:rPr>
          <w:rFonts w:ascii="Calibri" w:eastAsia="Cambria" w:hAnsi="Calibri" w:cs="Calibri"/>
          <w:u w:val="single"/>
          <w:lang w:eastAsia="en-US"/>
        </w:rPr>
        <w:t xml:space="preserve"> </w:t>
      </w:r>
      <w:r w:rsidRPr="00E9472C">
        <w:rPr>
          <w:rFonts w:ascii="Calibri" w:eastAsia="Cambria" w:hAnsi="Calibri" w:cs="Calibri"/>
          <w:sz w:val="16"/>
          <w:lang w:eastAsia="en-US"/>
        </w:rPr>
        <w:t xml:space="preserve">Look, I love science fiction. I’m a sci-fi writer and a lifelong Trekkie. But I’m starting to realize that </w:t>
      </w:r>
      <w:r w:rsidRPr="00E9472C">
        <w:rPr>
          <w:rFonts w:ascii="Calibri" w:eastAsia="Cambria" w:hAnsi="Calibri" w:cs="Calibri"/>
          <w:u w:val="single"/>
          <w:lang w:eastAsia="en-US"/>
        </w:rPr>
        <w:t>a public which consumes so much science fiction and so little science fact is dangerous</w:t>
      </w:r>
      <w:r w:rsidRPr="00E9472C">
        <w:rPr>
          <w:rFonts w:ascii="Calibri" w:eastAsia="Cambria" w:hAnsi="Calibri" w:cs="Calibri"/>
          <w:sz w:val="16"/>
          <w:lang w:eastAsia="en-US"/>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E9472C">
        <w:rPr>
          <w:rFonts w:ascii="Calibri" w:eastAsia="Cambria" w:hAnsi="Calibri" w:cs="Calibri"/>
          <w:u w:val="single"/>
          <w:lang w:eastAsia="en-US"/>
        </w:rPr>
        <w:t xml:space="preserve">One reason we find the fantasy of outer space colonization so irresistible is the </w:t>
      </w:r>
      <w:r w:rsidRPr="00E9472C">
        <w:rPr>
          <w:rFonts w:ascii="Calibri" w:eastAsia="Cambria" w:hAnsi="Calibri" w:cs="Calibri"/>
          <w:b/>
          <w:iCs/>
          <w:u w:val="single"/>
          <w:lang w:eastAsia="en-US"/>
        </w:rPr>
        <w:t>prospect of starting afresh</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Our global society is enormously complicated, with baked-in bigotries and illogical ways of doing things that seem impossible to untangle here on earth. But on another planet</w:t>
      </w:r>
      <w:r w:rsidRPr="00E9472C">
        <w:rPr>
          <w:rFonts w:ascii="Calibri" w:eastAsia="Cambria" w:hAnsi="Calibri" w:cs="Calibri"/>
          <w:sz w:val="16"/>
          <w:lang w:eastAsia="en-US"/>
        </w:rPr>
        <w:t xml:space="preserve">, so we assume, </w:t>
      </w:r>
      <w:r w:rsidRPr="00E9472C">
        <w:rPr>
          <w:rFonts w:ascii="Calibri" w:eastAsia="Cambria" w:hAnsi="Calibri" w:cs="Calibri"/>
          <w:u w:val="single"/>
          <w:lang w:eastAsia="en-US"/>
        </w:rPr>
        <w:t xml:space="preserve">we could start over and get it right this time. </w:t>
      </w:r>
      <w:r w:rsidRPr="00E9472C">
        <w:rPr>
          <w:rFonts w:ascii="Calibri" w:eastAsia="Cambria" w:hAnsi="Calibri" w:cs="Calibri"/>
          <w:highlight w:val="green"/>
          <w:u w:val="single"/>
          <w:lang w:eastAsia="en-US"/>
        </w:rPr>
        <w:t>Realistically</w:t>
      </w:r>
      <w:r w:rsidRPr="00E9472C">
        <w:rPr>
          <w:rFonts w:ascii="Calibri" w:eastAsia="Cambria" w:hAnsi="Calibri" w:cs="Calibri"/>
          <w:u w:val="single"/>
          <w:lang w:eastAsia="en-US"/>
        </w:rPr>
        <w:t xml:space="preserve">, though, </w:t>
      </w:r>
      <w:r w:rsidRPr="00E9472C">
        <w:rPr>
          <w:rFonts w:ascii="Calibri" w:eastAsia="Cambria" w:hAnsi="Calibri" w:cs="Calibri"/>
          <w:highlight w:val="green"/>
          <w:u w:val="single"/>
          <w:lang w:eastAsia="en-US"/>
        </w:rPr>
        <w:t xml:space="preserve">there’s </w:t>
      </w:r>
      <w:r w:rsidRPr="00E9472C">
        <w:rPr>
          <w:rFonts w:ascii="Calibri" w:eastAsia="Cambria" w:hAnsi="Calibri" w:cs="Calibri"/>
          <w:b/>
          <w:iCs/>
          <w:highlight w:val="green"/>
          <w:u w:val="single"/>
          <w:lang w:eastAsia="en-US"/>
        </w:rPr>
        <w:t>no leaving our messiness behind</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no matter how many light-years away we travel. I can’t think of a better illustration for this than the fact that </w:t>
      </w:r>
      <w:r w:rsidRPr="00E9472C">
        <w:rPr>
          <w:rFonts w:ascii="Calibri" w:eastAsia="Cambria" w:hAnsi="Calibri" w:cs="Calibri"/>
          <w:u w:val="single"/>
          <w:lang w:eastAsia="en-US"/>
        </w:rPr>
        <w:t>the moon is already a toilet</w:t>
      </w:r>
      <w:r w:rsidRPr="00E9472C">
        <w:rPr>
          <w:rFonts w:ascii="Calibri" w:eastAsia="Cambria" w:hAnsi="Calibri" w:cs="Calibri"/>
          <w:sz w:val="16"/>
          <w:lang w:eastAsia="en-US"/>
        </w:rPr>
        <w:t xml:space="preserve">. When people think of what astronauts left behind on the moon, they might picture Buzz Aldrin planting an American flag. But I picture all the literal shit we left up there. NASA, unlike any respectable hiker, didn’t value “packing out waste”. The pooping protocol for Apollo astronauts involved wearing adhesive bags 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E9472C">
        <w:rPr>
          <w:rFonts w:ascii="Calibri" w:eastAsia="Cambria" w:hAnsi="Calibri" w:cs="Calibri"/>
          <w:u w:val="single"/>
          <w:lang w:eastAsia="en-US"/>
        </w:rPr>
        <w:t>Anywhere we travel, we’ll be bringing all our shit – literal and figurative – with us. And as any Apollo astronaut can tell you, shit is much easier to deal with on Earth than in space</w:t>
      </w:r>
      <w:r w:rsidRPr="00E9472C">
        <w:rPr>
          <w:rFonts w:ascii="Calibri" w:eastAsia="Cambria" w:hAnsi="Calibri" w:cs="Calibri"/>
          <w:sz w:val="16"/>
          <w:lang w:eastAsia="en-US"/>
        </w:rPr>
        <w:t xml:space="preserve">. </w:t>
      </w:r>
      <w:r w:rsidRPr="00E9472C">
        <w:rPr>
          <w:rFonts w:ascii="Calibri" w:eastAsia="Cambria" w:hAnsi="Calibri" w:cs="Calibri"/>
          <w:b/>
          <w:iCs/>
          <w:u w:val="single"/>
          <w:lang w:eastAsia="en-US"/>
        </w:rPr>
        <w:t>If you care deeply, as I do, about the long-term goals of space science, it’s imperative to put a stop to the world-eating overconsumption that creates billionaires, rather than indulging their pet projects</w:t>
      </w:r>
      <w:r w:rsidRPr="00E9472C">
        <w:rPr>
          <w:rFonts w:ascii="Calibri" w:eastAsia="Cambria" w:hAnsi="Calibri" w:cs="Calibri"/>
          <w:sz w:val="16"/>
          <w:lang w:eastAsia="en-US"/>
        </w:rPr>
        <w:t xml:space="preserve">. For now, </w:t>
      </w:r>
      <w:r w:rsidRPr="00E9472C">
        <w:rPr>
          <w:rFonts w:ascii="Calibri" w:eastAsia="Cambria" w:hAnsi="Calibri" w:cs="Calibri"/>
          <w:highlight w:val="green"/>
          <w:u w:val="single"/>
          <w:lang w:eastAsia="en-US"/>
        </w:rPr>
        <w:t xml:space="preserve">the best thing we could do </w:t>
      </w:r>
      <w:r w:rsidRPr="00E9472C">
        <w:rPr>
          <w:rFonts w:ascii="Calibri" w:eastAsia="Cambria" w:hAnsi="Calibri" w:cs="Calibri"/>
          <w:u w:val="single"/>
          <w:lang w:eastAsia="en-US"/>
        </w:rPr>
        <w:t xml:space="preserve">to ensure humanity’s long-term survival in space </w:t>
      </w:r>
      <w:r w:rsidRPr="00E9472C">
        <w:rPr>
          <w:rFonts w:ascii="Calibri" w:eastAsia="Cambria" w:hAnsi="Calibri" w:cs="Calibri"/>
          <w:highlight w:val="green"/>
          <w:u w:val="single"/>
          <w:lang w:eastAsia="en-US"/>
        </w:rPr>
        <w:t xml:space="preserve">is to </w:t>
      </w:r>
      <w:r w:rsidRPr="00E9472C">
        <w:rPr>
          <w:rFonts w:ascii="Calibri" w:eastAsia="Cambria" w:hAnsi="Calibri" w:cs="Calibri"/>
          <w:b/>
          <w:iCs/>
          <w:highlight w:val="green"/>
          <w:u w:val="single"/>
          <w:lang w:eastAsia="en-US"/>
        </w:rPr>
        <w:t xml:space="preserve">figure out living sustainably </w:t>
      </w:r>
      <w:r w:rsidRPr="00E9472C">
        <w:rPr>
          <w:rFonts w:ascii="Calibri" w:eastAsia="Cambria" w:hAnsi="Calibri" w:cs="Calibri"/>
          <w:b/>
          <w:iCs/>
          <w:u w:val="single"/>
          <w:lang w:eastAsia="en-US"/>
        </w:rPr>
        <w:t xml:space="preserve">here </w:t>
      </w:r>
      <w:r w:rsidRPr="00E9472C">
        <w:rPr>
          <w:rFonts w:ascii="Calibri" w:eastAsia="Cambria" w:hAnsi="Calibri" w:cs="Calibri"/>
          <w:b/>
          <w:iCs/>
          <w:highlight w:val="green"/>
          <w:u w:val="single"/>
          <w:lang w:eastAsia="en-US"/>
        </w:rPr>
        <w:t>on earth</w:t>
      </w:r>
      <w:r w:rsidRPr="00E9472C">
        <w:rPr>
          <w:rFonts w:ascii="Calibri" w:eastAsia="Cambria" w:hAnsi="Calibri" w:cs="Calibri"/>
          <w:b/>
          <w:iCs/>
          <w:u w:val="single"/>
          <w:lang w:eastAsia="en-US"/>
        </w:rPr>
        <w:t>.</w:t>
      </w:r>
      <w:r w:rsidRPr="00E9472C">
        <w:rPr>
          <w:rFonts w:ascii="Calibri" w:eastAsia="Cambria" w:hAnsi="Calibri" w:cs="Calibri"/>
          <w:sz w:val="16"/>
          <w:lang w:eastAsia="en-US"/>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5F16B177"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 xml:space="preserve">Ventures directly trade off with NASA’s own– private companies get billions in subsidies to waste on Mars </w:t>
      </w:r>
    </w:p>
    <w:p w14:paraId="04A30045" w14:textId="77777777" w:rsidR="00E9472C" w:rsidRPr="00E9472C" w:rsidRDefault="00E9472C" w:rsidP="00E9472C">
      <w:pPr>
        <w:rPr>
          <w:rFonts w:ascii="Calibri" w:eastAsia="Cambria" w:hAnsi="Calibri" w:cs="Calibri"/>
          <w:b/>
          <w:bCs/>
          <w:sz w:val="26"/>
          <w:lang w:eastAsia="en-US"/>
        </w:rPr>
      </w:pPr>
      <w:r w:rsidRPr="00E9472C">
        <w:rPr>
          <w:rFonts w:ascii="Calibri" w:eastAsia="Cambria" w:hAnsi="Calibri" w:cs="Calibri"/>
          <w:b/>
          <w:bCs/>
          <w:sz w:val="26"/>
          <w:lang w:eastAsia="en-US"/>
        </w:rPr>
        <w:t>Pizzigati 18</w:t>
      </w:r>
    </w:p>
    <w:p w14:paraId="7C4E08F7"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sz w:val="16"/>
          <w:lang w:eastAsia="en-US"/>
        </w:rPr>
        <w:t>Sam Pizzigati, (Veteran labor journalist and Institute for Policy Studies associate), 3-21-2018, "Billionaires won’t save the world – just look at Elon Musk," https://www.commondreams.org/views/2018/03/21/billionaires-wont-save-world-just-look-elon-musk, // HW AW</w:t>
      </w:r>
    </w:p>
    <w:p w14:paraId="58BAEAE2"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u w:val="single"/>
          <w:lang w:eastAsia="en-US"/>
        </w:rPr>
        <w:t>Will Mars save humanity</w:t>
      </w:r>
      <w:r w:rsidRPr="00E9472C">
        <w:rPr>
          <w:rFonts w:ascii="Calibri" w:eastAsia="Cambria" w:hAnsi="Calibri" w:cs="Calibri"/>
          <w:sz w:val="16"/>
          <w:lang w:eastAsia="en-US"/>
        </w:rPr>
        <w:t xml:space="preserve">? Or will our savior be billionaire Elon Musk? </w:t>
      </w:r>
      <w:r w:rsidRPr="00E9472C">
        <w:rPr>
          <w:rFonts w:ascii="Calibri" w:eastAsia="Cambria" w:hAnsi="Calibri" w:cs="Calibri"/>
          <w:highlight w:val="green"/>
          <w:u w:val="single"/>
          <w:lang w:eastAsia="en-US"/>
        </w:rPr>
        <w:t>Musk</w:t>
      </w:r>
      <w:r w:rsidRPr="00E9472C">
        <w:rPr>
          <w:rFonts w:ascii="Calibri" w:eastAsia="Cambria" w:hAnsi="Calibri" w:cs="Calibri"/>
          <w:sz w:val="16"/>
          <w:lang w:eastAsia="en-US"/>
        </w:rPr>
        <w:t xml:space="preserve">, the CEO of SpaceX and Tesla, humbly believes we don’t have to choose. </w:t>
      </w:r>
      <w:r w:rsidRPr="00E9472C">
        <w:rPr>
          <w:rFonts w:ascii="Calibri" w:eastAsia="Cambria" w:hAnsi="Calibri" w:cs="Calibri"/>
          <w:u w:val="single"/>
          <w:lang w:eastAsia="en-US"/>
        </w:rPr>
        <w:t xml:space="preserve">Mars will save us, he </w:t>
      </w:r>
      <w:r w:rsidRPr="00E9472C">
        <w:rPr>
          <w:rFonts w:ascii="Calibri" w:eastAsia="Cambria" w:hAnsi="Calibri" w:cs="Calibri"/>
          <w:highlight w:val="green"/>
          <w:u w:val="single"/>
          <w:lang w:eastAsia="en-US"/>
        </w:rPr>
        <w:t>promises</w:t>
      </w:r>
      <w:r w:rsidRPr="00E9472C">
        <w:rPr>
          <w:rFonts w:ascii="Calibri" w:eastAsia="Cambria" w:hAnsi="Calibri" w:cs="Calibri"/>
          <w:u w:val="single"/>
          <w:lang w:eastAsia="en-US"/>
        </w:rPr>
        <w:t xml:space="preserve">, and Musk himself will </w:t>
      </w:r>
      <w:r w:rsidRPr="00E9472C">
        <w:rPr>
          <w:rFonts w:ascii="Calibri" w:eastAsia="Cambria" w:hAnsi="Calibri" w:cs="Calibri"/>
          <w:highlight w:val="green"/>
          <w:u w:val="single"/>
          <w:lang w:eastAsia="en-US"/>
        </w:rPr>
        <w:t>engineer this Mars miracle</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In 2019, </w:t>
      </w:r>
      <w:r w:rsidRPr="00E9472C">
        <w:rPr>
          <w:rFonts w:ascii="Calibri" w:eastAsia="Cambria" w:hAnsi="Calibri" w:cs="Calibri"/>
          <w:u w:val="single"/>
          <w:lang w:eastAsia="en-US"/>
        </w:rPr>
        <w:t xml:space="preserve">Musk claims, SpaceX will </w:t>
      </w:r>
      <w:hyperlink r:id="rId6" w:history="1">
        <w:r w:rsidRPr="00E9472C">
          <w:rPr>
            <w:rFonts w:ascii="Calibri" w:eastAsia="Cambria" w:hAnsi="Calibri" w:cs="Calibri"/>
            <w:u w:val="single"/>
            <w:lang w:eastAsia="en-US"/>
          </w:rPr>
          <w:t>start making</w:t>
        </w:r>
      </w:hyperlink>
      <w:r w:rsidRPr="00E9472C">
        <w:rPr>
          <w:rFonts w:ascii="Calibri" w:eastAsia="Cambria" w:hAnsi="Calibri" w:cs="Calibri"/>
          <w:u w:val="single"/>
          <w:lang w:eastAsia="en-US"/>
        </w:rPr>
        <w:t xml:space="preserve"> short trips to Mars</w:t>
      </w:r>
      <w:r w:rsidRPr="00E9472C">
        <w:rPr>
          <w:rFonts w:ascii="Calibri" w:eastAsia="Cambria" w:hAnsi="Calibri" w:cs="Calibri"/>
          <w:sz w:val="16"/>
          <w:lang w:eastAsia="en-US"/>
        </w:rPr>
        <w:t xml:space="preserve">. By the early 2020s, his company will begin colonizing the Red Planet with a human population. </w:t>
      </w:r>
      <w:r w:rsidRPr="00E9472C">
        <w:rPr>
          <w:rFonts w:ascii="Calibri" w:eastAsia="Cambria" w:hAnsi="Calibri" w:cs="Calibri"/>
          <w:u w:val="single"/>
          <w:lang w:eastAsia="en-US"/>
        </w:rPr>
        <w:t xml:space="preserve">Why this feverish haste to set foot on interplanetary terra firma? Musk </w:t>
      </w:r>
      <w:hyperlink r:id="rId7" w:history="1">
        <w:r w:rsidRPr="00E9472C">
          <w:rPr>
            <w:rFonts w:ascii="Calibri" w:eastAsia="Cambria" w:hAnsi="Calibri" w:cs="Calibri"/>
            <w:u w:val="single"/>
            <w:lang w:eastAsia="en-US"/>
          </w:rPr>
          <w:t>sees</w:t>
        </w:r>
      </w:hyperlink>
      <w:r w:rsidRPr="00E9472C">
        <w:rPr>
          <w:rFonts w:ascii="Calibri" w:eastAsia="Cambria" w:hAnsi="Calibri" w:cs="Calibri"/>
          <w:u w:val="single"/>
          <w:lang w:eastAsia="en-US"/>
        </w:rPr>
        <w:t xml:space="preserve"> a new “dark age” descending on our precious Earth. </w:t>
      </w:r>
      <w:r w:rsidRPr="00E9472C">
        <w:rPr>
          <w:rFonts w:ascii="Calibri" w:eastAsia="Cambria" w:hAnsi="Calibri" w:cs="Calibri"/>
          <w:sz w:val="16"/>
          <w:lang w:eastAsia="en-US"/>
        </w:rPr>
        <w:t xml:space="preserve">Another world war — or some environmental collapse — appears likely to threaten us with extinction, he fears. </w:t>
      </w:r>
      <w:r w:rsidRPr="00E9472C">
        <w:rPr>
          <w:rFonts w:ascii="Calibri" w:eastAsia="Cambria" w:hAnsi="Calibri" w:cs="Calibri"/>
          <w:u w:val="single"/>
          <w:lang w:eastAsia="en-US"/>
        </w:rPr>
        <w:t>Mars strikes Musk as our ideal refuge, the place where humankind will heroically regroup and eventually “</w:t>
      </w:r>
      <w:r w:rsidRPr="00E9472C">
        <w:rPr>
          <w:rFonts w:ascii="Calibri" w:eastAsia="Cambria" w:hAnsi="Calibri" w:cs="Calibri"/>
          <w:highlight w:val="green"/>
          <w:u w:val="single"/>
          <w:lang w:eastAsia="en-US"/>
        </w:rPr>
        <w:t>bring human civilization back” to our mother planet</w:t>
      </w:r>
      <w:r w:rsidRPr="00E9472C">
        <w:rPr>
          <w:rFonts w:ascii="Calibri" w:eastAsia="Cambria" w:hAnsi="Calibri" w:cs="Calibri"/>
          <w:u w:val="single"/>
          <w:lang w:eastAsia="en-US"/>
        </w:rPr>
        <w:t xml:space="preserve">. </w:t>
      </w:r>
      <w:r w:rsidRPr="00E9472C">
        <w:rPr>
          <w:rFonts w:ascii="Calibri" w:eastAsia="Cambria" w:hAnsi="Calibri" w:cs="Calibri"/>
          <w:sz w:val="16"/>
          <w:lang w:eastAsia="en-US"/>
        </w:rPr>
        <w:t xml:space="preserve">And we can even have some fun in the process. The Mars colony that Musk envisions will have everything from iron foundries to “pizza joints and nightclubs.” </w:t>
      </w:r>
      <w:r w:rsidRPr="00E9472C">
        <w:rPr>
          <w:rFonts w:ascii="Calibri" w:eastAsia="Cambria" w:hAnsi="Calibri" w:cs="Calibri"/>
          <w:u w:val="single"/>
          <w:lang w:eastAsia="en-US"/>
        </w:rPr>
        <w:t xml:space="preserve">“Mars,” he </w:t>
      </w:r>
      <w:hyperlink r:id="rId8" w:history="1">
        <w:r w:rsidRPr="00E9472C">
          <w:rPr>
            <w:rFonts w:ascii="Calibri" w:eastAsia="Cambria" w:hAnsi="Calibri" w:cs="Calibri"/>
            <w:u w:val="single"/>
            <w:lang w:eastAsia="en-US"/>
          </w:rPr>
          <w:t>quips</w:t>
        </w:r>
      </w:hyperlink>
      <w:r w:rsidRPr="00E9472C">
        <w:rPr>
          <w:rFonts w:ascii="Calibri" w:eastAsia="Cambria" w:hAnsi="Calibri" w:cs="Calibri"/>
          <w:u w:val="single"/>
          <w:lang w:eastAsia="en-US"/>
        </w:rPr>
        <w:t>, “should really have great bars.”</w:t>
      </w:r>
      <w:r w:rsidRPr="00E9472C">
        <w:rPr>
          <w:rFonts w:ascii="Calibri" w:eastAsia="Cambria" w:hAnsi="Calibri" w:cs="Calibri"/>
          <w:sz w:val="16"/>
          <w:lang w:eastAsia="en-US"/>
        </w:rPr>
        <w:t xml:space="preserve"> Reporters have become accustomed to this sort of visionary whimsy from Musk. The billionaire, In These Times says, has </w:t>
      </w:r>
      <w:hyperlink r:id="rId9" w:history="1">
        <w:r w:rsidRPr="00E9472C">
          <w:rPr>
            <w:rFonts w:ascii="Calibri" w:eastAsia="Cambria" w:hAnsi="Calibri" w:cs="Calibri"/>
            <w:sz w:val="16"/>
            <w:lang w:eastAsia="en-US"/>
          </w:rPr>
          <w:t>crafted</w:t>
        </w:r>
      </w:hyperlink>
      <w:r w:rsidRPr="00E9472C">
        <w:rPr>
          <w:rFonts w:ascii="Calibri" w:eastAsia="Cambria" w:hAnsi="Calibri" w:cs="Calibri"/>
          <w:sz w:val="16"/>
          <w:lang w:eastAsia="en-US"/>
        </w:rPr>
        <w:t xml:space="preserve"> his image as </w:t>
      </w:r>
      <w:r w:rsidRPr="00E9472C">
        <w:rPr>
          <w:rFonts w:ascii="Calibri" w:eastAsia="Cambria" w:hAnsi="Calibri" w:cs="Calibri"/>
          <w:u w:val="single"/>
          <w:lang w:eastAsia="en-US"/>
        </w:rPr>
        <w:t xml:space="preserve">“a </w:t>
      </w:r>
      <w:r w:rsidRPr="00E9472C">
        <w:rPr>
          <w:rFonts w:ascii="Calibri" w:eastAsia="Cambria" w:hAnsi="Calibri" w:cs="Calibri"/>
          <w:highlight w:val="green"/>
          <w:u w:val="single"/>
          <w:lang w:eastAsia="en-US"/>
        </w:rPr>
        <w:t>quirky</w:t>
      </w:r>
      <w:r w:rsidRPr="00E9472C">
        <w:rPr>
          <w:rFonts w:ascii="Calibri" w:eastAsia="Cambria" w:hAnsi="Calibri" w:cs="Calibri"/>
          <w:u w:val="single"/>
          <w:lang w:eastAsia="en-US"/>
        </w:rPr>
        <w:t xml:space="preserve"> and slightly off-kilter playboy </w:t>
      </w:r>
      <w:r w:rsidRPr="00E9472C">
        <w:rPr>
          <w:rFonts w:ascii="Calibri" w:eastAsia="Cambria" w:hAnsi="Calibri" w:cs="Calibri"/>
          <w:highlight w:val="green"/>
          <w:u w:val="single"/>
          <w:lang w:eastAsia="en-US"/>
        </w:rPr>
        <w:t>genius</w:t>
      </w:r>
      <w:r w:rsidRPr="00E9472C">
        <w:rPr>
          <w:rFonts w:ascii="Calibri" w:eastAsia="Cambria" w:hAnsi="Calibri" w:cs="Calibri"/>
          <w:u w:val="single"/>
          <w:lang w:eastAsia="en-US"/>
        </w:rPr>
        <w:t xml:space="preserve"> inventor </w:t>
      </w:r>
      <w:r w:rsidRPr="00E9472C">
        <w:rPr>
          <w:rFonts w:ascii="Calibri" w:eastAsia="Cambria" w:hAnsi="Calibri" w:cs="Calibri"/>
          <w:highlight w:val="green"/>
          <w:u w:val="single"/>
          <w:lang w:eastAsia="en-US"/>
        </w:rPr>
        <w:t>capable of</w:t>
      </w:r>
      <w:r w:rsidRPr="00E9472C">
        <w:rPr>
          <w:rFonts w:ascii="Calibri" w:eastAsia="Cambria" w:hAnsi="Calibri" w:cs="Calibri"/>
          <w:u w:val="single"/>
          <w:lang w:eastAsia="en-US"/>
        </w:rPr>
        <w:t xml:space="preserve"> conquering </w:t>
      </w:r>
      <w:r w:rsidRPr="00E9472C">
        <w:rPr>
          <w:rFonts w:ascii="Calibri" w:eastAsia="Cambria" w:hAnsi="Calibri" w:cs="Calibri"/>
          <w:highlight w:val="green"/>
          <w:u w:val="single"/>
          <w:lang w:eastAsia="en-US"/>
        </w:rPr>
        <w:t>everything from outer space to the climate crisis</w:t>
      </w:r>
      <w:r w:rsidRPr="00E9472C">
        <w:rPr>
          <w:rFonts w:ascii="Calibri" w:eastAsia="Cambria" w:hAnsi="Calibri" w:cs="Calibri"/>
          <w:u w:val="single"/>
          <w:lang w:eastAsia="en-US"/>
        </w:rPr>
        <w:t xml:space="preserve"> with the sheer force of his imagination.”</w:t>
      </w:r>
      <w:r w:rsidRPr="00E9472C">
        <w:rPr>
          <w:rFonts w:ascii="Calibri" w:eastAsia="Cambria" w:hAnsi="Calibri" w:cs="Calibri"/>
          <w:sz w:val="16"/>
          <w:lang w:eastAsia="en-US"/>
        </w:rPr>
        <w:t xml:space="preserve"> This carefully cultivated image has proven extraordinarily lucrative. Investors now value Tesla, his 15-year-old car company, at around $60 billion — not bad, </w:t>
      </w:r>
      <w:hyperlink r:id="rId10" w:history="1">
        <w:r w:rsidRPr="00E9472C">
          <w:rPr>
            <w:rFonts w:ascii="Calibri" w:eastAsia="Cambria" w:hAnsi="Calibri" w:cs="Calibri"/>
            <w:sz w:val="16"/>
            <w:lang w:eastAsia="en-US"/>
          </w:rPr>
          <w:t>note</w:t>
        </w:r>
      </w:hyperlink>
      <w:r w:rsidRPr="00E9472C">
        <w:rPr>
          <w:rFonts w:ascii="Calibri" w:eastAsia="Cambria" w:hAnsi="Calibri" w:cs="Calibri"/>
          <w:sz w:val="16"/>
          <w:lang w:eastAsia="en-US"/>
        </w:rPr>
        <w:t xml:space="preserve"> Wall Street watchdogs Pam and Russ Martens, for a firm that “lost almost $2 billion last year and has never delivered an annual profit to shareholders.” But </w:t>
      </w:r>
      <w:r w:rsidRPr="00E9472C">
        <w:rPr>
          <w:rFonts w:ascii="Calibri" w:eastAsia="Cambria" w:hAnsi="Calibri" w:cs="Calibri"/>
          <w:u w:val="single"/>
          <w:lang w:eastAsia="en-US"/>
        </w:rPr>
        <w:t xml:space="preserve">Musk remains </w:t>
      </w:r>
      <w:hyperlink r:id="rId11" w:history="1">
        <w:r w:rsidRPr="00E9472C">
          <w:rPr>
            <w:rFonts w:ascii="Calibri" w:eastAsia="Cambria" w:hAnsi="Calibri" w:cs="Calibri"/>
            <w:u w:val="single"/>
            <w:lang w:eastAsia="en-US"/>
          </w:rPr>
          <w:t>supremely confident</w:t>
        </w:r>
      </w:hyperlink>
      <w:r w:rsidRPr="00E9472C">
        <w:rPr>
          <w:rFonts w:ascii="Calibri" w:eastAsia="Cambria" w:hAnsi="Calibri" w:cs="Calibri"/>
          <w:u w:val="single"/>
          <w:lang w:eastAsia="en-US"/>
        </w:rPr>
        <w:t xml:space="preserve"> that his enterprise on Mars will take root and prosper.</w:t>
      </w:r>
      <w:r w:rsidRPr="00E9472C">
        <w:rPr>
          <w:rFonts w:ascii="Calibri" w:eastAsia="Cambria" w:hAnsi="Calibri" w:cs="Calibri"/>
          <w:sz w:val="16"/>
          <w:lang w:eastAsia="en-US"/>
        </w:rPr>
        <w:t xml:space="preserve"> He’s betting a good chunk of his fortune on that. Or rather, </w:t>
      </w:r>
      <w:r w:rsidRPr="00E9472C">
        <w:rPr>
          <w:rFonts w:ascii="Calibri" w:eastAsia="Cambria" w:hAnsi="Calibri" w:cs="Calibri"/>
          <w:b/>
          <w:bCs/>
          <w:highlight w:val="green"/>
          <w:u w:val="single"/>
          <w:lang w:eastAsia="en-US"/>
        </w:rPr>
        <w:t>he’s betting</w:t>
      </w:r>
      <w:r w:rsidRPr="00E9472C">
        <w:rPr>
          <w:rFonts w:ascii="Calibri" w:eastAsia="Cambria" w:hAnsi="Calibri" w:cs="Calibri"/>
          <w:b/>
          <w:bCs/>
          <w:u w:val="single"/>
          <w:lang w:eastAsia="en-US"/>
        </w:rPr>
        <w:t xml:space="preserve"> a good chunk of </w:t>
      </w:r>
      <w:r w:rsidRPr="00E9472C">
        <w:rPr>
          <w:rFonts w:ascii="Calibri" w:eastAsia="Cambria" w:hAnsi="Calibri" w:cs="Calibri"/>
          <w:b/>
          <w:bCs/>
          <w:highlight w:val="green"/>
          <w:u w:val="single"/>
          <w:lang w:eastAsia="en-US"/>
        </w:rPr>
        <w:t>taxpayers’ fortune</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Musk owes his billions</w:t>
      </w:r>
      <w:r w:rsidRPr="00E9472C">
        <w:rPr>
          <w:rFonts w:ascii="Calibri" w:eastAsia="Cambria" w:hAnsi="Calibri" w:cs="Calibri"/>
          <w:sz w:val="16"/>
          <w:lang w:eastAsia="en-US"/>
        </w:rPr>
        <w:t xml:space="preserve">, as commentator Kate Aronoff </w:t>
      </w:r>
      <w:hyperlink r:id="rId12" w:history="1">
        <w:r w:rsidRPr="00E9472C">
          <w:rPr>
            <w:rFonts w:ascii="Calibri" w:eastAsia="Cambria" w:hAnsi="Calibri" w:cs="Calibri"/>
            <w:sz w:val="16"/>
            <w:lang w:eastAsia="en-US"/>
          </w:rPr>
          <w:t>points out</w:t>
        </w:r>
      </w:hyperlink>
      <w:r w:rsidRPr="00E9472C">
        <w:rPr>
          <w:rFonts w:ascii="Calibri" w:eastAsia="Cambria" w:hAnsi="Calibri" w:cs="Calibri"/>
          <w:sz w:val="16"/>
          <w:lang w:eastAsia="en-US"/>
        </w:rPr>
        <w:t xml:space="preserve">, to the </w:t>
      </w:r>
      <w:r w:rsidRPr="00E9472C">
        <w:rPr>
          <w:rFonts w:ascii="Calibri" w:eastAsia="Cambria" w:hAnsi="Calibri" w:cs="Calibri"/>
          <w:b/>
          <w:bCs/>
          <w:u w:val="single"/>
          <w:lang w:eastAsia="en-US"/>
        </w:rPr>
        <w:t>billions in direct taxpayer subsidies his companies have received over the years — and the billions more in taxpayer-funded research into rocket technology and other high-tech fields of knowledge</w:t>
      </w:r>
      <w:r w:rsidRPr="00E9472C">
        <w:rPr>
          <w:rFonts w:ascii="Calibri" w:eastAsia="Cambria" w:hAnsi="Calibri" w:cs="Calibri"/>
          <w:sz w:val="16"/>
          <w:lang w:eastAsia="en-US"/>
        </w:rPr>
        <w:t xml:space="preserve">. </w:t>
      </w:r>
      <w:r w:rsidRPr="00E9472C">
        <w:rPr>
          <w:rFonts w:ascii="Calibri" w:eastAsia="Cambria" w:hAnsi="Calibri" w:cs="Calibri"/>
          <w:b/>
          <w:bCs/>
          <w:u w:val="single"/>
          <w:lang w:eastAsia="en-US"/>
        </w:rPr>
        <w:t xml:space="preserve">So </w:t>
      </w:r>
      <w:r w:rsidRPr="00E9472C">
        <w:rPr>
          <w:rFonts w:ascii="Calibri" w:eastAsia="Cambria" w:hAnsi="Calibri" w:cs="Calibri"/>
          <w:b/>
          <w:bCs/>
          <w:highlight w:val="green"/>
          <w:u w:val="single"/>
          <w:lang w:eastAsia="en-US"/>
        </w:rPr>
        <w:t>Musk is essentially investing our billions in</w:t>
      </w:r>
      <w:r w:rsidRPr="00E9472C">
        <w:rPr>
          <w:rFonts w:ascii="Calibri" w:eastAsia="Cambria" w:hAnsi="Calibri" w:cs="Calibri"/>
          <w:b/>
          <w:bCs/>
          <w:u w:val="single"/>
          <w:lang w:eastAsia="en-US"/>
        </w:rPr>
        <w:t xml:space="preserve"> his own pet projects, everything from </w:t>
      </w:r>
      <w:r w:rsidRPr="00E9472C">
        <w:rPr>
          <w:rFonts w:ascii="Calibri" w:eastAsia="Cambria" w:hAnsi="Calibri" w:cs="Calibri"/>
          <w:b/>
          <w:bCs/>
          <w:highlight w:val="green"/>
          <w:u w:val="single"/>
          <w:lang w:eastAsia="en-US"/>
        </w:rPr>
        <w:t>the Mars gambit</w:t>
      </w:r>
      <w:r w:rsidRPr="00E9472C">
        <w:rPr>
          <w:rFonts w:ascii="Calibri" w:eastAsia="Cambria" w:hAnsi="Calibri" w:cs="Calibri"/>
          <w:b/>
          <w:bCs/>
          <w:u w:val="single"/>
          <w:lang w:eastAsia="en-US"/>
        </w:rPr>
        <w:t xml:space="preserve"> to establishing a </w:t>
      </w:r>
      <w:hyperlink r:id="rId13" w:history="1">
        <w:r w:rsidRPr="00E9472C">
          <w:rPr>
            <w:rFonts w:ascii="Calibri" w:eastAsia="Cambria" w:hAnsi="Calibri" w:cs="Calibri"/>
            <w:b/>
            <w:bCs/>
            <w:u w:val="single"/>
            <w:lang w:eastAsia="en-US"/>
          </w:rPr>
          <w:t>mass-market niche</w:t>
        </w:r>
      </w:hyperlink>
      <w:r w:rsidRPr="00E9472C">
        <w:rPr>
          <w:rFonts w:ascii="Calibri" w:eastAsia="Cambria" w:hAnsi="Calibri" w:cs="Calibri"/>
          <w:b/>
          <w:bCs/>
          <w:u w:val="single"/>
          <w:lang w:eastAsia="en-US"/>
        </w:rPr>
        <w:t xml:space="preserve"> for high-tech flamethrowers.</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None of this is going to rescue humanity anytime soon.</w:t>
      </w:r>
      <w:r w:rsidRPr="00E9472C">
        <w:rPr>
          <w:rFonts w:ascii="Calibri" w:eastAsia="Cambria" w:hAnsi="Calibri" w:cs="Calibri"/>
          <w:sz w:val="16"/>
          <w:lang w:eastAsia="en-US"/>
        </w:rPr>
        <w:t xml:space="preserve"> Indeed, </w:t>
      </w:r>
      <w:r w:rsidRPr="00E9472C">
        <w:rPr>
          <w:rFonts w:ascii="Calibri" w:eastAsia="Cambria" w:hAnsi="Calibri" w:cs="Calibri"/>
          <w:highlight w:val="green"/>
          <w:u w:val="single"/>
          <w:lang w:eastAsia="en-US"/>
        </w:rPr>
        <w:t>if Musk really wanted to ensure</w:t>
      </w:r>
      <w:r w:rsidRPr="00E9472C">
        <w:rPr>
          <w:rFonts w:ascii="Calibri" w:eastAsia="Cambria" w:hAnsi="Calibri" w:cs="Calibri"/>
          <w:u w:val="single"/>
          <w:lang w:eastAsia="en-US"/>
        </w:rPr>
        <w:t xml:space="preserve"> humankind a sustainable </w:t>
      </w:r>
      <w:r w:rsidRPr="00E9472C">
        <w:rPr>
          <w:rFonts w:ascii="Calibri" w:eastAsia="Cambria" w:hAnsi="Calibri" w:cs="Calibri"/>
          <w:highlight w:val="green"/>
          <w:u w:val="single"/>
          <w:lang w:eastAsia="en-US"/>
        </w:rPr>
        <w:t>future</w:t>
      </w:r>
      <w:r w:rsidRPr="00E9472C">
        <w:rPr>
          <w:rFonts w:ascii="Calibri" w:eastAsia="Cambria" w:hAnsi="Calibri" w:cs="Calibri"/>
          <w:sz w:val="16"/>
          <w:lang w:eastAsia="en-US"/>
        </w:rPr>
        <w:t xml:space="preserve">, he wouldn’t be plotting escapes to Mars or marketing flamethrowers to the masses. </w:t>
      </w:r>
      <w:r w:rsidRPr="00E9472C">
        <w:rPr>
          <w:rFonts w:ascii="Calibri" w:eastAsia="Cambria" w:hAnsi="Calibri" w:cs="Calibri"/>
          <w:highlight w:val="green"/>
          <w:u w:val="single"/>
          <w:lang w:eastAsia="en-US"/>
        </w:rPr>
        <w:t>He’d be challenging</w:t>
      </w:r>
      <w:r w:rsidRPr="00E9472C">
        <w:rPr>
          <w:rFonts w:ascii="Calibri" w:eastAsia="Cambria" w:hAnsi="Calibri" w:cs="Calibri"/>
          <w:u w:val="single"/>
          <w:lang w:eastAsia="en-US"/>
        </w:rPr>
        <w:t xml:space="preserve"> the global economic status quo that’s left him phenomenally rich and our world phenomenally unequal.</w:t>
      </w:r>
      <w:r w:rsidRPr="00E9472C">
        <w:rPr>
          <w:rFonts w:ascii="Calibri" w:eastAsia="Cambria" w:hAnsi="Calibri" w:cs="Calibri"/>
          <w:sz w:val="16"/>
          <w:lang w:eastAsia="en-US"/>
        </w:rPr>
        <w:t xml:space="preserve"> This </w:t>
      </w:r>
      <w:r w:rsidRPr="00E9472C">
        <w:rPr>
          <w:rFonts w:ascii="Calibri" w:eastAsia="Cambria" w:hAnsi="Calibri" w:cs="Calibri"/>
          <w:highlight w:val="green"/>
          <w:u w:val="single"/>
          <w:lang w:eastAsia="en-US"/>
        </w:rPr>
        <w:t>inequality</w:t>
      </w:r>
      <w:r w:rsidRPr="00E9472C">
        <w:rPr>
          <w:rFonts w:ascii="Calibri" w:eastAsia="Cambria" w:hAnsi="Calibri" w:cs="Calibri"/>
          <w:b/>
          <w:bCs/>
          <w:u w:val="single"/>
          <w:lang w:eastAsia="en-US"/>
        </w:rPr>
        <w:t xml:space="preserve"> may well pose the greatest threat to our well-being as a species.</w:t>
      </w:r>
      <w:r w:rsidRPr="00E9472C">
        <w:rPr>
          <w:rFonts w:ascii="Calibri" w:eastAsia="Cambria" w:hAnsi="Calibri" w:cs="Calibri"/>
          <w:sz w:val="16"/>
          <w:lang w:eastAsia="en-US"/>
        </w:rPr>
        <w:t xml:space="preserve"> Stark economic divides invite armed confrontations. </w:t>
      </w:r>
      <w:r w:rsidRPr="00E9472C">
        <w:rPr>
          <w:rFonts w:ascii="Calibri" w:eastAsia="Cambria" w:hAnsi="Calibri" w:cs="Calibri"/>
          <w:highlight w:val="green"/>
          <w:u w:val="single"/>
          <w:lang w:eastAsia="en-US"/>
        </w:rPr>
        <w:t>Inequality and conflict</w:t>
      </w:r>
      <w:r w:rsidRPr="00E9472C">
        <w:rPr>
          <w:rFonts w:ascii="Calibri" w:eastAsia="Cambria" w:hAnsi="Calibri" w:cs="Calibri"/>
          <w:sz w:val="16"/>
          <w:lang w:eastAsia="en-US"/>
        </w:rPr>
        <w:t xml:space="preserve">, Norwegian scholars observed last year in a </w:t>
      </w:r>
      <w:hyperlink r:id="rId14" w:history="1">
        <w:r w:rsidRPr="00E9472C">
          <w:rPr>
            <w:rFonts w:ascii="Calibri" w:eastAsia="Cambria" w:hAnsi="Calibri" w:cs="Calibri"/>
            <w:sz w:val="16"/>
            <w:lang w:eastAsia="en-US"/>
          </w:rPr>
          <w:t>major report</w:t>
        </w:r>
      </w:hyperlink>
      <w:r w:rsidRPr="00E9472C">
        <w:rPr>
          <w:rFonts w:ascii="Calibri" w:eastAsia="Cambria" w:hAnsi="Calibri" w:cs="Calibri"/>
          <w:sz w:val="16"/>
          <w:lang w:eastAsia="en-US"/>
        </w:rPr>
        <w:t xml:space="preserve"> for the United Nations and the World Bank, </w:t>
      </w:r>
      <w:r w:rsidRPr="00E9472C">
        <w:rPr>
          <w:rFonts w:ascii="Calibri" w:eastAsia="Cambria" w:hAnsi="Calibri" w:cs="Calibri"/>
          <w:u w:val="single"/>
          <w:lang w:eastAsia="en-US"/>
        </w:rPr>
        <w:t>remain “</w:t>
      </w:r>
      <w:r w:rsidRPr="00E9472C">
        <w:rPr>
          <w:rFonts w:ascii="Calibri" w:eastAsia="Cambria" w:hAnsi="Calibri" w:cs="Calibri"/>
          <w:highlight w:val="green"/>
          <w:u w:val="single"/>
          <w:lang w:eastAsia="en-US"/>
        </w:rPr>
        <w:t>inextricably linked</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They found that “</w:t>
      </w:r>
      <w:r w:rsidRPr="00E9472C">
        <w:rPr>
          <w:rFonts w:ascii="Calibri" w:eastAsia="Cambria" w:hAnsi="Calibri" w:cs="Calibri"/>
          <w:b/>
          <w:bCs/>
          <w:highlight w:val="green"/>
          <w:u w:val="single"/>
          <w:lang w:eastAsia="en-US"/>
        </w:rPr>
        <w:t>inequality influences</w:t>
      </w:r>
      <w:r w:rsidRPr="00E9472C">
        <w:rPr>
          <w:rFonts w:ascii="Calibri" w:eastAsia="Cambria" w:hAnsi="Calibri" w:cs="Calibri"/>
          <w:b/>
          <w:bCs/>
          <w:u w:val="single"/>
          <w:lang w:eastAsia="en-US"/>
        </w:rPr>
        <w:t xml:space="preserve"> the outbreak and dynamics of </w:t>
      </w:r>
      <w:r w:rsidRPr="00E9472C">
        <w:rPr>
          <w:rFonts w:ascii="Calibri" w:eastAsia="Cambria" w:hAnsi="Calibri" w:cs="Calibri"/>
          <w:b/>
          <w:bCs/>
          <w:highlight w:val="green"/>
          <w:u w:val="single"/>
          <w:lang w:eastAsia="en-US"/>
        </w:rPr>
        <w:t>violent conflict</w:t>
      </w:r>
      <w:r w:rsidRPr="00E9472C">
        <w:rPr>
          <w:rFonts w:ascii="Calibri" w:eastAsia="Cambria" w:hAnsi="Calibri" w:cs="Calibri"/>
          <w:b/>
          <w:bCs/>
          <w:u w:val="single"/>
          <w:lang w:eastAsia="en-US"/>
        </w:rPr>
        <w:t>,”</w:t>
      </w:r>
      <w:r w:rsidRPr="00E9472C">
        <w:rPr>
          <w:rFonts w:ascii="Calibri" w:eastAsia="Cambria" w:hAnsi="Calibri" w:cs="Calibri"/>
          <w:sz w:val="16"/>
          <w:lang w:eastAsia="en-US"/>
        </w:rPr>
        <w:t xml:space="preserve"> going all the way back to the ancient Greeks. In more recent years, </w:t>
      </w:r>
      <w:r w:rsidRPr="00E9472C">
        <w:rPr>
          <w:rFonts w:ascii="Calibri" w:eastAsia="Cambria" w:hAnsi="Calibri" w:cs="Calibri"/>
          <w:u w:val="single"/>
          <w:lang w:eastAsia="en-US"/>
        </w:rPr>
        <w:t>researchers have made great strides in understanding the actual pathways in unequal societies that turn conflict violent</w:t>
      </w:r>
      <w:r w:rsidRPr="00E9472C">
        <w:rPr>
          <w:rFonts w:ascii="Calibri" w:eastAsia="Cambria" w:hAnsi="Calibri" w:cs="Calibri"/>
          <w:sz w:val="16"/>
          <w:lang w:eastAsia="en-US"/>
        </w:rPr>
        <w:t xml:space="preserve">. But huge gaps in the research are still frustrating our understanding. What we do know: Hawking </w:t>
      </w:r>
      <w:r w:rsidRPr="00E9472C">
        <w:rPr>
          <w:rFonts w:ascii="Calibri" w:eastAsia="Cambria" w:hAnsi="Calibri" w:cs="Calibri"/>
          <w:u w:val="single"/>
          <w:lang w:eastAsia="en-US"/>
        </w:rPr>
        <w:t>high-tech</w:t>
      </w:r>
      <w:r w:rsidRPr="00E9472C">
        <w:rPr>
          <w:rFonts w:ascii="Calibri" w:eastAsia="Cambria" w:hAnsi="Calibri" w:cs="Calibri"/>
          <w:sz w:val="16"/>
          <w:lang w:eastAsia="en-US"/>
        </w:rPr>
        <w:t xml:space="preserve"> flamethrowers </w:t>
      </w:r>
      <w:r w:rsidRPr="00E9472C">
        <w:rPr>
          <w:rFonts w:ascii="Calibri" w:eastAsia="Cambria" w:hAnsi="Calibri" w:cs="Calibri"/>
          <w:u w:val="single"/>
          <w:lang w:eastAsia="en-US"/>
        </w:rPr>
        <w:t xml:space="preserve">is </w:t>
      </w:r>
      <w:r w:rsidRPr="00E9472C">
        <w:rPr>
          <w:rFonts w:ascii="Calibri" w:eastAsia="Cambria" w:hAnsi="Calibri" w:cs="Calibri"/>
          <w:highlight w:val="green"/>
          <w:u w:val="single"/>
          <w:lang w:eastAsia="en-US"/>
        </w:rPr>
        <w:t>never going to save humanity</w:t>
      </w:r>
      <w:r w:rsidRPr="00E9472C">
        <w:rPr>
          <w:rFonts w:ascii="Calibri" w:eastAsia="Cambria" w:hAnsi="Calibri" w:cs="Calibri"/>
          <w:u w:val="single"/>
          <w:lang w:eastAsia="en-US"/>
        </w:rPr>
        <w:t>. Neither will bar-hopping on Mars.</w:t>
      </w:r>
    </w:p>
    <w:p w14:paraId="15D1C362" w14:textId="77777777" w:rsidR="00E9472C" w:rsidRPr="00E9472C" w:rsidRDefault="00E9472C" w:rsidP="00E9472C">
      <w:pPr>
        <w:rPr>
          <w:rFonts w:ascii="Calibri" w:eastAsia="Cambria" w:hAnsi="Calibri" w:cs="Calibri"/>
          <w:sz w:val="16"/>
          <w:lang w:eastAsia="en-US"/>
        </w:rPr>
      </w:pPr>
    </w:p>
    <w:p w14:paraId="2B4153EE"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Private colonization ensures error replication and resources would be better deployed terrestrially</w:t>
      </w:r>
    </w:p>
    <w:p w14:paraId="043D9653" w14:textId="77777777" w:rsidR="00E9472C" w:rsidRPr="00E9472C" w:rsidRDefault="00E9472C" w:rsidP="00E9472C">
      <w:pPr>
        <w:rPr>
          <w:rFonts w:ascii="Calibri" w:eastAsia="Cambria" w:hAnsi="Calibri" w:cs="Calibri"/>
          <w:b/>
          <w:bCs/>
          <w:sz w:val="26"/>
          <w:lang w:eastAsia="en-US"/>
        </w:rPr>
      </w:pPr>
      <w:r w:rsidRPr="00E9472C">
        <w:rPr>
          <w:rFonts w:ascii="Calibri" w:eastAsia="Cambria" w:hAnsi="Calibri" w:cs="Calibri"/>
          <w:b/>
          <w:bCs/>
          <w:sz w:val="26"/>
          <w:lang w:eastAsia="en-US"/>
        </w:rPr>
        <w:t xml:space="preserve">Bharmal 18 </w:t>
      </w:r>
    </w:p>
    <w:p w14:paraId="49BC9EDB"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sz w:val="16"/>
          <w:lang w:eastAsia="en-US"/>
        </w:rPr>
        <w:t xml:space="preserve">(Zahaan works for Google and is a recipient of Nasa’s Exceptional Public Achievement Medal for YouTube Space Lab. </w:t>
      </w:r>
      <w:hyperlink r:id="rId15" w:history="1">
        <w:r w:rsidRPr="00E9472C">
          <w:rPr>
            <w:rFonts w:ascii="Calibri" w:eastAsia="Cambria" w:hAnsi="Calibri" w:cs="Calibri"/>
            <w:sz w:val="16"/>
            <w:lang w:eastAsia="en-US"/>
          </w:rPr>
          <w:t>https://www.theguardian.com/science/blog/2018/aug/28/the-case-against-mars-colonisation 8-28</w:t>
        </w:r>
      </w:hyperlink>
      <w:r w:rsidRPr="00E9472C">
        <w:rPr>
          <w:rFonts w:ascii="Calibri" w:eastAsia="Cambria" w:hAnsi="Calibri" w:cs="Calibri"/>
          <w:sz w:val="16"/>
          <w:lang w:eastAsia="en-US"/>
        </w:rPr>
        <w:t xml:space="preserve">) </w:t>
      </w:r>
    </w:p>
    <w:p w14:paraId="642713F1"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u w:val="single"/>
          <w:lang w:eastAsia="en-US"/>
        </w:rPr>
        <w:t xml:space="preserve">The most polarising issue in the Mars debate is arguably the tension between those dreaming of a second home and those prioritising the one we have now. </w:t>
      </w:r>
      <w:r w:rsidRPr="00E9472C">
        <w:rPr>
          <w:rFonts w:ascii="Calibri" w:eastAsia="Cambria" w:hAnsi="Calibri" w:cs="Calibri"/>
          <w:sz w:val="16"/>
          <w:lang w:eastAsia="en-US"/>
        </w:rPr>
        <w:t xml:space="preserve">Before his death, Stephen Hawking made the bleak prediction that humanity only had 100 years left on Earth. </w:t>
      </w:r>
      <w:r w:rsidRPr="00E9472C">
        <w:rPr>
          <w:rFonts w:ascii="Calibri" w:eastAsia="Cambria" w:hAnsi="Calibri" w:cs="Calibri"/>
          <w:u w:val="single"/>
          <w:lang w:eastAsia="en-US"/>
        </w:rPr>
        <w:t>Faced with a growing list of threats</w:t>
      </w:r>
      <w:r w:rsidRPr="00E9472C">
        <w:rPr>
          <w:rFonts w:ascii="Calibri" w:eastAsia="Cambria" w:hAnsi="Calibri" w:cs="Calibri"/>
          <w:sz w:val="16"/>
          <w:lang w:eastAsia="en-US"/>
        </w:rPr>
        <w:t xml:space="preserve"> – climate change, overpopulation, nuclear war – </w:t>
      </w:r>
      <w:r w:rsidRPr="00E9472C">
        <w:rPr>
          <w:rFonts w:ascii="Calibri" w:eastAsia="Cambria" w:hAnsi="Calibri" w:cs="Calibri"/>
          <w:u w:val="single"/>
          <w:lang w:eastAsia="en-US"/>
        </w:rPr>
        <w:t>Hawking believed that we had reached "the point of no return" and had no choice as a species but to become multi-planetary – starting with</w:t>
      </w:r>
      <w:r w:rsidRPr="00E9472C">
        <w:rPr>
          <w:rFonts w:ascii="Calibri" w:eastAsia="Cambria" w:hAnsi="Calibri" w:cs="Calibri"/>
          <w:sz w:val="16"/>
          <w:lang w:eastAsia="en-US"/>
        </w:rPr>
        <w:t xml:space="preserve"> the colonisation of </w:t>
      </w:r>
      <w:r w:rsidRPr="00E9472C">
        <w:rPr>
          <w:rFonts w:ascii="Calibri" w:eastAsia="Cambria" w:hAnsi="Calibri" w:cs="Calibri"/>
          <w:u w:val="single"/>
          <w:lang w:eastAsia="en-US"/>
        </w:rPr>
        <w:t>Mars.</w:t>
      </w:r>
      <w:r w:rsidRPr="00E9472C">
        <w:rPr>
          <w:rFonts w:ascii="Calibri" w:eastAsia="Cambria" w:hAnsi="Calibri" w:cs="Calibri"/>
          <w:sz w:val="16"/>
          <w:lang w:eastAsia="en-US"/>
        </w:rPr>
        <w:t xml:space="preserve"> Elon Musk has also said on numerous occasions that we need a “backup planet” should something apocalyptic – like an asteroid collision – destroy Earth. </w:t>
      </w:r>
      <w:r w:rsidRPr="00E9472C">
        <w:rPr>
          <w:rFonts w:ascii="Calibri" w:eastAsia="Cambria" w:hAnsi="Calibri" w:cs="Calibri"/>
          <w:b/>
          <w:iCs/>
          <w:u w:val="single"/>
          <w:lang w:eastAsia="en-US"/>
        </w:rPr>
        <w:t>However, not everyone agrees</w:t>
      </w:r>
      <w:r w:rsidRPr="00E9472C">
        <w:rPr>
          <w:rFonts w:ascii="Calibri" w:eastAsia="Cambria" w:hAnsi="Calibri" w:cs="Calibri"/>
          <w:sz w:val="16"/>
          <w:lang w:eastAsia="en-US"/>
        </w:rPr>
        <w:t xml:space="preserve">. In the Pew survey mentioned earlier, </w:t>
      </w:r>
      <w:r w:rsidRPr="00E9472C">
        <w:rPr>
          <w:rFonts w:ascii="Calibri" w:eastAsia="Cambria" w:hAnsi="Calibri" w:cs="Calibri"/>
          <w:u w:val="single"/>
          <w:lang w:eastAsia="en-US"/>
        </w:rPr>
        <w:t xml:space="preserve">a majority of US adults believed that Nasa’s number one priority should be fixing problems on Earth. The </w:t>
      </w:r>
      <w:r w:rsidRPr="00E9472C">
        <w:rPr>
          <w:rFonts w:ascii="Calibri" w:eastAsia="Cambria" w:hAnsi="Calibri" w:cs="Calibri"/>
          <w:highlight w:val="green"/>
          <w:u w:val="single"/>
          <w:lang w:eastAsia="en-US"/>
        </w:rPr>
        <w:t>billions</w:t>
      </w:r>
      <w:r w:rsidRPr="00E9472C">
        <w:rPr>
          <w:rFonts w:ascii="Calibri" w:eastAsia="Cambria" w:hAnsi="Calibri" w:cs="Calibri"/>
          <w:u w:val="single"/>
          <w:lang w:eastAsia="en-US"/>
        </w:rPr>
        <w:t xml:space="preserve"> – if not trillions – of dollars </w:t>
      </w:r>
      <w:r w:rsidRPr="00E9472C">
        <w:rPr>
          <w:rFonts w:ascii="Calibri" w:eastAsia="Cambria" w:hAnsi="Calibri" w:cs="Calibri"/>
          <w:highlight w:val="green"/>
          <w:u w:val="single"/>
          <w:lang w:eastAsia="en-US"/>
        </w:rPr>
        <w:t>needed to colonise Mars could</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for example, </w:t>
      </w:r>
      <w:r w:rsidRPr="00E9472C">
        <w:rPr>
          <w:rFonts w:ascii="Calibri" w:eastAsia="Cambria" w:hAnsi="Calibri" w:cs="Calibri"/>
          <w:b/>
          <w:iCs/>
          <w:highlight w:val="green"/>
          <w:u w:val="single"/>
          <w:lang w:eastAsia="en-US"/>
        </w:rPr>
        <w:t>be</w:t>
      </w:r>
      <w:r w:rsidRPr="00E9472C">
        <w:rPr>
          <w:rFonts w:ascii="Calibri" w:eastAsia="Cambria" w:hAnsi="Calibri" w:cs="Calibri"/>
          <w:b/>
          <w:iCs/>
          <w:u w:val="single"/>
          <w:lang w:eastAsia="en-US"/>
        </w:rPr>
        <w:t xml:space="preserve"> better </w:t>
      </w:r>
      <w:r w:rsidRPr="00E9472C">
        <w:rPr>
          <w:rFonts w:ascii="Calibri" w:eastAsia="Cambria" w:hAnsi="Calibri" w:cs="Calibri"/>
          <w:b/>
          <w:iCs/>
          <w:highlight w:val="green"/>
          <w:u w:val="single"/>
          <w:lang w:eastAsia="en-US"/>
        </w:rPr>
        <w:t>spent investing in renewable</w:t>
      </w:r>
      <w:r w:rsidRPr="00E9472C">
        <w:rPr>
          <w:rFonts w:ascii="Calibri" w:eastAsia="Cambria" w:hAnsi="Calibri" w:cs="Calibri"/>
          <w:b/>
          <w:iCs/>
          <w:u w:val="single"/>
          <w:lang w:eastAsia="en-US"/>
        </w:rPr>
        <w:t xml:space="preserve"> forms of </w:t>
      </w:r>
      <w:r w:rsidRPr="00E9472C">
        <w:rPr>
          <w:rFonts w:ascii="Calibri" w:eastAsia="Cambria" w:hAnsi="Calibri" w:cs="Calibri"/>
          <w:b/>
          <w:iCs/>
          <w:highlight w:val="green"/>
          <w:u w:val="single"/>
          <w:lang w:eastAsia="en-US"/>
        </w:rPr>
        <w:t>energy</w:t>
      </w:r>
      <w:r w:rsidRPr="00E9472C">
        <w:rPr>
          <w:rFonts w:ascii="Calibri" w:eastAsia="Cambria" w:hAnsi="Calibri" w:cs="Calibri"/>
          <w:b/>
          <w:iCs/>
          <w:u w:val="single"/>
          <w:lang w:eastAsia="en-US"/>
        </w:rPr>
        <w:t xml:space="preserve"> to address climate change </w:t>
      </w:r>
      <w:r w:rsidRPr="00E9472C">
        <w:rPr>
          <w:rFonts w:ascii="Calibri" w:eastAsia="Cambria" w:hAnsi="Calibri" w:cs="Calibri"/>
          <w:b/>
          <w:iCs/>
          <w:highlight w:val="green"/>
          <w:u w:val="single"/>
          <w:lang w:eastAsia="en-US"/>
        </w:rPr>
        <w:t>or strengthening</w:t>
      </w:r>
      <w:r w:rsidRPr="00E9472C">
        <w:rPr>
          <w:rFonts w:ascii="Calibri" w:eastAsia="Cambria" w:hAnsi="Calibri" w:cs="Calibri"/>
          <w:b/>
          <w:iCs/>
          <w:u w:val="single"/>
          <w:lang w:eastAsia="en-US"/>
        </w:rPr>
        <w:t xml:space="preserve"> our planetary </w:t>
      </w:r>
      <w:r w:rsidRPr="00E9472C">
        <w:rPr>
          <w:rFonts w:ascii="Calibri" w:eastAsia="Cambria" w:hAnsi="Calibri" w:cs="Calibri"/>
          <w:b/>
          <w:iCs/>
          <w:highlight w:val="green"/>
          <w:u w:val="single"/>
          <w:lang w:eastAsia="en-US"/>
        </w:rPr>
        <w:t>defences against asteroid</w:t>
      </w:r>
      <w:r w:rsidRPr="00E9472C">
        <w:rPr>
          <w:rFonts w:ascii="Calibri" w:eastAsia="Cambria" w:hAnsi="Calibri" w:cs="Calibri"/>
          <w:b/>
          <w:iCs/>
          <w:u w:val="single"/>
          <w:lang w:eastAsia="en-US"/>
        </w:rPr>
        <w:t xml:space="preserve"> collisions. </w:t>
      </w:r>
      <w:r w:rsidRPr="00E9472C">
        <w:rPr>
          <w:rFonts w:ascii="Calibri" w:eastAsia="Cambria" w:hAnsi="Calibri" w:cs="Calibri"/>
          <w:sz w:val="16"/>
          <w:lang w:eastAsia="en-US"/>
        </w:rPr>
        <w:t xml:space="preserve">And of course, </w:t>
      </w:r>
      <w:r w:rsidRPr="00E9472C">
        <w:rPr>
          <w:rFonts w:ascii="Calibri" w:eastAsia="Cambria" w:hAnsi="Calibri" w:cs="Calibri"/>
          <w:b/>
          <w:iCs/>
          <w:u w:val="single"/>
          <w:lang w:eastAsia="en-US"/>
        </w:rPr>
        <w:t xml:space="preserve">if we have not figured out how to deal with problems of our own making here on Earth, there is no guarantee that the same fate would not befall Mars colonists. </w:t>
      </w:r>
      <w:r w:rsidRPr="00E9472C">
        <w:rPr>
          <w:rFonts w:ascii="Calibri" w:eastAsia="Cambria" w:hAnsi="Calibri" w:cs="Calibri"/>
          <w:sz w:val="16"/>
          <w:lang w:eastAsia="en-US"/>
        </w:rPr>
        <w:t xml:space="preserve">Furthermore, </w:t>
      </w:r>
      <w:r w:rsidRPr="00E9472C">
        <w:rPr>
          <w:rFonts w:ascii="Calibri" w:eastAsia="Cambria" w:hAnsi="Calibri" w:cs="Calibri"/>
          <w:u w:val="single"/>
          <w:lang w:eastAsia="en-US"/>
        </w:rPr>
        <w:t xml:space="preserve">if something truly horrible were to happen on Earth, it’s </w:t>
      </w:r>
      <w:r w:rsidRPr="00E9472C">
        <w:rPr>
          <w:rFonts w:ascii="Calibri" w:eastAsia="Cambria" w:hAnsi="Calibri" w:cs="Calibri"/>
          <w:highlight w:val="green"/>
          <w:u w:val="single"/>
          <w:lang w:eastAsia="en-US"/>
        </w:rPr>
        <w:t>not clear Mars would</w:t>
      </w:r>
      <w:r w:rsidRPr="00E9472C">
        <w:rPr>
          <w:rFonts w:ascii="Calibri" w:eastAsia="Cambria" w:hAnsi="Calibri" w:cs="Calibri"/>
          <w:u w:val="single"/>
          <w:lang w:eastAsia="en-US"/>
        </w:rPr>
        <w:t xml:space="preserve"> actually </w:t>
      </w:r>
      <w:r w:rsidRPr="00E9472C">
        <w:rPr>
          <w:rFonts w:ascii="Calibri" w:eastAsia="Cambria" w:hAnsi="Calibri" w:cs="Calibri"/>
          <w:highlight w:val="green"/>
          <w:u w:val="single"/>
          <w:lang w:eastAsia="en-US"/>
        </w:rPr>
        <w:t>be</w:t>
      </w:r>
      <w:r w:rsidRPr="00E9472C">
        <w:rPr>
          <w:rFonts w:ascii="Calibri" w:eastAsia="Cambria" w:hAnsi="Calibri" w:cs="Calibri"/>
          <w:u w:val="single"/>
          <w:lang w:eastAsia="en-US"/>
        </w:rPr>
        <w:t xml:space="preserve"> an </w:t>
      </w:r>
      <w:r w:rsidRPr="00E9472C">
        <w:rPr>
          <w:rFonts w:ascii="Calibri" w:eastAsia="Cambria" w:hAnsi="Calibri" w:cs="Calibri"/>
          <w:b/>
          <w:iCs/>
          <w:highlight w:val="green"/>
          <w:u w:val="single"/>
          <w:lang w:eastAsia="en-US"/>
        </w:rPr>
        <w:t>effective salvation</w:t>
      </w:r>
      <w:r w:rsidRPr="00E9472C">
        <w:rPr>
          <w:rFonts w:ascii="Calibri" w:eastAsia="Cambria" w:hAnsi="Calibri" w:cs="Calibri"/>
          <w:b/>
          <w:iCs/>
          <w:u w:val="single"/>
          <w:lang w:eastAsia="en-US"/>
        </w:rPr>
        <w:t>.</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 xml:space="preserve">Giant </w:t>
      </w:r>
      <w:r w:rsidRPr="00E9472C">
        <w:rPr>
          <w:rFonts w:ascii="Calibri" w:eastAsia="Cambria" w:hAnsi="Calibri" w:cs="Calibri"/>
          <w:highlight w:val="green"/>
          <w:u w:val="single"/>
          <w:lang w:eastAsia="en-US"/>
        </w:rPr>
        <w:t>underground bunkers</w:t>
      </w:r>
      <w:r w:rsidRPr="00E9472C">
        <w:rPr>
          <w:rFonts w:ascii="Calibri" w:eastAsia="Cambria" w:hAnsi="Calibri" w:cs="Calibri"/>
          <w:u w:val="single"/>
          <w:lang w:eastAsia="en-US"/>
        </w:rPr>
        <w:t xml:space="preserve"> on Earth</w:t>
      </w:r>
      <w:r w:rsidRPr="00E9472C">
        <w:rPr>
          <w:rFonts w:ascii="Calibri" w:eastAsia="Cambria" w:hAnsi="Calibri" w:cs="Calibri"/>
          <w:sz w:val="16"/>
          <w:lang w:eastAsia="en-US"/>
        </w:rPr>
        <w:t xml:space="preserve">, for example, </w:t>
      </w:r>
      <w:r w:rsidRPr="00E9472C">
        <w:rPr>
          <w:rFonts w:ascii="Calibri" w:eastAsia="Cambria" w:hAnsi="Calibri" w:cs="Calibri"/>
          <w:b/>
          <w:iCs/>
          <w:highlight w:val="green"/>
          <w:u w:val="single"/>
          <w:lang w:eastAsia="en-US"/>
        </w:rPr>
        <w:t>could protect more people</w:t>
      </w:r>
      <w:r w:rsidRPr="00E9472C">
        <w:rPr>
          <w:rFonts w:ascii="Calibri" w:eastAsia="Cambria" w:hAnsi="Calibri" w:cs="Calibri"/>
          <w:b/>
          <w:iCs/>
          <w:u w:val="single"/>
          <w:lang w:eastAsia="en-US"/>
        </w:rPr>
        <w:t>, more easily than a colony on Mars</w:t>
      </w:r>
      <w:r w:rsidRPr="00E9472C">
        <w:rPr>
          <w:rFonts w:ascii="Calibri" w:eastAsia="Cambria" w:hAnsi="Calibri" w:cs="Calibri"/>
          <w:sz w:val="16"/>
          <w:lang w:eastAsia="en-US"/>
        </w:rPr>
        <w:t xml:space="preserve">. And </w:t>
      </w:r>
      <w:r w:rsidRPr="00E9472C">
        <w:rPr>
          <w:rFonts w:ascii="Calibri" w:eastAsia="Cambria" w:hAnsi="Calibri" w:cs="Calibri"/>
          <w:u w:val="single"/>
          <w:lang w:eastAsia="en-US"/>
        </w:rPr>
        <w:t xml:space="preserve">in the event of apocalyptic scenario, it is possible that the </w:t>
      </w:r>
      <w:r w:rsidRPr="00E9472C">
        <w:rPr>
          <w:rFonts w:ascii="Calibri" w:eastAsia="Cambria" w:hAnsi="Calibri" w:cs="Calibri"/>
          <w:highlight w:val="green"/>
          <w:u w:val="single"/>
          <w:lang w:eastAsia="en-US"/>
        </w:rPr>
        <w:t>conditions on Earth</w:t>
      </w:r>
      <w:r w:rsidRPr="00E9472C">
        <w:rPr>
          <w:rFonts w:ascii="Calibri" w:eastAsia="Cambria" w:hAnsi="Calibri" w:cs="Calibri"/>
          <w:sz w:val="16"/>
          <w:lang w:eastAsia="en-US"/>
        </w:rPr>
        <w:t xml:space="preserve"> – </w:t>
      </w:r>
      <w:r w:rsidRPr="00E9472C">
        <w:rPr>
          <w:rFonts w:ascii="Calibri" w:eastAsia="Cambria" w:hAnsi="Calibri" w:cs="Calibri"/>
          <w:b/>
          <w:iCs/>
          <w:u w:val="single"/>
          <w:lang w:eastAsia="en-US"/>
        </w:rPr>
        <w:t>however horrific</w:t>
      </w:r>
      <w:r w:rsidRPr="00E9472C">
        <w:rPr>
          <w:rFonts w:ascii="Calibri" w:eastAsia="Cambria" w:hAnsi="Calibri" w:cs="Calibri"/>
          <w:sz w:val="16"/>
          <w:lang w:eastAsia="en-US"/>
        </w:rPr>
        <w:t xml:space="preserve"> – </w:t>
      </w:r>
      <w:r w:rsidRPr="00E9472C">
        <w:rPr>
          <w:rFonts w:ascii="Calibri" w:eastAsia="Cambria" w:hAnsi="Calibri" w:cs="Calibri"/>
          <w:b/>
          <w:iCs/>
          <w:highlight w:val="green"/>
          <w:u w:val="single"/>
          <w:lang w:eastAsia="en-US"/>
        </w:rPr>
        <w:t>may still be more hospitable than the Martian wasteland</w:t>
      </w:r>
      <w:r w:rsidRPr="00E9472C">
        <w:rPr>
          <w:rFonts w:ascii="Calibri" w:eastAsia="Cambria" w:hAnsi="Calibri" w:cs="Calibri"/>
          <w:sz w:val="16"/>
          <w:lang w:eastAsia="en-US"/>
        </w:rPr>
        <w:t xml:space="preserve">. Let's not forget that </w:t>
      </w:r>
      <w:r w:rsidRPr="00E9472C">
        <w:rPr>
          <w:rFonts w:ascii="Calibri" w:eastAsia="Cambria" w:hAnsi="Calibri" w:cs="Calibri"/>
          <w:u w:val="single"/>
          <w:lang w:eastAsia="en-US"/>
        </w:rPr>
        <w:t xml:space="preserve">Mars has next to no atmosphere, only one third gravity and is exposed to </w:t>
      </w:r>
      <w:r w:rsidRPr="00E9472C">
        <w:rPr>
          <w:rFonts w:ascii="Calibri" w:eastAsia="Cambria" w:hAnsi="Calibri" w:cs="Calibri"/>
          <w:highlight w:val="green"/>
          <w:u w:val="single"/>
          <w:lang w:eastAsia="en-US"/>
        </w:rPr>
        <w:t>surface radiation</w:t>
      </w:r>
      <w:r w:rsidRPr="00E9472C">
        <w:rPr>
          <w:rFonts w:ascii="Calibri" w:eastAsia="Cambria" w:hAnsi="Calibri" w:cs="Calibri"/>
          <w:u w:val="single"/>
          <w:lang w:eastAsia="en-US"/>
        </w:rPr>
        <w:t xml:space="preserve"> approximately </w:t>
      </w:r>
      <w:r w:rsidRPr="00E9472C">
        <w:rPr>
          <w:rFonts w:ascii="Calibri" w:eastAsia="Cambria" w:hAnsi="Calibri" w:cs="Calibri"/>
          <w:highlight w:val="green"/>
          <w:u w:val="single"/>
          <w:lang w:eastAsia="en-US"/>
        </w:rPr>
        <w:t>100 times greater</w:t>
      </w:r>
      <w:r w:rsidRPr="00E9472C">
        <w:rPr>
          <w:rFonts w:ascii="Calibri" w:eastAsia="Cambria" w:hAnsi="Calibri" w:cs="Calibri"/>
          <w:u w:val="single"/>
          <w:lang w:eastAsia="en-US"/>
        </w:rPr>
        <w:t xml:space="preserve"> than on Earth.</w:t>
      </w:r>
    </w:p>
    <w:p w14:paraId="4A350354" w14:textId="77777777" w:rsidR="00E9472C" w:rsidRPr="00E9472C" w:rsidRDefault="00E9472C" w:rsidP="00E9472C">
      <w:pPr>
        <w:rPr>
          <w:rFonts w:ascii="Calibri" w:eastAsia="Cambria" w:hAnsi="Calibri" w:cs="Calibri"/>
          <w:u w:val="single"/>
          <w:lang w:eastAsia="en-US"/>
        </w:rPr>
      </w:pPr>
    </w:p>
    <w:p w14:paraId="6ECD943D"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 xml:space="preserve">Discount optimism about space colonization- there’s a profit incentive to make colonization appear feasible despite technological deficiencies. </w:t>
      </w:r>
    </w:p>
    <w:p w14:paraId="5FBCE97C" w14:textId="77777777" w:rsidR="00E9472C" w:rsidRPr="00E9472C" w:rsidRDefault="00E9472C" w:rsidP="00E9472C">
      <w:pPr>
        <w:rPr>
          <w:rFonts w:ascii="Calibri" w:eastAsia="Cambria" w:hAnsi="Calibri" w:cs="Calibri"/>
          <w:b/>
          <w:bCs/>
          <w:sz w:val="26"/>
          <w:lang w:eastAsia="en-US"/>
        </w:rPr>
      </w:pPr>
      <w:r w:rsidRPr="00E9472C">
        <w:rPr>
          <w:rFonts w:ascii="Calibri" w:eastAsia="Cambria" w:hAnsi="Calibri" w:cs="Calibri"/>
          <w:b/>
          <w:bCs/>
          <w:sz w:val="26"/>
          <w:lang w:eastAsia="en-US"/>
        </w:rPr>
        <w:t>Prell 18</w:t>
      </w:r>
    </w:p>
    <w:p w14:paraId="6D5627AA"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sz w:val="16"/>
          <w:lang w:eastAsia="en-US"/>
        </w:rPr>
        <w:t xml:space="preserve">(James Prell is a recent graduate of the University of Pennsylvania. He reads and writes about science, technology, and society. </w:t>
      </w:r>
      <w:hyperlink r:id="rId16" w:history="1">
        <w:r w:rsidRPr="00E9472C">
          <w:rPr>
            <w:rFonts w:ascii="Calibri" w:eastAsia="Cambria" w:hAnsi="Calibri" w:cs="Calibri"/>
            <w:sz w:val="16"/>
            <w:lang w:eastAsia="en-US"/>
          </w:rPr>
          <w:t>https://www.sciencehistory.org/distillations/the-folly-of-the-martian-back-up-plan 8-17</w:t>
        </w:r>
      </w:hyperlink>
      <w:r w:rsidRPr="00E9472C">
        <w:rPr>
          <w:rFonts w:ascii="Calibri" w:eastAsia="Cambria" w:hAnsi="Calibri" w:cs="Calibri"/>
          <w:sz w:val="16"/>
          <w:lang w:eastAsia="en-US"/>
        </w:rPr>
        <w:t xml:space="preserve">) </w:t>
      </w:r>
    </w:p>
    <w:p w14:paraId="1D3C9AFF" w14:textId="77777777" w:rsidR="00E9472C" w:rsidRPr="00E9472C" w:rsidRDefault="00E9472C" w:rsidP="00E9472C">
      <w:pPr>
        <w:rPr>
          <w:rFonts w:ascii="Calibri" w:eastAsia="Cambria" w:hAnsi="Calibri" w:cs="Calibri"/>
          <w:lang w:eastAsia="en-US"/>
        </w:rPr>
      </w:pPr>
      <w:r w:rsidRPr="00E9472C">
        <w:rPr>
          <w:rFonts w:ascii="Calibri" w:eastAsia="Cambria" w:hAnsi="Calibri" w:cs="Calibri"/>
          <w:sz w:val="16"/>
          <w:lang w:eastAsia="en-US"/>
        </w:rPr>
        <w:t xml:space="preserve">In an interview with the American astrophysicist Neil deGrasse Tyson in 2010, Stephen Colbert called astronauts “the supermodels of science.” The bit was satirical, but Colbert had a point: for many, spaceflight is sexy. The serious question is: do we actually need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in order to carry the first colonists to Mars. </w:t>
      </w:r>
      <w:r w:rsidRPr="00E9472C">
        <w:rPr>
          <w:rFonts w:ascii="Calibri" w:eastAsia="Cambria" w:hAnsi="Calibri" w:cs="Calibri"/>
          <w:u w:val="single"/>
          <w:lang w:eastAsia="en-US"/>
        </w:rPr>
        <w:t>For Musk, an independent colony on Mars would function as a way to "back up the biosphere</w:t>
      </w:r>
      <w:r w:rsidRPr="00E9472C">
        <w:rPr>
          <w:rFonts w:ascii="Calibri" w:eastAsia="Cambria" w:hAnsi="Calibri" w:cs="Calibri"/>
          <w:sz w:val="16"/>
          <w:lang w:eastAsia="en-US"/>
        </w:rPr>
        <w:t xml:space="preserve">." If anything were to happen on Earth that could cause an extinction event, such as nuclear war or a meteor strike, Musk sees Mars as a way to ensure that humanity survives. </w:t>
      </w:r>
      <w:r w:rsidRPr="00E9472C">
        <w:rPr>
          <w:rFonts w:ascii="Calibri" w:eastAsia="Cambria" w:hAnsi="Calibri" w:cs="Calibri"/>
          <w:u w:val="single"/>
          <w:lang w:eastAsia="en-US"/>
        </w:rPr>
        <w:t xml:space="preserve">This existential reasoning for traveling to the red planet does </w:t>
      </w:r>
      <w:r w:rsidRPr="00E9472C">
        <w:rPr>
          <w:rFonts w:ascii="Calibri" w:eastAsia="Cambria" w:hAnsi="Calibri" w:cs="Calibri"/>
          <w:b/>
          <w:iCs/>
          <w:u w:val="single"/>
          <w:lang w:eastAsia="en-US"/>
        </w:rPr>
        <w:t xml:space="preserve">come with a </w:t>
      </w:r>
      <w:r w:rsidRPr="00E9472C">
        <w:rPr>
          <w:rFonts w:ascii="Calibri" w:eastAsia="Cambria" w:hAnsi="Calibri" w:cs="Calibri"/>
          <w:b/>
          <w:iCs/>
          <w:highlight w:val="green"/>
          <w:u w:val="single"/>
          <w:lang w:eastAsia="en-US"/>
        </w:rPr>
        <w:t>problem</w:t>
      </w:r>
      <w:r w:rsidRPr="00E9472C">
        <w:rPr>
          <w:rFonts w:ascii="Calibri" w:eastAsia="Cambria" w:hAnsi="Calibri" w:cs="Calibri"/>
          <w:sz w:val="16"/>
          <w:highlight w:val="green"/>
          <w:lang w:eastAsia="en-US"/>
        </w:rPr>
        <w:t xml:space="preserve">. </w:t>
      </w:r>
      <w:r w:rsidRPr="00E9472C">
        <w:rPr>
          <w:rFonts w:ascii="Calibri" w:eastAsia="Cambria" w:hAnsi="Calibri" w:cs="Calibri"/>
          <w:highlight w:val="green"/>
          <w:u w:val="single"/>
          <w:lang w:eastAsia="en-US"/>
        </w:rPr>
        <w:t>We have barely developed the technology</w:t>
      </w:r>
      <w:r w:rsidRPr="00E9472C">
        <w:rPr>
          <w:rFonts w:ascii="Calibri" w:eastAsia="Cambria" w:hAnsi="Calibri" w:cs="Calibri"/>
          <w:u w:val="single"/>
          <w:lang w:eastAsia="en-US"/>
        </w:rPr>
        <w:t xml:space="preserve"> to consistently launch these rockets.</w:t>
      </w:r>
      <w:r w:rsidRPr="00E9472C">
        <w:rPr>
          <w:rFonts w:ascii="Calibri" w:eastAsia="Cambria" w:hAnsi="Calibri" w:cs="Calibri"/>
          <w:sz w:val="16"/>
          <w:lang w:eastAsia="en-US"/>
        </w:rPr>
        <w:t xml:space="preserve"> Musk is confident in the tech behind his reusable boosters, but </w:t>
      </w:r>
      <w:r w:rsidRPr="00E9472C">
        <w:rPr>
          <w:rFonts w:ascii="Calibri" w:eastAsia="Cambria" w:hAnsi="Calibri" w:cs="Calibri"/>
          <w:highlight w:val="green"/>
          <w:u w:val="single"/>
          <w:lang w:eastAsia="en-US"/>
        </w:rPr>
        <w:t>experts</w:t>
      </w:r>
      <w:r w:rsidRPr="00E9472C">
        <w:rPr>
          <w:rFonts w:ascii="Calibri" w:eastAsia="Cambria" w:hAnsi="Calibri" w:cs="Calibri"/>
          <w:u w:val="single"/>
          <w:lang w:eastAsia="en-US"/>
        </w:rPr>
        <w:t xml:space="preserve"> like</w:t>
      </w:r>
      <w:r w:rsidRPr="00E9472C">
        <w:rPr>
          <w:rFonts w:ascii="Calibri" w:eastAsia="Cambria" w:hAnsi="Calibri" w:cs="Calibri"/>
          <w:sz w:val="16"/>
          <w:lang w:eastAsia="en-US"/>
        </w:rPr>
        <w:t xml:space="preserve"> Dan </w:t>
      </w:r>
      <w:r w:rsidRPr="00E9472C">
        <w:rPr>
          <w:rFonts w:ascii="Calibri" w:eastAsia="Cambria" w:hAnsi="Calibri" w:cs="Calibri"/>
          <w:u w:val="single"/>
          <w:lang w:eastAsia="en-US"/>
        </w:rPr>
        <w:t>Dumbacher—a former NASA employee—</w:t>
      </w:r>
      <w:r w:rsidRPr="00E9472C">
        <w:rPr>
          <w:rFonts w:ascii="Calibri" w:eastAsia="Cambria" w:hAnsi="Calibri" w:cs="Calibri"/>
          <w:highlight w:val="green"/>
          <w:u w:val="single"/>
          <w:lang w:eastAsia="en-US"/>
        </w:rPr>
        <w:t>remain skeptical</w:t>
      </w:r>
      <w:r w:rsidRPr="00E9472C">
        <w:rPr>
          <w:rFonts w:ascii="Calibri" w:eastAsia="Cambria" w:hAnsi="Calibri" w:cs="Calibri"/>
          <w:sz w:val="16"/>
          <w:lang w:eastAsia="en-US"/>
        </w:rPr>
        <w:t>. “</w:t>
      </w:r>
      <w:r w:rsidRPr="00E9472C">
        <w:rPr>
          <w:rFonts w:ascii="Calibri" w:eastAsia="Cambria" w:hAnsi="Calibri" w:cs="Calibri"/>
          <w:u w:val="single"/>
          <w:lang w:eastAsia="en-US"/>
        </w:rPr>
        <w:t>We tried to make</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the space shuttle] reusable for 55 flights,</w:t>
      </w:r>
      <w:r w:rsidRPr="00E9472C">
        <w:rPr>
          <w:rFonts w:ascii="Calibri" w:eastAsia="Cambria" w:hAnsi="Calibri" w:cs="Calibri"/>
          <w:sz w:val="16"/>
          <w:lang w:eastAsia="en-US"/>
        </w:rPr>
        <w:t>” he told SpaceNews in 2014. “</w:t>
      </w:r>
      <w:r w:rsidRPr="00E9472C">
        <w:rPr>
          <w:rFonts w:ascii="Calibri" w:eastAsia="Cambria" w:hAnsi="Calibri" w:cs="Calibri"/>
          <w:u w:val="single"/>
          <w:lang w:eastAsia="en-US"/>
        </w:rPr>
        <w:t>Look how long and how much money it took</w:t>
      </w:r>
      <w:r w:rsidRPr="00E9472C">
        <w:rPr>
          <w:rFonts w:ascii="Calibri" w:eastAsia="Cambria" w:hAnsi="Calibri" w:cs="Calibri"/>
          <w:sz w:val="16"/>
          <w:lang w:eastAsia="en-US"/>
        </w:rPr>
        <w:t xml:space="preserve"> for us to do that, and we still weren’t completely successful for all the parts. I want to be realistic: </w:t>
      </w:r>
      <w:r w:rsidRPr="00E9472C">
        <w:rPr>
          <w:rFonts w:ascii="Calibri" w:eastAsia="Cambria" w:hAnsi="Calibri" w:cs="Calibri"/>
          <w:b/>
          <w:iCs/>
          <w:u w:val="single"/>
          <w:lang w:eastAsia="en-US"/>
        </w:rPr>
        <w:t xml:space="preserve">We are not as smart as we think we are and </w:t>
      </w:r>
      <w:r w:rsidRPr="00E9472C">
        <w:rPr>
          <w:rFonts w:ascii="Calibri" w:eastAsia="Cambria" w:hAnsi="Calibri" w:cs="Calibri"/>
          <w:b/>
          <w:iCs/>
          <w:highlight w:val="green"/>
          <w:u w:val="single"/>
          <w:lang w:eastAsia="en-US"/>
        </w:rPr>
        <w:t xml:space="preserve">we don’t understand the environment </w:t>
      </w:r>
      <w:r w:rsidRPr="00E9472C">
        <w:rPr>
          <w:rFonts w:ascii="Calibri" w:eastAsia="Cambria" w:hAnsi="Calibri" w:cs="Calibri"/>
          <w:b/>
          <w:iCs/>
          <w:u w:val="single"/>
          <w:lang w:eastAsia="en-US"/>
        </w:rPr>
        <w:t xml:space="preserve">as well as we think we do.” </w:t>
      </w:r>
      <w:r w:rsidRPr="00E9472C">
        <w:rPr>
          <w:rFonts w:ascii="Calibri" w:eastAsia="Cambria" w:hAnsi="Calibri" w:cs="Calibri"/>
          <w:sz w:val="16"/>
          <w:lang w:eastAsia="en-US"/>
        </w:rPr>
        <w:t xml:space="preserve">The cost of each launch during the space shuttle program, with refurbishment costs taken into account, ran between $450 million and $1.5 billion. SpaceX’s account of their costs have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E9472C">
        <w:rPr>
          <w:rFonts w:ascii="Calibri" w:eastAsia="Cambria" w:hAnsi="Calibri" w:cs="Calibri"/>
          <w:highlight w:val="green"/>
          <w:u w:val="single"/>
          <w:lang w:eastAsia="en-US"/>
        </w:rPr>
        <w:t>It would cost</w:t>
      </w:r>
      <w:r w:rsidRPr="00E9472C">
        <w:rPr>
          <w:rFonts w:ascii="Calibri" w:eastAsia="Cambria" w:hAnsi="Calibri" w:cs="Calibri"/>
          <w:u w:val="single"/>
          <w:lang w:eastAsia="en-US"/>
        </w:rPr>
        <w:t xml:space="preserve"> between $</w:t>
      </w:r>
      <w:r w:rsidRPr="00E9472C">
        <w:rPr>
          <w:rFonts w:ascii="Calibri" w:eastAsia="Cambria" w:hAnsi="Calibri" w:cs="Calibri"/>
          <w:highlight w:val="green"/>
          <w:u w:val="single"/>
          <w:lang w:eastAsia="en-US"/>
        </w:rPr>
        <w:t>121</w:t>
      </w:r>
      <w:r w:rsidRPr="00E9472C">
        <w:rPr>
          <w:rFonts w:ascii="Calibri" w:eastAsia="Cambria" w:hAnsi="Calibri" w:cs="Calibri"/>
          <w:u w:val="single"/>
          <w:lang w:eastAsia="en-US"/>
        </w:rPr>
        <w:t xml:space="preserve"> and $48 </w:t>
      </w:r>
      <w:r w:rsidRPr="00E9472C">
        <w:rPr>
          <w:rFonts w:ascii="Calibri" w:eastAsia="Cambria" w:hAnsi="Calibri" w:cs="Calibri"/>
          <w:highlight w:val="green"/>
          <w:u w:val="single"/>
          <w:lang w:eastAsia="en-US"/>
        </w:rPr>
        <w:t>billion per person per year to sustain</w:t>
      </w:r>
      <w:r w:rsidRPr="00E9472C">
        <w:rPr>
          <w:rFonts w:ascii="Calibri" w:eastAsia="Cambria" w:hAnsi="Calibri" w:cs="Calibri"/>
          <w:u w:val="single"/>
          <w:lang w:eastAsia="en-US"/>
        </w:rPr>
        <w:t xml:space="preserve"> a Martian colony</w:t>
      </w:r>
      <w:r w:rsidRPr="00E9472C">
        <w:rPr>
          <w:rFonts w:ascii="Calibri" w:eastAsia="Cambria" w:hAnsi="Calibri" w:cs="Calibri"/>
          <w:sz w:val="16"/>
          <w:lang w:eastAsia="en-US"/>
        </w:rPr>
        <w:t xml:space="preserve"> according to data from Popular Science Magazine in 2013, </w:t>
      </w:r>
      <w:r w:rsidRPr="00E9472C">
        <w:rPr>
          <w:rFonts w:ascii="Calibri" w:eastAsia="Cambria" w:hAnsi="Calibri" w:cs="Calibri"/>
          <w:u w:val="single"/>
          <w:lang w:eastAsia="en-US"/>
        </w:rPr>
        <w:t xml:space="preserve">but </w:t>
      </w:r>
      <w:r w:rsidRPr="00E9472C">
        <w:rPr>
          <w:rFonts w:ascii="Calibri" w:eastAsia="Cambria" w:hAnsi="Calibri" w:cs="Calibri"/>
          <w:highlight w:val="green"/>
          <w:u w:val="single"/>
          <w:lang w:eastAsia="en-US"/>
        </w:rPr>
        <w:t>the real cost is impossible to know</w:t>
      </w:r>
      <w:r w:rsidRPr="00E9472C">
        <w:rPr>
          <w:rFonts w:ascii="Calibri" w:eastAsia="Cambria" w:hAnsi="Calibri" w:cs="Calibri"/>
          <w:u w:val="single"/>
          <w:lang w:eastAsia="en-US"/>
        </w:rPr>
        <w:t xml:space="preserve"> without actually going</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Why should we spend time and resources</w:t>
      </w:r>
      <w:r w:rsidRPr="00E9472C">
        <w:rPr>
          <w:rFonts w:ascii="Calibri" w:eastAsia="Cambria" w:hAnsi="Calibri" w:cs="Calibri"/>
          <w:sz w:val="16"/>
          <w:lang w:eastAsia="en-US"/>
        </w:rPr>
        <w:t xml:space="preserve"> trying to survive </w:t>
      </w:r>
      <w:r w:rsidRPr="00E9472C">
        <w:rPr>
          <w:rFonts w:ascii="Calibri" w:eastAsia="Cambria" w:hAnsi="Calibri" w:cs="Calibri"/>
          <w:b/>
          <w:iCs/>
          <w:u w:val="single"/>
          <w:lang w:eastAsia="en-US"/>
        </w:rPr>
        <w:t xml:space="preserve">on Mars when </w:t>
      </w:r>
      <w:r w:rsidRPr="00E9472C">
        <w:rPr>
          <w:rFonts w:ascii="Calibri" w:eastAsia="Cambria" w:hAnsi="Calibri" w:cs="Calibri"/>
          <w:b/>
          <w:iCs/>
          <w:highlight w:val="green"/>
          <w:u w:val="single"/>
          <w:lang w:eastAsia="en-US"/>
        </w:rPr>
        <w:t>we could be working to understand how to survive on earth</w:t>
      </w:r>
      <w:r w:rsidRPr="00E9472C">
        <w:rPr>
          <w:rFonts w:ascii="Calibri" w:eastAsia="Cambria" w:hAnsi="Calibri" w:cs="Calibri"/>
          <w:sz w:val="16"/>
          <w:lang w:eastAsia="en-US"/>
        </w:rPr>
        <w:t xml:space="preserve"> in the event of the kind of catastrophe that set Musk’s eye on Mars in the first place? If some group were to attempt the journey today, </w:t>
      </w:r>
      <w:r w:rsidRPr="00E9472C">
        <w:rPr>
          <w:rFonts w:ascii="Calibri" w:eastAsia="Calibri" w:hAnsi="Calibri" w:cs="Calibri"/>
          <w:u w:val="single"/>
          <w:lang w:eastAsia="en-US"/>
        </w:rPr>
        <w:t>they would need access to technologies that would make them as self-sufficient as possible</w:t>
      </w:r>
      <w:r w:rsidRPr="00E9472C">
        <w:rPr>
          <w:rFonts w:ascii="Calibri" w:eastAsia="Cambria" w:hAnsi="Calibri" w:cs="Calibri"/>
          <w:sz w:val="16"/>
          <w:lang w:eastAsia="en-US"/>
        </w:rPr>
        <w:t xml:space="preserve">. After all, Earth would be nearly 33.9 million miles away during its closest pass to the red planet. Water recovery systems that reclaim vapor, wastewater, and urine — like the ones currently installed on the International Space Station — would have to be used on the journey, and sent ahead to Mars along with habitats ready for assembly upon the astronauts’ arrival. </w:t>
      </w:r>
      <w:r w:rsidRPr="00E9472C">
        <w:rPr>
          <w:rFonts w:ascii="Calibri" w:eastAsia="Calibri" w:hAnsi="Calibri" w:cs="Calibri"/>
          <w:u w:val="single"/>
          <w:lang w:eastAsia="en-US"/>
        </w:rPr>
        <w:t xml:space="preserve">According to NASA such a </w:t>
      </w:r>
      <w:r w:rsidRPr="00E9472C">
        <w:rPr>
          <w:rFonts w:ascii="Calibri" w:eastAsia="Calibri" w:hAnsi="Calibri" w:cs="Calibri"/>
          <w:highlight w:val="green"/>
          <w:u w:val="single"/>
          <w:lang w:eastAsia="en-US"/>
        </w:rPr>
        <w:t>system would have to have</w:t>
      </w:r>
      <w:r w:rsidRPr="00E9472C">
        <w:rPr>
          <w:rFonts w:ascii="Calibri" w:eastAsia="Calibri" w:hAnsi="Calibri" w:cs="Calibri"/>
          <w:u w:val="single"/>
          <w:lang w:eastAsia="en-US"/>
        </w:rPr>
        <w:t xml:space="preserve"> an </w:t>
      </w:r>
      <w:r w:rsidRPr="00E9472C">
        <w:rPr>
          <w:rFonts w:ascii="Calibri" w:eastAsia="Calibri" w:hAnsi="Calibri" w:cs="Calibri"/>
          <w:highlight w:val="green"/>
          <w:u w:val="single"/>
          <w:lang w:eastAsia="en-US"/>
        </w:rPr>
        <w:t>efficiency much higher than the current</w:t>
      </w:r>
      <w:r w:rsidRPr="00E9472C">
        <w:rPr>
          <w:rFonts w:ascii="Calibri" w:eastAsia="Calibri" w:hAnsi="Calibri" w:cs="Calibri"/>
          <w:u w:val="single"/>
          <w:lang w:eastAsia="en-US"/>
        </w:rPr>
        <w:t xml:space="preserve"> 74% in order </w:t>
      </w:r>
      <w:r w:rsidRPr="00E9472C">
        <w:rPr>
          <w:rFonts w:ascii="Calibri" w:eastAsia="Calibri" w:hAnsi="Calibri" w:cs="Calibri"/>
          <w:highlight w:val="green"/>
          <w:u w:val="single"/>
          <w:lang w:eastAsia="en-US"/>
        </w:rPr>
        <w:t>to be viable</w:t>
      </w:r>
      <w:r w:rsidRPr="00E9472C">
        <w:rPr>
          <w:rFonts w:ascii="Calibri" w:eastAsia="Calibri" w:hAnsi="Calibri" w:cs="Calibri"/>
          <w:u w:val="single"/>
          <w:lang w:eastAsia="en-US"/>
        </w:rPr>
        <w:t xml:space="preserve"> for deep space missions. The same goes for oxygen regeneration and carbon dioxide removal, which, as of today stands at around 40% efficiency and “must increase significantly” before anyone attempts the journey to Mars. </w:t>
      </w:r>
      <w:r w:rsidRPr="00E9472C">
        <w:rPr>
          <w:rFonts w:ascii="Calibri" w:eastAsia="Cambria" w:hAnsi="Calibri" w:cs="Calibri"/>
          <w:sz w:val="16"/>
          <w:lang w:eastAsia="en-US"/>
        </w:rPr>
        <w:t xml:space="preserve">As for food, astronauts would have to rely on a one-time supply of food sent ahead, or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E9472C">
        <w:rPr>
          <w:rFonts w:ascii="Calibri" w:eastAsia="Cambria" w:hAnsi="Calibri" w:cs="Calibri"/>
          <w:u w:val="single"/>
          <w:lang w:eastAsia="en-US"/>
        </w:rPr>
        <w:t xml:space="preserve">While all of these systems might be ready for use by a small crew within a few years, a </w:t>
      </w:r>
      <w:r w:rsidRPr="00E9472C">
        <w:rPr>
          <w:rFonts w:ascii="Calibri" w:eastAsia="Cambria" w:hAnsi="Calibri" w:cs="Calibri"/>
          <w:highlight w:val="green"/>
          <w:u w:val="single"/>
          <w:lang w:eastAsia="en-US"/>
        </w:rPr>
        <w:t>colony</w:t>
      </w:r>
      <w:r w:rsidRPr="00E9472C">
        <w:rPr>
          <w:rFonts w:ascii="Calibri" w:eastAsia="Cambria" w:hAnsi="Calibri" w:cs="Calibri"/>
          <w:u w:val="single"/>
          <w:lang w:eastAsia="en-US"/>
        </w:rPr>
        <w:t xml:space="preserve"> of a size </w:t>
      </w:r>
      <w:r w:rsidRPr="00E9472C">
        <w:rPr>
          <w:rFonts w:ascii="Calibri" w:eastAsia="Cambria" w:hAnsi="Calibri" w:cs="Calibri"/>
          <w:highlight w:val="green"/>
          <w:u w:val="single"/>
          <w:lang w:eastAsia="en-US"/>
        </w:rPr>
        <w:t>large enough to</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safeguard</w:t>
      </w:r>
      <w:r w:rsidRPr="00E9472C">
        <w:rPr>
          <w:rFonts w:ascii="Calibri" w:eastAsia="Cambria" w:hAnsi="Calibri" w:cs="Calibri"/>
          <w:u w:val="single"/>
          <w:lang w:eastAsia="en-US"/>
        </w:rPr>
        <w:t xml:space="preserve"> humanity </w:t>
      </w:r>
      <w:r w:rsidRPr="00E9472C">
        <w:rPr>
          <w:rFonts w:ascii="Calibri" w:eastAsia="Cambria" w:hAnsi="Calibri" w:cs="Calibri"/>
          <w:highlight w:val="green"/>
          <w:u w:val="single"/>
          <w:lang w:eastAsia="en-US"/>
        </w:rPr>
        <w:t xml:space="preserve">from extinction would </w:t>
      </w:r>
      <w:r w:rsidRPr="00E9472C">
        <w:rPr>
          <w:rFonts w:ascii="Calibri" w:eastAsia="Cambria" w:hAnsi="Calibri" w:cs="Calibri"/>
          <w:b/>
          <w:iCs/>
          <w:highlight w:val="green"/>
          <w:u w:val="single"/>
          <w:lang w:eastAsia="en-US"/>
        </w:rPr>
        <w:t>push them to the breaking point</w:t>
      </w:r>
      <w:r w:rsidRPr="00E9472C">
        <w:rPr>
          <w:rFonts w:ascii="Calibri" w:eastAsia="Cambria" w:hAnsi="Calibri" w:cs="Calibri"/>
          <w:sz w:val="16"/>
          <w:highlight w:val="green"/>
          <w:lang w:eastAsia="en-US"/>
        </w:rPr>
        <w:t>.</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It would take, optimistically</w:t>
      </w:r>
      <w:r w:rsidRPr="00E9472C">
        <w:rPr>
          <w:rFonts w:ascii="Calibri" w:eastAsia="Cambria" w:hAnsi="Calibri" w:cs="Calibri"/>
          <w:sz w:val="16"/>
          <w:lang w:eastAsia="en-US"/>
        </w:rPr>
        <w:t xml:space="preserve">, </w:t>
      </w:r>
      <w:r w:rsidRPr="00E9472C">
        <w:rPr>
          <w:rFonts w:ascii="Calibri" w:eastAsia="Cambria" w:hAnsi="Calibri" w:cs="Calibri"/>
          <w:b/>
          <w:iCs/>
          <w:u w:val="single"/>
          <w:lang w:eastAsia="en-US"/>
        </w:rPr>
        <w:t>decades before Mars was truly self-sufficient</w:t>
      </w:r>
      <w:r w:rsidRPr="00E9472C">
        <w:rPr>
          <w:rFonts w:ascii="Calibri" w:eastAsia="Cambria" w:hAnsi="Calibri" w:cs="Calibri"/>
          <w:sz w:val="16"/>
          <w:lang w:eastAsia="en-US"/>
        </w:rPr>
        <w:t xml:space="preserve">, and </w:t>
      </w:r>
      <w:r w:rsidRPr="00E9472C">
        <w:rPr>
          <w:rFonts w:ascii="Calibri" w:eastAsia="Cambria" w:hAnsi="Calibri" w:cs="Calibri"/>
          <w:u w:val="single"/>
          <w:lang w:eastAsia="en-US"/>
        </w:rPr>
        <w:t xml:space="preserve">that time and money could be spent working to </w:t>
      </w:r>
      <w:r w:rsidRPr="00E9472C">
        <w:rPr>
          <w:rFonts w:ascii="Calibri" w:eastAsia="Cambria" w:hAnsi="Calibri" w:cs="Calibri"/>
          <w:b/>
          <w:iCs/>
          <w:u w:val="single"/>
          <w:lang w:eastAsia="en-US"/>
        </w:rPr>
        <w:t>prevent the kind of disasters that threaten our existence on Earth</w:t>
      </w:r>
      <w:r w:rsidRPr="00E9472C">
        <w:rPr>
          <w:rFonts w:ascii="Calibri" w:eastAsia="Cambria" w:hAnsi="Calibri" w:cs="Calibri"/>
          <w:u w:val="single"/>
          <w:lang w:eastAsia="en-US"/>
        </w:rPr>
        <w:t xml:space="preserve">, such as natural disasters related to climate change. 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E9472C">
        <w:rPr>
          <w:rFonts w:ascii="Calibri" w:eastAsia="Cambria" w:hAnsi="Calibri" w:cs="Calibri"/>
          <w:b/>
          <w:iCs/>
          <w:u w:val="single"/>
          <w:lang w:eastAsia="en-US"/>
        </w:rPr>
        <w:t xml:space="preserve">Even </w:t>
      </w:r>
      <w:r w:rsidRPr="00E9472C">
        <w:rPr>
          <w:rFonts w:ascii="Calibri" w:eastAsia="Cambria" w:hAnsi="Calibri" w:cs="Calibri"/>
          <w:b/>
          <w:iCs/>
          <w:highlight w:val="green"/>
          <w:u w:val="single"/>
          <w:lang w:eastAsia="en-US"/>
        </w:rPr>
        <w:t>Earth after total nuclear war would be easier to live on.</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 xml:space="preserve">There is scientific value in the exploration of other planets, but discoveries can be achieved without the steep added cost of having to keep an astronaut </w:t>
      </w:r>
      <w:r w:rsidRPr="00E9472C">
        <w:rPr>
          <w:rFonts w:ascii="Calibri" w:eastAsia="Cambria" w:hAnsi="Calibri" w:cs="Calibri"/>
          <w:b/>
          <w:iCs/>
          <w:u w:val="single"/>
          <w:lang w:eastAsia="en-US"/>
        </w:rPr>
        <w:t>alive during</w:t>
      </w:r>
      <w:r w:rsidRPr="00E9472C">
        <w:rPr>
          <w:rFonts w:ascii="Calibri" w:eastAsia="Cambria" w:hAnsi="Calibri" w:cs="Calibri"/>
          <w:u w:val="single"/>
          <w:lang w:eastAsia="en-US"/>
        </w:rPr>
        <w:t xml:space="preserve"> the trip.</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Compared to the projected cost of a Martian base, NASA’s Curiosity rover cost a fraction</w:t>
      </w:r>
      <w:r w:rsidRPr="00E9472C">
        <w:rPr>
          <w:rFonts w:ascii="Calibri" w:eastAsia="Cambria" w:hAnsi="Calibri" w:cs="Calibri"/>
          <w:sz w:val="16"/>
          <w:lang w:eastAsia="en-US"/>
        </w:rPr>
        <w:t xml:space="preserve"> of that, coming in at $2.5 billion. Curiosity has far exceeded its life expectancy of two years and continues to operate today, with the added benefit of not needing to eat, breath, or worry about dying from radiation exposure.</w:t>
      </w:r>
    </w:p>
    <w:p w14:paraId="3912F464" w14:textId="77777777" w:rsidR="00E9472C" w:rsidRPr="00E9472C" w:rsidRDefault="00E9472C" w:rsidP="00E9472C">
      <w:pPr>
        <w:rPr>
          <w:rFonts w:ascii="Calibri" w:eastAsia="Cambria" w:hAnsi="Calibri" w:cs="Calibri"/>
          <w:lang w:eastAsia="en-US"/>
        </w:rPr>
      </w:pPr>
    </w:p>
    <w:p w14:paraId="27366C4F"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Mars colonization is disastrous – causes interplanetary war and environmental collapse on earth</w:t>
      </w:r>
    </w:p>
    <w:p w14:paraId="6DE5CD37" w14:textId="77777777" w:rsidR="00E9472C" w:rsidRPr="00E9472C" w:rsidRDefault="00E9472C" w:rsidP="00E9472C">
      <w:pPr>
        <w:rPr>
          <w:rFonts w:ascii="Calibri" w:eastAsia="Cambria" w:hAnsi="Calibri" w:cs="Calibri"/>
          <w:b/>
          <w:bCs/>
          <w:sz w:val="26"/>
          <w:lang w:eastAsia="en-US"/>
        </w:rPr>
      </w:pPr>
      <w:r w:rsidRPr="00E9472C">
        <w:rPr>
          <w:rFonts w:ascii="Calibri" w:eastAsia="Cambria" w:hAnsi="Calibri" w:cs="Calibri"/>
          <w:b/>
          <w:bCs/>
          <w:sz w:val="26"/>
          <w:lang w:eastAsia="en-US"/>
        </w:rPr>
        <w:t xml:space="preserve">Morton, PhD, 18 </w:t>
      </w:r>
    </w:p>
    <w:p w14:paraId="23FEB1DD"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sz w:val="16"/>
          <w:lang w:eastAsia="en-US"/>
        </w:rPr>
        <w:t xml:space="preserve">(Adam Morton is a retired philosopher attached to the University of British Columbia </w:t>
      </w:r>
      <w:hyperlink r:id="rId17" w:history="1">
        <w:r w:rsidRPr="00E9472C">
          <w:rPr>
            <w:rFonts w:ascii="Calibri" w:eastAsia="Cambria" w:hAnsi="Calibri" w:cs="Calibri"/>
            <w:sz w:val="16"/>
            <w:lang w:eastAsia="en-US"/>
          </w:rPr>
          <w:t>https://www.newsweek.com/colonizing-other-planets-could-trigger-war-earth-and-ecological-disaster-1226630</w:t>
        </w:r>
      </w:hyperlink>
      <w:r w:rsidRPr="00E9472C">
        <w:rPr>
          <w:rFonts w:ascii="Calibri" w:eastAsia="Cambria" w:hAnsi="Calibri" w:cs="Calibri"/>
          <w:sz w:val="16"/>
          <w:lang w:eastAsia="en-US"/>
        </w:rPr>
        <w:t xml:space="preserve">, 11-22) </w:t>
      </w:r>
    </w:p>
    <w:p w14:paraId="7CFA40ED" w14:textId="77777777" w:rsidR="00E9472C" w:rsidRPr="00E9472C" w:rsidRDefault="00E9472C" w:rsidP="00E9472C">
      <w:pPr>
        <w:rPr>
          <w:rFonts w:ascii="Calibri" w:eastAsia="Cambria" w:hAnsi="Calibri" w:cs="Calibri"/>
          <w:lang w:eastAsia="en-US"/>
        </w:rPr>
      </w:pPr>
      <w:r w:rsidRPr="00E9472C">
        <w:rPr>
          <w:rFonts w:ascii="Calibri" w:eastAsia="Cambria" w:hAnsi="Calibri" w:cs="Calibri"/>
          <w:sz w:val="16"/>
          <w:lang w:eastAsia="en-US"/>
        </w:rPr>
        <w:t xml:space="preserve">Plans for the exploration and even colonization of other planets are very much in the air, and </w:t>
      </w:r>
      <w:r w:rsidRPr="00E9472C">
        <w:rPr>
          <w:rFonts w:ascii="Calibri" w:eastAsia="Cambria" w:hAnsi="Calibri" w:cs="Calibri"/>
          <w:highlight w:val="green"/>
          <w:u w:val="single"/>
          <w:lang w:eastAsia="en-US"/>
        </w:rPr>
        <w:t>getting to Mars</w:t>
      </w:r>
      <w:r w:rsidRPr="00E9472C">
        <w:rPr>
          <w:rFonts w:ascii="Calibri" w:eastAsia="Cambria" w:hAnsi="Calibri" w:cs="Calibri"/>
          <w:sz w:val="16"/>
          <w:lang w:eastAsia="en-US"/>
        </w:rPr>
        <w:t xml:space="preserve"> in particular </w:t>
      </w:r>
      <w:r w:rsidRPr="00E9472C">
        <w:rPr>
          <w:rFonts w:ascii="Calibri" w:eastAsia="Cambria" w:hAnsi="Calibri" w:cs="Calibri"/>
          <w:b/>
          <w:iCs/>
          <w:u w:val="single"/>
          <w:lang w:eastAsia="en-US"/>
        </w:rPr>
        <w:t xml:space="preserve">has become </w:t>
      </w:r>
      <w:r w:rsidRPr="00E9472C">
        <w:rPr>
          <w:rFonts w:ascii="Calibri" w:eastAsia="Cambria" w:hAnsi="Calibri" w:cs="Calibri"/>
          <w:b/>
          <w:iCs/>
          <w:highlight w:val="green"/>
          <w:u w:val="single"/>
          <w:lang w:eastAsia="en-US"/>
        </w:rPr>
        <w:t>a billionaire's hobby</w:t>
      </w:r>
      <w:r w:rsidRPr="00E9472C">
        <w:rPr>
          <w:rFonts w:ascii="Calibri" w:eastAsia="Cambria" w:hAnsi="Calibri" w:cs="Calibri"/>
          <w:sz w:val="16"/>
          <w:lang w:eastAsia="en-US"/>
        </w:rPr>
        <w:t xml:space="preserve"> lately. Elon Musk would like to establish a human colony on Mars in a matter of decades. (For the foreseeable future—a century, I would venture—Mars will be the only real possibility.) </w:t>
      </w:r>
      <w:r w:rsidRPr="00E9472C">
        <w:rPr>
          <w:rFonts w:ascii="Calibri" w:eastAsia="Cambria" w:hAnsi="Calibri" w:cs="Calibri"/>
          <w:u w:val="single"/>
          <w:lang w:eastAsia="en-US"/>
        </w:rPr>
        <w:t xml:space="preserve">But planetary </w:t>
      </w:r>
      <w:r w:rsidRPr="00E9472C">
        <w:rPr>
          <w:rFonts w:ascii="Calibri" w:eastAsia="Cambria" w:hAnsi="Calibri" w:cs="Calibri"/>
          <w:highlight w:val="green"/>
          <w:u w:val="single"/>
          <w:lang w:eastAsia="en-US"/>
        </w:rPr>
        <w:t>colonies may be</w:t>
      </w:r>
      <w:r w:rsidRPr="00E9472C">
        <w:rPr>
          <w:rFonts w:ascii="Calibri" w:eastAsia="Cambria" w:hAnsi="Calibri" w:cs="Calibri"/>
          <w:sz w:val="16"/>
          <w:lang w:eastAsia="en-US"/>
        </w:rPr>
        <w:t xml:space="preserve"> a bad idea, even </w:t>
      </w:r>
      <w:r w:rsidRPr="00E9472C">
        <w:rPr>
          <w:rFonts w:ascii="Calibri" w:eastAsia="Cambria" w:hAnsi="Calibri" w:cs="Calibri"/>
          <w:b/>
          <w:iCs/>
          <w:u w:val="single"/>
          <w:lang w:eastAsia="en-US"/>
        </w:rPr>
        <w:t xml:space="preserve">a </w:t>
      </w:r>
      <w:r w:rsidRPr="00E9472C">
        <w:rPr>
          <w:rFonts w:ascii="Calibri" w:eastAsia="Cambria" w:hAnsi="Calibri" w:cs="Calibri"/>
          <w:b/>
          <w:iCs/>
          <w:highlight w:val="green"/>
          <w:u w:val="single"/>
          <w:lang w:eastAsia="en-US"/>
        </w:rPr>
        <w:t>disastrous</w:t>
      </w:r>
      <w:r w:rsidRPr="00E9472C">
        <w:rPr>
          <w:rFonts w:ascii="Calibri" w:eastAsia="Cambria" w:hAnsi="Calibri" w:cs="Calibri"/>
          <w:b/>
          <w:iCs/>
          <w:u w:val="single"/>
          <w:lang w:eastAsia="en-US"/>
        </w:rPr>
        <w:t xml:space="preserve"> idea</w:t>
      </w:r>
      <w:r w:rsidRPr="00E9472C">
        <w:rPr>
          <w:rFonts w:ascii="Calibri" w:eastAsia="Cambria" w:hAnsi="Calibri" w:cs="Calibri"/>
          <w:sz w:val="16"/>
          <w:lang w:eastAsia="en-US"/>
        </w:rPr>
        <w:t xml:space="preserve">. So, it is important to see the arguments against them, as well as their appeal. I begin with a reason that is sometimes made central to proposals for colonies—the idea that we should achieve them as soon as it is feasible. It is a call for escape from imminent danger. The idea is that </w:t>
      </w:r>
      <w:r w:rsidRPr="00E9472C">
        <w:rPr>
          <w:rFonts w:ascii="Calibri" w:eastAsia="Cambria" w:hAnsi="Calibri" w:cs="Calibri"/>
          <w:u w:val="single"/>
          <w:lang w:eastAsia="en-US"/>
        </w:rPr>
        <w:t>nuclear war, ecological catastrophe</w:t>
      </w:r>
      <w:r w:rsidRPr="00E9472C">
        <w:rPr>
          <w:rFonts w:ascii="Calibri" w:eastAsia="Cambria" w:hAnsi="Calibri" w:cs="Calibri"/>
          <w:sz w:val="16"/>
          <w:lang w:eastAsia="en-US"/>
        </w:rPr>
        <w:t xml:space="preserve">, or the rise of artificially intelligent </w:t>
      </w:r>
      <w:r w:rsidRPr="00E9472C">
        <w:rPr>
          <w:rFonts w:ascii="Calibri" w:eastAsia="Cambria" w:hAnsi="Calibri" w:cs="Calibri"/>
          <w:u w:val="single"/>
          <w:lang w:eastAsia="en-US"/>
        </w:rPr>
        <w:t>robots, will wipe out humans</w:t>
      </w:r>
      <w:r w:rsidRPr="00E9472C">
        <w:rPr>
          <w:rFonts w:ascii="Calibri" w:eastAsia="Cambria" w:hAnsi="Calibri" w:cs="Calibri"/>
          <w:sz w:val="16"/>
          <w:lang w:eastAsia="en-US"/>
        </w:rPr>
        <w:t xml:space="preserve"> on Earth. </w:t>
      </w:r>
      <w:r w:rsidRPr="00E9472C">
        <w:rPr>
          <w:rFonts w:ascii="Calibri" w:eastAsia="Cambria" w:hAnsi="Calibri" w:cs="Calibri"/>
          <w:u w:val="single"/>
          <w:lang w:eastAsia="en-US"/>
        </w:rPr>
        <w:t>But a colony</w:t>
      </w:r>
      <w:r w:rsidRPr="00E9472C">
        <w:rPr>
          <w:rFonts w:ascii="Calibri" w:eastAsia="Cambria" w:hAnsi="Calibri" w:cs="Calibri"/>
          <w:sz w:val="16"/>
          <w:lang w:eastAsia="en-US"/>
        </w:rPr>
        <w:t xml:space="preserve"> far away </w:t>
      </w:r>
      <w:r w:rsidRPr="00E9472C">
        <w:rPr>
          <w:rFonts w:ascii="Calibri" w:eastAsia="Cambria" w:hAnsi="Calibri" w:cs="Calibri"/>
          <w:u w:val="single"/>
          <w:lang w:eastAsia="en-US"/>
        </w:rPr>
        <w:t>might survive</w:t>
      </w:r>
      <w:r w:rsidRPr="00E9472C">
        <w:rPr>
          <w:rFonts w:ascii="Calibri" w:eastAsia="Cambria" w:hAnsi="Calibri" w:cs="Calibri"/>
          <w:sz w:val="16"/>
          <w:lang w:eastAsia="en-US"/>
        </w:rPr>
        <w:t xml:space="preserve">, so that the species continues. Stephen Hawking is among those who have argued, or usually just pronounced, for versions of this (and if you want scientific authority, it is hard to do better). But </w:t>
      </w:r>
      <w:r w:rsidRPr="00E9472C">
        <w:rPr>
          <w:rFonts w:ascii="Calibri" w:eastAsia="Cambria" w:hAnsi="Calibri" w:cs="Calibri"/>
          <w:b/>
          <w:iCs/>
          <w:highlight w:val="green"/>
          <w:u w:val="single"/>
          <w:lang w:eastAsia="en-US"/>
        </w:rPr>
        <w:t>the idea has serious flaws</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It is hard to think of even a post-apocalyptic Earth that is less hospitable to any terrestrial life than Mars, let alone elsewhere in the solar system</w:t>
      </w:r>
      <w:r w:rsidRPr="00E9472C">
        <w:rPr>
          <w:rFonts w:ascii="Calibri" w:eastAsia="Cambria" w:hAnsi="Calibri" w:cs="Calibri"/>
          <w:sz w:val="16"/>
          <w:lang w:eastAsia="en-US"/>
        </w:rPr>
        <w:t xml:space="preserve">, so the challenges are enormous. But let us ignore that. Suppose that a colony had a reasonable chance of surviving, would the argument from danger justify founding it soon? I think not. </w:t>
      </w:r>
      <w:r w:rsidRPr="00E9472C">
        <w:rPr>
          <w:rFonts w:ascii="Calibri" w:eastAsia="Cambria" w:hAnsi="Calibri" w:cs="Calibri"/>
          <w:u w:val="single"/>
          <w:lang w:eastAsia="en-US"/>
        </w:rPr>
        <w:t xml:space="preserve">One danger is </w:t>
      </w:r>
      <w:r w:rsidRPr="00E9472C">
        <w:rPr>
          <w:rFonts w:ascii="Calibri" w:eastAsia="Cambria" w:hAnsi="Calibri" w:cs="Calibri"/>
          <w:highlight w:val="green"/>
          <w:u w:val="single"/>
          <w:lang w:eastAsia="en-US"/>
        </w:rPr>
        <w:t>nuclear and biological war</w:t>
      </w:r>
      <w:r w:rsidRPr="00E9472C">
        <w:rPr>
          <w:rFonts w:ascii="Calibri" w:eastAsia="Cambria" w:hAnsi="Calibri" w:cs="Calibri"/>
          <w:sz w:val="16"/>
          <w:lang w:eastAsia="en-US"/>
        </w:rPr>
        <w:t xml:space="preserve">: One nation or ethnic group fears or hates another enough to unleash bombs or viruses. In a bad scenario they succeed. Millions die, and their territory becomes uninhabitable. </w:t>
      </w:r>
      <w:r w:rsidRPr="00E9472C">
        <w:rPr>
          <w:rFonts w:ascii="Calibri" w:eastAsia="Cambria" w:hAnsi="Calibri" w:cs="Calibri"/>
          <w:u w:val="single"/>
          <w:lang w:eastAsia="en-US"/>
        </w:rPr>
        <w:t>In the worst scenario, the other side retaliates or the affliction spreads</w:t>
      </w:r>
      <w:r w:rsidRPr="00E9472C">
        <w:rPr>
          <w:rFonts w:ascii="Calibri" w:eastAsia="Cambria" w:hAnsi="Calibri" w:cs="Calibri"/>
          <w:sz w:val="16"/>
          <w:lang w:eastAsia="en-US"/>
        </w:rPr>
        <w:t xml:space="preserve"> and eventually everyone is dead. </w:t>
      </w:r>
      <w:r w:rsidRPr="00E9472C">
        <w:rPr>
          <w:rFonts w:ascii="Calibri" w:eastAsia="Cambria" w:hAnsi="Calibri" w:cs="Calibri"/>
          <w:u w:val="single"/>
          <w:lang w:eastAsia="en-US"/>
        </w:rPr>
        <w:t xml:space="preserve">But </w:t>
      </w:r>
      <w:r w:rsidRPr="00E9472C">
        <w:rPr>
          <w:rFonts w:ascii="Calibri" w:eastAsia="Cambria" w:hAnsi="Calibri" w:cs="Calibri"/>
          <w:highlight w:val="green"/>
          <w:u w:val="single"/>
          <w:lang w:eastAsia="en-US"/>
        </w:rPr>
        <w:t>people survive on Mars</w:t>
      </w:r>
      <w:r w:rsidRPr="00E9472C">
        <w:rPr>
          <w:rFonts w:ascii="Calibri" w:eastAsia="Cambria" w:hAnsi="Calibri" w:cs="Calibri"/>
          <w:u w:val="single"/>
          <w:lang w:eastAsia="en-US"/>
        </w:rPr>
        <w:t>. Which people</w:t>
      </w:r>
      <w:r w:rsidRPr="00E9472C">
        <w:rPr>
          <w:rFonts w:ascii="Calibri" w:eastAsia="Cambria" w:hAnsi="Calibri" w:cs="Calibri"/>
          <w:sz w:val="16"/>
          <w:lang w:eastAsia="en-US"/>
        </w:rPr>
        <w:t xml:space="preserve">? </w:t>
      </w:r>
      <w:r w:rsidRPr="00E9472C">
        <w:rPr>
          <w:rFonts w:ascii="Calibri" w:eastAsia="Cambria" w:hAnsi="Calibri" w:cs="Calibri"/>
          <w:highlight w:val="green"/>
          <w:u w:val="single"/>
          <w:lang w:eastAsia="en-US"/>
        </w:rPr>
        <w:t>They will include members of one group or their opponents</w:t>
      </w:r>
      <w:r w:rsidRPr="00E9472C">
        <w:rPr>
          <w:rFonts w:ascii="Calibri" w:eastAsia="Cambria" w:hAnsi="Calibri" w:cs="Calibri"/>
          <w:u w:val="single"/>
          <w:lang w:eastAsia="en-US"/>
        </w:rPr>
        <w:t xml:space="preserve">, so if the aim really is to wipe out this group </w:t>
      </w:r>
      <w:r w:rsidRPr="00E9472C">
        <w:rPr>
          <w:rFonts w:ascii="Calibri" w:eastAsia="Cambria" w:hAnsi="Calibri" w:cs="Calibri"/>
          <w:highlight w:val="green"/>
          <w:u w:val="single"/>
          <w:lang w:eastAsia="en-US"/>
        </w:rPr>
        <w:t xml:space="preserve">it will be directed at the </w:t>
      </w:r>
      <w:r w:rsidRPr="00E9472C">
        <w:rPr>
          <w:rFonts w:ascii="Calibri" w:eastAsia="Cambria" w:hAnsi="Calibri" w:cs="Calibri"/>
          <w:b/>
          <w:iCs/>
          <w:highlight w:val="green"/>
          <w:u w:val="single"/>
          <w:lang w:eastAsia="en-US"/>
        </w:rPr>
        <w:t>colonists as well</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w:t>
      </w:r>
      <w:r w:rsidRPr="00E9472C">
        <w:rPr>
          <w:rFonts w:ascii="Calibri" w:eastAsia="Cambria" w:hAnsi="Calibri" w:cs="Calibri"/>
          <w:b/>
          <w:iCs/>
          <w:u w:val="single"/>
          <w:lang w:eastAsia="en-US"/>
        </w:rPr>
        <w:t xml:space="preserve">They are hated, and they are </w:t>
      </w:r>
      <w:r w:rsidRPr="00E9472C">
        <w:rPr>
          <w:rFonts w:ascii="Calibri" w:eastAsia="Cambria" w:hAnsi="Calibri" w:cs="Calibri"/>
          <w:b/>
          <w:iCs/>
          <w:highlight w:val="green"/>
          <w:u w:val="single"/>
          <w:lang w:eastAsia="en-US"/>
        </w:rPr>
        <w:t>capable of retaliation</w:t>
      </w:r>
      <w:r w:rsidRPr="00E9472C">
        <w:rPr>
          <w:rFonts w:ascii="Calibri" w:eastAsia="Cambria" w:hAnsi="Calibri" w:cs="Calibri"/>
          <w:sz w:val="16"/>
          <w:lang w:eastAsia="en-US"/>
        </w:rPr>
        <w:t xml:space="preserve">. Bomb-bearing rockets are much simpler to make than people-bearing rockets. And someone crazy enough to push the button would be crazy enough to direct them at the hated enemy wherever they are found. So, </w:t>
      </w:r>
      <w:r w:rsidRPr="00E9472C">
        <w:rPr>
          <w:rFonts w:ascii="Calibri" w:eastAsia="Cambria" w:hAnsi="Calibri" w:cs="Calibri"/>
          <w:u w:val="single"/>
          <w:lang w:eastAsia="en-US"/>
        </w:rPr>
        <w:t xml:space="preserve">the </w:t>
      </w:r>
      <w:r w:rsidRPr="00E9472C">
        <w:rPr>
          <w:rFonts w:ascii="Calibri" w:eastAsia="Cambria" w:hAnsi="Calibri" w:cs="Calibri"/>
          <w:highlight w:val="green"/>
          <w:u w:val="single"/>
          <w:lang w:eastAsia="en-US"/>
        </w:rPr>
        <w:t>colony would not be safe</w:t>
      </w:r>
      <w:r w:rsidRPr="00E9472C">
        <w:rPr>
          <w:rFonts w:ascii="Calibri" w:eastAsia="Cambria" w:hAnsi="Calibri" w:cs="Calibri"/>
          <w:sz w:val="16"/>
          <w:lang w:eastAsia="en-US"/>
        </w:rPr>
        <w:t xml:space="preserve">. At any rate, </w:t>
      </w:r>
      <w:r w:rsidRPr="00E9472C">
        <w:rPr>
          <w:rFonts w:ascii="Calibri" w:eastAsia="Cambria" w:hAnsi="Calibri" w:cs="Calibri"/>
          <w:u w:val="single"/>
          <w:lang w:eastAsia="en-US"/>
        </w:rPr>
        <w:t>it will not be not safe enough that founding it is a better bet than making war less likely on Earth.</w:t>
      </w:r>
      <w:r w:rsidRPr="00E9472C">
        <w:rPr>
          <w:rFonts w:ascii="Calibri" w:eastAsia="Cambria" w:hAnsi="Calibri" w:cs="Calibri"/>
          <w:sz w:val="16"/>
          <w:lang w:eastAsia="en-US"/>
        </w:rPr>
        <w:t xml:space="preserve"> Worse, </w:t>
      </w:r>
      <w:r w:rsidRPr="00E9472C">
        <w:rPr>
          <w:rFonts w:ascii="Calibri" w:eastAsia="Cambria" w:hAnsi="Calibri" w:cs="Calibri"/>
          <w:highlight w:val="green"/>
          <w:u w:val="single"/>
          <w:lang w:eastAsia="en-US"/>
        </w:rPr>
        <w:t>any nation party</w:t>
      </w:r>
      <w:r w:rsidRPr="00E9472C">
        <w:rPr>
          <w:rFonts w:ascii="Calibri" w:eastAsia="Cambria" w:hAnsi="Calibri" w:cs="Calibri"/>
          <w:u w:val="single"/>
          <w:lang w:eastAsia="en-US"/>
        </w:rPr>
        <w:t xml:space="preserve"> to founding a colony </w:t>
      </w:r>
      <w:r w:rsidRPr="00E9472C">
        <w:rPr>
          <w:rFonts w:ascii="Calibri" w:eastAsia="Cambria" w:hAnsi="Calibri" w:cs="Calibri"/>
          <w:highlight w:val="green"/>
          <w:u w:val="single"/>
          <w:lang w:eastAsia="en-US"/>
        </w:rPr>
        <w:t>will arouse suspicion in its enemie</w:t>
      </w:r>
      <w:r w:rsidRPr="00E9472C">
        <w:rPr>
          <w:rFonts w:ascii="Calibri" w:eastAsia="Cambria" w:hAnsi="Calibri" w:cs="Calibri"/>
          <w:u w:val="single"/>
          <w:lang w:eastAsia="en-US"/>
        </w:rPr>
        <w:t xml:space="preserve">s that it is </w:t>
      </w:r>
      <w:r w:rsidRPr="00E9472C">
        <w:rPr>
          <w:rFonts w:ascii="Calibri" w:eastAsia="Cambria" w:hAnsi="Calibri" w:cs="Calibri"/>
          <w:b/>
          <w:iCs/>
          <w:u w:val="single"/>
          <w:lang w:eastAsia="en-US"/>
        </w:rPr>
        <w:t>scheming to start and survive a war</w:t>
      </w:r>
      <w:r w:rsidRPr="00E9472C">
        <w:rPr>
          <w:rFonts w:ascii="Calibri" w:eastAsia="Cambria" w:hAnsi="Calibri" w:cs="Calibri"/>
          <w:u w:val="single"/>
          <w:lang w:eastAsia="en-US"/>
        </w:rPr>
        <w:t xml:space="preserve">. And </w:t>
      </w:r>
      <w:r w:rsidRPr="00E9472C">
        <w:rPr>
          <w:rFonts w:ascii="Calibri" w:eastAsia="Cambria" w:hAnsi="Calibri" w:cs="Calibri"/>
          <w:highlight w:val="green"/>
          <w:u w:val="single"/>
          <w:lang w:eastAsia="en-US"/>
        </w:rPr>
        <w:t>this makes war</w:t>
      </w:r>
      <w:r w:rsidRPr="00E9472C">
        <w:rPr>
          <w:rFonts w:ascii="Calibri" w:eastAsia="Cambria" w:hAnsi="Calibri" w:cs="Calibri"/>
          <w:u w:val="single"/>
          <w:lang w:eastAsia="en-US"/>
        </w:rPr>
        <w:t xml:space="preserve"> </w:t>
      </w:r>
      <w:r w:rsidRPr="00E9472C">
        <w:rPr>
          <w:rFonts w:ascii="Calibri" w:eastAsia="Cambria" w:hAnsi="Calibri" w:cs="Calibri"/>
          <w:b/>
          <w:iCs/>
          <w:highlight w:val="green"/>
          <w:u w:val="single"/>
          <w:lang w:eastAsia="en-US"/>
        </w:rPr>
        <w:t>more</w:t>
      </w:r>
      <w:r w:rsidRPr="00E9472C">
        <w:rPr>
          <w:rFonts w:ascii="Calibri" w:eastAsia="Cambria" w:hAnsi="Calibri" w:cs="Calibri"/>
          <w:b/>
          <w:iCs/>
          <w:u w:val="single"/>
          <w:lang w:eastAsia="en-US"/>
        </w:rPr>
        <w:t xml:space="preserve"> rather than less </w:t>
      </w:r>
      <w:r w:rsidRPr="00E9472C">
        <w:rPr>
          <w:rFonts w:ascii="Calibri" w:eastAsia="Cambria" w:hAnsi="Calibri" w:cs="Calibri"/>
          <w:b/>
          <w:iCs/>
          <w:highlight w:val="green"/>
          <w:u w:val="single"/>
          <w:lang w:eastAsia="en-US"/>
        </w:rPr>
        <w:t>likely</w:t>
      </w:r>
      <w:r w:rsidRPr="00E9472C">
        <w:rPr>
          <w:rFonts w:ascii="Calibri" w:eastAsia="Cambria" w:hAnsi="Calibri" w:cs="Calibri"/>
          <w:highlight w:val="green"/>
          <w:u w:val="single"/>
          <w:lang w:eastAsia="en-US"/>
        </w:rPr>
        <w:t>. Another danger is</w:t>
      </w:r>
      <w:r w:rsidRPr="00E9472C">
        <w:rPr>
          <w:rFonts w:ascii="Calibri" w:eastAsia="Cambria" w:hAnsi="Calibri" w:cs="Calibri"/>
          <w:sz w:val="16"/>
          <w:lang w:eastAsia="en-US"/>
        </w:rPr>
        <w:t xml:space="preserve"> the rise of </w:t>
      </w:r>
      <w:r w:rsidRPr="00E9472C">
        <w:rPr>
          <w:rFonts w:ascii="Calibri" w:eastAsia="Cambria" w:hAnsi="Calibri" w:cs="Calibri"/>
          <w:b/>
          <w:iCs/>
          <w:highlight w:val="green"/>
          <w:u w:val="single"/>
          <w:lang w:eastAsia="en-US"/>
        </w:rPr>
        <w:t>smart robots</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But again, there is no escape in space</w:t>
      </w:r>
      <w:r w:rsidRPr="00E9472C">
        <w:rPr>
          <w:rFonts w:ascii="Calibri" w:eastAsia="Cambria" w:hAnsi="Calibri" w:cs="Calibri"/>
          <w:sz w:val="16"/>
          <w:lang w:eastAsia="en-US"/>
        </w:rPr>
        <w:t xml:space="preserve">. </w:t>
      </w:r>
      <w:r w:rsidRPr="00E9472C">
        <w:rPr>
          <w:rFonts w:ascii="Calibri" w:eastAsia="Cambria" w:hAnsi="Calibri" w:cs="Calibri"/>
          <w:highlight w:val="green"/>
          <w:u w:val="single"/>
          <w:lang w:eastAsia="en-US"/>
        </w:rPr>
        <w:t>Space travel and running a colony use</w:t>
      </w:r>
      <w:r w:rsidRPr="00E9472C">
        <w:rPr>
          <w:rFonts w:ascii="Calibri" w:eastAsia="Cambria" w:hAnsi="Calibri" w:cs="Calibri"/>
          <w:u w:val="single"/>
          <w:lang w:eastAsia="en-US"/>
        </w:rPr>
        <w:t xml:space="preserve"> as much </w:t>
      </w:r>
      <w:r w:rsidRPr="00E9472C">
        <w:rPr>
          <w:rFonts w:ascii="Calibri" w:eastAsia="Cambria" w:hAnsi="Calibri" w:cs="Calibri"/>
          <w:highlight w:val="green"/>
          <w:u w:val="single"/>
          <w:lang w:eastAsia="en-US"/>
        </w:rPr>
        <w:t>computation</w:t>
      </w:r>
      <w:r w:rsidRPr="00E9472C">
        <w:rPr>
          <w:rFonts w:ascii="Calibri" w:eastAsia="Cambria" w:hAnsi="Calibri" w:cs="Calibri"/>
          <w:u w:val="single"/>
          <w:lang w:eastAsia="en-US"/>
        </w:rPr>
        <w:t xml:space="preserve"> as they can get</w:t>
      </w:r>
      <w:r w:rsidRPr="00E9472C">
        <w:rPr>
          <w:rFonts w:ascii="Calibri" w:eastAsia="Cambria" w:hAnsi="Calibri" w:cs="Calibri"/>
          <w:sz w:val="16"/>
          <w:lang w:eastAsia="en-US"/>
        </w:rPr>
        <w:t>. This was true of the moon landings and it is even truer now. Human beings have an essential role in plans and design, but on the trip itself they are mostly just going along for the ride. So</w:t>
      </w:r>
      <w:r w:rsidRPr="00E9472C">
        <w:rPr>
          <w:rFonts w:ascii="Calibri" w:eastAsia="Cambria" w:hAnsi="Calibri" w:cs="Calibri"/>
          <w:u w:val="single"/>
          <w:lang w:eastAsia="en-US"/>
        </w:rPr>
        <w:t>, imagine</w:t>
      </w:r>
      <w:r w:rsidRPr="00E9472C">
        <w:rPr>
          <w:rFonts w:ascii="Calibri" w:eastAsia="Cambria" w:hAnsi="Calibri" w:cs="Calibri"/>
          <w:sz w:val="16"/>
          <w:lang w:eastAsia="en-US"/>
        </w:rPr>
        <w:t xml:space="preserve">, just for the sake of argument, that </w:t>
      </w:r>
      <w:r w:rsidRPr="00E9472C">
        <w:rPr>
          <w:rFonts w:ascii="Calibri" w:eastAsia="Cambria" w:hAnsi="Calibri" w:cs="Calibri"/>
          <w:b/>
          <w:iCs/>
          <w:u w:val="single"/>
          <w:lang w:eastAsia="en-US"/>
        </w:rPr>
        <w:t>hyper-calculating artificial intelligences are in a position to threaten human civilization</w:t>
      </w:r>
      <w:r w:rsidRPr="00E9472C">
        <w:rPr>
          <w:rFonts w:ascii="Calibri" w:eastAsia="Cambria" w:hAnsi="Calibri" w:cs="Calibri"/>
          <w:sz w:val="16"/>
          <w:lang w:eastAsia="en-US"/>
        </w:rPr>
        <w:t xml:space="preserve">. The </w:t>
      </w:r>
      <w:r w:rsidRPr="00E9472C">
        <w:rPr>
          <w:rFonts w:ascii="Calibri" w:eastAsia="Cambria" w:hAnsi="Calibri" w:cs="Calibri"/>
          <w:highlight w:val="green"/>
          <w:u w:val="single"/>
          <w:lang w:eastAsia="en-US"/>
        </w:rPr>
        <w:t>extension</w:t>
      </w:r>
      <w:r w:rsidRPr="00E9472C">
        <w:rPr>
          <w:rFonts w:ascii="Calibri" w:eastAsia="Cambria" w:hAnsi="Calibri" w:cs="Calibri"/>
          <w:u w:val="single"/>
          <w:lang w:eastAsia="en-US"/>
        </w:rPr>
        <w:t xml:space="preserve"> </w:t>
      </w:r>
      <w:r w:rsidRPr="00E9472C">
        <w:rPr>
          <w:rFonts w:ascii="Calibri" w:eastAsia="Cambria" w:hAnsi="Calibri" w:cs="Calibri"/>
          <w:sz w:val="16"/>
          <w:lang w:eastAsia="en-US"/>
        </w:rPr>
        <w:t xml:space="preserve">of that civilization </w:t>
      </w:r>
      <w:r w:rsidRPr="00E9472C">
        <w:rPr>
          <w:rFonts w:ascii="Calibri" w:eastAsia="Cambria" w:hAnsi="Calibri" w:cs="Calibri"/>
          <w:b/>
          <w:iCs/>
          <w:u w:val="single"/>
          <w:lang w:eastAsia="en-US"/>
        </w:rPr>
        <w:t xml:space="preserve">on another planet </w:t>
      </w:r>
      <w:r w:rsidRPr="00E9472C">
        <w:rPr>
          <w:rFonts w:ascii="Calibri" w:eastAsia="Cambria" w:hAnsi="Calibri" w:cs="Calibri"/>
          <w:b/>
          <w:iCs/>
          <w:highlight w:val="green"/>
          <w:u w:val="single"/>
          <w:lang w:eastAsia="en-US"/>
        </w:rPr>
        <w:t>relies even more</w:t>
      </w:r>
      <w:r w:rsidRPr="00E9472C">
        <w:rPr>
          <w:rFonts w:ascii="Calibri" w:eastAsia="Cambria" w:hAnsi="Calibri" w:cs="Calibri"/>
          <w:b/>
          <w:iCs/>
          <w:u w:val="single"/>
          <w:lang w:eastAsia="en-US"/>
        </w:rPr>
        <w:t xml:space="preserve"> on those very powers</w:t>
      </w:r>
      <w:r w:rsidRPr="00E9472C">
        <w:rPr>
          <w:rFonts w:ascii="Calibri" w:eastAsia="Cambria" w:hAnsi="Calibri" w:cs="Calibri"/>
          <w:sz w:val="16"/>
          <w:lang w:eastAsia="en-US"/>
        </w:rPr>
        <w:t xml:space="preserve">, which will have to be networked to earthly computation. If mere humans can hack into machinery in targeted countries to disrupt them, then these super-capable but malevolent AIs will have no problem. Whatever their "motives," these will be the same elsewhere as on earth, and space is less of an obstacle to the flow of (mis)information and commands than to the flow of people and physical objects. No safety there. </w:t>
      </w:r>
      <w:r w:rsidRPr="00E9472C">
        <w:rPr>
          <w:rFonts w:ascii="Calibri" w:eastAsia="Cambria" w:hAnsi="Calibri" w:cs="Calibri"/>
          <w:highlight w:val="green"/>
          <w:u w:val="single"/>
          <w:lang w:eastAsia="en-US"/>
        </w:rPr>
        <w:t>The third danger is ecological</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We are ruining the climate and polluting the oceans</w:t>
      </w:r>
      <w:r w:rsidRPr="00E9472C">
        <w:rPr>
          <w:rFonts w:ascii="Calibri" w:eastAsia="Cambria" w:hAnsi="Calibri" w:cs="Calibri"/>
          <w:sz w:val="16"/>
          <w:lang w:eastAsia="en-US"/>
        </w:rPr>
        <w:t xml:space="preserve">. </w:t>
      </w:r>
      <w:r w:rsidRPr="00E9472C">
        <w:rPr>
          <w:rFonts w:ascii="Calibri" w:eastAsia="Cambria" w:hAnsi="Calibri" w:cs="Calibri"/>
          <w:highlight w:val="green"/>
          <w:u w:val="single"/>
          <w:lang w:eastAsia="en-US"/>
        </w:rPr>
        <w:t>We could develop tech</w:t>
      </w:r>
      <w:r w:rsidRPr="00E9472C">
        <w:rPr>
          <w:rFonts w:ascii="Calibri" w:eastAsia="Cambria" w:hAnsi="Calibri" w:cs="Calibri"/>
          <w:u w:val="single"/>
          <w:lang w:eastAsia="en-US"/>
        </w:rPr>
        <w:t xml:space="preserve">nology </w:t>
      </w:r>
      <w:r w:rsidRPr="00E9472C">
        <w:rPr>
          <w:rFonts w:ascii="Calibri" w:eastAsia="Cambria" w:hAnsi="Calibri" w:cs="Calibri"/>
          <w:highlight w:val="green"/>
          <w:u w:val="single"/>
          <w:lang w:eastAsia="en-US"/>
        </w:rPr>
        <w:t>that mitigated</w:t>
      </w:r>
      <w:r w:rsidRPr="00E9472C">
        <w:rPr>
          <w:rFonts w:ascii="Calibri" w:eastAsia="Cambria" w:hAnsi="Calibri" w:cs="Calibri"/>
          <w:u w:val="single"/>
          <w:lang w:eastAsia="en-US"/>
        </w:rPr>
        <w:t xml:space="preserve"> or even reversed </w:t>
      </w:r>
      <w:r w:rsidRPr="00E9472C">
        <w:rPr>
          <w:rFonts w:ascii="Calibri" w:eastAsia="Cambria" w:hAnsi="Calibri" w:cs="Calibri"/>
          <w:highlight w:val="green"/>
          <w:u w:val="single"/>
          <w:lang w:eastAsia="en-US"/>
        </w:rPr>
        <w:t>the dangers</w:t>
      </w:r>
      <w:r w:rsidRPr="00E9472C">
        <w:rPr>
          <w:rFonts w:ascii="Calibri" w:eastAsia="Cambria" w:hAnsi="Calibri" w:cs="Calibri"/>
          <w:sz w:val="16"/>
          <w:lang w:eastAsia="en-US"/>
        </w:rPr>
        <w:t xml:space="preserve">. It would be </w:t>
      </w:r>
      <w:r w:rsidRPr="00E9472C">
        <w:rPr>
          <w:rFonts w:ascii="Calibri" w:eastAsia="Cambria" w:hAnsi="Calibri" w:cs="Calibri"/>
          <w:b/>
          <w:iCs/>
          <w:highlight w:val="green"/>
          <w:u w:val="single"/>
          <w:lang w:eastAsia="en-US"/>
        </w:rPr>
        <w:t>easier than</w:t>
      </w:r>
      <w:r w:rsidRPr="00E9472C">
        <w:rPr>
          <w:rFonts w:ascii="Calibri" w:eastAsia="Cambria" w:hAnsi="Calibri" w:cs="Calibri"/>
          <w:b/>
          <w:iCs/>
          <w:u w:val="single"/>
          <w:lang w:eastAsia="en-US"/>
        </w:rPr>
        <w:t xml:space="preserve"> developing technology for </w:t>
      </w:r>
      <w:r w:rsidRPr="00E9472C">
        <w:rPr>
          <w:rFonts w:ascii="Calibri" w:eastAsia="Cambria" w:hAnsi="Calibri" w:cs="Calibri"/>
          <w:b/>
          <w:iCs/>
          <w:highlight w:val="green"/>
          <w:u w:val="single"/>
          <w:lang w:eastAsia="en-US"/>
        </w:rPr>
        <w:t>surviving on Mars</w:t>
      </w:r>
      <w:r w:rsidRPr="00E9472C">
        <w:rPr>
          <w:rFonts w:ascii="Calibri" w:eastAsia="Cambria" w:hAnsi="Calibri" w:cs="Calibri"/>
          <w:sz w:val="16"/>
          <w:lang w:eastAsia="en-US"/>
        </w:rPr>
        <w:t xml:space="preserve">, where we must grow food and create oxygen in a very cold and dark environment without much protection from radiation and a limited supply of water. Moreover, </w:t>
      </w:r>
      <w:r w:rsidRPr="00E9472C">
        <w:rPr>
          <w:rFonts w:ascii="Calibri" w:eastAsia="Cambria" w:hAnsi="Calibri" w:cs="Calibri"/>
          <w:highlight w:val="green"/>
          <w:u w:val="single"/>
          <w:lang w:eastAsia="en-US"/>
        </w:rPr>
        <w:t>getting enough people to Mars</w:t>
      </w:r>
      <w:r w:rsidRPr="00E9472C">
        <w:rPr>
          <w:rFonts w:ascii="Calibri" w:eastAsia="Cambria" w:hAnsi="Calibri" w:cs="Calibri"/>
          <w:u w:val="single"/>
          <w:lang w:eastAsia="en-US"/>
        </w:rPr>
        <w:t xml:space="preserve"> to make a colony that could survive without help from home, </w:t>
      </w:r>
      <w:r w:rsidRPr="00E9472C">
        <w:rPr>
          <w:rFonts w:ascii="Calibri" w:eastAsia="Cambria" w:hAnsi="Calibri" w:cs="Calibri"/>
          <w:highlight w:val="green"/>
          <w:u w:val="single"/>
          <w:lang w:eastAsia="en-US"/>
        </w:rPr>
        <w:t>self-sufficient</w:t>
      </w:r>
      <w:r w:rsidRPr="00E9472C">
        <w:rPr>
          <w:rFonts w:ascii="Calibri" w:eastAsia="Cambria" w:hAnsi="Calibri" w:cs="Calibri"/>
          <w:u w:val="single"/>
          <w:lang w:eastAsia="en-US"/>
        </w:rPr>
        <w:t xml:space="preserve"> technologically and with enough genetic diversity that our already rather uniform species would have a future, </w:t>
      </w:r>
      <w:r w:rsidRPr="00E9472C">
        <w:rPr>
          <w:rFonts w:ascii="Calibri" w:eastAsia="Cambria" w:hAnsi="Calibri" w:cs="Calibri"/>
          <w:b/>
          <w:iCs/>
          <w:u w:val="single"/>
          <w:lang w:eastAsia="en-US"/>
        </w:rPr>
        <w:t>would involve a lot of rockets.</w:t>
      </w:r>
      <w:r w:rsidRPr="00E9472C">
        <w:rPr>
          <w:rFonts w:ascii="Calibri" w:eastAsia="Cambria" w:hAnsi="Calibri" w:cs="Calibri"/>
          <w:sz w:val="16"/>
          <w:lang w:eastAsia="en-US"/>
        </w:rPr>
        <w:t xml:space="preserve"> Musk talks in terms of 10,000 flights, although some plans require more. And this would be just to get things started. </w:t>
      </w:r>
      <w:r w:rsidRPr="00E9472C">
        <w:rPr>
          <w:rFonts w:ascii="Calibri" w:eastAsia="Cambria" w:hAnsi="Calibri" w:cs="Calibri"/>
          <w:u w:val="single"/>
          <w:lang w:eastAsia="en-US"/>
        </w:rPr>
        <w:t>We just do not know what the impact on the earth and its atmosphere of the launches and the prior manufacturing would be.</w:t>
      </w:r>
      <w:r w:rsidRPr="00E9472C">
        <w:rPr>
          <w:rFonts w:ascii="Calibri" w:eastAsia="Cambria" w:hAnsi="Calibri" w:cs="Calibri"/>
          <w:sz w:val="16"/>
          <w:lang w:eastAsia="en-US"/>
        </w:rPr>
        <w:t xml:space="preserve"> It would not be positive, at any rate. And </w:t>
      </w:r>
      <w:r w:rsidRPr="00E9472C">
        <w:rPr>
          <w:rFonts w:ascii="Calibri" w:eastAsia="Cambria" w:hAnsi="Calibri" w:cs="Calibri"/>
          <w:b/>
          <w:iCs/>
          <w:u w:val="single"/>
          <w:lang w:eastAsia="en-US"/>
        </w:rPr>
        <w:t xml:space="preserve">industrial </w:t>
      </w:r>
      <w:r w:rsidRPr="00E9472C">
        <w:rPr>
          <w:rFonts w:ascii="Calibri" w:eastAsia="Cambria" w:hAnsi="Calibri" w:cs="Calibri"/>
          <w:b/>
          <w:iCs/>
          <w:highlight w:val="green"/>
          <w:u w:val="single"/>
          <w:lang w:eastAsia="en-US"/>
        </w:rPr>
        <w:t>power and</w:t>
      </w:r>
      <w:r w:rsidRPr="00E9472C">
        <w:rPr>
          <w:rFonts w:ascii="Calibri" w:eastAsia="Cambria" w:hAnsi="Calibri" w:cs="Calibri"/>
          <w:b/>
          <w:iCs/>
          <w:u w:val="single"/>
          <w:lang w:eastAsia="en-US"/>
        </w:rPr>
        <w:t xml:space="preserve"> scientific </w:t>
      </w:r>
      <w:r w:rsidRPr="00E9472C">
        <w:rPr>
          <w:rFonts w:ascii="Calibri" w:eastAsia="Cambria" w:hAnsi="Calibri" w:cs="Calibri"/>
          <w:b/>
          <w:iCs/>
          <w:highlight w:val="green"/>
          <w:u w:val="single"/>
          <w:lang w:eastAsia="en-US"/>
        </w:rPr>
        <w:t>brains would be diverted away from</w:t>
      </w:r>
      <w:r w:rsidRPr="00E9472C">
        <w:rPr>
          <w:rFonts w:ascii="Calibri" w:eastAsia="Cambria" w:hAnsi="Calibri" w:cs="Calibri"/>
          <w:b/>
          <w:iCs/>
          <w:u w:val="single"/>
          <w:lang w:eastAsia="en-US"/>
        </w:rPr>
        <w:t xml:space="preserve"> the needs of </w:t>
      </w:r>
      <w:r w:rsidRPr="00E9472C">
        <w:rPr>
          <w:rFonts w:ascii="Calibri" w:eastAsia="Cambria" w:hAnsi="Calibri" w:cs="Calibri"/>
          <w:b/>
          <w:iCs/>
          <w:highlight w:val="green"/>
          <w:u w:val="single"/>
          <w:lang w:eastAsia="en-US"/>
        </w:rPr>
        <w:t>earth</w:t>
      </w:r>
      <w:r w:rsidRPr="00E9472C">
        <w:rPr>
          <w:rFonts w:ascii="Calibri" w:eastAsia="Cambria" w:hAnsi="Calibri" w:cs="Calibri"/>
          <w:b/>
          <w:iCs/>
          <w:u w:val="single"/>
          <w:lang w:eastAsia="en-US"/>
        </w:rPr>
        <w:t xml:space="preserve"> to the well-being of the colony</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 xml:space="preserve">It is not what we need; you would only think that we could afford it if you were blind to how desperate things really are. So again, </w:t>
      </w:r>
      <w:r w:rsidRPr="00E9472C">
        <w:rPr>
          <w:rFonts w:ascii="Calibri" w:eastAsia="Cambria" w:hAnsi="Calibri" w:cs="Calibri"/>
          <w:highlight w:val="green"/>
          <w:u w:val="single"/>
          <w:lang w:eastAsia="en-US"/>
        </w:rPr>
        <w:t xml:space="preserve">the colony solution is </w:t>
      </w:r>
      <w:r w:rsidRPr="00E9472C">
        <w:rPr>
          <w:rFonts w:ascii="Calibri" w:eastAsia="Cambria" w:hAnsi="Calibri" w:cs="Calibri"/>
          <w:b/>
          <w:iCs/>
          <w:highlight w:val="green"/>
          <w:u w:val="single"/>
          <w:lang w:eastAsia="en-US"/>
        </w:rPr>
        <w:t>likely to make the</w:t>
      </w:r>
      <w:r w:rsidRPr="00E9472C">
        <w:rPr>
          <w:rFonts w:ascii="Calibri" w:eastAsia="Cambria" w:hAnsi="Calibri" w:cs="Calibri"/>
          <w:b/>
          <w:iCs/>
          <w:u w:val="single"/>
          <w:lang w:eastAsia="en-US"/>
        </w:rPr>
        <w:t xml:space="preserve"> earthly </w:t>
      </w:r>
      <w:r w:rsidRPr="00E9472C">
        <w:rPr>
          <w:rFonts w:ascii="Calibri" w:eastAsia="Cambria" w:hAnsi="Calibri" w:cs="Calibri"/>
          <w:b/>
          <w:iCs/>
          <w:highlight w:val="green"/>
          <w:u w:val="single"/>
          <w:lang w:eastAsia="en-US"/>
        </w:rPr>
        <w:t xml:space="preserve">situation </w:t>
      </w:r>
      <w:r w:rsidRPr="00E9472C">
        <w:rPr>
          <w:rFonts w:ascii="Calibri" w:eastAsia="Cambria" w:hAnsi="Calibri" w:cs="Calibri"/>
          <w:b/>
          <w:iCs/>
          <w:u w:val="single"/>
          <w:lang w:eastAsia="en-US"/>
        </w:rPr>
        <w:t xml:space="preserve">even </w:t>
      </w:r>
      <w:r w:rsidRPr="00E9472C">
        <w:rPr>
          <w:rFonts w:ascii="Calibri" w:eastAsia="Cambria" w:hAnsi="Calibri" w:cs="Calibri"/>
          <w:b/>
          <w:iCs/>
          <w:highlight w:val="green"/>
          <w:u w:val="single"/>
          <w:lang w:eastAsia="en-US"/>
        </w:rPr>
        <w:t>more dire.</w:t>
      </w:r>
    </w:p>
    <w:p w14:paraId="2799B58A" w14:textId="77777777" w:rsidR="00E9472C" w:rsidRPr="00E9472C" w:rsidRDefault="00E9472C" w:rsidP="00E9472C">
      <w:pPr>
        <w:rPr>
          <w:rFonts w:ascii="Calibri" w:eastAsia="Cambria" w:hAnsi="Calibri" w:cs="Calibri"/>
          <w:sz w:val="16"/>
          <w:lang w:eastAsia="en-US"/>
        </w:rPr>
      </w:pPr>
    </w:p>
    <w:p w14:paraId="4ED64945" w14:textId="77777777" w:rsidR="00E9472C" w:rsidRPr="00E9472C" w:rsidRDefault="00E9472C" w:rsidP="00E9472C">
      <w:pPr>
        <w:keepNext/>
        <w:keepLines/>
        <w:spacing w:before="40" w:after="0"/>
        <w:outlineLvl w:val="3"/>
        <w:rPr>
          <w:rFonts w:ascii="Calibri" w:eastAsia="MS Gothic" w:hAnsi="Calibri" w:cs="Calibri"/>
          <w:b/>
          <w:iCs/>
          <w:sz w:val="26"/>
          <w:lang w:eastAsia="en-US"/>
        </w:rPr>
      </w:pPr>
      <w:r w:rsidRPr="00E9472C">
        <w:rPr>
          <w:rFonts w:ascii="Calibri" w:eastAsia="MS Gothic" w:hAnsi="Calibri" w:cs="Calibri"/>
          <w:b/>
          <w:iCs/>
          <w:sz w:val="26"/>
          <w:lang w:eastAsia="en-US"/>
        </w:rPr>
        <w:t xml:space="preserve">Warming causes </w:t>
      </w:r>
      <w:r w:rsidRPr="00E9472C">
        <w:rPr>
          <w:rFonts w:ascii="Calibri" w:eastAsia="MS Gothic" w:hAnsi="Calibri" w:cs="Calibri"/>
          <w:b/>
          <w:iCs/>
          <w:sz w:val="26"/>
          <w:u w:val="single"/>
          <w:lang w:eastAsia="en-US"/>
        </w:rPr>
        <w:t>extinction</w:t>
      </w:r>
      <w:r w:rsidRPr="00E9472C">
        <w:rPr>
          <w:rFonts w:ascii="Calibri" w:eastAsia="MS Gothic" w:hAnsi="Calibri" w:cs="Calibri"/>
          <w:b/>
          <w:iCs/>
          <w:sz w:val="26"/>
          <w:lang w:eastAsia="en-US"/>
        </w:rPr>
        <w:t xml:space="preserve"> – </w:t>
      </w:r>
      <w:r w:rsidRPr="00E9472C">
        <w:rPr>
          <w:rFonts w:ascii="Calibri" w:eastAsia="MS Gothic" w:hAnsi="Calibri" w:cs="Calibri"/>
          <w:b/>
          <w:iCs/>
          <w:sz w:val="26"/>
          <w:u w:val="single"/>
          <w:lang w:eastAsia="en-US"/>
        </w:rPr>
        <w:t>nonlinear</w:t>
      </w:r>
      <w:r w:rsidRPr="00E9472C">
        <w:rPr>
          <w:rFonts w:ascii="Calibri" w:eastAsia="MS Gothic" w:hAnsi="Calibri" w:cs="Calibri"/>
          <w:b/>
          <w:iCs/>
          <w:sz w:val="26"/>
          <w:lang w:eastAsia="en-US"/>
        </w:rPr>
        <w:t xml:space="preserve"> and </w:t>
      </w:r>
      <w:r w:rsidRPr="00E9472C">
        <w:rPr>
          <w:rFonts w:ascii="Calibri" w:eastAsia="MS Gothic" w:hAnsi="Calibri" w:cs="Calibri"/>
          <w:b/>
          <w:iCs/>
          <w:sz w:val="26"/>
          <w:u w:val="single"/>
          <w:lang w:eastAsia="en-US"/>
        </w:rPr>
        <w:t>unpredictable</w:t>
      </w:r>
      <w:r w:rsidRPr="00E9472C">
        <w:rPr>
          <w:rFonts w:ascii="Calibri" w:eastAsia="MS Gothic" w:hAnsi="Calibri" w:cs="Calibri"/>
          <w:b/>
          <w:iCs/>
          <w:sz w:val="26"/>
          <w:lang w:eastAsia="en-US"/>
        </w:rPr>
        <w:t xml:space="preserve"> effects cause </w:t>
      </w:r>
      <w:r w:rsidRPr="00E9472C">
        <w:rPr>
          <w:rFonts w:ascii="Calibri" w:eastAsia="MS Gothic" w:hAnsi="Calibri" w:cs="Calibri"/>
          <w:b/>
          <w:iCs/>
          <w:sz w:val="26"/>
          <w:u w:val="single"/>
          <w:lang w:eastAsia="en-US"/>
        </w:rPr>
        <w:t>escalatory conflicts</w:t>
      </w:r>
      <w:r w:rsidRPr="00E9472C">
        <w:rPr>
          <w:rFonts w:ascii="Calibri" w:eastAsia="MS Gothic" w:hAnsi="Calibri" w:cs="Calibri"/>
          <w:b/>
          <w:iCs/>
          <w:sz w:val="26"/>
          <w:lang w:eastAsia="en-US"/>
        </w:rPr>
        <w:t xml:space="preserve"> – only action </w:t>
      </w:r>
      <w:r w:rsidRPr="00E9472C">
        <w:rPr>
          <w:rFonts w:ascii="Calibri" w:eastAsia="MS Gothic" w:hAnsi="Calibri" w:cs="Calibri"/>
          <w:b/>
          <w:iCs/>
          <w:sz w:val="26"/>
          <w:u w:val="single"/>
          <w:lang w:eastAsia="en-US"/>
        </w:rPr>
        <w:t>now</w:t>
      </w:r>
      <w:r w:rsidRPr="00E9472C">
        <w:rPr>
          <w:rFonts w:ascii="Calibri" w:eastAsia="MS Gothic" w:hAnsi="Calibri" w:cs="Calibri"/>
          <w:b/>
          <w:iCs/>
          <w:sz w:val="26"/>
          <w:lang w:eastAsia="en-US"/>
        </w:rPr>
        <w:t xml:space="preserve"> solves</w:t>
      </w:r>
    </w:p>
    <w:p w14:paraId="0DC5C99D" w14:textId="77777777" w:rsidR="00E9472C" w:rsidRPr="00E9472C" w:rsidRDefault="00E9472C" w:rsidP="00E9472C">
      <w:pPr>
        <w:rPr>
          <w:rFonts w:ascii="Calibri" w:eastAsia="Cambria" w:hAnsi="Calibri" w:cs="Calibri"/>
          <w:lang w:eastAsia="en-US"/>
        </w:rPr>
      </w:pPr>
      <w:r w:rsidRPr="00E9472C">
        <w:rPr>
          <w:rFonts w:ascii="Calibri" w:eastAsia="Cambria" w:hAnsi="Calibri" w:cs="Calibri"/>
          <w:b/>
          <w:bCs/>
          <w:sz w:val="26"/>
          <w:lang w:eastAsia="en-US"/>
        </w:rPr>
        <w:t>Melton 19</w:t>
      </w:r>
      <w:r w:rsidRPr="00E9472C">
        <w:rPr>
          <w:rFonts w:ascii="Calibri" w:eastAsia="Cambria" w:hAnsi="Calibri" w:cs="Calibri"/>
          <w:lang w:eastAsia="en-US"/>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77D454F0" w14:textId="77777777" w:rsidR="00E9472C" w:rsidRPr="00E9472C" w:rsidRDefault="00E9472C" w:rsidP="00E9472C">
      <w:pPr>
        <w:rPr>
          <w:rFonts w:ascii="Calibri" w:eastAsia="Cambria" w:hAnsi="Calibri" w:cs="Calibri"/>
          <w:sz w:val="14"/>
          <w:lang w:eastAsia="en-US"/>
        </w:rPr>
      </w:pPr>
      <w:bookmarkStart w:id="0" w:name="_Hlk96109431"/>
      <w:r w:rsidRPr="00E9472C">
        <w:rPr>
          <w:rFonts w:ascii="Calibri" w:eastAsia="Cambria" w:hAnsi="Calibri" w:cs="Calibri"/>
          <w:sz w:val="14"/>
          <w:lang w:eastAsia="en-US"/>
        </w:rPr>
        <w:t xml:space="preserve">At least until 2050, and possibly for decades after, </w:t>
      </w:r>
      <w:r w:rsidRPr="00E9472C">
        <w:rPr>
          <w:rFonts w:ascii="Calibri" w:eastAsia="Cambria" w:hAnsi="Calibri" w:cs="Calibri"/>
          <w:highlight w:val="green"/>
          <w:u w:val="single"/>
          <w:lang w:eastAsia="en-US"/>
        </w:rPr>
        <w:t>climate change will</w:t>
      </w:r>
      <w:r w:rsidRPr="00E9472C">
        <w:rPr>
          <w:rFonts w:ascii="Calibri" w:eastAsia="Cambria" w:hAnsi="Calibri" w:cs="Calibri"/>
          <w:u w:val="single"/>
          <w:lang w:eastAsia="en-US"/>
        </w:rPr>
        <w:t xml:space="preserve"> remain a </w:t>
      </w:r>
      <w:r w:rsidRPr="00E9472C">
        <w:rPr>
          <w:rFonts w:ascii="Calibri" w:eastAsia="Cambria" w:hAnsi="Calibri" w:cs="Calibri"/>
          <w:b/>
          <w:iCs/>
          <w:u w:val="single"/>
          <w:lang w:eastAsia="en-US"/>
        </w:rPr>
        <w:t>creeping threat</w:t>
      </w:r>
      <w:r w:rsidRPr="00E9472C">
        <w:rPr>
          <w:rFonts w:ascii="Calibri" w:eastAsia="Cambria" w:hAnsi="Calibri" w:cs="Calibri"/>
          <w:u w:val="single"/>
          <w:lang w:eastAsia="en-US"/>
        </w:rPr>
        <w:t xml:space="preserve"> that will </w:t>
      </w:r>
      <w:r w:rsidRPr="00E9472C">
        <w:rPr>
          <w:rFonts w:ascii="Calibri" w:eastAsia="Cambria" w:hAnsi="Calibri" w:cs="Calibri"/>
          <w:b/>
          <w:iCs/>
          <w:u w:val="single"/>
          <w:lang w:eastAsia="en-US"/>
        </w:rPr>
        <w:t xml:space="preserve">exacerbate and </w:t>
      </w:r>
      <w:r w:rsidRPr="00E9472C">
        <w:rPr>
          <w:rFonts w:ascii="Calibri" w:eastAsia="Cambria" w:hAnsi="Calibri" w:cs="Calibri"/>
          <w:b/>
          <w:iCs/>
          <w:highlight w:val="green"/>
          <w:u w:val="single"/>
          <w:lang w:eastAsia="en-US"/>
        </w:rPr>
        <w:t>amplify</w:t>
      </w:r>
      <w:r w:rsidRPr="00E9472C">
        <w:rPr>
          <w:rFonts w:ascii="Calibri" w:eastAsia="Cambria" w:hAnsi="Calibri" w:cs="Calibri"/>
          <w:u w:val="single"/>
          <w:lang w:eastAsia="en-US"/>
        </w:rPr>
        <w:t xml:space="preserve"> existing, </w:t>
      </w:r>
      <w:r w:rsidRPr="00E9472C">
        <w:rPr>
          <w:rFonts w:ascii="Calibri" w:eastAsia="Cambria" w:hAnsi="Calibri" w:cs="Calibri"/>
          <w:b/>
          <w:iCs/>
          <w:u w:val="single"/>
          <w:lang w:eastAsia="en-US"/>
        </w:rPr>
        <w:t>structural</w:t>
      </w:r>
      <w:r w:rsidRPr="00E9472C">
        <w:rPr>
          <w:rFonts w:ascii="Calibri" w:eastAsia="Cambria" w:hAnsi="Calibri" w:cs="Calibri"/>
          <w:u w:val="single"/>
          <w:lang w:eastAsia="en-US"/>
        </w:rPr>
        <w:t xml:space="preserve"> global </w:t>
      </w:r>
      <w:r w:rsidRPr="00E9472C">
        <w:rPr>
          <w:rFonts w:ascii="Calibri" w:eastAsia="Cambria" w:hAnsi="Calibri" w:cs="Calibri"/>
          <w:b/>
          <w:iCs/>
          <w:u w:val="single"/>
          <w:lang w:eastAsia="en-US"/>
        </w:rPr>
        <w:t>inequalities</w:t>
      </w:r>
      <w:r w:rsidRPr="00E9472C">
        <w:rPr>
          <w:rFonts w:ascii="Calibri" w:eastAsia="Cambria" w:hAnsi="Calibri" w:cs="Calibri"/>
          <w:sz w:val="14"/>
          <w:lang w:eastAsia="en-US"/>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E9472C">
        <w:rPr>
          <w:rFonts w:ascii="Calibri" w:eastAsia="Cambria" w:hAnsi="Calibri" w:cs="Calibri"/>
          <w:u w:val="single"/>
          <w:lang w:eastAsia="en-US"/>
        </w:rPr>
        <w:t xml:space="preserve">climate change will </w:t>
      </w:r>
      <w:r w:rsidRPr="00E9472C">
        <w:rPr>
          <w:rFonts w:ascii="Calibri" w:eastAsia="Cambria" w:hAnsi="Calibri" w:cs="Calibri"/>
          <w:b/>
          <w:iCs/>
          <w:u w:val="single"/>
          <w:lang w:eastAsia="en-US"/>
        </w:rPr>
        <w:t>exacerbate humanitarian crises</w:t>
      </w:r>
      <w:r w:rsidRPr="00E9472C">
        <w:rPr>
          <w:rFonts w:ascii="Calibri" w:eastAsia="Cambria" w:hAnsi="Calibri" w:cs="Calibri"/>
          <w:sz w:val="14"/>
          <w:lang w:eastAsia="en-US"/>
        </w:rPr>
        <w:t>—</w:t>
      </w:r>
      <w:r w:rsidRPr="00E9472C">
        <w:rPr>
          <w:rFonts w:ascii="Calibri" w:eastAsia="Cambria" w:hAnsi="Calibri" w:cs="Calibri"/>
          <w:u w:val="single"/>
          <w:lang w:eastAsia="en-US"/>
        </w:rPr>
        <w:t xml:space="preserve">some of which will </w:t>
      </w:r>
      <w:r w:rsidRPr="00E9472C">
        <w:rPr>
          <w:rFonts w:ascii="Calibri" w:eastAsia="Cambria" w:hAnsi="Calibri" w:cs="Calibri"/>
          <w:highlight w:val="green"/>
          <w:u w:val="single"/>
          <w:lang w:eastAsia="en-US"/>
        </w:rPr>
        <w:t>result in</w:t>
      </w:r>
      <w:r w:rsidRPr="00E9472C">
        <w:rPr>
          <w:rFonts w:ascii="Calibri" w:eastAsia="Cambria" w:hAnsi="Calibri" w:cs="Calibri"/>
          <w:u w:val="single"/>
          <w:lang w:eastAsia="en-US"/>
        </w:rPr>
        <w:t xml:space="preserve"> the </w:t>
      </w:r>
      <w:r w:rsidRPr="00E9472C">
        <w:rPr>
          <w:rFonts w:ascii="Calibri" w:eastAsia="Cambria" w:hAnsi="Calibri" w:cs="Calibri"/>
          <w:highlight w:val="green"/>
          <w:u w:val="single"/>
          <w:lang w:eastAsia="en-US"/>
        </w:rPr>
        <w:t xml:space="preserve">deployment of </w:t>
      </w:r>
      <w:r w:rsidRPr="00E9472C">
        <w:rPr>
          <w:rFonts w:ascii="Calibri" w:eastAsia="Cambria" w:hAnsi="Calibri" w:cs="Calibri"/>
          <w:b/>
          <w:iCs/>
          <w:highlight w:val="green"/>
          <w:u w:val="single"/>
          <w:lang w:eastAsia="en-US"/>
        </w:rPr>
        <w:t>military personnel</w:t>
      </w:r>
      <w:r w:rsidRPr="00E9472C">
        <w:rPr>
          <w:rFonts w:ascii="Calibri" w:eastAsia="Cambria" w:hAnsi="Calibri" w:cs="Calibri"/>
          <w:sz w:val="14"/>
          <w:lang w:eastAsia="en-US"/>
        </w:rPr>
        <w:t xml:space="preserve">, as well as material and financial assistance. </w:t>
      </w:r>
      <w:r w:rsidRPr="00E9472C">
        <w:rPr>
          <w:rFonts w:ascii="Calibri" w:eastAsia="Cambria" w:hAnsi="Calibri" w:cs="Calibri"/>
          <w:u w:val="single"/>
          <w:lang w:eastAsia="en-US"/>
        </w:rPr>
        <w:t>It wil</w:t>
      </w:r>
      <w:r w:rsidRPr="00E9472C">
        <w:rPr>
          <w:rFonts w:ascii="Calibri" w:eastAsia="Cambria" w:hAnsi="Calibri" w:cs="Calibri"/>
          <w:highlight w:val="green"/>
          <w:u w:val="single"/>
          <w:lang w:eastAsia="en-US"/>
        </w:rPr>
        <w:t>l</w:t>
      </w:r>
      <w:r w:rsidRPr="00E9472C">
        <w:rPr>
          <w:rFonts w:ascii="Calibri" w:eastAsia="Cambria" w:hAnsi="Calibri" w:cs="Calibri"/>
          <w:sz w:val="14"/>
          <w:lang w:eastAsia="en-US"/>
        </w:rPr>
        <w:t xml:space="preserve"> also </w:t>
      </w:r>
      <w:r w:rsidRPr="00E9472C">
        <w:rPr>
          <w:rFonts w:ascii="Calibri" w:eastAsia="Cambria" w:hAnsi="Calibri" w:cs="Calibri"/>
          <w:b/>
          <w:iCs/>
          <w:highlight w:val="green"/>
          <w:u w:val="single"/>
          <w:lang w:eastAsia="en-US"/>
        </w:rPr>
        <w:t>aggravate</w:t>
      </w:r>
      <w:r w:rsidRPr="00E9472C">
        <w:rPr>
          <w:rFonts w:ascii="Calibri" w:eastAsia="Cambria" w:hAnsi="Calibri" w:cs="Calibri"/>
          <w:sz w:val="14"/>
          <w:lang w:eastAsia="en-US"/>
        </w:rPr>
        <w:t xml:space="preserve"> natural </w:t>
      </w:r>
      <w:r w:rsidRPr="00E9472C">
        <w:rPr>
          <w:rFonts w:ascii="Calibri" w:eastAsia="Cambria" w:hAnsi="Calibri" w:cs="Calibri"/>
          <w:b/>
          <w:iCs/>
          <w:u w:val="single"/>
          <w:lang w:eastAsia="en-US"/>
        </w:rPr>
        <w:t>resource constraints</w:t>
      </w:r>
      <w:r w:rsidRPr="00E9472C">
        <w:rPr>
          <w:rFonts w:ascii="Calibri" w:eastAsia="Cambria" w:hAnsi="Calibri" w:cs="Calibri"/>
          <w:sz w:val="14"/>
          <w:lang w:eastAsia="en-US"/>
        </w:rPr>
        <w:t xml:space="preserve">, potentially </w:t>
      </w:r>
      <w:r w:rsidRPr="00E9472C">
        <w:rPr>
          <w:rFonts w:ascii="Calibri" w:eastAsia="Cambria" w:hAnsi="Calibri" w:cs="Calibri"/>
          <w:u w:val="single"/>
          <w:lang w:eastAsia="en-US"/>
        </w:rPr>
        <w:t>contributing to</w:t>
      </w:r>
      <w:r w:rsidRPr="00E9472C">
        <w:rPr>
          <w:rFonts w:ascii="Calibri" w:eastAsia="Cambria" w:hAnsi="Calibri" w:cs="Calibri"/>
          <w:sz w:val="14"/>
          <w:lang w:eastAsia="en-US"/>
        </w:rPr>
        <w:t xml:space="preserve"> political and economic </w:t>
      </w:r>
      <w:r w:rsidRPr="00E9472C">
        <w:rPr>
          <w:rFonts w:ascii="Calibri" w:eastAsia="Cambria" w:hAnsi="Calibri" w:cs="Calibri"/>
          <w:b/>
          <w:iCs/>
          <w:highlight w:val="green"/>
          <w:u w:val="single"/>
          <w:lang w:eastAsia="en-US"/>
        </w:rPr>
        <w:t>conflict</w:t>
      </w:r>
      <w:r w:rsidRPr="00E9472C">
        <w:rPr>
          <w:rFonts w:ascii="Calibri" w:eastAsia="Cambria" w:hAnsi="Calibri" w:cs="Calibri"/>
          <w:highlight w:val="green"/>
          <w:u w:val="single"/>
          <w:lang w:eastAsia="en-US"/>
        </w:rPr>
        <w:t xml:space="preserve"> over </w:t>
      </w:r>
      <w:r w:rsidRPr="00E9472C">
        <w:rPr>
          <w:rFonts w:ascii="Calibri" w:eastAsia="Cambria" w:hAnsi="Calibri" w:cs="Calibri"/>
          <w:b/>
          <w:iCs/>
          <w:highlight w:val="green"/>
          <w:u w:val="single"/>
          <w:lang w:eastAsia="en-US"/>
        </w:rPr>
        <w:t>water</w:t>
      </w:r>
      <w:r w:rsidRPr="00E9472C">
        <w:rPr>
          <w:rFonts w:ascii="Calibri" w:eastAsia="Cambria" w:hAnsi="Calibri" w:cs="Calibri"/>
          <w:highlight w:val="green"/>
          <w:u w:val="single"/>
          <w:lang w:eastAsia="en-US"/>
        </w:rPr>
        <w:t xml:space="preserve">, </w:t>
      </w:r>
      <w:r w:rsidRPr="00E9472C">
        <w:rPr>
          <w:rFonts w:ascii="Calibri" w:eastAsia="Cambria" w:hAnsi="Calibri" w:cs="Calibri"/>
          <w:b/>
          <w:iCs/>
          <w:highlight w:val="green"/>
          <w:u w:val="single"/>
          <w:lang w:eastAsia="en-US"/>
        </w:rPr>
        <w:t>food</w:t>
      </w:r>
      <w:r w:rsidRPr="00E9472C">
        <w:rPr>
          <w:rFonts w:ascii="Calibri" w:eastAsia="Cambria" w:hAnsi="Calibri" w:cs="Calibri"/>
          <w:highlight w:val="green"/>
          <w:u w:val="single"/>
          <w:lang w:eastAsia="en-US"/>
        </w:rPr>
        <w:t xml:space="preserve"> and </w:t>
      </w:r>
      <w:r w:rsidRPr="00E9472C">
        <w:rPr>
          <w:rFonts w:ascii="Calibri" w:eastAsia="Cambria" w:hAnsi="Calibri" w:cs="Calibri"/>
          <w:b/>
          <w:iCs/>
          <w:highlight w:val="green"/>
          <w:u w:val="single"/>
          <w:lang w:eastAsia="en-US"/>
        </w:rPr>
        <w:t>energy</w:t>
      </w:r>
      <w:r w:rsidRPr="00E9472C">
        <w:rPr>
          <w:rFonts w:ascii="Calibri" w:eastAsia="Cambria" w:hAnsi="Calibri" w:cs="Calibri"/>
          <w:sz w:val="14"/>
          <w:lang w:eastAsia="en-US"/>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E9472C">
        <w:rPr>
          <w:rFonts w:ascii="Calibri" w:eastAsia="Cambria" w:hAnsi="Calibri" w:cs="Calibri"/>
          <w:sz w:val="14"/>
          <w:szCs w:val="16"/>
          <w:lang w:eastAsia="en-US"/>
        </w:rPr>
        <w:t xml:space="preserve">?” The urgency of the climate threat in the next few decades will depend, to a large degree, on whether and how much the U.S. government perceives a widening of these global inequities as a threat to U.S. national security. </w:t>
      </w:r>
      <w:r w:rsidRPr="00E9472C">
        <w:rPr>
          <w:rFonts w:ascii="Calibri" w:eastAsia="Cambria" w:hAnsi="Calibri" w:cs="Calibri"/>
          <w:sz w:val="14"/>
          <w:lang w:eastAsia="en-US"/>
        </w:rPr>
        <w:t xml:space="preserve">By contrast, </w:t>
      </w:r>
      <w:r w:rsidRPr="00E9472C">
        <w:rPr>
          <w:rFonts w:ascii="Calibri" w:eastAsia="Cambria" w:hAnsi="Calibri" w:cs="Calibri"/>
          <w:u w:val="single"/>
          <w:lang w:eastAsia="en-US"/>
        </w:rPr>
        <w:t xml:space="preserve">if emissions continue to </w:t>
      </w:r>
      <w:r w:rsidRPr="00E9472C">
        <w:rPr>
          <w:rFonts w:ascii="Calibri" w:eastAsia="Cambria" w:hAnsi="Calibri" w:cs="Calibri"/>
          <w:b/>
          <w:iCs/>
          <w:u w:val="single"/>
          <w:lang w:eastAsia="en-US"/>
        </w:rPr>
        <w:t>creep upward</w:t>
      </w:r>
      <w:r w:rsidRPr="00E9472C">
        <w:rPr>
          <w:rFonts w:ascii="Calibri" w:eastAsia="Cambria" w:hAnsi="Calibri" w:cs="Calibri"/>
          <w:sz w:val="14"/>
          <w:lang w:eastAsia="en-US"/>
        </w:rPr>
        <w:t xml:space="preserve"> (or if they do not decline rapidly), by 2100 climate-related national security </w:t>
      </w:r>
      <w:r w:rsidRPr="00E9472C">
        <w:rPr>
          <w:rFonts w:ascii="Calibri" w:eastAsia="Cambria" w:hAnsi="Calibri" w:cs="Calibri"/>
          <w:u w:val="single"/>
          <w:lang w:eastAsia="en-US"/>
        </w:rPr>
        <w:t xml:space="preserve">threats could be </w:t>
      </w:r>
      <w:r w:rsidRPr="00E9472C">
        <w:rPr>
          <w:rFonts w:ascii="Calibri" w:eastAsia="Cambria" w:hAnsi="Calibri" w:cs="Calibri"/>
          <w:b/>
          <w:iCs/>
          <w:u w:val="single"/>
          <w:lang w:eastAsia="en-US"/>
        </w:rPr>
        <w:t>existential</w:t>
      </w:r>
      <w:r w:rsidRPr="00E9472C">
        <w:rPr>
          <w:rFonts w:ascii="Calibri" w:eastAsia="Cambria" w:hAnsi="Calibri" w:cs="Calibri"/>
          <w:sz w:val="14"/>
          <w:lang w:eastAsia="en-US"/>
        </w:rPr>
        <w:t xml:space="preserve">. </w:t>
      </w:r>
      <w:r w:rsidRPr="00E9472C">
        <w:rPr>
          <w:rFonts w:ascii="Calibri" w:eastAsia="Cambria" w:hAnsi="Calibri" w:cs="Calibri"/>
          <w:u w:val="single"/>
          <w:lang w:eastAsia="en-US"/>
        </w:rPr>
        <w:t>The question for the next hundred years is not</w:t>
      </w:r>
      <w:r w:rsidRPr="00E9472C">
        <w:rPr>
          <w:rFonts w:ascii="Calibri" w:eastAsia="Cambria" w:hAnsi="Calibri" w:cs="Calibri"/>
          <w:sz w:val="14"/>
          <w:lang w:eastAsia="en-US"/>
        </w:rPr>
        <w:t>, “are disparities politically and economically manageable?” but, “</w:t>
      </w:r>
      <w:r w:rsidRPr="00E9472C">
        <w:rPr>
          <w:rFonts w:ascii="Calibri" w:eastAsia="Cambria" w:hAnsi="Calibri" w:cs="Calibri"/>
          <w:u w:val="single"/>
          <w:lang w:eastAsia="en-US"/>
        </w:rPr>
        <w:t xml:space="preserve">can the </w:t>
      </w:r>
      <w:r w:rsidRPr="00E9472C">
        <w:rPr>
          <w:rFonts w:ascii="Calibri" w:eastAsia="Cambria" w:hAnsi="Calibri" w:cs="Calibri"/>
          <w:b/>
          <w:iCs/>
          <w:u w:val="single"/>
          <w:lang w:eastAsia="en-US"/>
        </w:rPr>
        <w:t>global order</w:t>
      </w:r>
      <w:r w:rsidRPr="00E9472C">
        <w:rPr>
          <w:rFonts w:ascii="Calibri" w:eastAsia="Cambria" w:hAnsi="Calibri" w:cs="Calibri"/>
          <w:u w:val="single"/>
          <w:lang w:eastAsia="en-US"/>
        </w:rPr>
        <w:t xml:space="preserve">, premised on the </w:t>
      </w:r>
      <w:r w:rsidRPr="00E9472C">
        <w:rPr>
          <w:rFonts w:ascii="Calibri" w:eastAsia="Cambria" w:hAnsi="Calibri" w:cs="Calibri"/>
          <w:b/>
          <w:iCs/>
          <w:u w:val="single"/>
          <w:lang w:eastAsia="en-US"/>
        </w:rPr>
        <w:t>nation-state system</w:t>
      </w:r>
      <w:r w:rsidRPr="00E9472C">
        <w:rPr>
          <w:rFonts w:ascii="Calibri" w:eastAsia="Cambria" w:hAnsi="Calibri" w:cs="Calibri"/>
          <w:u w:val="single"/>
          <w:lang w:eastAsia="en-US"/>
        </w:rPr>
        <w:t xml:space="preserve">, itself based on territorial sovereignty, </w:t>
      </w:r>
      <w:r w:rsidRPr="00E9472C">
        <w:rPr>
          <w:rFonts w:ascii="Calibri" w:eastAsia="Cambria" w:hAnsi="Calibri" w:cs="Calibri"/>
          <w:b/>
          <w:iCs/>
          <w:u w:val="single"/>
          <w:lang w:eastAsia="en-US"/>
        </w:rPr>
        <w:t>survive</w:t>
      </w:r>
      <w:r w:rsidRPr="00E9472C">
        <w:rPr>
          <w:rFonts w:ascii="Calibri" w:eastAsia="Cambria" w:hAnsi="Calibri" w:cs="Calibri"/>
          <w:u w:val="single"/>
          <w:lang w:eastAsia="en-US"/>
        </w:rPr>
        <w:t xml:space="preserve"> in a world in which </w:t>
      </w:r>
      <w:r w:rsidRPr="00E9472C">
        <w:rPr>
          <w:rFonts w:ascii="Calibri" w:eastAsia="Cambria" w:hAnsi="Calibri" w:cs="Calibri"/>
          <w:b/>
          <w:iCs/>
          <w:u w:val="single"/>
          <w:lang w:eastAsia="en-US"/>
        </w:rPr>
        <w:t>substantial swathes of territory</w:t>
      </w:r>
      <w:r w:rsidRPr="00E9472C">
        <w:rPr>
          <w:rFonts w:ascii="Calibri" w:eastAsia="Cambria" w:hAnsi="Calibri" w:cs="Calibri"/>
          <w:u w:val="single"/>
          <w:lang w:eastAsia="en-US"/>
        </w:rPr>
        <w:t xml:space="preserve"> are potentially </w:t>
      </w:r>
      <w:r w:rsidRPr="00E9472C">
        <w:rPr>
          <w:rFonts w:ascii="Calibri" w:eastAsia="Cambria" w:hAnsi="Calibri" w:cs="Calibri"/>
          <w:b/>
          <w:iCs/>
          <w:u w:val="single"/>
          <w:lang w:eastAsia="en-US"/>
        </w:rPr>
        <w:t>uninhabitable</w:t>
      </w:r>
      <w:r w:rsidRPr="00E9472C">
        <w:rPr>
          <w:rFonts w:ascii="Calibri" w:eastAsia="Cambria" w:hAnsi="Calibri" w:cs="Calibri"/>
          <w:sz w:val="14"/>
          <w:lang w:eastAsia="en-US"/>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E9472C">
        <w:rPr>
          <w:rFonts w:ascii="Calibri" w:eastAsia="Cambria" w:hAnsi="Calibri" w:cs="Calibri"/>
          <w:u w:val="single"/>
          <w:lang w:eastAsia="en-US"/>
        </w:rPr>
        <w:t xml:space="preserve">Even </w:t>
      </w:r>
      <w:r w:rsidRPr="00E9472C">
        <w:rPr>
          <w:rFonts w:ascii="Calibri" w:eastAsia="Cambria" w:hAnsi="Calibri" w:cs="Calibri"/>
          <w:b/>
          <w:iCs/>
          <w:u w:val="single"/>
          <w:lang w:eastAsia="en-US"/>
        </w:rPr>
        <w:t>small differences</w:t>
      </w:r>
      <w:r w:rsidRPr="00E9472C">
        <w:rPr>
          <w:rFonts w:ascii="Calibri" w:eastAsia="Cambria" w:hAnsi="Calibri" w:cs="Calibri"/>
          <w:u w:val="single"/>
          <w:lang w:eastAsia="en-US"/>
        </w:rPr>
        <w:t xml:space="preserve"> in global average </w:t>
      </w:r>
      <w:r w:rsidRPr="00E9472C">
        <w:rPr>
          <w:rFonts w:ascii="Calibri" w:eastAsia="Cambria" w:hAnsi="Calibri" w:cs="Calibri"/>
          <w:b/>
          <w:iCs/>
          <w:u w:val="single"/>
          <w:lang w:eastAsia="en-US"/>
        </w:rPr>
        <w:t>temperatures</w:t>
      </w:r>
      <w:r w:rsidRPr="00E9472C">
        <w:rPr>
          <w:rFonts w:ascii="Calibri" w:eastAsia="Cambria" w:hAnsi="Calibri" w:cs="Calibri"/>
          <w:u w:val="single"/>
          <w:lang w:eastAsia="en-US"/>
        </w:rPr>
        <w:t xml:space="preserve"> result in </w:t>
      </w:r>
      <w:r w:rsidRPr="00E9472C">
        <w:rPr>
          <w:rFonts w:ascii="Calibri" w:eastAsia="Cambria" w:hAnsi="Calibri" w:cs="Calibri"/>
          <w:b/>
          <w:iCs/>
          <w:u w:val="single"/>
          <w:lang w:eastAsia="en-US"/>
        </w:rPr>
        <w:t>significant environmental changes</w:t>
      </w:r>
      <w:r w:rsidRPr="00E9472C">
        <w:rPr>
          <w:rFonts w:ascii="Calibri" w:eastAsia="Cambria" w:hAnsi="Calibri" w:cs="Calibri"/>
          <w:u w:val="single"/>
          <w:lang w:eastAsia="en-US"/>
        </w:rPr>
        <w:t xml:space="preserve">, with attendant </w:t>
      </w:r>
      <w:r w:rsidRPr="00E9472C">
        <w:rPr>
          <w:rFonts w:ascii="Calibri" w:eastAsia="Cambria" w:hAnsi="Calibri" w:cs="Calibri"/>
          <w:b/>
          <w:iCs/>
          <w:u w:val="single"/>
          <w:lang w:eastAsia="en-US"/>
        </w:rPr>
        <w:t>social</w:t>
      </w:r>
      <w:r w:rsidRPr="00E9472C">
        <w:rPr>
          <w:rFonts w:ascii="Calibri" w:eastAsia="Cambria" w:hAnsi="Calibri" w:cs="Calibri"/>
          <w:u w:val="single"/>
          <w:lang w:eastAsia="en-US"/>
        </w:rPr>
        <w:t xml:space="preserve">, </w:t>
      </w:r>
      <w:r w:rsidRPr="00E9472C">
        <w:rPr>
          <w:rFonts w:ascii="Calibri" w:eastAsia="Cambria" w:hAnsi="Calibri" w:cs="Calibri"/>
          <w:b/>
          <w:iCs/>
          <w:u w:val="single"/>
          <w:lang w:eastAsia="en-US"/>
        </w:rPr>
        <w:t>economic</w:t>
      </w:r>
      <w:r w:rsidRPr="00E9472C">
        <w:rPr>
          <w:rFonts w:ascii="Calibri" w:eastAsia="Cambria" w:hAnsi="Calibri" w:cs="Calibri"/>
          <w:u w:val="single"/>
          <w:lang w:eastAsia="en-US"/>
        </w:rPr>
        <w:t xml:space="preserve"> and </w:t>
      </w:r>
      <w:r w:rsidRPr="00E9472C">
        <w:rPr>
          <w:rFonts w:ascii="Calibri" w:eastAsia="Cambria" w:hAnsi="Calibri" w:cs="Calibri"/>
          <w:b/>
          <w:iCs/>
          <w:u w:val="single"/>
          <w:lang w:eastAsia="en-US"/>
        </w:rPr>
        <w:t>political consequences</w:t>
      </w:r>
      <w:r w:rsidRPr="00E9472C">
        <w:rPr>
          <w:rFonts w:ascii="Calibri" w:eastAsia="Cambria" w:hAnsi="Calibri" w:cs="Calibri"/>
          <w:sz w:val="14"/>
          <w:lang w:eastAsia="en-US"/>
        </w:rPr>
        <w:t xml:space="preserve">. By 2050, </w:t>
      </w:r>
      <w:r w:rsidRPr="00E9472C">
        <w:rPr>
          <w:rFonts w:ascii="Calibri" w:eastAsia="Cambria" w:hAnsi="Calibri" w:cs="Calibri"/>
          <w:u w:val="single"/>
          <w:lang w:eastAsia="en-US"/>
        </w:rPr>
        <w:t xml:space="preserve">climate change will </w:t>
      </w:r>
      <w:r w:rsidRPr="00E9472C">
        <w:rPr>
          <w:rFonts w:ascii="Calibri" w:eastAsia="Cambria" w:hAnsi="Calibri" w:cs="Calibri"/>
          <w:b/>
          <w:iCs/>
          <w:u w:val="single"/>
          <w:lang w:eastAsia="en-US"/>
        </w:rPr>
        <w:t>wreak increasing havoc</w:t>
      </w:r>
      <w:r w:rsidRPr="00E9472C">
        <w:rPr>
          <w:rFonts w:ascii="Calibri" w:eastAsia="Cambria" w:hAnsi="Calibri" w:cs="Calibri"/>
          <w:u w:val="single"/>
          <w:lang w:eastAsia="en-US"/>
        </w:rPr>
        <w:t xml:space="preserve"> on </w:t>
      </w:r>
      <w:r w:rsidRPr="00E9472C">
        <w:rPr>
          <w:rFonts w:ascii="Calibri" w:eastAsia="Cambria" w:hAnsi="Calibri" w:cs="Calibri"/>
          <w:b/>
          <w:iCs/>
          <w:u w:val="single"/>
          <w:lang w:eastAsia="en-US"/>
        </w:rPr>
        <w:t>human</w:t>
      </w:r>
      <w:r w:rsidRPr="00E9472C">
        <w:rPr>
          <w:rFonts w:ascii="Calibri" w:eastAsia="Cambria" w:hAnsi="Calibri" w:cs="Calibri"/>
          <w:u w:val="single"/>
          <w:lang w:eastAsia="en-US"/>
        </w:rPr>
        <w:t xml:space="preserve"> and </w:t>
      </w:r>
      <w:r w:rsidRPr="00E9472C">
        <w:rPr>
          <w:rFonts w:ascii="Calibri" w:eastAsia="Cambria" w:hAnsi="Calibri" w:cs="Calibri"/>
          <w:b/>
          <w:iCs/>
          <w:u w:val="single"/>
          <w:lang w:eastAsia="en-US"/>
        </w:rPr>
        <w:t>natural systems</w:t>
      </w:r>
      <w:r w:rsidRPr="00E9472C">
        <w:rPr>
          <w:rFonts w:ascii="Calibri" w:eastAsia="Cambria" w:hAnsi="Calibri" w:cs="Calibri"/>
          <w:sz w:val="14"/>
          <w:lang w:eastAsia="en-US"/>
        </w:rPr>
        <w:t>—predominantly, but not exclusively, in the developing world—</w:t>
      </w:r>
      <w:r w:rsidRPr="00E9472C">
        <w:rPr>
          <w:rFonts w:ascii="Calibri" w:eastAsia="Cambria" w:hAnsi="Calibri" w:cs="Calibri"/>
          <w:u w:val="single"/>
          <w:lang w:eastAsia="en-US"/>
        </w:rPr>
        <w:t>with</w:t>
      </w:r>
      <w:r w:rsidRPr="00E9472C">
        <w:rPr>
          <w:rFonts w:ascii="Calibri" w:eastAsia="Cambria" w:hAnsi="Calibri" w:cs="Calibri"/>
          <w:sz w:val="14"/>
          <w:lang w:eastAsia="en-US"/>
        </w:rPr>
        <w:t xml:space="preserve"> attenuated but </w:t>
      </w:r>
      <w:r w:rsidRPr="00E9472C">
        <w:rPr>
          <w:rFonts w:ascii="Calibri" w:eastAsia="Cambria" w:hAnsi="Calibri" w:cs="Calibri"/>
          <w:b/>
          <w:iCs/>
          <w:u w:val="single"/>
          <w:lang w:eastAsia="en-US"/>
        </w:rPr>
        <w:t>profound consequences</w:t>
      </w:r>
      <w:r w:rsidRPr="00E9472C">
        <w:rPr>
          <w:rFonts w:ascii="Calibri" w:eastAsia="Cambria" w:hAnsi="Calibri" w:cs="Calibri"/>
          <w:u w:val="single"/>
          <w:lang w:eastAsia="en-US"/>
        </w:rPr>
        <w:t xml:space="preserve"> for </w:t>
      </w:r>
      <w:r w:rsidRPr="00E9472C">
        <w:rPr>
          <w:rFonts w:ascii="Calibri" w:eastAsia="Cambria" w:hAnsi="Calibri" w:cs="Calibri"/>
          <w:b/>
          <w:iCs/>
          <w:u w:val="single"/>
          <w:lang w:eastAsia="en-US"/>
        </w:rPr>
        <w:t>national security</w:t>
      </w:r>
      <w:r w:rsidRPr="00E9472C">
        <w:rPr>
          <w:rFonts w:ascii="Calibri" w:eastAsia="Cambria" w:hAnsi="Calibri" w:cs="Calibri"/>
          <w:sz w:val="14"/>
          <w:lang w:eastAsia="en-US"/>
        </w:rPr>
        <w:t xml:space="preserve">. In particular, </w:t>
      </w:r>
      <w:r w:rsidRPr="00E9472C">
        <w:rPr>
          <w:rFonts w:ascii="Calibri" w:eastAsia="Cambria" w:hAnsi="Calibri" w:cs="Calibri"/>
          <w:highlight w:val="green"/>
          <w:u w:val="single"/>
          <w:lang w:eastAsia="en-US"/>
        </w:rPr>
        <w:t xml:space="preserve">changes in </w:t>
      </w:r>
      <w:r w:rsidRPr="00E9472C">
        <w:rPr>
          <w:rFonts w:ascii="Calibri" w:eastAsia="Cambria" w:hAnsi="Calibri" w:cs="Calibri"/>
          <w:b/>
          <w:iCs/>
          <w:highlight w:val="green"/>
          <w:u w:val="single"/>
          <w:lang w:eastAsia="en-US"/>
        </w:rPr>
        <w:t>temperature</w:t>
      </w:r>
      <w:r w:rsidRPr="00E9472C">
        <w:rPr>
          <w:rFonts w:ascii="Calibri" w:eastAsia="Cambria" w:hAnsi="Calibri" w:cs="Calibri"/>
          <w:u w:val="single"/>
          <w:lang w:eastAsia="en-US"/>
        </w:rPr>
        <w:t xml:space="preserve">, the </w:t>
      </w:r>
      <w:r w:rsidRPr="00E9472C">
        <w:rPr>
          <w:rFonts w:ascii="Calibri" w:eastAsia="Cambria" w:hAnsi="Calibri" w:cs="Calibri"/>
          <w:b/>
          <w:iCs/>
          <w:highlight w:val="green"/>
          <w:u w:val="single"/>
          <w:lang w:eastAsia="en-US"/>
        </w:rPr>
        <w:t>hydrological cycle</w:t>
      </w:r>
      <w:r w:rsidRPr="00E9472C">
        <w:rPr>
          <w:rFonts w:ascii="Calibri" w:eastAsia="Cambria" w:hAnsi="Calibri" w:cs="Calibri"/>
          <w:u w:val="single"/>
          <w:lang w:eastAsia="en-US"/>
        </w:rPr>
        <w:t xml:space="preserve"> and the </w:t>
      </w:r>
      <w:r w:rsidRPr="00E9472C">
        <w:rPr>
          <w:rFonts w:ascii="Calibri" w:eastAsia="Cambria" w:hAnsi="Calibri" w:cs="Calibri"/>
          <w:b/>
          <w:iCs/>
          <w:u w:val="single"/>
          <w:lang w:eastAsia="en-US"/>
        </w:rPr>
        <w:t>ranges of insects</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 xml:space="preserve">will impact </w:t>
      </w:r>
      <w:r w:rsidRPr="00E9472C">
        <w:rPr>
          <w:rFonts w:ascii="Calibri" w:eastAsia="Cambria" w:hAnsi="Calibri" w:cs="Calibri"/>
          <w:b/>
          <w:iCs/>
          <w:highlight w:val="green"/>
          <w:u w:val="single"/>
          <w:lang w:eastAsia="en-US"/>
        </w:rPr>
        <w:t xml:space="preserve">food </w:t>
      </w:r>
      <w:r w:rsidRPr="00E9472C">
        <w:rPr>
          <w:rFonts w:ascii="Calibri" w:eastAsia="Cambria" w:hAnsi="Calibri" w:cs="Calibri"/>
          <w:b/>
          <w:iCs/>
          <w:u w:val="single"/>
          <w:lang w:eastAsia="en-US"/>
        </w:rPr>
        <w:t>availability</w:t>
      </w:r>
      <w:r w:rsidRPr="00E9472C">
        <w:rPr>
          <w:rFonts w:ascii="Calibri" w:eastAsia="Cambria" w:hAnsi="Calibri" w:cs="Calibri"/>
          <w:u w:val="single"/>
          <w:lang w:eastAsia="en-US"/>
        </w:rPr>
        <w:t xml:space="preserve"> and food access in much of the world, increasing food insecurity</w:t>
      </w:r>
      <w:r w:rsidRPr="00E9472C">
        <w:rPr>
          <w:rFonts w:ascii="Calibri" w:eastAsia="Cambria" w:hAnsi="Calibri" w:cs="Calibri"/>
          <w:sz w:val="14"/>
          <w:lang w:eastAsia="en-US"/>
        </w:rPr>
        <w:t xml:space="preserve">. </w:t>
      </w:r>
      <w:r w:rsidRPr="00E9472C">
        <w:rPr>
          <w:rFonts w:ascii="Calibri" w:eastAsia="Cambria" w:hAnsi="Calibri" w:cs="Calibri"/>
          <w:b/>
          <w:iCs/>
          <w:highlight w:val="green"/>
          <w:u w:val="single"/>
          <w:lang w:eastAsia="en-US"/>
        </w:rPr>
        <w:t>Storms</w:t>
      </w:r>
      <w:r w:rsidRPr="00E9472C">
        <w:rPr>
          <w:rFonts w:ascii="Calibri" w:eastAsia="Cambria" w:hAnsi="Calibri" w:cs="Calibri"/>
          <w:u w:val="single"/>
          <w:lang w:eastAsia="en-US"/>
        </w:rPr>
        <w:t xml:space="preserve">, </w:t>
      </w:r>
      <w:r w:rsidRPr="00E9472C">
        <w:rPr>
          <w:rFonts w:ascii="Calibri" w:eastAsia="Cambria" w:hAnsi="Calibri" w:cs="Calibri"/>
          <w:b/>
          <w:iCs/>
          <w:highlight w:val="green"/>
          <w:u w:val="single"/>
          <w:lang w:eastAsia="en-US"/>
        </w:rPr>
        <w:t>flooding</w:t>
      </w:r>
      <w:r w:rsidRPr="00E9472C">
        <w:rPr>
          <w:rFonts w:ascii="Calibri" w:eastAsia="Cambria" w:hAnsi="Calibri" w:cs="Calibri"/>
          <w:u w:val="single"/>
          <w:lang w:eastAsia="en-US"/>
        </w:rPr>
        <w:t xml:space="preserve">, </w:t>
      </w:r>
      <w:r w:rsidRPr="00E9472C">
        <w:rPr>
          <w:rFonts w:ascii="Calibri" w:eastAsia="Cambria" w:hAnsi="Calibri" w:cs="Calibri"/>
          <w:b/>
          <w:iCs/>
          <w:u w:val="single"/>
          <w:lang w:eastAsia="en-US"/>
        </w:rPr>
        <w:t xml:space="preserve">changes in </w:t>
      </w:r>
      <w:r w:rsidRPr="00E9472C">
        <w:rPr>
          <w:rFonts w:ascii="Calibri" w:eastAsia="Cambria" w:hAnsi="Calibri" w:cs="Calibri"/>
          <w:b/>
          <w:iCs/>
          <w:highlight w:val="green"/>
          <w:u w:val="single"/>
          <w:lang w:eastAsia="en-US"/>
        </w:rPr>
        <w:t>ocean pH</w:t>
      </w:r>
      <w:r w:rsidRPr="00E9472C">
        <w:rPr>
          <w:rFonts w:ascii="Calibri" w:eastAsia="Cambria" w:hAnsi="Calibri" w:cs="Calibri"/>
          <w:u w:val="single"/>
          <w:lang w:eastAsia="en-US"/>
        </w:rPr>
        <w:t xml:space="preserve"> and other climate-linked changes </w:t>
      </w:r>
      <w:r w:rsidRPr="00E9472C">
        <w:rPr>
          <w:rFonts w:ascii="Calibri" w:eastAsia="Cambria" w:hAnsi="Calibri" w:cs="Calibri"/>
          <w:highlight w:val="green"/>
          <w:u w:val="single"/>
          <w:lang w:eastAsia="en-US"/>
        </w:rPr>
        <w:t xml:space="preserve">will damage </w:t>
      </w:r>
      <w:r w:rsidRPr="00E9472C">
        <w:rPr>
          <w:rFonts w:ascii="Calibri" w:eastAsia="Cambria" w:hAnsi="Calibri" w:cs="Calibri"/>
          <w:b/>
          <w:iCs/>
          <w:highlight w:val="green"/>
          <w:u w:val="single"/>
          <w:lang w:eastAsia="en-US"/>
        </w:rPr>
        <w:t>infrastructure</w:t>
      </w:r>
      <w:r w:rsidRPr="00E9472C">
        <w:rPr>
          <w:rFonts w:ascii="Calibri" w:eastAsia="Cambria" w:hAnsi="Calibri" w:cs="Calibri"/>
          <w:u w:val="single"/>
          <w:lang w:eastAsia="en-US"/>
        </w:rPr>
        <w:t xml:space="preserve"> and negatively impact </w:t>
      </w:r>
      <w:r w:rsidRPr="00E9472C">
        <w:rPr>
          <w:rFonts w:ascii="Calibri" w:eastAsia="Cambria" w:hAnsi="Calibri" w:cs="Calibri"/>
          <w:b/>
          <w:iCs/>
          <w:u w:val="single"/>
          <w:lang w:eastAsia="en-US"/>
        </w:rPr>
        <w:t xml:space="preserve">labor </w:t>
      </w:r>
      <w:r w:rsidRPr="00E9472C">
        <w:rPr>
          <w:rFonts w:ascii="Calibri" w:eastAsia="Cambria" w:hAnsi="Calibri" w:cs="Calibri"/>
          <w:b/>
          <w:iCs/>
          <w:highlight w:val="green"/>
          <w:u w:val="single"/>
          <w:lang w:eastAsia="en-US"/>
        </w:rPr>
        <w:t>productivity</w:t>
      </w:r>
      <w:r w:rsidRPr="00E9472C">
        <w:rPr>
          <w:rFonts w:ascii="Calibri" w:eastAsia="Cambria" w:hAnsi="Calibri" w:cs="Calibri"/>
          <w:highlight w:val="green"/>
          <w:u w:val="single"/>
          <w:lang w:eastAsia="en-US"/>
        </w:rPr>
        <w:t xml:space="preserve"> and</w:t>
      </w:r>
      <w:r w:rsidRPr="00E9472C">
        <w:rPr>
          <w:rFonts w:ascii="Calibri" w:eastAsia="Cambria" w:hAnsi="Calibri" w:cs="Calibri"/>
          <w:u w:val="single"/>
          <w:lang w:eastAsia="en-US"/>
        </w:rPr>
        <w:t xml:space="preserve"> economic </w:t>
      </w:r>
      <w:r w:rsidRPr="00E9472C">
        <w:rPr>
          <w:rFonts w:ascii="Calibri" w:eastAsia="Cambria" w:hAnsi="Calibri" w:cs="Calibri"/>
          <w:b/>
          <w:iCs/>
          <w:highlight w:val="green"/>
          <w:u w:val="single"/>
          <w:lang w:eastAsia="en-US"/>
        </w:rPr>
        <w:t>growth</w:t>
      </w:r>
      <w:r w:rsidRPr="00E9472C">
        <w:rPr>
          <w:rFonts w:ascii="Calibri" w:eastAsia="Cambria" w:hAnsi="Calibri" w:cs="Calibri"/>
          <w:sz w:val="14"/>
          <w:lang w:eastAsia="en-US"/>
        </w:rPr>
        <w:t xml:space="preserve"> in much of the world. </w:t>
      </w:r>
      <w:r w:rsidRPr="00E9472C">
        <w:rPr>
          <w:rFonts w:ascii="Calibri" w:eastAsia="Cambria" w:hAnsi="Calibri" w:cs="Calibri"/>
          <w:u w:val="single"/>
          <w:lang w:eastAsia="en-US"/>
        </w:rPr>
        <w:t xml:space="preserve">Vector-borne </w:t>
      </w:r>
      <w:r w:rsidRPr="00E9472C">
        <w:rPr>
          <w:rFonts w:ascii="Calibri" w:eastAsia="Cambria" w:hAnsi="Calibri" w:cs="Calibri"/>
          <w:b/>
          <w:iCs/>
          <w:highlight w:val="green"/>
          <w:u w:val="single"/>
          <w:lang w:eastAsia="en-US"/>
        </w:rPr>
        <w:t>diseases</w:t>
      </w:r>
      <w:r w:rsidRPr="00E9472C">
        <w:rPr>
          <w:rFonts w:ascii="Calibri" w:eastAsia="Cambria" w:hAnsi="Calibri" w:cs="Calibri"/>
          <w:highlight w:val="green"/>
          <w:u w:val="single"/>
          <w:lang w:eastAsia="en-US"/>
        </w:rPr>
        <w:t xml:space="preserve"> will</w:t>
      </w:r>
      <w:r w:rsidRPr="00E9472C">
        <w:rPr>
          <w:rFonts w:ascii="Calibri" w:eastAsia="Cambria" w:hAnsi="Calibri" w:cs="Calibri"/>
          <w:u w:val="single"/>
          <w:lang w:eastAsia="en-US"/>
        </w:rPr>
        <w:t xml:space="preserve"> also </w:t>
      </w:r>
      <w:r w:rsidRPr="00E9472C">
        <w:rPr>
          <w:rFonts w:ascii="Calibri" w:eastAsia="Cambria" w:hAnsi="Calibri" w:cs="Calibri"/>
          <w:highlight w:val="green"/>
          <w:u w:val="single"/>
          <w:lang w:eastAsia="en-US"/>
        </w:rPr>
        <w:t>be</w:t>
      </w:r>
      <w:r w:rsidRPr="00E9472C">
        <w:rPr>
          <w:rFonts w:ascii="Calibri" w:eastAsia="Cambria" w:hAnsi="Calibri" w:cs="Calibri"/>
          <w:u w:val="single"/>
          <w:lang w:eastAsia="en-US"/>
        </w:rPr>
        <w:t xml:space="preserve">come </w:t>
      </w:r>
      <w:r w:rsidRPr="00E9472C">
        <w:rPr>
          <w:rFonts w:ascii="Calibri" w:eastAsia="Cambria" w:hAnsi="Calibri" w:cs="Calibri"/>
          <w:b/>
          <w:iCs/>
          <w:u w:val="single"/>
          <w:lang w:eastAsia="en-US"/>
        </w:rPr>
        <w:t xml:space="preserve">more </w:t>
      </w:r>
      <w:r w:rsidRPr="00E9472C">
        <w:rPr>
          <w:rFonts w:ascii="Calibri" w:eastAsia="Cambria" w:hAnsi="Calibri" w:cs="Calibri"/>
          <w:b/>
          <w:iCs/>
          <w:highlight w:val="green"/>
          <w:u w:val="single"/>
          <w:lang w:eastAsia="en-US"/>
        </w:rPr>
        <w:t>prevalent</w:t>
      </w:r>
      <w:r w:rsidRPr="00E9472C">
        <w:rPr>
          <w:rFonts w:ascii="Calibri" w:eastAsia="Cambria" w:hAnsi="Calibri" w:cs="Calibri"/>
          <w:sz w:val="14"/>
          <w:lang w:eastAsia="en-US"/>
        </w:rPr>
        <w:t xml:space="preserve">, </w:t>
      </w:r>
      <w:r w:rsidRPr="00E9472C">
        <w:rPr>
          <w:rFonts w:ascii="Calibri" w:eastAsia="Cambria" w:hAnsi="Calibri" w:cs="Calibri"/>
          <w:u w:val="single"/>
          <w:lang w:eastAsia="en-US"/>
        </w:rPr>
        <w:t xml:space="preserve">as climate change will expand the geographic </w:t>
      </w:r>
      <w:r w:rsidRPr="00E9472C">
        <w:rPr>
          <w:rFonts w:ascii="Calibri" w:eastAsia="Cambria" w:hAnsi="Calibri" w:cs="Calibri"/>
          <w:b/>
          <w:iCs/>
          <w:u w:val="single"/>
          <w:lang w:eastAsia="en-US"/>
        </w:rPr>
        <w:t>range</w:t>
      </w:r>
      <w:r w:rsidRPr="00E9472C">
        <w:rPr>
          <w:rFonts w:ascii="Calibri" w:eastAsia="Cambria" w:hAnsi="Calibri" w:cs="Calibri"/>
          <w:u w:val="single"/>
          <w:lang w:eastAsia="en-US"/>
        </w:rPr>
        <w:t xml:space="preserve"> and </w:t>
      </w:r>
      <w:r w:rsidRPr="00E9472C">
        <w:rPr>
          <w:rFonts w:ascii="Calibri" w:eastAsia="Cambria" w:hAnsi="Calibri" w:cs="Calibri"/>
          <w:b/>
          <w:iCs/>
          <w:u w:val="single"/>
          <w:lang w:eastAsia="en-US"/>
        </w:rPr>
        <w:t>intensity</w:t>
      </w:r>
      <w:r w:rsidRPr="00E9472C">
        <w:rPr>
          <w:rFonts w:ascii="Calibri" w:eastAsia="Cambria" w:hAnsi="Calibri" w:cs="Calibri"/>
          <w:u w:val="single"/>
          <w:lang w:eastAsia="en-US"/>
        </w:rPr>
        <w:t xml:space="preserve"> of </w:t>
      </w:r>
      <w:r w:rsidRPr="00E9472C">
        <w:rPr>
          <w:rFonts w:ascii="Calibri" w:eastAsia="Cambria" w:hAnsi="Calibri" w:cs="Calibri"/>
          <w:b/>
          <w:iCs/>
          <w:u w:val="single"/>
          <w:lang w:eastAsia="en-US"/>
        </w:rPr>
        <w:t>transmission</w:t>
      </w:r>
      <w:r w:rsidRPr="00E9472C">
        <w:rPr>
          <w:rFonts w:ascii="Calibri" w:eastAsia="Cambria" w:hAnsi="Calibri" w:cs="Calibri"/>
          <w:u w:val="single"/>
          <w:lang w:eastAsia="en-US"/>
        </w:rPr>
        <w:t xml:space="preserve"> of diseases like malaria, West Nile, Zika and dengue fever, and cholera</w:t>
      </w:r>
      <w:r w:rsidRPr="00E9472C">
        <w:rPr>
          <w:rFonts w:ascii="Calibri" w:eastAsia="Cambria" w:hAnsi="Calibri" w:cs="Calibri"/>
          <w:sz w:val="14"/>
          <w:lang w:eastAsia="en-US"/>
        </w:rPr>
        <w:t xml:space="preserve">. </w:t>
      </w:r>
      <w:r w:rsidRPr="00E9472C">
        <w:rPr>
          <w:rFonts w:ascii="Calibri" w:eastAsia="Cambria" w:hAnsi="Calibri" w:cs="Calibri"/>
          <w:u w:val="single"/>
          <w:lang w:eastAsia="en-US"/>
        </w:rPr>
        <w:t xml:space="preserve">Rising </w:t>
      </w:r>
      <w:r w:rsidRPr="00E9472C">
        <w:rPr>
          <w:rFonts w:ascii="Calibri" w:eastAsia="Cambria" w:hAnsi="Calibri" w:cs="Calibri"/>
          <w:b/>
          <w:iCs/>
          <w:u w:val="single"/>
          <w:lang w:eastAsia="en-US"/>
        </w:rPr>
        <w:t>public health challenges</w:t>
      </w:r>
      <w:r w:rsidRPr="00E9472C">
        <w:rPr>
          <w:rFonts w:ascii="Calibri" w:eastAsia="Cambria" w:hAnsi="Calibri" w:cs="Calibri"/>
          <w:u w:val="single"/>
          <w:lang w:eastAsia="en-US"/>
        </w:rPr>
        <w:t xml:space="preserve">, </w:t>
      </w:r>
      <w:r w:rsidRPr="00E9472C">
        <w:rPr>
          <w:rFonts w:ascii="Calibri" w:eastAsia="Cambria" w:hAnsi="Calibri" w:cs="Calibri"/>
          <w:b/>
          <w:iCs/>
          <w:u w:val="single"/>
          <w:lang w:eastAsia="en-US"/>
        </w:rPr>
        <w:t>economic devastation</w:t>
      </w:r>
      <w:r w:rsidRPr="00E9472C">
        <w:rPr>
          <w:rFonts w:ascii="Calibri" w:eastAsia="Cambria" w:hAnsi="Calibri" w:cs="Calibri"/>
          <w:u w:val="single"/>
          <w:lang w:eastAsia="en-US"/>
        </w:rPr>
        <w:t xml:space="preserve"> and </w:t>
      </w:r>
      <w:r w:rsidRPr="00E9472C">
        <w:rPr>
          <w:rFonts w:ascii="Calibri" w:eastAsia="Cambria" w:hAnsi="Calibri" w:cs="Calibri"/>
          <w:b/>
          <w:iCs/>
          <w:u w:val="single"/>
          <w:lang w:eastAsia="en-US"/>
        </w:rPr>
        <w:t>food insecurity</w:t>
      </w:r>
      <w:r w:rsidRPr="00E9472C">
        <w:rPr>
          <w:rFonts w:ascii="Calibri" w:eastAsia="Cambria" w:hAnsi="Calibri" w:cs="Calibri"/>
          <w:u w:val="single"/>
          <w:lang w:eastAsia="en-US"/>
        </w:rPr>
        <w:t xml:space="preserve"> will translate into an increased </w:t>
      </w:r>
      <w:r w:rsidRPr="00E9472C">
        <w:rPr>
          <w:rFonts w:ascii="Calibri" w:eastAsia="Cambria" w:hAnsi="Calibri" w:cs="Calibri"/>
          <w:b/>
          <w:iCs/>
          <w:u w:val="single"/>
          <w:lang w:eastAsia="en-US"/>
        </w:rPr>
        <w:t>demand</w:t>
      </w:r>
      <w:r w:rsidRPr="00E9472C">
        <w:rPr>
          <w:rFonts w:ascii="Calibri" w:eastAsia="Cambria" w:hAnsi="Calibri" w:cs="Calibri"/>
          <w:u w:val="single"/>
          <w:lang w:eastAsia="en-US"/>
        </w:rPr>
        <w:t xml:space="preserve"> for </w:t>
      </w:r>
      <w:r w:rsidRPr="00E9472C">
        <w:rPr>
          <w:rFonts w:ascii="Calibri" w:eastAsia="Cambria" w:hAnsi="Calibri" w:cs="Calibri"/>
          <w:b/>
          <w:iCs/>
          <w:u w:val="single"/>
          <w:lang w:eastAsia="en-US"/>
        </w:rPr>
        <w:t>humanitarian assistance</w:t>
      </w:r>
      <w:r w:rsidRPr="00E9472C">
        <w:rPr>
          <w:rFonts w:ascii="Calibri" w:eastAsia="Cambria" w:hAnsi="Calibri" w:cs="Calibri"/>
          <w:u w:val="single"/>
          <w:lang w:eastAsia="en-US"/>
        </w:rPr>
        <w:t xml:space="preserve"> provided by the </w:t>
      </w:r>
      <w:r w:rsidRPr="00E9472C">
        <w:rPr>
          <w:rFonts w:ascii="Calibri" w:eastAsia="Cambria" w:hAnsi="Calibri" w:cs="Calibri"/>
          <w:b/>
          <w:iCs/>
          <w:u w:val="single"/>
          <w:lang w:eastAsia="en-US"/>
        </w:rPr>
        <w:t>military</w:t>
      </w:r>
      <w:r w:rsidRPr="00E9472C">
        <w:rPr>
          <w:rFonts w:ascii="Calibri" w:eastAsia="Cambria" w:hAnsi="Calibri" w:cs="Calibri"/>
          <w:u w:val="single"/>
          <w:lang w:eastAsia="en-US"/>
        </w:rPr>
        <w:t xml:space="preserve">, increased </w:t>
      </w:r>
      <w:r w:rsidRPr="00E9472C">
        <w:rPr>
          <w:rFonts w:ascii="Calibri" w:eastAsia="Cambria" w:hAnsi="Calibri" w:cs="Calibri"/>
          <w:b/>
          <w:iCs/>
          <w:highlight w:val="green"/>
          <w:u w:val="single"/>
          <w:lang w:eastAsia="en-US"/>
        </w:rPr>
        <w:t>migration</w:t>
      </w:r>
      <w:r w:rsidRPr="00E9472C">
        <w:rPr>
          <w:rFonts w:ascii="Calibri" w:eastAsia="Cambria" w:hAnsi="Calibri" w:cs="Calibri"/>
          <w:sz w:val="14"/>
          <w:lang w:eastAsia="en-US"/>
        </w:rPr>
        <w:t>—especially from tropical and subtropical regions—</w:t>
      </w:r>
      <w:r w:rsidRPr="00E9472C">
        <w:rPr>
          <w:rFonts w:ascii="Calibri" w:eastAsia="Cambria" w:hAnsi="Calibri" w:cs="Calibri"/>
          <w:highlight w:val="green"/>
          <w:u w:val="single"/>
          <w:lang w:eastAsia="en-US"/>
        </w:rPr>
        <w:t xml:space="preserve">and </w:t>
      </w:r>
      <w:r w:rsidRPr="00E9472C">
        <w:rPr>
          <w:rFonts w:ascii="Calibri" w:eastAsia="Cambria" w:hAnsi="Calibri" w:cs="Calibri"/>
          <w:b/>
          <w:iCs/>
          <w:highlight w:val="green"/>
          <w:u w:val="single"/>
          <w:lang w:eastAsia="en-US"/>
        </w:rPr>
        <w:t>geopolitical conflict</w:t>
      </w:r>
      <w:r w:rsidRPr="00E9472C">
        <w:rPr>
          <w:rFonts w:ascii="Calibri" w:eastAsia="Cambria" w:hAnsi="Calibri" w:cs="Calibri"/>
          <w:sz w:val="14"/>
          <w:lang w:eastAsia="en-US"/>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E9472C">
        <w:rPr>
          <w:rFonts w:ascii="Calibri" w:eastAsia="Cambria" w:hAnsi="Calibri" w:cs="Calibri"/>
          <w:b/>
          <w:iCs/>
          <w:u w:val="single"/>
          <w:lang w:eastAsia="en-US"/>
        </w:rPr>
        <w:t>food insecurity</w:t>
      </w:r>
      <w:r w:rsidRPr="00E9472C">
        <w:rPr>
          <w:rFonts w:ascii="Calibri" w:eastAsia="Cambria" w:hAnsi="Calibri" w:cs="Calibri"/>
          <w:u w:val="single"/>
          <w:lang w:eastAsia="en-US"/>
        </w:rPr>
        <w:t xml:space="preserve">, </w:t>
      </w:r>
      <w:r w:rsidRPr="00E9472C">
        <w:rPr>
          <w:rFonts w:ascii="Calibri" w:eastAsia="Cambria" w:hAnsi="Calibri" w:cs="Calibri"/>
          <w:b/>
          <w:iCs/>
          <w:u w:val="single"/>
          <w:lang w:eastAsia="en-US"/>
        </w:rPr>
        <w:t>economic losses</w:t>
      </w:r>
      <w:r w:rsidRPr="00E9472C">
        <w:rPr>
          <w:rFonts w:ascii="Calibri" w:eastAsia="Cambria" w:hAnsi="Calibri" w:cs="Calibri"/>
          <w:u w:val="single"/>
          <w:lang w:eastAsia="en-US"/>
        </w:rPr>
        <w:t xml:space="preserve"> and </w:t>
      </w:r>
      <w:r w:rsidRPr="00E9472C">
        <w:rPr>
          <w:rFonts w:ascii="Calibri" w:eastAsia="Cambria" w:hAnsi="Calibri" w:cs="Calibri"/>
          <w:b/>
          <w:iCs/>
          <w:u w:val="single"/>
          <w:lang w:eastAsia="en-US"/>
        </w:rPr>
        <w:t>public health crises</w:t>
      </w:r>
      <w:r w:rsidRPr="00E9472C">
        <w:rPr>
          <w:rFonts w:ascii="Calibri" w:eastAsia="Cambria" w:hAnsi="Calibri" w:cs="Calibri"/>
          <w:u w:val="single"/>
          <w:lang w:eastAsia="en-US"/>
        </w:rPr>
        <w:t xml:space="preserve">, combined with </w:t>
      </w:r>
      <w:r w:rsidRPr="00E9472C">
        <w:rPr>
          <w:rFonts w:ascii="Calibri" w:eastAsia="Cambria" w:hAnsi="Calibri" w:cs="Calibri"/>
          <w:b/>
          <w:iCs/>
          <w:u w:val="single"/>
          <w:lang w:eastAsia="en-US"/>
        </w:rPr>
        <w:t>weak</w:t>
      </w:r>
      <w:r w:rsidRPr="00E9472C">
        <w:rPr>
          <w:rFonts w:ascii="Calibri" w:eastAsia="Cambria" w:hAnsi="Calibri" w:cs="Calibri"/>
          <w:u w:val="single"/>
          <w:lang w:eastAsia="en-US"/>
        </w:rPr>
        <w:t xml:space="preserve"> and ineffectual </w:t>
      </w:r>
      <w:r w:rsidRPr="00E9472C">
        <w:rPr>
          <w:rFonts w:ascii="Calibri" w:eastAsia="Cambria" w:hAnsi="Calibri" w:cs="Calibri"/>
          <w:b/>
          <w:iCs/>
          <w:u w:val="single"/>
          <w:lang w:eastAsia="en-US"/>
        </w:rPr>
        <w:t>governance</w:t>
      </w:r>
      <w:r w:rsidRPr="00E9472C">
        <w:rPr>
          <w:rFonts w:ascii="Calibri" w:eastAsia="Cambria" w:hAnsi="Calibri" w:cs="Calibri"/>
          <w:u w:val="single"/>
          <w:lang w:eastAsia="en-US"/>
        </w:rPr>
        <w:t xml:space="preserve">, could </w:t>
      </w:r>
      <w:r w:rsidRPr="00E9472C">
        <w:rPr>
          <w:rFonts w:ascii="Calibri" w:eastAsia="Cambria" w:hAnsi="Calibri" w:cs="Calibri"/>
          <w:b/>
          <w:iCs/>
          <w:u w:val="single"/>
          <w:lang w:eastAsia="en-US"/>
        </w:rPr>
        <w:t>precipitate future conflicts</w:t>
      </w:r>
      <w:r w:rsidRPr="00E9472C">
        <w:rPr>
          <w:rFonts w:ascii="Calibri" w:eastAsia="Cambria" w:hAnsi="Calibri" w:cs="Calibri"/>
          <w:sz w:val="14"/>
          <w:lang w:eastAsia="en-US"/>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E9472C">
        <w:rPr>
          <w:rFonts w:ascii="Calibri" w:eastAsia="Cambria" w:hAnsi="Calibri" w:cs="Calibri"/>
          <w:u w:val="single"/>
          <w:lang w:eastAsia="en-US"/>
        </w:rPr>
        <w:t xml:space="preserve">changes to the climate could </w:t>
      </w:r>
      <w:r w:rsidRPr="00E9472C">
        <w:rPr>
          <w:rFonts w:ascii="Calibri" w:eastAsia="Cambria" w:hAnsi="Calibri" w:cs="Calibri"/>
          <w:b/>
          <w:iCs/>
          <w:u w:val="single"/>
          <w:lang w:eastAsia="en-US"/>
        </w:rPr>
        <w:t>fundamentally reshape geopolitics</w:t>
      </w:r>
      <w:r w:rsidRPr="00E9472C">
        <w:rPr>
          <w:rFonts w:ascii="Calibri" w:eastAsia="Cambria" w:hAnsi="Calibri" w:cs="Calibri"/>
          <w:sz w:val="14"/>
          <w:lang w:eastAsia="en-US"/>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E9472C">
        <w:rPr>
          <w:rFonts w:ascii="Calibri" w:eastAsia="Cambria" w:hAnsi="Calibri" w:cs="Calibri"/>
          <w:u w:val="single"/>
          <w:lang w:eastAsia="en-US"/>
        </w:rPr>
        <w:t>there will</w:t>
      </w:r>
      <w:r w:rsidRPr="00E9472C">
        <w:rPr>
          <w:rFonts w:ascii="Calibri" w:eastAsia="Cambria" w:hAnsi="Calibri" w:cs="Calibri"/>
          <w:sz w:val="14"/>
          <w:lang w:eastAsia="en-US"/>
        </w:rPr>
        <w:t xml:space="preserve"> be a nearly </w:t>
      </w:r>
      <w:r w:rsidRPr="00E9472C">
        <w:rPr>
          <w:rFonts w:ascii="Calibri" w:eastAsia="Cambria" w:hAnsi="Calibri" w:cs="Calibri"/>
          <w:b/>
          <w:iCs/>
          <w:u w:val="single"/>
          <w:lang w:eastAsia="en-US"/>
        </w:rPr>
        <w:t>70 percent decline</w:t>
      </w:r>
      <w:r w:rsidRPr="00E9472C">
        <w:rPr>
          <w:rFonts w:ascii="Calibri" w:eastAsia="Cambria" w:hAnsi="Calibri" w:cs="Calibri"/>
          <w:u w:val="single"/>
          <w:lang w:eastAsia="en-US"/>
        </w:rPr>
        <w:t xml:space="preserve"> in </w:t>
      </w:r>
      <w:r w:rsidRPr="00E9472C">
        <w:rPr>
          <w:rFonts w:ascii="Calibri" w:eastAsia="Cambria" w:hAnsi="Calibri" w:cs="Calibri"/>
          <w:b/>
          <w:iCs/>
          <w:u w:val="single"/>
          <w:lang w:eastAsia="en-US"/>
        </w:rPr>
        <w:t>wheat</w:t>
      </w:r>
      <w:r w:rsidRPr="00E9472C">
        <w:rPr>
          <w:rFonts w:ascii="Calibri" w:eastAsia="Cambria" w:hAnsi="Calibri" w:cs="Calibri"/>
          <w:u w:val="single"/>
          <w:lang w:eastAsia="en-US"/>
        </w:rPr>
        <w:t xml:space="preserve"> production in </w:t>
      </w:r>
      <w:r w:rsidRPr="00E9472C">
        <w:rPr>
          <w:rFonts w:ascii="Calibri" w:eastAsia="Cambria" w:hAnsi="Calibri" w:cs="Calibri"/>
          <w:b/>
          <w:iCs/>
          <w:u w:val="single"/>
          <w:lang w:eastAsia="en-US"/>
        </w:rPr>
        <w:t>Central America</w:t>
      </w:r>
      <w:r w:rsidRPr="00E9472C">
        <w:rPr>
          <w:rFonts w:ascii="Calibri" w:eastAsia="Cambria" w:hAnsi="Calibri" w:cs="Calibri"/>
          <w:u w:val="single"/>
          <w:lang w:eastAsia="en-US"/>
        </w:rPr>
        <w:t xml:space="preserve"> and the Caribbean</w:t>
      </w:r>
      <w:r w:rsidRPr="00E9472C">
        <w:rPr>
          <w:rFonts w:ascii="Calibri" w:eastAsia="Cambria" w:hAnsi="Calibri" w:cs="Calibri"/>
          <w:sz w:val="14"/>
          <w:lang w:eastAsia="en-US"/>
        </w:rPr>
        <w:t xml:space="preserve">, </w:t>
      </w:r>
      <w:r w:rsidRPr="00E9472C">
        <w:rPr>
          <w:rFonts w:ascii="Calibri" w:eastAsia="Cambria" w:hAnsi="Calibri" w:cs="Calibri"/>
          <w:b/>
          <w:iCs/>
          <w:u w:val="single"/>
          <w:lang w:eastAsia="en-US"/>
        </w:rPr>
        <w:t>75 percent</w:t>
      </w:r>
      <w:r w:rsidRPr="00E9472C">
        <w:rPr>
          <w:rFonts w:ascii="Calibri" w:eastAsia="Cambria" w:hAnsi="Calibri" w:cs="Calibri"/>
          <w:u w:val="single"/>
          <w:lang w:eastAsia="en-US"/>
        </w:rPr>
        <w:t xml:space="preserve"> of the </w:t>
      </w:r>
      <w:r w:rsidRPr="00E9472C">
        <w:rPr>
          <w:rFonts w:ascii="Calibri" w:eastAsia="Cambria" w:hAnsi="Calibri" w:cs="Calibri"/>
          <w:b/>
          <w:iCs/>
          <w:u w:val="single"/>
          <w:lang w:eastAsia="en-US"/>
        </w:rPr>
        <w:t>land area</w:t>
      </w:r>
      <w:r w:rsidRPr="00E9472C">
        <w:rPr>
          <w:rFonts w:ascii="Calibri" w:eastAsia="Cambria" w:hAnsi="Calibri" w:cs="Calibri"/>
          <w:u w:val="single"/>
          <w:lang w:eastAsia="en-US"/>
        </w:rPr>
        <w:t xml:space="preserve"> in the </w:t>
      </w:r>
      <w:r w:rsidRPr="00E9472C">
        <w:rPr>
          <w:rFonts w:ascii="Calibri" w:eastAsia="Cambria" w:hAnsi="Calibri" w:cs="Calibri"/>
          <w:b/>
          <w:iCs/>
          <w:u w:val="single"/>
          <w:lang w:eastAsia="en-US"/>
        </w:rPr>
        <w:t>Mid</w:t>
      </w:r>
      <w:r w:rsidRPr="00E9472C">
        <w:rPr>
          <w:rFonts w:ascii="Calibri" w:eastAsia="Cambria" w:hAnsi="Calibri" w:cs="Calibri"/>
          <w:u w:val="single"/>
          <w:lang w:eastAsia="en-US"/>
        </w:rPr>
        <w:t xml:space="preserve">dle </w:t>
      </w:r>
      <w:r w:rsidRPr="00E9472C">
        <w:rPr>
          <w:rFonts w:ascii="Calibri" w:eastAsia="Cambria" w:hAnsi="Calibri" w:cs="Calibri"/>
          <w:b/>
          <w:iCs/>
          <w:u w:val="single"/>
          <w:lang w:eastAsia="en-US"/>
        </w:rPr>
        <w:t>East</w:t>
      </w:r>
      <w:r w:rsidRPr="00E9472C">
        <w:rPr>
          <w:rFonts w:ascii="Calibri" w:eastAsia="Cambria" w:hAnsi="Calibri" w:cs="Calibri"/>
          <w:sz w:val="14"/>
          <w:lang w:eastAsia="en-US"/>
        </w:rPr>
        <w:t xml:space="preserve"> and more than </w:t>
      </w:r>
      <w:r w:rsidRPr="00E9472C">
        <w:rPr>
          <w:rFonts w:ascii="Calibri" w:eastAsia="Cambria" w:hAnsi="Calibri" w:cs="Calibri"/>
          <w:u w:val="single"/>
          <w:lang w:eastAsia="en-US"/>
        </w:rPr>
        <w:t xml:space="preserve">50 percent in South Asia will be affected by highly unusual heat, and </w:t>
      </w:r>
      <w:r w:rsidRPr="00E9472C">
        <w:rPr>
          <w:rFonts w:ascii="Calibri" w:eastAsia="Cambria" w:hAnsi="Calibri" w:cs="Calibri"/>
          <w:b/>
          <w:iCs/>
          <w:highlight w:val="green"/>
          <w:u w:val="single"/>
          <w:lang w:eastAsia="en-US"/>
        </w:rPr>
        <w:t>sea level rise</w:t>
      </w:r>
      <w:r w:rsidRPr="00E9472C">
        <w:rPr>
          <w:rFonts w:ascii="Calibri" w:eastAsia="Cambria" w:hAnsi="Calibri" w:cs="Calibri"/>
          <w:highlight w:val="green"/>
          <w:u w:val="single"/>
          <w:lang w:eastAsia="en-US"/>
        </w:rPr>
        <w:t xml:space="preserve"> could </w:t>
      </w:r>
      <w:r w:rsidRPr="00E9472C">
        <w:rPr>
          <w:rFonts w:ascii="Calibri" w:eastAsia="Cambria" w:hAnsi="Calibri" w:cs="Calibri"/>
          <w:b/>
          <w:iCs/>
          <w:highlight w:val="green"/>
          <w:u w:val="single"/>
          <w:lang w:eastAsia="en-US"/>
        </w:rPr>
        <w:t>displace</w:t>
      </w:r>
      <w:r w:rsidRPr="00E9472C">
        <w:rPr>
          <w:rFonts w:ascii="Calibri" w:eastAsia="Cambria" w:hAnsi="Calibri" w:cs="Calibri"/>
          <w:u w:val="single"/>
          <w:lang w:eastAsia="en-US"/>
        </w:rPr>
        <w:t xml:space="preserve"> and imperil the lives </w:t>
      </w:r>
      <w:r w:rsidRPr="00E9472C">
        <w:rPr>
          <w:rFonts w:ascii="Calibri" w:eastAsia="Cambria" w:hAnsi="Calibri" w:cs="Calibri"/>
          <w:b/>
          <w:iCs/>
          <w:highlight w:val="green"/>
          <w:u w:val="single"/>
          <w:lang w:eastAsia="en-US"/>
        </w:rPr>
        <w:t>hundreds of millions</w:t>
      </w:r>
      <w:r w:rsidRPr="00E9472C">
        <w:rPr>
          <w:rFonts w:ascii="Calibri" w:eastAsia="Cambria" w:hAnsi="Calibri" w:cs="Calibri"/>
          <w:u w:val="single"/>
          <w:lang w:eastAsia="en-US"/>
        </w:rPr>
        <w:t xml:space="preserve"> of people</w:t>
      </w:r>
      <w:r w:rsidRPr="00E9472C">
        <w:rPr>
          <w:rFonts w:ascii="Calibri" w:eastAsia="Cambria" w:hAnsi="Calibri" w:cs="Calibri"/>
          <w:sz w:val="14"/>
          <w:lang w:eastAsia="en-US"/>
        </w:rPr>
        <w:t xml:space="preserve">, among other consequences. But </w:t>
      </w:r>
      <w:r w:rsidRPr="00E9472C">
        <w:rPr>
          <w:rFonts w:ascii="Calibri" w:eastAsia="Cambria" w:hAnsi="Calibri" w:cs="Calibri"/>
          <w:u w:val="single"/>
          <w:lang w:eastAsia="en-US"/>
        </w:rPr>
        <w:t>even higher levels of warming are physically possible within this century</w:t>
      </w:r>
      <w:r w:rsidRPr="00E9472C">
        <w:rPr>
          <w:rFonts w:ascii="Calibri" w:eastAsia="Cambria" w:hAnsi="Calibri" w:cs="Calibri"/>
          <w:sz w:val="14"/>
          <w:lang w:eastAsia="en-US"/>
        </w:rPr>
        <w:t xml:space="preserve">. At these levels of warming, </w:t>
      </w:r>
      <w:r w:rsidRPr="00E9472C">
        <w:rPr>
          <w:rFonts w:ascii="Calibri" w:eastAsia="Cambria" w:hAnsi="Calibri" w:cs="Calibri"/>
          <w:u w:val="single"/>
          <w:lang w:eastAsia="en-US"/>
        </w:rPr>
        <w:t xml:space="preserve">some </w:t>
      </w:r>
      <w:r w:rsidRPr="00E9472C">
        <w:rPr>
          <w:rFonts w:ascii="Calibri" w:eastAsia="Cambria" w:hAnsi="Calibri" w:cs="Calibri"/>
          <w:b/>
          <w:iCs/>
          <w:u w:val="single"/>
          <w:lang w:eastAsia="en-US"/>
        </w:rPr>
        <w:t>regions of the world</w:t>
      </w:r>
      <w:r w:rsidRPr="00E9472C">
        <w:rPr>
          <w:rFonts w:ascii="Calibri" w:eastAsia="Cambria" w:hAnsi="Calibri" w:cs="Calibri"/>
          <w:u w:val="single"/>
          <w:lang w:eastAsia="en-US"/>
        </w:rPr>
        <w:t xml:space="preserve"> would be </w:t>
      </w:r>
      <w:r w:rsidRPr="00E9472C">
        <w:rPr>
          <w:rFonts w:ascii="Calibri" w:eastAsia="Cambria" w:hAnsi="Calibri" w:cs="Calibri"/>
          <w:b/>
          <w:iCs/>
          <w:u w:val="single"/>
          <w:lang w:eastAsia="en-US"/>
        </w:rPr>
        <w:t>literally uninhabitable</w:t>
      </w:r>
      <w:r w:rsidRPr="00E9472C">
        <w:rPr>
          <w:rFonts w:ascii="Calibri" w:eastAsia="Cambria" w:hAnsi="Calibri" w:cs="Calibri"/>
          <w:sz w:val="14"/>
          <w:lang w:eastAsia="en-US"/>
        </w:rPr>
        <w:t xml:space="preserve">, likely resulting in the depopulation of the tropics, </w:t>
      </w:r>
      <w:r w:rsidRPr="00E9472C">
        <w:rPr>
          <w:rFonts w:ascii="Calibri" w:eastAsia="Cambria" w:hAnsi="Calibri" w:cs="Calibri"/>
          <w:u w:val="single"/>
          <w:lang w:eastAsia="en-US"/>
        </w:rPr>
        <w:t xml:space="preserve">to say nothing of the consequences of </w:t>
      </w:r>
      <w:r w:rsidRPr="00E9472C">
        <w:rPr>
          <w:rFonts w:ascii="Calibri" w:eastAsia="Cambria" w:hAnsi="Calibri" w:cs="Calibri"/>
          <w:b/>
          <w:iCs/>
          <w:u w:val="single"/>
          <w:lang w:eastAsia="en-US"/>
        </w:rPr>
        <w:t>sea-level rise</w:t>
      </w:r>
      <w:r w:rsidRPr="00E9472C">
        <w:rPr>
          <w:rFonts w:ascii="Calibri" w:eastAsia="Cambria" w:hAnsi="Calibri" w:cs="Calibri"/>
          <w:u w:val="single"/>
          <w:lang w:eastAsia="en-US"/>
        </w:rPr>
        <w:t xml:space="preserve"> for </w:t>
      </w:r>
      <w:r w:rsidRPr="00E9472C">
        <w:rPr>
          <w:rFonts w:ascii="Calibri" w:eastAsia="Cambria" w:hAnsi="Calibri" w:cs="Calibri"/>
          <w:b/>
          <w:iCs/>
          <w:u w:val="single"/>
          <w:lang w:eastAsia="en-US"/>
        </w:rPr>
        <w:t>economically important cities</w:t>
      </w:r>
      <w:r w:rsidRPr="00E9472C">
        <w:rPr>
          <w:rFonts w:ascii="Calibri" w:eastAsia="Cambria" w:hAnsi="Calibri" w:cs="Calibri"/>
          <w:u w:val="single"/>
          <w:lang w:eastAsia="en-US"/>
        </w:rPr>
        <w:t xml:space="preserve"> such as Amsterdam and New York</w:t>
      </w:r>
      <w:r w:rsidRPr="00E9472C">
        <w:rPr>
          <w:rFonts w:ascii="Calibri" w:eastAsia="Cambria" w:hAnsi="Calibri" w:cs="Calibri"/>
          <w:sz w:val="14"/>
          <w:lang w:eastAsia="en-US"/>
        </w:rPr>
        <w:t xml:space="preserve">. </w:t>
      </w:r>
      <w:r w:rsidRPr="00E9472C">
        <w:rPr>
          <w:rFonts w:ascii="Calibri" w:eastAsia="Cambria" w:hAnsi="Calibri" w:cs="Calibri"/>
          <w:u w:val="single"/>
          <w:lang w:eastAsia="en-US"/>
        </w:rPr>
        <w:t xml:space="preserve">Even if newly warmed regions of the far north could </w:t>
      </w:r>
      <w:r w:rsidRPr="00E9472C">
        <w:rPr>
          <w:rFonts w:ascii="Calibri" w:eastAsia="Cambria" w:hAnsi="Calibri" w:cs="Calibri"/>
          <w:b/>
          <w:iCs/>
          <w:u w:val="single"/>
          <w:lang w:eastAsia="en-US"/>
        </w:rPr>
        <w:t>theoretically accommodate</w:t>
      </w:r>
      <w:r w:rsidRPr="00E9472C">
        <w:rPr>
          <w:rFonts w:ascii="Calibri" w:eastAsia="Cambria" w:hAnsi="Calibri" w:cs="Calibri"/>
          <w:u w:val="single"/>
          <w:lang w:eastAsia="en-US"/>
        </w:rPr>
        <w:t xml:space="preserve"> the resulting </w:t>
      </w:r>
      <w:r w:rsidRPr="00E9472C">
        <w:rPr>
          <w:rFonts w:ascii="Calibri" w:eastAsia="Cambria" w:hAnsi="Calibri" w:cs="Calibri"/>
          <w:b/>
          <w:iCs/>
          <w:u w:val="single"/>
          <w:lang w:eastAsia="en-US"/>
        </w:rPr>
        <w:t>migrants</w:t>
      </w:r>
      <w:r w:rsidRPr="00E9472C">
        <w:rPr>
          <w:rFonts w:ascii="Calibri" w:eastAsia="Cambria" w:hAnsi="Calibri" w:cs="Calibri"/>
          <w:u w:val="single"/>
          <w:lang w:eastAsia="en-US"/>
        </w:rPr>
        <w:t xml:space="preserve">, this </w:t>
      </w:r>
      <w:r w:rsidRPr="00E9472C">
        <w:rPr>
          <w:rFonts w:ascii="Calibri" w:eastAsia="Cambria" w:hAnsi="Calibri" w:cs="Calibri"/>
          <w:b/>
          <w:iCs/>
          <w:u w:val="single"/>
          <w:lang w:eastAsia="en-US"/>
        </w:rPr>
        <w:t>presumes</w:t>
      </w:r>
      <w:r w:rsidRPr="00E9472C">
        <w:rPr>
          <w:rFonts w:ascii="Calibri" w:eastAsia="Cambria" w:hAnsi="Calibri" w:cs="Calibri"/>
          <w:u w:val="single"/>
          <w:lang w:eastAsia="en-US"/>
        </w:rPr>
        <w:t xml:space="preserve"> that the </w:t>
      </w:r>
      <w:r w:rsidRPr="00E9472C">
        <w:rPr>
          <w:rFonts w:ascii="Calibri" w:eastAsia="Cambria" w:hAnsi="Calibri" w:cs="Calibri"/>
          <w:b/>
          <w:iCs/>
          <w:u w:val="single"/>
          <w:lang w:eastAsia="en-US"/>
        </w:rPr>
        <w:t>political response</w:t>
      </w:r>
      <w:r w:rsidRPr="00E9472C">
        <w:rPr>
          <w:rFonts w:ascii="Calibri" w:eastAsia="Cambria" w:hAnsi="Calibri" w:cs="Calibri"/>
          <w:u w:val="single"/>
          <w:lang w:eastAsia="en-US"/>
        </w:rPr>
        <w:t xml:space="preserve"> to this unprecedented </w:t>
      </w:r>
      <w:r w:rsidRPr="00E9472C">
        <w:rPr>
          <w:rFonts w:ascii="Calibri" w:eastAsia="Cambria" w:hAnsi="Calibri" w:cs="Calibri"/>
          <w:b/>
          <w:iCs/>
          <w:u w:val="single"/>
          <w:lang w:eastAsia="en-US"/>
        </w:rPr>
        <w:t>global displacement</w:t>
      </w:r>
      <w:r w:rsidRPr="00E9472C">
        <w:rPr>
          <w:rFonts w:ascii="Calibri" w:eastAsia="Cambria" w:hAnsi="Calibri" w:cs="Calibri"/>
          <w:u w:val="single"/>
          <w:lang w:eastAsia="en-US"/>
        </w:rPr>
        <w:t xml:space="preserve"> would be </w:t>
      </w:r>
      <w:r w:rsidRPr="00E9472C">
        <w:rPr>
          <w:rFonts w:ascii="Calibri" w:eastAsia="Cambria" w:hAnsi="Calibri" w:cs="Calibri"/>
          <w:b/>
          <w:iCs/>
          <w:u w:val="single"/>
          <w:lang w:eastAsia="en-US"/>
        </w:rPr>
        <w:t>orderly</w:t>
      </w:r>
      <w:r w:rsidRPr="00E9472C">
        <w:rPr>
          <w:rFonts w:ascii="Calibri" w:eastAsia="Cambria" w:hAnsi="Calibri" w:cs="Calibri"/>
          <w:u w:val="single"/>
          <w:lang w:eastAsia="en-US"/>
        </w:rPr>
        <w:t xml:space="preserve"> and </w:t>
      </w:r>
      <w:r w:rsidRPr="00E9472C">
        <w:rPr>
          <w:rFonts w:ascii="Calibri" w:eastAsia="Cambria" w:hAnsi="Calibri" w:cs="Calibri"/>
          <w:b/>
          <w:iCs/>
          <w:u w:val="single"/>
          <w:lang w:eastAsia="en-US"/>
        </w:rPr>
        <w:t>conflict-free</w:t>
      </w:r>
      <w:r w:rsidRPr="00E9472C">
        <w:rPr>
          <w:rFonts w:ascii="Calibri" w:eastAsia="Cambria" w:hAnsi="Calibri" w:cs="Calibri"/>
          <w:u w:val="single"/>
          <w:lang w:eastAsia="en-US"/>
        </w:rPr>
        <w:t xml:space="preserve"> </w:t>
      </w:r>
      <w:r w:rsidRPr="00E9472C">
        <w:rPr>
          <w:rFonts w:ascii="Calibri" w:eastAsia="Cambria" w:hAnsi="Calibri" w:cs="Calibri"/>
          <w:b/>
          <w:iCs/>
          <w:u w:val="single"/>
          <w:lang w:eastAsia="en-US"/>
        </w:rPr>
        <w:t>borders on fantasy</w:t>
      </w:r>
      <w:r w:rsidRPr="00E9472C">
        <w:rPr>
          <w:rFonts w:ascii="Calibri" w:eastAsia="Cambria" w:hAnsi="Calibri" w:cs="Calibri"/>
          <w:sz w:val="14"/>
          <w:lang w:eastAsia="en-US"/>
        </w:rPr>
        <w:t xml:space="preserve">. The geopolitical consequences of significant levels of warming are severe, but if these changes occur in a linear way, at least there will be time for human systems to adjust. Perhaps </w:t>
      </w:r>
      <w:r w:rsidRPr="00E9472C">
        <w:rPr>
          <w:rFonts w:ascii="Calibri" w:eastAsia="Cambria" w:hAnsi="Calibri" w:cs="Calibri"/>
          <w:u w:val="single"/>
          <w:lang w:eastAsia="en-US"/>
        </w:rPr>
        <w:t xml:space="preserve">more challenging for national security is the possibility that the until-now </w:t>
      </w:r>
      <w:r w:rsidRPr="00E9472C">
        <w:rPr>
          <w:rFonts w:ascii="Calibri" w:eastAsia="Cambria" w:hAnsi="Calibri" w:cs="Calibri"/>
          <w:b/>
          <w:iCs/>
          <w:highlight w:val="green"/>
          <w:u w:val="single"/>
          <w:lang w:eastAsia="en-US"/>
        </w:rPr>
        <w:t>linear changes give way</w:t>
      </w:r>
      <w:r w:rsidRPr="00E9472C">
        <w:rPr>
          <w:rFonts w:ascii="Calibri" w:eastAsia="Cambria" w:hAnsi="Calibri" w:cs="Calibri"/>
          <w:highlight w:val="green"/>
          <w:u w:val="single"/>
          <w:lang w:eastAsia="en-US"/>
        </w:rPr>
        <w:t xml:space="preserve"> to </w:t>
      </w:r>
      <w:r w:rsidRPr="00E9472C">
        <w:rPr>
          <w:rFonts w:ascii="Calibri" w:eastAsia="Cambria" w:hAnsi="Calibri" w:cs="Calibri"/>
          <w:b/>
          <w:iCs/>
          <w:highlight w:val="green"/>
          <w:u w:val="single"/>
          <w:lang w:eastAsia="en-US"/>
        </w:rPr>
        <w:t>abrupt</w:t>
      </w:r>
      <w:r w:rsidRPr="00E9472C">
        <w:rPr>
          <w:rFonts w:ascii="Calibri" w:eastAsia="Cambria" w:hAnsi="Calibri" w:cs="Calibri"/>
          <w:u w:val="single"/>
          <w:lang w:eastAsia="en-US"/>
        </w:rPr>
        <w:t xml:space="preserve"> and </w:t>
      </w:r>
      <w:r w:rsidRPr="00E9472C">
        <w:rPr>
          <w:rFonts w:ascii="Calibri" w:eastAsia="Cambria" w:hAnsi="Calibri" w:cs="Calibri"/>
          <w:b/>
          <w:iCs/>
          <w:highlight w:val="green"/>
          <w:u w:val="single"/>
          <w:lang w:eastAsia="en-US"/>
        </w:rPr>
        <w:t>irreversible ones</w:t>
      </w:r>
      <w:r w:rsidRPr="00E9472C">
        <w:rPr>
          <w:rFonts w:ascii="Calibri" w:eastAsia="Cambria" w:hAnsi="Calibri" w:cs="Calibri"/>
          <w:sz w:val="14"/>
          <w:lang w:eastAsia="en-US"/>
        </w:rPr>
        <w:t xml:space="preserve">. Scientists forecast that, </w:t>
      </w:r>
      <w:r w:rsidRPr="00E9472C">
        <w:rPr>
          <w:rFonts w:ascii="Calibri" w:eastAsia="Cambria" w:hAnsi="Calibri" w:cs="Calibri"/>
          <w:u w:val="single"/>
          <w:lang w:eastAsia="en-US"/>
        </w:rPr>
        <w:t>at higher levels of warming</w:t>
      </w:r>
      <w:r w:rsidRPr="00E9472C">
        <w:rPr>
          <w:rFonts w:ascii="Calibri" w:eastAsia="Cambria" w:hAnsi="Calibri" w:cs="Calibri"/>
          <w:sz w:val="14"/>
          <w:lang w:eastAsia="en-US"/>
        </w:rPr>
        <w:t>—precisely what level is speculative—</w:t>
      </w:r>
      <w:r w:rsidRPr="00E9472C">
        <w:rPr>
          <w:rFonts w:ascii="Calibri" w:eastAsia="Cambria" w:hAnsi="Calibri" w:cs="Calibri"/>
          <w:u w:val="single"/>
          <w:lang w:eastAsia="en-US"/>
        </w:rPr>
        <w:t xml:space="preserve">humanity could trigger </w:t>
      </w:r>
      <w:r w:rsidRPr="00E9472C">
        <w:rPr>
          <w:rFonts w:ascii="Calibri" w:eastAsia="Cambria" w:hAnsi="Calibri" w:cs="Calibri"/>
          <w:b/>
          <w:iCs/>
          <w:u w:val="single"/>
          <w:lang w:eastAsia="en-US"/>
        </w:rPr>
        <w:t>catastrophic</w:t>
      </w:r>
      <w:r w:rsidRPr="00E9472C">
        <w:rPr>
          <w:rFonts w:ascii="Calibri" w:eastAsia="Cambria" w:hAnsi="Calibri" w:cs="Calibri"/>
          <w:u w:val="single"/>
          <w:lang w:eastAsia="en-US"/>
        </w:rPr>
        <w:t xml:space="preserve">, </w:t>
      </w:r>
      <w:r w:rsidRPr="00E9472C">
        <w:rPr>
          <w:rFonts w:ascii="Calibri" w:eastAsia="Cambria" w:hAnsi="Calibri" w:cs="Calibri"/>
          <w:b/>
          <w:iCs/>
          <w:u w:val="single"/>
          <w:lang w:eastAsia="en-US"/>
        </w:rPr>
        <w:t>abrupt</w:t>
      </w:r>
      <w:r w:rsidRPr="00E9472C">
        <w:rPr>
          <w:rFonts w:ascii="Calibri" w:eastAsia="Cambria" w:hAnsi="Calibri" w:cs="Calibri"/>
          <w:u w:val="single"/>
          <w:lang w:eastAsia="en-US"/>
        </w:rPr>
        <w:t xml:space="preserve"> and </w:t>
      </w:r>
      <w:r w:rsidRPr="00E9472C">
        <w:rPr>
          <w:rFonts w:ascii="Calibri" w:eastAsia="Cambria" w:hAnsi="Calibri" w:cs="Calibri"/>
          <w:b/>
          <w:iCs/>
          <w:u w:val="single"/>
          <w:lang w:eastAsia="en-US"/>
        </w:rPr>
        <w:t>unavoidable consequences</w:t>
      </w:r>
      <w:r w:rsidRPr="00E9472C">
        <w:rPr>
          <w:rFonts w:ascii="Calibri" w:eastAsia="Cambria" w:hAnsi="Calibri" w:cs="Calibri"/>
          <w:u w:val="single"/>
          <w:lang w:eastAsia="en-US"/>
        </w:rPr>
        <w:t xml:space="preserve"> to the </w:t>
      </w:r>
      <w:r w:rsidRPr="00E9472C">
        <w:rPr>
          <w:rFonts w:ascii="Calibri" w:eastAsia="Cambria" w:hAnsi="Calibri" w:cs="Calibri"/>
          <w:b/>
          <w:iCs/>
          <w:u w:val="single"/>
          <w:lang w:eastAsia="en-US"/>
        </w:rPr>
        <w:t>ecosystem</w:t>
      </w:r>
      <w:r w:rsidRPr="00E9472C">
        <w:rPr>
          <w:rFonts w:ascii="Calibri" w:eastAsia="Cambria" w:hAnsi="Calibri" w:cs="Calibri"/>
          <w:sz w:val="14"/>
          <w:lang w:eastAsia="en-US"/>
        </w:rPr>
        <w:t xml:space="preserve">. </w:t>
      </w:r>
      <w:r w:rsidRPr="00E9472C">
        <w:rPr>
          <w:rFonts w:ascii="Calibri" w:eastAsia="Cambria" w:hAnsi="Calibri" w:cs="Calibri"/>
          <w:u w:val="single"/>
          <w:lang w:eastAsia="en-US"/>
        </w:rPr>
        <w:t xml:space="preserve">The IPCC has considered </w:t>
      </w:r>
      <w:r w:rsidRPr="00E9472C">
        <w:rPr>
          <w:rFonts w:ascii="Calibri" w:eastAsia="Cambria" w:hAnsi="Calibri" w:cs="Calibri"/>
          <w:b/>
          <w:iCs/>
          <w:u w:val="single"/>
          <w:lang w:eastAsia="en-US"/>
        </w:rPr>
        <w:t>nine</w:t>
      </w:r>
      <w:r w:rsidRPr="00E9472C">
        <w:rPr>
          <w:rFonts w:ascii="Calibri" w:eastAsia="Cambria" w:hAnsi="Calibri" w:cs="Calibri"/>
          <w:u w:val="single"/>
          <w:lang w:eastAsia="en-US"/>
        </w:rPr>
        <w:t xml:space="preserve"> such abrupt changes</w:t>
      </w:r>
      <w:r w:rsidRPr="00E9472C">
        <w:rPr>
          <w:rFonts w:ascii="Calibri" w:eastAsia="Cambria" w:hAnsi="Calibri" w:cs="Calibri"/>
          <w:sz w:val="14"/>
          <w:lang w:eastAsia="en-US"/>
        </w:rPr>
        <w:t xml:space="preserve">; </w:t>
      </w:r>
      <w:r w:rsidRPr="00E9472C">
        <w:rPr>
          <w:rFonts w:ascii="Calibri" w:eastAsia="Cambria" w:hAnsi="Calibri" w:cs="Calibri"/>
          <w:u w:val="single"/>
          <w:lang w:eastAsia="en-US"/>
        </w:rPr>
        <w:t>one example is the</w:t>
      </w:r>
      <w:r w:rsidRPr="00E9472C">
        <w:rPr>
          <w:rFonts w:ascii="Calibri" w:eastAsia="Cambria" w:hAnsi="Calibri" w:cs="Calibri"/>
          <w:sz w:val="14"/>
          <w:lang w:eastAsia="en-US"/>
        </w:rPr>
        <w:t xml:space="preserve"> potential </w:t>
      </w:r>
      <w:r w:rsidRPr="00E9472C">
        <w:rPr>
          <w:rFonts w:ascii="Calibri" w:eastAsia="Cambria" w:hAnsi="Calibri" w:cs="Calibri"/>
          <w:b/>
          <w:iCs/>
          <w:u w:val="single"/>
          <w:lang w:eastAsia="en-US"/>
        </w:rPr>
        <w:t>shutting down</w:t>
      </w:r>
      <w:r w:rsidRPr="00E9472C">
        <w:rPr>
          <w:rFonts w:ascii="Calibri" w:eastAsia="Cambria" w:hAnsi="Calibri" w:cs="Calibri"/>
          <w:u w:val="single"/>
          <w:lang w:eastAsia="en-US"/>
        </w:rPr>
        <w:t xml:space="preserve"> of the </w:t>
      </w:r>
      <w:r w:rsidRPr="00E9472C">
        <w:rPr>
          <w:rFonts w:ascii="Calibri" w:eastAsia="Cambria" w:hAnsi="Calibri" w:cs="Calibri"/>
          <w:b/>
          <w:iCs/>
          <w:u w:val="single"/>
          <w:lang w:eastAsia="en-US"/>
        </w:rPr>
        <w:t>Indian summer monsoon</w:t>
      </w:r>
      <w:r w:rsidRPr="00E9472C">
        <w:rPr>
          <w:rFonts w:ascii="Calibri" w:eastAsia="Cambria" w:hAnsi="Calibri" w:cs="Calibri"/>
          <w:sz w:val="14"/>
          <w:lang w:eastAsia="en-US"/>
        </w:rPr>
        <w:t xml:space="preserve">. </w:t>
      </w:r>
      <w:r w:rsidRPr="00E9472C">
        <w:rPr>
          <w:rFonts w:ascii="Calibri" w:eastAsia="Cambria" w:hAnsi="Calibri" w:cs="Calibri"/>
          <w:u w:val="single"/>
          <w:lang w:eastAsia="en-US"/>
        </w:rPr>
        <w:t xml:space="preserve">Over a </w:t>
      </w:r>
      <w:r w:rsidRPr="00E9472C">
        <w:rPr>
          <w:rFonts w:ascii="Calibri" w:eastAsia="Cambria" w:hAnsi="Calibri" w:cs="Calibri"/>
          <w:b/>
          <w:iCs/>
          <w:u w:val="single"/>
          <w:lang w:eastAsia="en-US"/>
        </w:rPr>
        <w:t>billion</w:t>
      </w:r>
      <w:r w:rsidRPr="00E9472C">
        <w:rPr>
          <w:rFonts w:ascii="Calibri" w:eastAsia="Cambria" w:hAnsi="Calibri" w:cs="Calibri"/>
          <w:u w:val="single"/>
          <w:lang w:eastAsia="en-US"/>
        </w:rPr>
        <w:t xml:space="preserve"> people are </w:t>
      </w:r>
      <w:r w:rsidRPr="00E9472C">
        <w:rPr>
          <w:rFonts w:ascii="Calibri" w:eastAsia="Cambria" w:hAnsi="Calibri" w:cs="Calibri"/>
          <w:b/>
          <w:iCs/>
          <w:u w:val="single"/>
          <w:lang w:eastAsia="en-US"/>
        </w:rPr>
        <w:t>dependent</w:t>
      </w:r>
      <w:r w:rsidRPr="00E9472C">
        <w:rPr>
          <w:rFonts w:ascii="Calibri" w:eastAsia="Cambria" w:hAnsi="Calibri" w:cs="Calibri"/>
          <w:u w:val="single"/>
          <w:lang w:eastAsia="en-US"/>
        </w:rPr>
        <w:t xml:space="preserve"> upon the Indian monsoon</w:t>
      </w:r>
      <w:r w:rsidRPr="00E9472C">
        <w:rPr>
          <w:rFonts w:ascii="Calibri" w:eastAsia="Cambria" w:hAnsi="Calibri" w:cs="Calibri"/>
          <w:sz w:val="14"/>
          <w:lang w:eastAsia="en-US"/>
        </w:rPr>
        <w:t xml:space="preserve">, </w:t>
      </w:r>
      <w:r w:rsidRPr="00E9472C">
        <w:rPr>
          <w:rFonts w:ascii="Calibri" w:eastAsia="Cambria" w:hAnsi="Calibri" w:cs="Calibri"/>
          <w:u w:val="single"/>
          <w:lang w:eastAsia="en-US"/>
        </w:rPr>
        <w:t>which provides parts of South Asia with about 80 percent of its annual rainfall</w:t>
      </w:r>
      <w:r w:rsidRPr="00E9472C">
        <w:rPr>
          <w:rFonts w:ascii="Calibri" w:eastAsia="Cambria" w:hAnsi="Calibri" w:cs="Calibri"/>
          <w:sz w:val="14"/>
          <w:lang w:eastAsia="en-US"/>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E9472C">
        <w:rPr>
          <w:rFonts w:ascii="Calibri" w:eastAsia="Cambria" w:hAnsi="Calibri" w:cs="Calibri"/>
          <w:u w:val="single"/>
          <w:lang w:eastAsia="en-US"/>
        </w:rPr>
        <w:t>the Defense Department</w:t>
      </w:r>
      <w:r w:rsidRPr="00E9472C">
        <w:rPr>
          <w:rFonts w:ascii="Calibri" w:eastAsia="Cambria" w:hAnsi="Calibri" w:cs="Calibri"/>
          <w:sz w:val="14"/>
          <w:lang w:eastAsia="en-US"/>
        </w:rPr>
        <w:t xml:space="preserve"> asked a </w:t>
      </w:r>
      <w:r w:rsidRPr="00E9472C">
        <w:rPr>
          <w:rFonts w:ascii="Calibri" w:eastAsia="Cambria" w:hAnsi="Calibri" w:cs="Calibri"/>
          <w:u w:val="single"/>
          <w:lang w:eastAsia="en-US"/>
        </w:rPr>
        <w:t>contractor</w:t>
      </w:r>
      <w:r w:rsidRPr="00E9472C">
        <w:rPr>
          <w:rFonts w:ascii="Calibri" w:eastAsia="Cambria" w:hAnsi="Calibri" w:cs="Calibri"/>
          <w:sz w:val="14"/>
          <w:lang w:eastAsia="en-US"/>
        </w:rPr>
        <w:t xml:space="preserve"> to explore such a scenario. The resulting report outlined the offensive and defensive national security strategies countries may adopt if faced with abrupt climate change, and </w:t>
      </w:r>
      <w:r w:rsidRPr="00E9472C">
        <w:rPr>
          <w:rFonts w:ascii="Calibri" w:eastAsia="Cambria" w:hAnsi="Calibri" w:cs="Calibri"/>
          <w:u w:val="single"/>
          <w:lang w:eastAsia="en-US"/>
        </w:rPr>
        <w:t xml:space="preserve">highlighted the </w:t>
      </w:r>
      <w:r w:rsidRPr="00E9472C">
        <w:rPr>
          <w:rFonts w:ascii="Calibri" w:eastAsia="Cambria" w:hAnsi="Calibri" w:cs="Calibri"/>
          <w:b/>
          <w:iCs/>
          <w:u w:val="single"/>
          <w:lang w:eastAsia="en-US"/>
        </w:rPr>
        <w:t>increased risk</w:t>
      </w:r>
      <w:r w:rsidRPr="00E9472C">
        <w:rPr>
          <w:rFonts w:ascii="Calibri" w:eastAsia="Cambria" w:hAnsi="Calibri" w:cs="Calibri"/>
          <w:u w:val="single"/>
          <w:lang w:eastAsia="en-US"/>
        </w:rPr>
        <w:t xml:space="preserve"> of inter- and intra-state </w:t>
      </w:r>
      <w:r w:rsidRPr="00E9472C">
        <w:rPr>
          <w:rFonts w:ascii="Calibri" w:eastAsia="Cambria" w:hAnsi="Calibri" w:cs="Calibri"/>
          <w:b/>
          <w:iCs/>
          <w:u w:val="single"/>
          <w:lang w:eastAsia="en-US"/>
        </w:rPr>
        <w:t>conflict</w:t>
      </w:r>
      <w:r w:rsidRPr="00E9472C">
        <w:rPr>
          <w:rFonts w:ascii="Calibri" w:eastAsia="Cambria" w:hAnsi="Calibri" w:cs="Calibri"/>
          <w:u w:val="single"/>
          <w:lang w:eastAsia="en-US"/>
        </w:rPr>
        <w:t xml:space="preserve"> over natural </w:t>
      </w:r>
      <w:r w:rsidRPr="00E9472C">
        <w:rPr>
          <w:rFonts w:ascii="Calibri" w:eastAsia="Cambria" w:hAnsi="Calibri" w:cs="Calibri"/>
          <w:b/>
          <w:iCs/>
          <w:u w:val="single"/>
          <w:lang w:eastAsia="en-US"/>
        </w:rPr>
        <w:t>resources</w:t>
      </w:r>
      <w:r w:rsidRPr="00E9472C">
        <w:rPr>
          <w:rFonts w:ascii="Calibri" w:eastAsia="Cambria" w:hAnsi="Calibri" w:cs="Calibri"/>
          <w:u w:val="single"/>
          <w:lang w:eastAsia="en-US"/>
        </w:rPr>
        <w:t xml:space="preserve"> and </w:t>
      </w:r>
      <w:r w:rsidRPr="00E9472C">
        <w:rPr>
          <w:rFonts w:ascii="Calibri" w:eastAsia="Cambria" w:hAnsi="Calibri" w:cs="Calibri"/>
          <w:b/>
          <w:iCs/>
          <w:u w:val="single"/>
          <w:lang w:eastAsia="en-US"/>
        </w:rPr>
        <w:t>immigration</w:t>
      </w:r>
      <w:r w:rsidRPr="00E9472C">
        <w:rPr>
          <w:rFonts w:ascii="Calibri" w:eastAsia="Cambria" w:hAnsi="Calibri" w:cs="Calibri"/>
          <w:sz w:val="14"/>
          <w:lang w:eastAsia="en-US"/>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E9472C">
        <w:rPr>
          <w:rFonts w:ascii="Calibri" w:eastAsia="Cambria" w:hAnsi="Calibri" w:cs="Calibri"/>
          <w:b/>
          <w:iCs/>
          <w:u w:val="single"/>
          <w:lang w:eastAsia="en-US"/>
        </w:rPr>
        <w:t>while</w:t>
      </w:r>
      <w:r w:rsidRPr="00E9472C">
        <w:rPr>
          <w:rFonts w:ascii="Calibri" w:eastAsia="Cambria" w:hAnsi="Calibri" w:cs="Calibri"/>
          <w:u w:val="single"/>
          <w:lang w:eastAsia="en-US"/>
        </w:rPr>
        <w:t xml:space="preserve"> the head-turning national security </w:t>
      </w:r>
      <w:r w:rsidRPr="00E9472C">
        <w:rPr>
          <w:rFonts w:ascii="Calibri" w:eastAsia="Cambria" w:hAnsi="Calibri" w:cs="Calibri"/>
          <w:b/>
          <w:iCs/>
          <w:u w:val="single"/>
          <w:lang w:eastAsia="en-US"/>
        </w:rPr>
        <w:t>impacts</w:t>
      </w:r>
      <w:r w:rsidRPr="00E9472C">
        <w:rPr>
          <w:rFonts w:ascii="Calibri" w:eastAsia="Cambria" w:hAnsi="Calibri" w:cs="Calibri"/>
          <w:u w:val="single"/>
          <w:lang w:eastAsia="en-US"/>
        </w:rPr>
        <w:t xml:space="preserve"> of climate change are </w:t>
      </w:r>
      <w:r w:rsidRPr="00E9472C">
        <w:rPr>
          <w:rFonts w:ascii="Calibri" w:eastAsia="Cambria" w:hAnsi="Calibri" w:cs="Calibri"/>
          <w:b/>
          <w:iCs/>
          <w:u w:val="single"/>
          <w:lang w:eastAsia="en-US"/>
        </w:rPr>
        <w:t>probably</w:t>
      </w:r>
      <w:r w:rsidRPr="00E9472C">
        <w:rPr>
          <w:rFonts w:ascii="Calibri" w:eastAsia="Cambria" w:hAnsi="Calibri" w:cs="Calibri"/>
          <w:u w:val="single"/>
          <w:lang w:eastAsia="en-US"/>
        </w:rPr>
        <w:t xml:space="preserve"> several </w:t>
      </w:r>
      <w:r w:rsidRPr="00E9472C">
        <w:rPr>
          <w:rFonts w:ascii="Calibri" w:eastAsia="Cambria" w:hAnsi="Calibri" w:cs="Calibri"/>
          <w:b/>
          <w:iCs/>
          <w:u w:val="single"/>
          <w:lang w:eastAsia="en-US"/>
        </w:rPr>
        <w:t>decades away</w:t>
      </w:r>
      <w:r w:rsidRPr="00E9472C">
        <w:rPr>
          <w:rFonts w:ascii="Calibri" w:eastAsia="Cambria" w:hAnsi="Calibri" w:cs="Calibri"/>
          <w:u w:val="single"/>
          <w:lang w:eastAsia="en-US"/>
        </w:rPr>
        <w:t xml:space="preserve">, the </w:t>
      </w:r>
      <w:r w:rsidRPr="00E9472C">
        <w:rPr>
          <w:rFonts w:ascii="Calibri" w:eastAsia="Cambria" w:hAnsi="Calibri" w:cs="Calibri"/>
          <w:b/>
          <w:iCs/>
          <w:u w:val="single"/>
          <w:lang w:eastAsia="en-US"/>
        </w:rPr>
        <w:t>nature of the threat</w:t>
      </w:r>
      <w:r w:rsidRPr="00E9472C">
        <w:rPr>
          <w:rFonts w:ascii="Calibri" w:eastAsia="Cambria" w:hAnsi="Calibri" w:cs="Calibri"/>
          <w:u w:val="single"/>
          <w:lang w:eastAsia="en-US"/>
        </w:rPr>
        <w:t xml:space="preserve"> is such that </w:t>
      </w:r>
      <w:r w:rsidRPr="00E9472C">
        <w:rPr>
          <w:rFonts w:ascii="Calibri" w:eastAsia="Cambria" w:hAnsi="Calibri" w:cs="Calibri"/>
          <w:b/>
          <w:iCs/>
          <w:highlight w:val="green"/>
          <w:u w:val="single"/>
          <w:lang w:eastAsia="en-US"/>
        </w:rPr>
        <w:t xml:space="preserve">waiting </w:t>
      </w:r>
      <w:r w:rsidRPr="00E9472C">
        <w:rPr>
          <w:rFonts w:ascii="Calibri" w:eastAsia="Cambria" w:hAnsi="Calibri" w:cs="Calibri"/>
          <w:b/>
          <w:iCs/>
          <w:u w:val="single"/>
          <w:lang w:eastAsia="en-US"/>
        </w:rPr>
        <w:t>until</w:t>
      </w:r>
      <w:r w:rsidRPr="00E9472C">
        <w:rPr>
          <w:rFonts w:ascii="Calibri" w:eastAsia="Cambria" w:hAnsi="Calibri" w:cs="Calibri"/>
          <w:u w:val="single"/>
          <w:lang w:eastAsia="en-US"/>
        </w:rPr>
        <w:t xml:space="preserve"> these </w:t>
      </w:r>
      <w:r w:rsidRPr="00E9472C">
        <w:rPr>
          <w:rFonts w:ascii="Calibri" w:eastAsia="Cambria" w:hAnsi="Calibri" w:cs="Calibri"/>
          <w:b/>
          <w:iCs/>
          <w:u w:val="single"/>
          <w:lang w:eastAsia="en-US"/>
        </w:rPr>
        <w:t>changes manifest</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 xml:space="preserve">is </w:t>
      </w:r>
      <w:r w:rsidRPr="00E9472C">
        <w:rPr>
          <w:rFonts w:ascii="Calibri" w:eastAsia="Cambria" w:hAnsi="Calibri" w:cs="Calibri"/>
          <w:b/>
          <w:iCs/>
          <w:highlight w:val="green"/>
          <w:u w:val="single"/>
          <w:lang w:eastAsia="en-US"/>
        </w:rPr>
        <w:t>not</w:t>
      </w:r>
      <w:r w:rsidRPr="00E9472C">
        <w:rPr>
          <w:rFonts w:ascii="Calibri" w:eastAsia="Cambria" w:hAnsi="Calibri" w:cs="Calibri"/>
          <w:b/>
          <w:iCs/>
          <w:u w:val="single"/>
          <w:lang w:eastAsia="en-US"/>
        </w:rPr>
        <w:t xml:space="preserve"> a </w:t>
      </w:r>
      <w:r w:rsidRPr="00E9472C">
        <w:rPr>
          <w:rFonts w:ascii="Calibri" w:eastAsia="Cambria" w:hAnsi="Calibri" w:cs="Calibri"/>
          <w:b/>
          <w:iCs/>
          <w:highlight w:val="green"/>
          <w:u w:val="single"/>
          <w:lang w:eastAsia="en-US"/>
        </w:rPr>
        <w:t>viable</w:t>
      </w:r>
      <w:r w:rsidRPr="00E9472C">
        <w:rPr>
          <w:rFonts w:ascii="Calibri" w:eastAsia="Cambria" w:hAnsi="Calibri" w:cs="Calibri"/>
          <w:b/>
          <w:iCs/>
          <w:u w:val="single"/>
          <w:lang w:eastAsia="en-US"/>
        </w:rPr>
        <w:t xml:space="preserve"> option</w:t>
      </w:r>
      <w:r w:rsidRPr="00E9472C">
        <w:rPr>
          <w:rFonts w:ascii="Calibri" w:eastAsia="Cambria" w:hAnsi="Calibri" w:cs="Calibri"/>
          <w:sz w:val="14"/>
          <w:lang w:eastAsia="en-US"/>
        </w:rPr>
        <w:t xml:space="preserve">. </w:t>
      </w:r>
      <w:r w:rsidRPr="00E9472C">
        <w:rPr>
          <w:rFonts w:ascii="Calibri" w:eastAsia="Cambria" w:hAnsi="Calibri" w:cs="Calibri"/>
          <w:highlight w:val="green"/>
          <w:u w:val="single"/>
          <w:lang w:eastAsia="en-US"/>
        </w:rPr>
        <w:t>By the time</w:t>
      </w:r>
      <w:r w:rsidRPr="00E9472C">
        <w:rPr>
          <w:rFonts w:ascii="Calibri" w:eastAsia="Cambria" w:hAnsi="Calibri" w:cs="Calibri"/>
          <w:u w:val="single"/>
          <w:lang w:eastAsia="en-US"/>
        </w:rPr>
        <w:t xml:space="preserve"> the climate </w:t>
      </w:r>
      <w:r w:rsidRPr="00E9472C">
        <w:rPr>
          <w:rFonts w:ascii="Calibri" w:eastAsia="Cambria" w:hAnsi="Calibri" w:cs="Calibri"/>
          <w:highlight w:val="green"/>
          <w:u w:val="single"/>
          <w:lang w:eastAsia="en-US"/>
        </w:rPr>
        <w:t>consequences are severe enough</w:t>
      </w:r>
      <w:r w:rsidRPr="00E9472C">
        <w:rPr>
          <w:rFonts w:ascii="Calibri" w:eastAsia="Cambria" w:hAnsi="Calibri" w:cs="Calibri"/>
          <w:u w:val="single"/>
          <w:lang w:eastAsia="en-US"/>
        </w:rPr>
        <w:t xml:space="preserve"> to compel action, </w:t>
      </w:r>
      <w:r w:rsidRPr="00E9472C">
        <w:rPr>
          <w:rFonts w:ascii="Calibri" w:eastAsia="Cambria" w:hAnsi="Calibri" w:cs="Calibri"/>
          <w:highlight w:val="green"/>
          <w:u w:val="single"/>
          <w:lang w:eastAsia="en-US"/>
        </w:rPr>
        <w:t>there is</w:t>
      </w:r>
      <w:r w:rsidRPr="00E9472C">
        <w:rPr>
          <w:rFonts w:ascii="Calibri" w:eastAsia="Cambria" w:hAnsi="Calibri" w:cs="Calibri"/>
          <w:u w:val="single"/>
          <w:lang w:eastAsia="en-US"/>
        </w:rPr>
        <w:t xml:space="preserve"> likely to be </w:t>
      </w:r>
      <w:r w:rsidRPr="00E9472C">
        <w:rPr>
          <w:rFonts w:ascii="Calibri" w:eastAsia="Cambria" w:hAnsi="Calibri" w:cs="Calibri"/>
          <w:highlight w:val="green"/>
          <w:u w:val="single"/>
          <w:lang w:eastAsia="en-US"/>
        </w:rPr>
        <w:t>little that can be done</w:t>
      </w:r>
      <w:r w:rsidRPr="00E9472C">
        <w:rPr>
          <w:rFonts w:ascii="Calibri" w:eastAsia="Cambria" w:hAnsi="Calibri" w:cs="Calibri"/>
          <w:u w:val="single"/>
          <w:lang w:eastAsia="en-US"/>
        </w:rPr>
        <w:t xml:space="preserve"> on human timescales to undo the changes to </w:t>
      </w:r>
      <w:r w:rsidRPr="00E9472C">
        <w:rPr>
          <w:rFonts w:ascii="Calibri" w:eastAsia="Cambria" w:hAnsi="Calibri" w:cs="Calibri"/>
          <w:b/>
          <w:iCs/>
          <w:u w:val="single"/>
          <w:lang w:eastAsia="en-US"/>
        </w:rPr>
        <w:t>environmental systems</w:t>
      </w:r>
      <w:r w:rsidRPr="00E9472C">
        <w:rPr>
          <w:rFonts w:ascii="Calibri" w:eastAsia="Cambria" w:hAnsi="Calibri" w:cs="Calibri"/>
          <w:u w:val="single"/>
          <w:lang w:eastAsia="en-US"/>
        </w:rPr>
        <w:t xml:space="preserve"> and the </w:t>
      </w:r>
      <w:r w:rsidRPr="00E9472C">
        <w:rPr>
          <w:rFonts w:ascii="Calibri" w:eastAsia="Cambria" w:hAnsi="Calibri" w:cs="Calibri"/>
          <w:b/>
          <w:iCs/>
          <w:u w:val="single"/>
          <w:lang w:eastAsia="en-US"/>
        </w:rPr>
        <w:t>human societies dependent upon them</w:t>
      </w:r>
      <w:r w:rsidRPr="00E9472C">
        <w:rPr>
          <w:rFonts w:ascii="Calibri" w:eastAsia="Cambria" w:hAnsi="Calibri" w:cs="Calibri"/>
          <w:sz w:val="14"/>
          <w:lang w:eastAsia="en-US"/>
        </w:rPr>
        <w:t>.</w:t>
      </w:r>
    </w:p>
    <w:bookmarkEnd w:id="0"/>
    <w:p w14:paraId="27CB7147" w14:textId="77777777" w:rsidR="00E9472C" w:rsidRPr="00E9472C" w:rsidRDefault="00E9472C" w:rsidP="00E9472C">
      <w:pPr>
        <w:rPr>
          <w:rFonts w:ascii="Calibri" w:eastAsia="Cambria" w:hAnsi="Calibri" w:cs="Calibri"/>
          <w:sz w:val="16"/>
          <w:lang w:eastAsia="en-US"/>
        </w:rPr>
      </w:pPr>
    </w:p>
    <w:p w14:paraId="42C56E76" w14:textId="77777777" w:rsidR="00E9472C" w:rsidRPr="00E9472C" w:rsidRDefault="00E9472C" w:rsidP="00E9472C">
      <w:pPr>
        <w:rPr>
          <w:rFonts w:ascii="Calibri" w:eastAsia="Cambria" w:hAnsi="Calibri" w:cs="Calibri"/>
          <w:sz w:val="16"/>
          <w:lang w:eastAsia="en-US"/>
        </w:rPr>
      </w:pPr>
    </w:p>
    <w:p w14:paraId="2B2B6B27" w14:textId="77777777" w:rsidR="00E9472C" w:rsidRPr="00E9472C" w:rsidRDefault="00E9472C" w:rsidP="00E9472C">
      <w:pPr>
        <w:keepNext/>
        <w:keepLines/>
        <w:pageBreakBefore/>
        <w:spacing w:before="40" w:after="0"/>
        <w:jc w:val="center"/>
        <w:outlineLvl w:val="2"/>
        <w:rPr>
          <w:rFonts w:ascii="Calibri" w:eastAsia="Calibri" w:hAnsi="Calibri" w:cs="Calibri"/>
          <w:lang w:eastAsia="en-US"/>
        </w:rPr>
      </w:pPr>
      <w:r w:rsidRPr="00E9472C">
        <w:rPr>
          <w:rFonts w:ascii="Calibri" w:eastAsia="MS Gothic" w:hAnsi="Calibri" w:cs="Times New Roman"/>
          <w:b/>
          <w:sz w:val="32"/>
          <w:szCs w:val="24"/>
          <w:u w:val="single"/>
          <w:lang w:eastAsia="en-US"/>
        </w:rPr>
        <w:t>Microbes</w:t>
      </w:r>
    </w:p>
    <w:p w14:paraId="3BBA792E"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Private space activity guarantees Martian contamination- rush, no standards, profit motive</w:t>
      </w:r>
    </w:p>
    <w:p w14:paraId="7BC7B485" w14:textId="77777777" w:rsidR="00E9472C" w:rsidRPr="00E9472C" w:rsidRDefault="00E9472C" w:rsidP="00E9472C">
      <w:pPr>
        <w:rPr>
          <w:rFonts w:ascii="Calibri" w:eastAsia="Cambria" w:hAnsi="Calibri" w:cs="Calibri"/>
          <w:b/>
          <w:bCs/>
          <w:sz w:val="26"/>
          <w:lang w:eastAsia="en-US"/>
        </w:rPr>
      </w:pPr>
      <w:r w:rsidRPr="00E9472C">
        <w:rPr>
          <w:rFonts w:ascii="Calibri" w:eastAsia="Cambria" w:hAnsi="Calibri" w:cs="Calibri"/>
          <w:b/>
          <w:bCs/>
          <w:sz w:val="26"/>
          <w:lang w:eastAsia="en-US"/>
        </w:rPr>
        <w:t>Rolfe, PhD, 19</w:t>
      </w:r>
    </w:p>
    <w:p w14:paraId="37655837"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sz w:val="16"/>
          <w:lang w:eastAsia="en-US"/>
        </w:rPr>
        <w:t xml:space="preserve">(Samantha, Lecturer in Astrobiology and Principal Technical Officer at Bayfordbury Observatory, University of Hertfordshire </w:t>
      </w:r>
      <w:hyperlink r:id="rId18" w:history="1">
        <w:r w:rsidRPr="00E9472C">
          <w:rPr>
            <w:rFonts w:ascii="Calibri" w:eastAsia="Cambria" w:hAnsi="Calibri" w:cs="Calibri"/>
            <w:sz w:val="16"/>
            <w:lang w:eastAsia="en-US"/>
          </w:rPr>
          <w:t>https://theconversation.com/elon-musks-starship-may-be-more-moral-catastrophe-than-bold-step-in-space-exploration-124450</w:t>
        </w:r>
      </w:hyperlink>
      <w:r w:rsidRPr="00E9472C">
        <w:rPr>
          <w:rFonts w:ascii="Calibri" w:eastAsia="Cambria" w:hAnsi="Calibri" w:cs="Calibri"/>
          <w:sz w:val="16"/>
          <w:lang w:eastAsia="en-US"/>
        </w:rPr>
        <w:t xml:space="preserve"> 10-2)</w:t>
      </w:r>
    </w:p>
    <w:p w14:paraId="45F6003C"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u w:val="single"/>
          <w:lang w:eastAsia="en-US"/>
        </w:rPr>
        <w:t>There are many reasons to believe SpaceX will succeed</w:t>
      </w:r>
      <w:r w:rsidRPr="00E9472C">
        <w:rPr>
          <w:rFonts w:ascii="Calibri" w:eastAsia="Cambria" w:hAnsi="Calibri" w:cs="Calibri"/>
          <w:sz w:val="16"/>
          <w:lang w:eastAsia="en-US"/>
        </w:rPr>
        <w:t xml:space="preserve">. The company has been extremely impressive in its contribution to space, filling a gap when government agencies such as NASA could not justify the spending. It’s not the rocket technology that I doubt, </w:t>
      </w:r>
      <w:r w:rsidRPr="00E9472C">
        <w:rPr>
          <w:rFonts w:ascii="Calibri" w:eastAsia="Cambria" w:hAnsi="Calibri" w:cs="Calibri"/>
          <w:u w:val="single"/>
          <w:lang w:eastAsia="en-US"/>
        </w:rPr>
        <w:t xml:space="preserve">my concern is mainly </w:t>
      </w:r>
      <w:r w:rsidRPr="00E9472C">
        <w:rPr>
          <w:rFonts w:ascii="Calibri" w:eastAsia="Cambria" w:hAnsi="Calibri" w:cs="Calibri"/>
          <w:b/>
          <w:iCs/>
          <w:u w:val="single"/>
          <w:lang w:eastAsia="en-US"/>
        </w:rPr>
        <w:t>astrobiological.</w:t>
      </w:r>
      <w:r w:rsidRPr="00E9472C">
        <w:rPr>
          <w:rFonts w:ascii="Calibri" w:eastAsia="Cambria" w:hAnsi="Calibri" w:cs="Calibri"/>
          <w:sz w:val="16"/>
          <w:lang w:eastAsia="en-US"/>
        </w:rPr>
        <w:t xml:space="preserve"> </w:t>
      </w:r>
      <w:r w:rsidRPr="00E9472C">
        <w:rPr>
          <w:rFonts w:ascii="Calibri" w:eastAsia="Cambria" w:hAnsi="Calibri" w:cs="Calibri"/>
          <w:highlight w:val="green"/>
          <w:u w:val="single"/>
          <w:lang w:eastAsia="en-US"/>
        </w:rPr>
        <w:t>If life exists elsewhere</w:t>
      </w:r>
      <w:r w:rsidRPr="00E9472C">
        <w:rPr>
          <w:rFonts w:ascii="Calibri" w:eastAsia="Cambria" w:hAnsi="Calibri" w:cs="Calibri"/>
          <w:sz w:val="16"/>
          <w:lang w:eastAsia="en-US"/>
        </w:rPr>
        <w:t xml:space="preserve"> in our universe, </w:t>
      </w:r>
      <w:r w:rsidRPr="00E9472C">
        <w:rPr>
          <w:rFonts w:ascii="Calibri" w:eastAsia="Cambria" w:hAnsi="Calibri" w:cs="Calibri"/>
          <w:u w:val="single"/>
          <w:lang w:eastAsia="en-US"/>
        </w:rPr>
        <w:t>the solar system is a good place to start looking</w:t>
      </w:r>
      <w:r w:rsidRPr="00E9472C">
        <w:rPr>
          <w:rFonts w:ascii="Calibri" w:eastAsia="Cambria" w:hAnsi="Calibri" w:cs="Calibri"/>
          <w:sz w:val="16"/>
          <w:lang w:eastAsia="en-US"/>
        </w:rPr>
        <w:t xml:space="preserve"> – enabling us to touch, collect and analyse samples in a reasonably short time. Along with some of Jupiter’s and Saturn’s moons, </w:t>
      </w:r>
      <w:r w:rsidRPr="00E9472C">
        <w:rPr>
          <w:rFonts w:ascii="Calibri" w:eastAsia="Cambria" w:hAnsi="Calibri" w:cs="Calibri"/>
          <w:highlight w:val="green"/>
          <w:u w:val="single"/>
          <w:lang w:eastAsia="en-US"/>
        </w:rPr>
        <w:t>Mars is one of the top contenders</w:t>
      </w:r>
      <w:r w:rsidRPr="00E9472C">
        <w:rPr>
          <w:rFonts w:ascii="Calibri" w:eastAsia="Cambria" w:hAnsi="Calibri" w:cs="Calibri"/>
          <w:u w:val="single"/>
          <w:lang w:eastAsia="en-US"/>
        </w:rPr>
        <w:t xml:space="preserve"> for hosting some sort of microbial life, or for having done so in the past.</w:t>
      </w:r>
      <w:r w:rsidRPr="00E9472C">
        <w:rPr>
          <w:rFonts w:ascii="Calibri" w:eastAsia="Cambria" w:hAnsi="Calibri" w:cs="Calibri"/>
          <w:sz w:val="16"/>
          <w:lang w:eastAsia="en-US"/>
        </w:rPr>
        <w:t xml:space="preserve"> However, </w:t>
      </w:r>
      <w:r w:rsidRPr="00E9472C">
        <w:rPr>
          <w:rFonts w:ascii="Calibri" w:eastAsia="Cambria" w:hAnsi="Calibri" w:cs="Calibri"/>
          <w:u w:val="single"/>
          <w:lang w:eastAsia="en-US"/>
        </w:rPr>
        <w:t xml:space="preserve">there is a risk that microbe-ridden </w:t>
      </w:r>
      <w:r w:rsidRPr="00E9472C">
        <w:rPr>
          <w:rFonts w:ascii="Calibri" w:eastAsia="Cambria" w:hAnsi="Calibri" w:cs="Calibri"/>
          <w:highlight w:val="green"/>
          <w:u w:val="single"/>
          <w:lang w:eastAsia="en-US"/>
        </w:rPr>
        <w:t>humans</w:t>
      </w:r>
      <w:r w:rsidRPr="00E9472C">
        <w:rPr>
          <w:rFonts w:ascii="Calibri" w:eastAsia="Cambria" w:hAnsi="Calibri" w:cs="Calibri"/>
          <w:u w:val="single"/>
          <w:lang w:eastAsia="en-US"/>
        </w:rPr>
        <w:t xml:space="preserve"> walking on the red planet </w:t>
      </w:r>
      <w:r w:rsidRPr="00E9472C">
        <w:rPr>
          <w:rFonts w:ascii="Calibri" w:eastAsia="Cambria" w:hAnsi="Calibri" w:cs="Calibri"/>
          <w:highlight w:val="green"/>
          <w:u w:val="single"/>
          <w:lang w:eastAsia="en-US"/>
        </w:rPr>
        <w:t>could contaminate it</w:t>
      </w:r>
      <w:r w:rsidRPr="00E9472C">
        <w:rPr>
          <w:rFonts w:ascii="Calibri" w:eastAsia="Cambria" w:hAnsi="Calibri" w:cs="Calibri"/>
          <w:u w:val="single"/>
          <w:lang w:eastAsia="en-US"/>
        </w:rPr>
        <w:t xml:space="preserve"> with bugs from Earth</w:t>
      </w:r>
      <w:r w:rsidRPr="00E9472C">
        <w:rPr>
          <w:rFonts w:ascii="Calibri" w:eastAsia="Cambria" w:hAnsi="Calibri" w:cs="Calibri"/>
          <w:sz w:val="16"/>
          <w:lang w:eastAsia="en-US"/>
        </w:rPr>
        <w:t xml:space="preserve">. And contamination may threaten alien organisms, if they exist. It may also make it impossible to figure out whether any microbes found on Mars later on are martian or terrestrial in origin. A mission to return samples from Mars to Earth is expected to be completed by the early 2030s, with all the collection work completed by sterilised robots. While such missions pose a certain risk of contamination too, there are rigorous protocols to help minimise the chance. These were initiated by the Outer Space Treaty in 1967 and must be followed by anyone in the space industry, governmental or non-governmental entities alike. </w:t>
      </w:r>
      <w:r w:rsidRPr="00E9472C">
        <w:rPr>
          <w:rFonts w:ascii="Calibri" w:eastAsia="Cambria" w:hAnsi="Calibri" w:cs="Calibri"/>
          <w:u w:val="single"/>
          <w:lang w:eastAsia="en-US"/>
        </w:rPr>
        <w:t xml:space="preserve">Can we be confident that, </w:t>
      </w:r>
      <w:r w:rsidRPr="00E9472C">
        <w:rPr>
          <w:rFonts w:ascii="Calibri" w:eastAsia="Cambria" w:hAnsi="Calibri" w:cs="Calibri"/>
          <w:highlight w:val="green"/>
          <w:u w:val="single"/>
          <w:lang w:eastAsia="en-US"/>
        </w:rPr>
        <w:t>while pushing the boundaries</w:t>
      </w:r>
      <w:r w:rsidRPr="00E9472C">
        <w:rPr>
          <w:rFonts w:ascii="Calibri" w:eastAsia="Cambria" w:hAnsi="Calibri" w:cs="Calibri"/>
          <w:u w:val="single"/>
          <w:lang w:eastAsia="en-US"/>
        </w:rPr>
        <w:t xml:space="preserve"> of human exploration </w:t>
      </w:r>
      <w:r w:rsidRPr="00E9472C">
        <w:rPr>
          <w:rFonts w:ascii="Calibri" w:eastAsia="Cambria" w:hAnsi="Calibri" w:cs="Calibri"/>
          <w:highlight w:val="green"/>
          <w:u w:val="single"/>
          <w:lang w:eastAsia="en-US"/>
        </w:rPr>
        <w:t xml:space="preserve">in such a short time frame, </w:t>
      </w:r>
      <w:r w:rsidRPr="00E9472C">
        <w:rPr>
          <w:rFonts w:ascii="Calibri" w:eastAsia="Cambria" w:hAnsi="Calibri" w:cs="Calibri"/>
          <w:b/>
          <w:iCs/>
          <w:highlight w:val="green"/>
          <w:u w:val="single"/>
          <w:lang w:eastAsia="en-US"/>
        </w:rPr>
        <w:t>corners</w:t>
      </w:r>
      <w:r w:rsidRPr="00E9472C">
        <w:rPr>
          <w:rFonts w:ascii="Calibri" w:eastAsia="Cambria" w:hAnsi="Calibri" w:cs="Calibri"/>
          <w:b/>
          <w:iCs/>
          <w:u w:val="single"/>
          <w:lang w:eastAsia="en-US"/>
        </w:rPr>
        <w:t xml:space="preserve"> won’t be </w:t>
      </w:r>
      <w:r w:rsidRPr="00E9472C">
        <w:rPr>
          <w:rFonts w:ascii="Calibri" w:eastAsia="Cambria" w:hAnsi="Calibri" w:cs="Calibri"/>
          <w:b/>
          <w:iCs/>
          <w:highlight w:val="green"/>
          <w:u w:val="single"/>
          <w:lang w:eastAsia="en-US"/>
        </w:rPr>
        <w:t>cut</w:t>
      </w:r>
      <w:r w:rsidRPr="00E9472C">
        <w:rPr>
          <w:rFonts w:ascii="Calibri" w:eastAsia="Cambria" w:hAnsi="Calibri" w:cs="Calibri"/>
          <w:b/>
          <w:iCs/>
          <w:u w:val="single"/>
          <w:lang w:eastAsia="en-US"/>
        </w:rPr>
        <w:t xml:space="preserve"> or </w:t>
      </w:r>
      <w:r w:rsidRPr="00E9472C">
        <w:rPr>
          <w:rFonts w:ascii="Calibri" w:eastAsia="Cambria" w:hAnsi="Calibri" w:cs="Calibri"/>
          <w:b/>
          <w:iCs/>
          <w:highlight w:val="green"/>
          <w:u w:val="single"/>
          <w:lang w:eastAsia="en-US"/>
        </w:rPr>
        <w:t>standards</w:t>
      </w:r>
      <w:r w:rsidRPr="00E9472C">
        <w:rPr>
          <w:rFonts w:ascii="Calibri" w:eastAsia="Cambria" w:hAnsi="Calibri" w:cs="Calibri"/>
          <w:b/>
          <w:iCs/>
          <w:u w:val="single"/>
          <w:lang w:eastAsia="en-US"/>
        </w:rPr>
        <w:t xml:space="preserve"> won’t be </w:t>
      </w:r>
      <w:r w:rsidRPr="00E9472C">
        <w:rPr>
          <w:rFonts w:ascii="Calibri" w:eastAsia="Cambria" w:hAnsi="Calibri" w:cs="Calibri"/>
          <w:b/>
          <w:iCs/>
          <w:highlight w:val="green"/>
          <w:u w:val="single"/>
          <w:lang w:eastAsia="en-US"/>
        </w:rPr>
        <w:t>allowed to slip</w:t>
      </w:r>
      <w:r w:rsidRPr="00E9472C">
        <w:rPr>
          <w:rFonts w:ascii="Calibri" w:eastAsia="Cambria" w:hAnsi="Calibri" w:cs="Calibri"/>
          <w:sz w:val="16"/>
          <w:lang w:eastAsia="en-US"/>
        </w:rPr>
        <w:t xml:space="preserve">? It will be considerably harder to follow these protocols once humans are actually on the planet. </w:t>
      </w:r>
      <w:r w:rsidRPr="00E9472C">
        <w:rPr>
          <w:rFonts w:ascii="Calibri" w:eastAsia="Cambria" w:hAnsi="Calibri" w:cs="Calibri"/>
          <w:highlight w:val="green"/>
          <w:u w:val="single"/>
          <w:lang w:eastAsia="en-US"/>
        </w:rPr>
        <w:t>If SpaceX was serious</w:t>
      </w:r>
      <w:r w:rsidRPr="00E9472C">
        <w:rPr>
          <w:rFonts w:ascii="Calibri" w:eastAsia="Cambria" w:hAnsi="Calibri" w:cs="Calibri"/>
          <w:u w:val="single"/>
          <w:lang w:eastAsia="en-US"/>
        </w:rPr>
        <w:t xml:space="preserve"> about planetary protection, </w:t>
      </w:r>
      <w:r w:rsidRPr="00E9472C">
        <w:rPr>
          <w:rFonts w:ascii="Calibri" w:eastAsia="Cambria" w:hAnsi="Calibri" w:cs="Calibri"/>
          <w:highlight w:val="green"/>
          <w:u w:val="single"/>
          <w:lang w:eastAsia="en-US"/>
        </w:rPr>
        <w:t>I would expect to see a policy</w:t>
      </w:r>
      <w:r w:rsidRPr="00E9472C">
        <w:rPr>
          <w:rFonts w:ascii="Calibri" w:eastAsia="Cambria" w:hAnsi="Calibri" w:cs="Calibri"/>
          <w:u w:val="single"/>
          <w:lang w:eastAsia="en-US"/>
        </w:rPr>
        <w:t xml:space="preserve"> on its website</w:t>
      </w:r>
      <w:r w:rsidRPr="00E9472C">
        <w:rPr>
          <w:rFonts w:ascii="Calibri" w:eastAsia="Cambria" w:hAnsi="Calibri" w:cs="Calibri"/>
          <w:sz w:val="16"/>
          <w:lang w:eastAsia="en-US"/>
        </w:rPr>
        <w:t xml:space="preserve">, or easily found by searching “SpaceX planetary protection”. </w:t>
      </w:r>
      <w:r w:rsidRPr="00E9472C">
        <w:rPr>
          <w:rFonts w:ascii="Calibri" w:eastAsia="Cambria" w:hAnsi="Calibri" w:cs="Calibri"/>
          <w:u w:val="single"/>
          <w:lang w:eastAsia="en-US"/>
        </w:rPr>
        <w:t>But that isn’t the case.</w:t>
      </w:r>
      <w:r w:rsidRPr="00E9472C">
        <w:rPr>
          <w:rFonts w:ascii="Calibri" w:eastAsia="Cambria" w:hAnsi="Calibri" w:cs="Calibri"/>
          <w:sz w:val="16"/>
          <w:lang w:eastAsia="en-US"/>
        </w:rPr>
        <w:t xml:space="preserve"> So while it is possible that it has a rigorous planetary protection plan in place behind the scenes, </w:t>
      </w:r>
      <w:r w:rsidRPr="00E9472C">
        <w:rPr>
          <w:rFonts w:ascii="Calibri" w:eastAsia="Cambria" w:hAnsi="Calibri" w:cs="Calibri"/>
          <w:u w:val="single"/>
          <w:lang w:eastAsia="en-US"/>
        </w:rPr>
        <w:t xml:space="preserve">its public-facing content seems to suggest that </w:t>
      </w:r>
      <w:r w:rsidRPr="00E9472C">
        <w:rPr>
          <w:rFonts w:ascii="Calibri" w:eastAsia="Cambria" w:hAnsi="Calibri" w:cs="Calibri"/>
          <w:highlight w:val="green"/>
          <w:u w:val="single"/>
          <w:lang w:eastAsia="en-US"/>
        </w:rPr>
        <w:t>pushing the boundaries</w:t>
      </w:r>
      <w:r w:rsidRPr="00E9472C">
        <w:rPr>
          <w:rFonts w:ascii="Calibri" w:eastAsia="Cambria" w:hAnsi="Calibri" w:cs="Calibri"/>
          <w:u w:val="single"/>
          <w:lang w:eastAsia="en-US"/>
        </w:rPr>
        <w:t xml:space="preserve"> of human exploration </w:t>
      </w:r>
      <w:r w:rsidRPr="00E9472C">
        <w:rPr>
          <w:rFonts w:ascii="Calibri" w:eastAsia="Cambria" w:hAnsi="Calibri" w:cs="Calibri"/>
          <w:highlight w:val="green"/>
          <w:u w:val="single"/>
          <w:lang w:eastAsia="en-US"/>
        </w:rPr>
        <w:t xml:space="preserve">is </w:t>
      </w:r>
      <w:r w:rsidRPr="00E9472C">
        <w:rPr>
          <w:rFonts w:ascii="Calibri" w:eastAsia="Cambria" w:hAnsi="Calibri" w:cs="Calibri"/>
          <w:b/>
          <w:iCs/>
          <w:highlight w:val="green"/>
          <w:u w:val="single"/>
          <w:lang w:eastAsia="en-US"/>
        </w:rPr>
        <w:t>more important than the consequences</w:t>
      </w:r>
      <w:r w:rsidRPr="00E9472C">
        <w:rPr>
          <w:rFonts w:ascii="Calibri" w:eastAsia="Cambria" w:hAnsi="Calibri" w:cs="Calibri"/>
          <w:b/>
          <w:iCs/>
          <w:u w:val="single"/>
          <w:lang w:eastAsia="en-US"/>
        </w:rPr>
        <w:t xml:space="preserve"> of that exploration</w:t>
      </w:r>
      <w:r w:rsidRPr="00E9472C">
        <w:rPr>
          <w:rFonts w:ascii="Calibri" w:eastAsia="Cambria" w:hAnsi="Calibri" w:cs="Calibri"/>
          <w:u w:val="single"/>
          <w:lang w:eastAsia="en-US"/>
        </w:rPr>
        <w:t>.</w:t>
      </w:r>
    </w:p>
    <w:p w14:paraId="0973D7DD" w14:textId="77777777" w:rsidR="00E9472C" w:rsidRPr="00E9472C" w:rsidRDefault="00E9472C" w:rsidP="00E9472C">
      <w:pPr>
        <w:rPr>
          <w:rFonts w:ascii="Calibri" w:eastAsia="Cambria" w:hAnsi="Calibri" w:cs="Calibri"/>
          <w:lang w:eastAsia="en-US"/>
        </w:rPr>
      </w:pPr>
    </w:p>
    <w:p w14:paraId="3C2CF980"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Preserving Martian life outweighs the benefits of colonization</w:t>
      </w:r>
    </w:p>
    <w:p w14:paraId="246C7087" w14:textId="77777777" w:rsidR="00E9472C" w:rsidRPr="00E9472C" w:rsidRDefault="00E9472C" w:rsidP="00E9472C">
      <w:pPr>
        <w:rPr>
          <w:rFonts w:ascii="Calibri" w:eastAsia="Cambria" w:hAnsi="Calibri" w:cs="Calibri"/>
          <w:b/>
          <w:bCs/>
          <w:sz w:val="26"/>
          <w:lang w:eastAsia="en-US"/>
        </w:rPr>
      </w:pPr>
      <w:r w:rsidRPr="00E9472C">
        <w:rPr>
          <w:rFonts w:ascii="Calibri" w:eastAsia="Cambria" w:hAnsi="Calibri" w:cs="Calibri"/>
          <w:b/>
          <w:bCs/>
          <w:sz w:val="26"/>
          <w:lang w:eastAsia="en-US"/>
        </w:rPr>
        <w:t xml:space="preserve">Bharmal 18 </w:t>
      </w:r>
    </w:p>
    <w:p w14:paraId="6F25BA64"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sz w:val="16"/>
          <w:lang w:eastAsia="en-US"/>
        </w:rPr>
        <w:t xml:space="preserve">(Zahaan works for Google and is a recipient of Nasa’s Exceptional Public Achievement Medal for YouTube Space Lab. </w:t>
      </w:r>
      <w:hyperlink r:id="rId19" w:history="1">
        <w:r w:rsidRPr="00E9472C">
          <w:rPr>
            <w:rFonts w:ascii="Calibri" w:eastAsia="Cambria" w:hAnsi="Calibri" w:cs="Calibri"/>
            <w:sz w:val="16"/>
            <w:lang w:eastAsia="en-US"/>
          </w:rPr>
          <w:t>https://www.theguardian.com/science/blog/2018/aug/28/the-case-against-mars-colonisation 8-28</w:t>
        </w:r>
      </w:hyperlink>
      <w:r w:rsidRPr="00E9472C">
        <w:rPr>
          <w:rFonts w:ascii="Calibri" w:eastAsia="Cambria" w:hAnsi="Calibri" w:cs="Calibri"/>
          <w:sz w:val="16"/>
          <w:lang w:eastAsia="en-US"/>
        </w:rPr>
        <w:t xml:space="preserve">) </w:t>
      </w:r>
    </w:p>
    <w:p w14:paraId="156C75E2"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u w:val="single"/>
          <w:lang w:eastAsia="en-US"/>
        </w:rPr>
        <w:t>It is hard to forget the images</w:t>
      </w:r>
      <w:r w:rsidRPr="00E9472C">
        <w:rPr>
          <w:rFonts w:ascii="Calibri" w:eastAsia="Cambria" w:hAnsi="Calibri" w:cs="Calibri"/>
          <w:sz w:val="16"/>
          <w:lang w:eastAsia="en-US"/>
        </w:rPr>
        <w:t xml:space="preserve"> six months ago </w:t>
      </w:r>
      <w:r w:rsidRPr="00E9472C">
        <w:rPr>
          <w:rFonts w:ascii="Calibri" w:eastAsia="Cambria" w:hAnsi="Calibri" w:cs="Calibri"/>
          <w:u w:val="single"/>
          <w:lang w:eastAsia="en-US"/>
        </w:rPr>
        <w:t>of</w:t>
      </w:r>
      <w:r w:rsidRPr="00E9472C">
        <w:rPr>
          <w:rFonts w:ascii="Calibri" w:eastAsia="Cambria" w:hAnsi="Calibri" w:cs="Calibri"/>
          <w:sz w:val="16"/>
          <w:lang w:eastAsia="en-US"/>
        </w:rPr>
        <w:t xml:space="preserve"> Elon </w:t>
      </w:r>
      <w:r w:rsidRPr="00E9472C">
        <w:rPr>
          <w:rFonts w:ascii="Calibri" w:eastAsia="Cambria" w:hAnsi="Calibri" w:cs="Calibri"/>
          <w:u w:val="single"/>
          <w:lang w:eastAsia="en-US"/>
        </w:rPr>
        <w:t>Musk's</w:t>
      </w:r>
      <w:r w:rsidRPr="00E9472C">
        <w:rPr>
          <w:rFonts w:ascii="Calibri" w:eastAsia="Cambria" w:hAnsi="Calibri" w:cs="Calibri"/>
          <w:sz w:val="16"/>
          <w:lang w:eastAsia="en-US"/>
        </w:rPr>
        <w:t xml:space="preserve"> midnight cherry </w:t>
      </w:r>
      <w:r w:rsidRPr="00E9472C">
        <w:rPr>
          <w:rFonts w:ascii="Calibri" w:eastAsia="Cambria" w:hAnsi="Calibri" w:cs="Calibri"/>
          <w:u w:val="single"/>
          <w:lang w:eastAsia="en-US"/>
        </w:rPr>
        <w:t>Tesla floating through space.</w:t>
      </w:r>
      <w:r w:rsidRPr="00E9472C">
        <w:rPr>
          <w:rFonts w:ascii="Calibri" w:eastAsia="Cambria" w:hAnsi="Calibri" w:cs="Calibri"/>
          <w:sz w:val="16"/>
          <w:lang w:eastAsia="en-US"/>
        </w:rPr>
        <w:t xml:space="preserve"> Launched atop the Falcon Heavy, SpaceX hoped to shoot the Tesla into orbit with Mars. A stunt, for sure – but also a marvellous demonstration of technical competence. But </w:t>
      </w:r>
      <w:r w:rsidRPr="00E9472C">
        <w:rPr>
          <w:rFonts w:ascii="Calibri" w:eastAsia="Cambria" w:hAnsi="Calibri" w:cs="Calibri"/>
          <w:u w:val="single"/>
          <w:lang w:eastAsia="en-US"/>
        </w:rPr>
        <w:t>not everyone was happy. Unlike every previous craft</w:t>
      </w:r>
      <w:r w:rsidRPr="00E9472C">
        <w:rPr>
          <w:rFonts w:ascii="Calibri" w:eastAsia="Cambria" w:hAnsi="Calibri" w:cs="Calibri"/>
          <w:sz w:val="16"/>
          <w:lang w:eastAsia="en-US"/>
        </w:rPr>
        <w:t xml:space="preserve"> sent to Mars, </w:t>
      </w:r>
      <w:r w:rsidRPr="00E9472C">
        <w:rPr>
          <w:rFonts w:ascii="Calibri" w:eastAsia="Cambria" w:hAnsi="Calibri" w:cs="Calibri"/>
          <w:highlight w:val="green"/>
          <w:u w:val="single"/>
          <w:lang w:eastAsia="en-US"/>
        </w:rPr>
        <w:t>this car</w:t>
      </w:r>
      <w:r w:rsidRPr="00E9472C">
        <w:rPr>
          <w:rFonts w:ascii="Calibri" w:eastAsia="Cambria" w:hAnsi="Calibri" w:cs="Calibri"/>
          <w:sz w:val="16"/>
          <w:lang w:eastAsia="en-US"/>
        </w:rPr>
        <w:t xml:space="preserve"> – and the mannequin called Starman sitting behind the wheel – </w:t>
      </w:r>
      <w:r w:rsidRPr="00E9472C">
        <w:rPr>
          <w:rFonts w:ascii="Calibri" w:eastAsia="Cambria" w:hAnsi="Calibri" w:cs="Calibri"/>
          <w:b/>
          <w:iCs/>
          <w:highlight w:val="green"/>
          <w:u w:val="single"/>
          <w:lang w:eastAsia="en-US"/>
        </w:rPr>
        <w:t>had not been sterilised</w:t>
      </w:r>
      <w:r w:rsidRPr="00E9472C">
        <w:rPr>
          <w:rFonts w:ascii="Calibri" w:eastAsia="Cambria" w:hAnsi="Calibri" w:cs="Calibri"/>
          <w:b/>
          <w:iCs/>
          <w:u w:val="single"/>
          <w:lang w:eastAsia="en-US"/>
        </w:rPr>
        <w:t>.</w:t>
      </w:r>
      <w:r w:rsidRPr="00E9472C">
        <w:rPr>
          <w:rFonts w:ascii="Calibri" w:eastAsia="Cambria" w:hAnsi="Calibri" w:cs="Calibri"/>
          <w:sz w:val="16"/>
          <w:lang w:eastAsia="en-US"/>
        </w:rPr>
        <w:t xml:space="preserve"> And for this reason, </w:t>
      </w:r>
      <w:r w:rsidRPr="00E9472C">
        <w:rPr>
          <w:rFonts w:ascii="Calibri" w:eastAsia="Cambria" w:hAnsi="Calibri" w:cs="Calibri"/>
          <w:highlight w:val="green"/>
          <w:u w:val="single"/>
          <w:lang w:eastAsia="en-US"/>
        </w:rPr>
        <w:t>some scientists described it as the “largest load of earthly bacteria to</w:t>
      </w:r>
      <w:r w:rsidRPr="00E9472C">
        <w:rPr>
          <w:rFonts w:ascii="Calibri" w:eastAsia="Cambria" w:hAnsi="Calibri" w:cs="Calibri"/>
          <w:u w:val="single"/>
          <w:lang w:eastAsia="en-US"/>
        </w:rPr>
        <w:t xml:space="preserve"> ever </w:t>
      </w:r>
      <w:r w:rsidRPr="00E9472C">
        <w:rPr>
          <w:rFonts w:ascii="Calibri" w:eastAsia="Cambria" w:hAnsi="Calibri" w:cs="Calibri"/>
          <w:highlight w:val="green"/>
          <w:u w:val="single"/>
          <w:lang w:eastAsia="en-US"/>
        </w:rPr>
        <w:t>enter space</w:t>
      </w:r>
      <w:r w:rsidRPr="00E9472C">
        <w:rPr>
          <w:rFonts w:ascii="Calibri" w:eastAsia="Cambria" w:hAnsi="Calibri" w:cs="Calibri"/>
          <w:sz w:val="16"/>
          <w:highlight w:val="green"/>
          <w:lang w:eastAsia="en-US"/>
        </w:rPr>
        <w:t>”.</w:t>
      </w:r>
      <w:r w:rsidRPr="00E9472C">
        <w:rPr>
          <w:rFonts w:ascii="Calibri" w:eastAsia="Cambria" w:hAnsi="Calibri" w:cs="Calibri"/>
          <w:sz w:val="16"/>
          <w:lang w:eastAsia="en-US"/>
        </w:rPr>
        <w:t xml:space="preserve"> As it happens, </w:t>
      </w:r>
      <w:r w:rsidRPr="00E9472C">
        <w:rPr>
          <w:rFonts w:ascii="Calibri" w:eastAsia="Cambria" w:hAnsi="Calibri" w:cs="Calibri"/>
          <w:u w:val="single"/>
          <w:lang w:eastAsia="en-US"/>
        </w:rPr>
        <w:t>the Tesla overshot its orbit</w:t>
      </w:r>
      <w:r w:rsidRPr="00E9472C">
        <w:rPr>
          <w:rFonts w:ascii="Calibri" w:eastAsia="Cambria" w:hAnsi="Calibri" w:cs="Calibri"/>
          <w:sz w:val="16"/>
          <w:lang w:eastAsia="en-US"/>
        </w:rPr>
        <w:t>. At the time of writing</w:t>
      </w:r>
      <w:r w:rsidRPr="00E9472C">
        <w:rPr>
          <w:rFonts w:ascii="Calibri" w:eastAsia="Cambria" w:hAnsi="Calibri" w:cs="Calibri"/>
          <w:u w:val="single"/>
          <w:lang w:eastAsia="en-US"/>
        </w:rPr>
        <w:t>, it is 88 million miles from Mars, drifting through the darkness of space</w:t>
      </w:r>
      <w:r w:rsidRPr="00E9472C">
        <w:rPr>
          <w:rFonts w:ascii="Calibri" w:eastAsia="Cambria" w:hAnsi="Calibri" w:cs="Calibri"/>
          <w:sz w:val="16"/>
          <w:lang w:eastAsia="en-US"/>
        </w:rPr>
        <w:t xml:space="preserve"> with Bowie on an infinite loop. But </w:t>
      </w:r>
      <w:r w:rsidRPr="00E9472C">
        <w:rPr>
          <w:rFonts w:ascii="Calibri" w:eastAsia="Cambria" w:hAnsi="Calibri" w:cs="Calibri"/>
          <w:u w:val="single"/>
          <w:lang w:eastAsia="en-US"/>
        </w:rPr>
        <w:t>the episode illustrates the first argument against human travel to Mars: contamination</w:t>
      </w:r>
      <w:r w:rsidRPr="00E9472C">
        <w:rPr>
          <w:rFonts w:ascii="Calibri" w:eastAsia="Cambria" w:hAnsi="Calibri" w:cs="Calibri"/>
          <w:sz w:val="16"/>
          <w:lang w:eastAsia="en-US"/>
        </w:rPr>
        <w:t xml:space="preserve">. If humans do eventually land on Mars, they would not arrive alone. They would carry with them their earthly microbes. Trillions of them. </w:t>
      </w:r>
      <w:r w:rsidRPr="00E9472C">
        <w:rPr>
          <w:rFonts w:ascii="Calibri" w:eastAsia="Cambria" w:hAnsi="Calibri" w:cs="Calibri"/>
          <w:u w:val="single"/>
          <w:lang w:eastAsia="en-US"/>
        </w:rPr>
        <w:t xml:space="preserve">There is a real risk that </w:t>
      </w:r>
      <w:r w:rsidRPr="00E9472C">
        <w:rPr>
          <w:rFonts w:ascii="Calibri" w:eastAsia="Cambria" w:hAnsi="Calibri" w:cs="Calibri"/>
          <w:highlight w:val="green"/>
          <w:u w:val="single"/>
          <w:lang w:eastAsia="en-US"/>
        </w:rPr>
        <w:t>some</w:t>
      </w:r>
      <w:r w:rsidRPr="00E9472C">
        <w:rPr>
          <w:rFonts w:ascii="Calibri" w:eastAsia="Cambria" w:hAnsi="Calibri" w:cs="Calibri"/>
          <w:u w:val="single"/>
          <w:lang w:eastAsia="en-US"/>
        </w:rPr>
        <w:t xml:space="preserve"> of these microbes </w:t>
      </w:r>
      <w:r w:rsidRPr="00E9472C">
        <w:rPr>
          <w:rFonts w:ascii="Calibri" w:eastAsia="Cambria" w:hAnsi="Calibri" w:cs="Calibri"/>
          <w:highlight w:val="green"/>
          <w:u w:val="single"/>
          <w:lang w:eastAsia="en-US"/>
        </w:rPr>
        <w:t>could find their way onto the surface of Mars</w:t>
      </w:r>
      <w:r w:rsidRPr="00E9472C">
        <w:rPr>
          <w:rFonts w:ascii="Calibri" w:eastAsia="Cambria" w:hAnsi="Calibri" w:cs="Calibri"/>
          <w:u w:val="single"/>
          <w:lang w:eastAsia="en-US"/>
        </w:rPr>
        <w:t xml:space="preserve"> and, in doing so, confuse</w:t>
      </w:r>
      <w:r w:rsidRPr="00E9472C">
        <w:rPr>
          <w:rFonts w:ascii="Calibri" w:eastAsia="Cambria" w:hAnsi="Calibri" w:cs="Calibri"/>
          <w:sz w:val="16"/>
          <w:lang w:eastAsia="en-US"/>
        </w:rPr>
        <w:t xml:space="preserve"> – perhaps irreversibly so –</w:t>
      </w:r>
      <w:r w:rsidRPr="00E9472C">
        <w:rPr>
          <w:rFonts w:ascii="Calibri" w:eastAsia="Cambria" w:hAnsi="Calibri" w:cs="Calibri"/>
          <w:u w:val="single"/>
          <w:lang w:eastAsia="en-US"/>
        </w:rPr>
        <w:t xml:space="preserve"> the search for Martian life.</w:t>
      </w:r>
      <w:r w:rsidRPr="00E9472C">
        <w:rPr>
          <w:rFonts w:ascii="Calibri" w:eastAsia="Cambria" w:hAnsi="Calibri" w:cs="Calibri"/>
          <w:sz w:val="16"/>
          <w:lang w:eastAsia="en-US"/>
        </w:rPr>
        <w:t xml:space="preserve"> This is because </w:t>
      </w:r>
      <w:r w:rsidRPr="00E9472C">
        <w:rPr>
          <w:rFonts w:ascii="Calibri" w:eastAsia="Cambria" w:hAnsi="Calibri" w:cs="Calibri"/>
          <w:highlight w:val="green"/>
          <w:u w:val="single"/>
          <w:lang w:eastAsia="en-US"/>
        </w:rPr>
        <w:t>we wouldn't be able to distinguish indigenous life from</w:t>
      </w:r>
      <w:r w:rsidRPr="00E9472C">
        <w:rPr>
          <w:rFonts w:ascii="Calibri" w:eastAsia="Cambria" w:hAnsi="Calibri" w:cs="Calibri"/>
          <w:u w:val="single"/>
          <w:lang w:eastAsia="en-US"/>
        </w:rPr>
        <w:t xml:space="preserve"> the </w:t>
      </w:r>
      <w:r w:rsidRPr="00E9472C">
        <w:rPr>
          <w:rFonts w:ascii="Calibri" w:eastAsia="Cambria" w:hAnsi="Calibri" w:cs="Calibri"/>
          <w:highlight w:val="green"/>
          <w:u w:val="single"/>
          <w:lang w:eastAsia="en-US"/>
        </w:rPr>
        <w:t>microbes we'd brought</w:t>
      </w:r>
      <w:r w:rsidRPr="00E9472C">
        <w:rPr>
          <w:rFonts w:ascii="Calibri" w:eastAsia="Cambria" w:hAnsi="Calibri" w:cs="Calibri"/>
          <w:u w:val="single"/>
          <w:lang w:eastAsia="en-US"/>
        </w:rPr>
        <w:t xml:space="preserve"> with us. </w:t>
      </w:r>
      <w:r w:rsidRPr="00E9472C">
        <w:rPr>
          <w:rFonts w:ascii="Calibri" w:eastAsia="Cambria" w:hAnsi="Calibri" w:cs="Calibri"/>
          <w:highlight w:val="green"/>
          <w:u w:val="single"/>
          <w:lang w:eastAsia="en-US"/>
        </w:rPr>
        <w:t>Our presence</w:t>
      </w:r>
      <w:r w:rsidRPr="00E9472C">
        <w:rPr>
          <w:rFonts w:ascii="Calibri" w:eastAsia="Cambria" w:hAnsi="Calibri" w:cs="Calibri"/>
          <w:u w:val="single"/>
          <w:lang w:eastAsia="en-US"/>
        </w:rPr>
        <w:t xml:space="preserve"> on Mars </w:t>
      </w:r>
      <w:r w:rsidRPr="00E9472C">
        <w:rPr>
          <w:rFonts w:ascii="Calibri" w:eastAsia="Cambria" w:hAnsi="Calibri" w:cs="Calibri"/>
          <w:highlight w:val="green"/>
          <w:u w:val="single"/>
          <w:lang w:eastAsia="en-US"/>
        </w:rPr>
        <w:t>could jeopardise</w:t>
      </w:r>
      <w:r w:rsidRPr="00E9472C">
        <w:rPr>
          <w:rFonts w:ascii="Calibri" w:eastAsia="Cambria" w:hAnsi="Calibri" w:cs="Calibri"/>
          <w:u w:val="single"/>
          <w:lang w:eastAsia="en-US"/>
        </w:rPr>
        <w:t xml:space="preserve"> one of our main reasons for being there – </w:t>
      </w:r>
      <w:r w:rsidRPr="00E9472C">
        <w:rPr>
          <w:rFonts w:ascii="Calibri" w:eastAsia="Cambria" w:hAnsi="Calibri" w:cs="Calibri"/>
          <w:highlight w:val="green"/>
          <w:u w:val="single"/>
          <w:lang w:eastAsia="en-US"/>
        </w:rPr>
        <w:t xml:space="preserve">the </w:t>
      </w:r>
      <w:r w:rsidRPr="00E9472C">
        <w:rPr>
          <w:rFonts w:ascii="Calibri" w:eastAsia="Cambria" w:hAnsi="Calibri" w:cs="Calibri"/>
          <w:b/>
          <w:iCs/>
          <w:highlight w:val="green"/>
          <w:u w:val="single"/>
          <w:lang w:eastAsia="en-US"/>
        </w:rPr>
        <w:t>search for life.</w:t>
      </w:r>
      <w:r w:rsidRPr="00E9472C">
        <w:rPr>
          <w:rFonts w:ascii="Calibri" w:eastAsia="Cambria" w:hAnsi="Calibri" w:cs="Calibri"/>
          <w:u w:val="single"/>
          <w:lang w:eastAsia="en-US"/>
        </w:rPr>
        <w:t xml:space="preserve"> </w:t>
      </w:r>
      <w:r w:rsidRPr="00E9472C">
        <w:rPr>
          <w:rFonts w:ascii="Calibri" w:eastAsia="Cambria" w:hAnsi="Calibri" w:cs="Calibri"/>
          <w:sz w:val="16"/>
          <w:lang w:eastAsia="en-US"/>
        </w:rPr>
        <w:t xml:space="preserve">Furthermore, </w:t>
      </w:r>
      <w:r w:rsidRPr="00E9472C">
        <w:rPr>
          <w:rFonts w:ascii="Calibri" w:eastAsia="Cambria" w:hAnsi="Calibri" w:cs="Calibri"/>
          <w:u w:val="single"/>
          <w:lang w:eastAsia="en-US"/>
        </w:rPr>
        <w:t>there is no one way of knowing how our microbes may react with the vulnerable Martian ecosystem</w:t>
      </w:r>
      <w:r w:rsidRPr="00E9472C">
        <w:rPr>
          <w:rFonts w:ascii="Calibri" w:eastAsia="Cambria" w:hAnsi="Calibri" w:cs="Calibri"/>
          <w:sz w:val="16"/>
          <w:lang w:eastAsia="en-US"/>
        </w:rPr>
        <w:t>. In Cosmos, the late Carl Sagan wrote, “</w:t>
      </w:r>
      <w:r w:rsidRPr="00E9472C">
        <w:rPr>
          <w:rFonts w:ascii="Calibri" w:eastAsia="Cambria" w:hAnsi="Calibri" w:cs="Calibri"/>
          <w:highlight w:val="green"/>
          <w:u w:val="single"/>
          <w:lang w:eastAsia="en-US"/>
        </w:rPr>
        <w:t>If there is life on Mars</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I believe we should do nothing with Mars. </w:t>
      </w:r>
      <w:r w:rsidRPr="00E9472C">
        <w:rPr>
          <w:rFonts w:ascii="Calibri" w:eastAsia="Cambria" w:hAnsi="Calibri" w:cs="Calibri"/>
          <w:highlight w:val="green"/>
          <w:u w:val="single"/>
          <w:lang w:eastAsia="en-US"/>
        </w:rPr>
        <w:t>Mars</w:t>
      </w:r>
      <w:r w:rsidRPr="00E9472C">
        <w:rPr>
          <w:rFonts w:ascii="Calibri" w:eastAsia="Cambria" w:hAnsi="Calibri" w:cs="Calibri"/>
          <w:u w:val="single"/>
          <w:lang w:eastAsia="en-US"/>
        </w:rPr>
        <w:t xml:space="preserve"> then </w:t>
      </w:r>
      <w:r w:rsidRPr="00E9472C">
        <w:rPr>
          <w:rFonts w:ascii="Calibri" w:eastAsia="Cambria" w:hAnsi="Calibri" w:cs="Calibri"/>
          <w:highlight w:val="green"/>
          <w:u w:val="single"/>
          <w:lang w:eastAsia="en-US"/>
        </w:rPr>
        <w:t>belongs to the Martians</w:t>
      </w:r>
      <w:r w:rsidRPr="00E9472C">
        <w:rPr>
          <w:rFonts w:ascii="Calibri" w:eastAsia="Cambria" w:hAnsi="Calibri" w:cs="Calibri"/>
          <w:sz w:val="16"/>
          <w:highlight w:val="green"/>
          <w:lang w:eastAsia="en-US"/>
        </w:rPr>
        <w:t xml:space="preserve">, </w:t>
      </w:r>
      <w:r w:rsidRPr="00E9472C">
        <w:rPr>
          <w:rFonts w:ascii="Calibri" w:eastAsia="Cambria" w:hAnsi="Calibri" w:cs="Calibri"/>
          <w:b/>
          <w:iCs/>
          <w:u w:val="single"/>
          <w:lang w:eastAsia="en-US"/>
        </w:rPr>
        <w:t>even if the Martians are only microbes</w:t>
      </w:r>
      <w:r w:rsidRPr="00E9472C">
        <w:rPr>
          <w:rFonts w:ascii="Calibri" w:eastAsia="Cambria" w:hAnsi="Calibri" w:cs="Calibri"/>
          <w:sz w:val="16"/>
          <w:lang w:eastAsia="en-US"/>
        </w:rPr>
        <w:t xml:space="preserve"> … </w:t>
      </w:r>
      <w:r w:rsidRPr="00E9472C">
        <w:rPr>
          <w:rFonts w:ascii="Calibri" w:eastAsia="Cambria" w:hAnsi="Calibri" w:cs="Calibri"/>
          <w:u w:val="single"/>
          <w:lang w:eastAsia="en-US"/>
        </w:rPr>
        <w:t xml:space="preserve">the </w:t>
      </w:r>
      <w:r w:rsidRPr="00E9472C">
        <w:rPr>
          <w:rFonts w:ascii="Calibri" w:eastAsia="Cambria" w:hAnsi="Calibri" w:cs="Calibri"/>
          <w:highlight w:val="green"/>
          <w:u w:val="single"/>
          <w:lang w:eastAsia="en-US"/>
        </w:rPr>
        <w:t>preservation of that life must</w:t>
      </w:r>
      <w:r w:rsidRPr="00E9472C">
        <w:rPr>
          <w:rFonts w:ascii="Calibri" w:eastAsia="Cambria" w:hAnsi="Calibri" w:cs="Calibri"/>
          <w:sz w:val="16"/>
          <w:lang w:eastAsia="en-US"/>
        </w:rPr>
        <w:t xml:space="preserve">, I think, </w:t>
      </w:r>
      <w:r w:rsidRPr="00E9472C">
        <w:rPr>
          <w:rFonts w:ascii="Calibri" w:eastAsia="Cambria" w:hAnsi="Calibri" w:cs="Calibri"/>
          <w:b/>
          <w:iCs/>
          <w:highlight w:val="green"/>
          <w:u w:val="single"/>
          <w:lang w:eastAsia="en-US"/>
        </w:rPr>
        <w:t xml:space="preserve">supersede any other </w:t>
      </w:r>
      <w:r w:rsidRPr="00E9472C">
        <w:rPr>
          <w:rFonts w:ascii="Calibri" w:eastAsia="Cambria" w:hAnsi="Calibri" w:cs="Calibri"/>
          <w:b/>
          <w:iCs/>
          <w:u w:val="single"/>
          <w:lang w:eastAsia="en-US"/>
        </w:rPr>
        <w:t xml:space="preserve">possible </w:t>
      </w:r>
      <w:r w:rsidRPr="00E9472C">
        <w:rPr>
          <w:rFonts w:ascii="Calibri" w:eastAsia="Cambria" w:hAnsi="Calibri" w:cs="Calibri"/>
          <w:b/>
          <w:iCs/>
          <w:highlight w:val="green"/>
          <w:u w:val="single"/>
          <w:lang w:eastAsia="en-US"/>
        </w:rPr>
        <w:t>use</w:t>
      </w:r>
      <w:r w:rsidRPr="00E9472C">
        <w:rPr>
          <w:rFonts w:ascii="Calibri" w:eastAsia="Cambria" w:hAnsi="Calibri" w:cs="Calibri"/>
          <w:b/>
          <w:iCs/>
          <w:u w:val="single"/>
          <w:lang w:eastAsia="en-US"/>
        </w:rPr>
        <w:t xml:space="preserve"> of Mars</w:t>
      </w:r>
      <w:r w:rsidRPr="00E9472C">
        <w:rPr>
          <w:rFonts w:ascii="Calibri" w:eastAsia="Cambria" w:hAnsi="Calibri" w:cs="Calibri"/>
          <w:sz w:val="16"/>
          <w:lang w:eastAsia="en-US"/>
        </w:rPr>
        <w:t>.”</w:t>
      </w:r>
    </w:p>
    <w:p w14:paraId="7CF313C6" w14:textId="77777777" w:rsidR="00E9472C" w:rsidRPr="00E9472C" w:rsidRDefault="00E9472C" w:rsidP="00E9472C">
      <w:pPr>
        <w:rPr>
          <w:rFonts w:ascii="Calibri" w:eastAsia="Cambria" w:hAnsi="Calibri" w:cs="Calibri"/>
          <w:sz w:val="16"/>
          <w:lang w:eastAsia="en-US"/>
        </w:rPr>
      </w:pPr>
    </w:p>
    <w:p w14:paraId="144A875F" w14:textId="77777777" w:rsidR="00E9472C" w:rsidRPr="00E9472C" w:rsidRDefault="00E9472C" w:rsidP="00E9472C">
      <w:pPr>
        <w:keepNext/>
        <w:keepLines/>
        <w:spacing w:before="40" w:after="0"/>
        <w:outlineLvl w:val="3"/>
        <w:rPr>
          <w:rFonts w:ascii="Calibri" w:eastAsia="DengXian Light" w:hAnsi="Calibri" w:cs="Times New Roman"/>
          <w:b/>
          <w:iCs/>
          <w:sz w:val="26"/>
          <w:u w:val="single"/>
          <w:lang w:eastAsia="en-US"/>
        </w:rPr>
      </w:pPr>
      <w:r w:rsidRPr="00E9472C">
        <w:rPr>
          <w:rFonts w:ascii="Calibri" w:eastAsia="DengXian Light" w:hAnsi="Calibri" w:cs="Times New Roman"/>
          <w:b/>
          <w:iCs/>
          <w:sz w:val="26"/>
          <w:lang w:eastAsia="en-US"/>
        </w:rPr>
        <w:t xml:space="preserve">Organisms in space can surpass the immune systems of Earth creatures – colonization is a </w:t>
      </w:r>
      <w:r w:rsidRPr="00E9472C">
        <w:rPr>
          <w:rFonts w:ascii="Calibri" w:eastAsia="DengXian Light" w:hAnsi="Calibri" w:cs="Times New Roman"/>
          <w:b/>
          <w:iCs/>
          <w:sz w:val="26"/>
          <w:u w:val="single"/>
          <w:lang w:eastAsia="en-US"/>
        </w:rPr>
        <w:t>biosecurity risk</w:t>
      </w:r>
    </w:p>
    <w:p w14:paraId="0A38057B"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b/>
          <w:bCs/>
          <w:sz w:val="26"/>
          <w:lang w:eastAsia="en-US"/>
        </w:rPr>
        <w:t>Smith et al. 20</w:t>
      </w:r>
      <w:r w:rsidRPr="00E9472C">
        <w:rPr>
          <w:rFonts w:ascii="Calibri" w:eastAsia="Calibri" w:hAnsi="Calibri" w:cs="Calibri"/>
          <w:lang w:eastAsia="en-US"/>
        </w:rPr>
        <w:t xml:space="preserve"> [Adam Smith, Science and Technology reporter for The Independent. Harry Cockburn, newsdesk editor for The Independent. "Space germs could pose threat to mammals’ immune systems, scientists warn." Independent, 7-23-2020, accessed 2-17-2022, https://www.independent.co.uk/life-style/gadgets-and-tech/news/alien-germs-human-cells-immune-system-science-a9633811.html] HWIC</w:t>
      </w:r>
    </w:p>
    <w:p w14:paraId="2236FB7B" w14:textId="77777777" w:rsidR="00E9472C" w:rsidRPr="00E9472C" w:rsidRDefault="00E9472C" w:rsidP="00E9472C">
      <w:pPr>
        <w:rPr>
          <w:rFonts w:ascii="Calibri" w:eastAsia="Calibri" w:hAnsi="Calibri" w:cs="Calibri"/>
          <w:u w:val="single"/>
          <w:lang w:eastAsia="en-US"/>
        </w:rPr>
      </w:pPr>
      <w:r w:rsidRPr="00E9472C">
        <w:rPr>
          <w:rFonts w:ascii="Calibri" w:eastAsia="Calibri" w:hAnsi="Calibri" w:cs="Calibri"/>
          <w:lang w:eastAsia="en-US"/>
        </w:rPr>
        <w:t xml:space="preserve">Just as the Martians in HG Wells’ novel The War of the Worlds are finally slain by “disease bacteria” on Earth, scientists now suggest </w:t>
      </w:r>
      <w:r w:rsidRPr="00E9472C">
        <w:rPr>
          <w:rFonts w:ascii="Calibri" w:eastAsia="Calibri" w:hAnsi="Calibri" w:cs="Calibri"/>
          <w:u w:val="single"/>
          <w:lang w:eastAsia="en-US"/>
        </w:rPr>
        <w:t xml:space="preserve">humans and other </w:t>
      </w:r>
      <w:r w:rsidRPr="00E9472C">
        <w:rPr>
          <w:rFonts w:ascii="Calibri" w:eastAsia="Calibri" w:hAnsi="Calibri" w:cs="Calibri"/>
          <w:highlight w:val="green"/>
          <w:u w:val="single"/>
          <w:lang w:eastAsia="en-US"/>
        </w:rPr>
        <w:t>mammals could struggle to fight germs from other planets</w:t>
      </w:r>
      <w:r w:rsidRPr="00E9472C">
        <w:rPr>
          <w:rFonts w:ascii="Calibri" w:eastAsia="Calibri" w:hAnsi="Calibri" w:cs="Calibri"/>
          <w:u w:val="single"/>
          <w:lang w:eastAsia="en-US"/>
        </w:rPr>
        <w:t>.</w:t>
      </w:r>
    </w:p>
    <w:p w14:paraId="325A4F36"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lang w:eastAsia="en-US"/>
        </w:rPr>
        <w:t xml:space="preserve">Given the right conditions and mixture of elements, </w:t>
      </w:r>
      <w:r w:rsidRPr="00E9472C">
        <w:rPr>
          <w:rFonts w:ascii="Calibri" w:eastAsia="Calibri" w:hAnsi="Calibri" w:cs="Calibri"/>
          <w:u w:val="single"/>
          <w:lang w:eastAsia="en-US"/>
        </w:rPr>
        <w:t>it is conceivable that microorganisms such as bacteria and viruses could exist beyond Earth</w:t>
      </w:r>
      <w:r w:rsidRPr="00E9472C">
        <w:rPr>
          <w:rFonts w:ascii="Calibri" w:eastAsia="Calibri" w:hAnsi="Calibri" w:cs="Calibri"/>
          <w:lang w:eastAsia="en-US"/>
        </w:rPr>
        <w:t xml:space="preserve">, and </w:t>
      </w:r>
      <w:r w:rsidRPr="00E9472C">
        <w:rPr>
          <w:rFonts w:ascii="Calibri" w:eastAsia="Calibri" w:hAnsi="Calibri" w:cs="Calibri"/>
          <w:u w:val="single"/>
          <w:lang w:eastAsia="en-US"/>
        </w:rPr>
        <w:t>there are plans to search for signs of them on Mars</w:t>
      </w:r>
      <w:r w:rsidRPr="00E9472C">
        <w:rPr>
          <w:rFonts w:ascii="Calibri" w:eastAsia="Calibri" w:hAnsi="Calibri" w:cs="Calibri"/>
          <w:lang w:eastAsia="en-US"/>
        </w:rPr>
        <w:t xml:space="preserve"> and some of Saturn and Jupiter’s moons.</w:t>
      </w:r>
    </w:p>
    <w:p w14:paraId="4D9DA6EE"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highlight w:val="green"/>
          <w:u w:val="single"/>
          <w:lang w:eastAsia="en-US"/>
        </w:rPr>
        <w:t>Alien life</w:t>
      </w:r>
      <w:r w:rsidRPr="00E9472C">
        <w:rPr>
          <w:rFonts w:ascii="Calibri" w:eastAsia="Calibri" w:hAnsi="Calibri" w:cs="Calibri"/>
          <w:u w:val="single"/>
          <w:lang w:eastAsia="en-US"/>
        </w:rPr>
        <w:t xml:space="preserve"> forms </w:t>
      </w:r>
      <w:r w:rsidRPr="00E9472C">
        <w:rPr>
          <w:rFonts w:ascii="Calibri" w:eastAsia="Calibri" w:hAnsi="Calibri" w:cs="Calibri"/>
          <w:highlight w:val="green"/>
          <w:u w:val="single"/>
          <w:lang w:eastAsia="en-US"/>
        </w:rPr>
        <w:t>could</w:t>
      </w:r>
      <w:r w:rsidRPr="00E9472C">
        <w:rPr>
          <w:rFonts w:ascii="Calibri" w:eastAsia="Calibri" w:hAnsi="Calibri" w:cs="Calibri"/>
          <w:lang w:eastAsia="en-US"/>
        </w:rPr>
        <w:t xml:space="preserve"> theoretically </w:t>
      </w:r>
      <w:r w:rsidRPr="00E9472C">
        <w:rPr>
          <w:rFonts w:ascii="Calibri" w:eastAsia="Calibri" w:hAnsi="Calibri" w:cs="Calibri"/>
          <w:highlight w:val="green"/>
          <w:u w:val="single"/>
          <w:lang w:eastAsia="en-US"/>
        </w:rPr>
        <w:t>be composed of different amino acids</w:t>
      </w:r>
      <w:r w:rsidRPr="00E9472C">
        <w:rPr>
          <w:rFonts w:ascii="Calibri" w:eastAsia="Calibri" w:hAnsi="Calibri" w:cs="Calibri"/>
          <w:u w:val="single"/>
          <w:lang w:eastAsia="en-US"/>
        </w:rPr>
        <w:t xml:space="preserve"> to those familiar to us on Earth</w:t>
      </w:r>
      <w:r w:rsidRPr="00E9472C">
        <w:rPr>
          <w:rFonts w:ascii="Calibri" w:eastAsia="Calibri" w:hAnsi="Calibri" w:cs="Calibri"/>
          <w:lang w:eastAsia="en-US"/>
        </w:rPr>
        <w:t>.</w:t>
      </w:r>
    </w:p>
    <w:p w14:paraId="3419C9E9"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lang w:eastAsia="en-US"/>
        </w:rPr>
        <w:t>Amino acids are the fundamental organic compounds which form the basis for all life as we know it, and are made up of nitrogen, carbon, hydrogen and oxygen.</w:t>
      </w:r>
    </w:p>
    <w:p w14:paraId="5C63B421" w14:textId="77777777" w:rsidR="00E9472C" w:rsidRPr="00E9472C" w:rsidRDefault="00E9472C" w:rsidP="00E9472C">
      <w:pPr>
        <w:rPr>
          <w:rFonts w:ascii="Calibri" w:eastAsia="Calibri" w:hAnsi="Calibri" w:cs="Calibri"/>
          <w:u w:val="single"/>
          <w:lang w:eastAsia="en-US"/>
        </w:rPr>
      </w:pPr>
      <w:r w:rsidRPr="00E9472C">
        <w:rPr>
          <w:rFonts w:ascii="Calibri" w:eastAsia="Calibri" w:hAnsi="Calibri" w:cs="Calibri"/>
          <w:highlight w:val="green"/>
          <w:u w:val="single"/>
          <w:lang w:eastAsia="en-US"/>
        </w:rPr>
        <w:t>Scientists</w:t>
      </w:r>
      <w:r w:rsidRPr="00E9472C">
        <w:rPr>
          <w:rFonts w:ascii="Calibri" w:eastAsia="Calibri" w:hAnsi="Calibri" w:cs="Calibri"/>
          <w:lang w:eastAsia="en-US"/>
        </w:rPr>
        <w:t xml:space="preserve"> from the universities of Aberdeen and Exeter </w:t>
      </w:r>
      <w:r w:rsidRPr="00E9472C">
        <w:rPr>
          <w:rFonts w:ascii="Calibri" w:eastAsia="Calibri" w:hAnsi="Calibri" w:cs="Calibri"/>
          <w:highlight w:val="green"/>
          <w:u w:val="single"/>
          <w:lang w:eastAsia="en-US"/>
        </w:rPr>
        <w:t>tested how</w:t>
      </w:r>
      <w:r w:rsidRPr="00E9472C">
        <w:rPr>
          <w:rFonts w:ascii="Calibri" w:eastAsia="Calibri" w:hAnsi="Calibri" w:cs="Calibri"/>
          <w:u w:val="single"/>
          <w:lang w:eastAsia="en-US"/>
        </w:rPr>
        <w:t xml:space="preserve"> mammal </w:t>
      </w:r>
      <w:r w:rsidRPr="00E9472C">
        <w:rPr>
          <w:rFonts w:ascii="Calibri" w:eastAsia="Calibri" w:hAnsi="Calibri" w:cs="Calibri"/>
          <w:highlight w:val="green"/>
          <w:u w:val="single"/>
          <w:lang w:eastAsia="en-US"/>
        </w:rPr>
        <w:t>immune cells responded</w:t>
      </w:r>
      <w:r w:rsidRPr="00E9472C">
        <w:rPr>
          <w:rFonts w:ascii="Calibri" w:eastAsia="Calibri" w:hAnsi="Calibri" w:cs="Calibri"/>
          <w:u w:val="single"/>
          <w:lang w:eastAsia="en-US"/>
        </w:rPr>
        <w:t xml:space="preserve"> to peptides containing two </w:t>
      </w:r>
      <w:r w:rsidRPr="00E9472C">
        <w:rPr>
          <w:rFonts w:ascii="Calibri" w:eastAsia="Calibri" w:hAnsi="Calibri" w:cs="Calibri"/>
          <w:highlight w:val="green"/>
          <w:u w:val="single"/>
          <w:lang w:eastAsia="en-US"/>
        </w:rPr>
        <w:t>amino acids that are rare on Earth but</w:t>
      </w:r>
      <w:r w:rsidRPr="00E9472C">
        <w:rPr>
          <w:rFonts w:ascii="Calibri" w:eastAsia="Calibri" w:hAnsi="Calibri" w:cs="Calibri"/>
          <w:u w:val="single"/>
          <w:lang w:eastAsia="en-US"/>
        </w:rPr>
        <w:t xml:space="preserve"> are </w:t>
      </w:r>
      <w:r w:rsidRPr="00E9472C">
        <w:rPr>
          <w:rFonts w:ascii="Calibri" w:eastAsia="Calibri" w:hAnsi="Calibri" w:cs="Calibri"/>
          <w:highlight w:val="green"/>
          <w:u w:val="single"/>
          <w:lang w:eastAsia="en-US"/>
        </w:rPr>
        <w:t>commonly found on meteorites.</w:t>
      </w:r>
    </w:p>
    <w:p w14:paraId="78023093"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u w:val="single"/>
          <w:lang w:eastAsia="en-US"/>
        </w:rPr>
        <w:t>The amino acids</w:t>
      </w:r>
      <w:r w:rsidRPr="00E9472C">
        <w:rPr>
          <w:rFonts w:ascii="Calibri" w:eastAsia="Calibri" w:hAnsi="Calibri" w:cs="Calibri"/>
          <w:lang w:eastAsia="en-US"/>
        </w:rPr>
        <w:t xml:space="preserve"> “isovaline” and “α-aminoisobutyric acid” </w:t>
      </w:r>
      <w:r w:rsidRPr="00E9472C">
        <w:rPr>
          <w:rFonts w:ascii="Calibri" w:eastAsia="Calibri" w:hAnsi="Calibri" w:cs="Calibri"/>
          <w:u w:val="single"/>
          <w:lang w:eastAsia="en-US"/>
        </w:rPr>
        <w:t>were introduced to mice, which have immune systems similar to humans</w:t>
      </w:r>
      <w:r w:rsidRPr="00E9472C">
        <w:rPr>
          <w:rFonts w:ascii="Calibri" w:eastAsia="Calibri" w:hAnsi="Calibri" w:cs="Calibri"/>
          <w:lang w:eastAsia="en-US"/>
        </w:rPr>
        <w:t>.</w:t>
      </w:r>
    </w:p>
    <w:p w14:paraId="070E6866"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lang w:eastAsia="en-US"/>
        </w:rPr>
        <w:t xml:space="preserve">They found that </w:t>
      </w:r>
      <w:r w:rsidRPr="00E9472C">
        <w:rPr>
          <w:rFonts w:ascii="Calibri" w:eastAsia="Calibri" w:hAnsi="Calibri" w:cs="Calibri"/>
          <w:u w:val="single"/>
          <w:lang w:eastAsia="en-US"/>
        </w:rPr>
        <w:t xml:space="preserve">those mice’s </w:t>
      </w:r>
      <w:r w:rsidRPr="00E9472C">
        <w:rPr>
          <w:rFonts w:ascii="Calibri" w:eastAsia="Calibri" w:hAnsi="Calibri" w:cs="Calibri"/>
          <w:highlight w:val="green"/>
          <w:u w:val="single"/>
          <w:lang w:eastAsia="en-US"/>
        </w:rPr>
        <w:t>immune systems responded to</w:t>
      </w:r>
      <w:r w:rsidRPr="00E9472C">
        <w:rPr>
          <w:rFonts w:ascii="Calibri" w:eastAsia="Calibri" w:hAnsi="Calibri" w:cs="Calibri"/>
          <w:u w:val="single"/>
          <w:lang w:eastAsia="en-US"/>
        </w:rPr>
        <w:t xml:space="preserve"> the </w:t>
      </w:r>
      <w:r w:rsidRPr="00E9472C">
        <w:rPr>
          <w:rFonts w:ascii="Calibri" w:eastAsia="Calibri" w:hAnsi="Calibri" w:cs="Calibri"/>
          <w:highlight w:val="green"/>
          <w:u w:val="single"/>
          <w:lang w:eastAsia="en-US"/>
        </w:rPr>
        <w:t>“alien” peptides in a way</w:t>
      </w:r>
      <w:r w:rsidRPr="00E9472C">
        <w:rPr>
          <w:rFonts w:ascii="Calibri" w:eastAsia="Calibri" w:hAnsi="Calibri" w:cs="Calibri"/>
          <w:u w:val="single"/>
          <w:lang w:eastAsia="en-US"/>
        </w:rPr>
        <w:t xml:space="preserve"> that was </w:t>
      </w:r>
      <w:r w:rsidRPr="00E9472C">
        <w:rPr>
          <w:rFonts w:ascii="Calibri" w:eastAsia="Calibri" w:hAnsi="Calibri" w:cs="Calibri"/>
          <w:highlight w:val="green"/>
          <w:u w:val="single"/>
          <w:lang w:eastAsia="en-US"/>
        </w:rPr>
        <w:t>“less efficient” than to germs from this planet</w:t>
      </w:r>
      <w:r w:rsidRPr="00E9472C">
        <w:rPr>
          <w:rFonts w:ascii="Calibri" w:eastAsia="Calibri" w:hAnsi="Calibri" w:cs="Calibri"/>
          <w:lang w:eastAsia="en-US"/>
        </w:rPr>
        <w:t>.</w:t>
      </w:r>
    </w:p>
    <w:p w14:paraId="4EC7C13C"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u w:val="single"/>
          <w:lang w:eastAsia="en-US"/>
        </w:rPr>
        <w:t>The research team examined mammalian T cells</w:t>
      </w:r>
      <w:r w:rsidRPr="00E9472C">
        <w:rPr>
          <w:rFonts w:ascii="Calibri" w:eastAsia="Calibri" w:hAnsi="Calibri" w:cs="Calibri"/>
          <w:lang w:eastAsia="en-US"/>
        </w:rPr>
        <w:t>, which normally work to kill pathogenic bodies, and can recruit other cells to fight off invading diseases.</w:t>
      </w:r>
    </w:p>
    <w:p w14:paraId="604CECC4" w14:textId="77777777" w:rsidR="00E9472C" w:rsidRPr="00E9472C" w:rsidRDefault="00E9472C" w:rsidP="00E9472C">
      <w:pPr>
        <w:rPr>
          <w:rFonts w:ascii="Calibri" w:eastAsia="Calibri" w:hAnsi="Calibri" w:cs="Calibri"/>
          <w:u w:val="single"/>
          <w:lang w:eastAsia="en-US"/>
        </w:rPr>
      </w:pPr>
      <w:r w:rsidRPr="00E9472C">
        <w:rPr>
          <w:rFonts w:ascii="Calibri" w:eastAsia="Calibri" w:hAnsi="Calibri" w:cs="Calibri"/>
          <w:u w:val="single"/>
          <w:lang w:eastAsia="en-US"/>
        </w:rPr>
        <w:t xml:space="preserve">But when the scientists introduced the amino acids found on the meteorites, </w:t>
      </w:r>
      <w:r w:rsidRPr="00E9472C">
        <w:rPr>
          <w:rFonts w:ascii="Calibri" w:eastAsia="Calibri" w:hAnsi="Calibri" w:cs="Calibri"/>
          <w:highlight w:val="green"/>
          <w:u w:val="single"/>
          <w:lang w:eastAsia="en-US"/>
        </w:rPr>
        <w:t>the T cell response was less efficient, with activation</w:t>
      </w:r>
      <w:r w:rsidRPr="00E9472C">
        <w:rPr>
          <w:rFonts w:ascii="Calibri" w:eastAsia="Calibri" w:hAnsi="Calibri" w:cs="Calibri"/>
          <w:u w:val="single"/>
          <w:lang w:eastAsia="en-US"/>
        </w:rPr>
        <w:t xml:space="preserve"> levels </w:t>
      </w:r>
      <w:r w:rsidRPr="00E9472C">
        <w:rPr>
          <w:rFonts w:ascii="Calibri" w:eastAsia="Calibri" w:hAnsi="Calibri" w:cs="Calibri"/>
          <w:highlight w:val="green"/>
          <w:u w:val="single"/>
          <w:lang w:eastAsia="en-US"/>
        </w:rPr>
        <w:t>of 15</w:t>
      </w:r>
      <w:r w:rsidRPr="00E9472C">
        <w:rPr>
          <w:rFonts w:ascii="Calibri" w:eastAsia="Calibri" w:hAnsi="Calibri" w:cs="Calibri"/>
          <w:u w:val="single"/>
          <w:lang w:eastAsia="en-US"/>
        </w:rPr>
        <w:t xml:space="preserve"> per cent </w:t>
      </w:r>
      <w:r w:rsidRPr="00E9472C">
        <w:rPr>
          <w:rFonts w:ascii="Calibri" w:eastAsia="Calibri" w:hAnsi="Calibri" w:cs="Calibri"/>
          <w:highlight w:val="green"/>
          <w:u w:val="single"/>
          <w:lang w:eastAsia="en-US"/>
        </w:rPr>
        <w:t>and 61 per cent</w:t>
      </w:r>
      <w:r w:rsidRPr="00E9472C">
        <w:rPr>
          <w:rFonts w:ascii="Calibri" w:eastAsia="Calibri" w:hAnsi="Calibri" w:cs="Calibri"/>
          <w:u w:val="single"/>
          <w:lang w:eastAsia="en-US"/>
        </w:rPr>
        <w:t xml:space="preserve"> – </w:t>
      </w:r>
      <w:r w:rsidRPr="00E9472C">
        <w:rPr>
          <w:rFonts w:ascii="Calibri" w:eastAsia="Calibri" w:hAnsi="Calibri" w:cs="Calibri"/>
          <w:highlight w:val="green"/>
          <w:u w:val="single"/>
          <w:lang w:eastAsia="en-US"/>
        </w:rPr>
        <w:t>compared to 82</w:t>
      </w:r>
      <w:r w:rsidRPr="00E9472C">
        <w:rPr>
          <w:rFonts w:ascii="Calibri" w:eastAsia="Calibri" w:hAnsi="Calibri" w:cs="Calibri"/>
          <w:u w:val="single"/>
          <w:lang w:eastAsia="en-US"/>
        </w:rPr>
        <w:t xml:space="preserve"> per cent </w:t>
      </w:r>
      <w:r w:rsidRPr="00E9472C">
        <w:rPr>
          <w:rFonts w:ascii="Calibri" w:eastAsia="Calibri" w:hAnsi="Calibri" w:cs="Calibri"/>
          <w:highlight w:val="green"/>
          <w:u w:val="single"/>
          <w:lang w:eastAsia="en-US"/>
        </w:rPr>
        <w:t>and 91</w:t>
      </w:r>
      <w:r w:rsidRPr="00E9472C">
        <w:rPr>
          <w:rFonts w:ascii="Calibri" w:eastAsia="Calibri" w:hAnsi="Calibri" w:cs="Calibri"/>
          <w:u w:val="single"/>
          <w:lang w:eastAsia="en-US"/>
        </w:rPr>
        <w:t xml:space="preserve"> per cent </w:t>
      </w:r>
      <w:r w:rsidRPr="00E9472C">
        <w:rPr>
          <w:rFonts w:ascii="Calibri" w:eastAsia="Calibri" w:hAnsi="Calibri" w:cs="Calibri"/>
          <w:highlight w:val="green"/>
          <w:u w:val="single"/>
          <w:lang w:eastAsia="en-US"/>
        </w:rPr>
        <w:t>when exposed to</w:t>
      </w:r>
      <w:r w:rsidRPr="00E9472C">
        <w:rPr>
          <w:rFonts w:ascii="Calibri" w:eastAsia="Calibri" w:hAnsi="Calibri" w:cs="Calibri"/>
          <w:u w:val="single"/>
          <w:lang w:eastAsia="en-US"/>
        </w:rPr>
        <w:t xml:space="preserve"> </w:t>
      </w:r>
      <w:r w:rsidRPr="00E9472C">
        <w:rPr>
          <w:rFonts w:ascii="Calibri" w:eastAsia="Calibri" w:hAnsi="Calibri" w:cs="Calibri"/>
          <w:highlight w:val="green"/>
          <w:u w:val="single"/>
          <w:lang w:eastAsia="en-US"/>
        </w:rPr>
        <w:t>peptides</w:t>
      </w:r>
      <w:r w:rsidRPr="00E9472C">
        <w:rPr>
          <w:rFonts w:ascii="Calibri" w:eastAsia="Calibri" w:hAnsi="Calibri" w:cs="Calibri"/>
          <w:u w:val="single"/>
          <w:lang w:eastAsia="en-US"/>
        </w:rPr>
        <w:t xml:space="preserve"> made entirely of amino acids that are </w:t>
      </w:r>
      <w:r w:rsidRPr="00E9472C">
        <w:rPr>
          <w:rFonts w:ascii="Calibri" w:eastAsia="Calibri" w:hAnsi="Calibri" w:cs="Calibri"/>
          <w:highlight w:val="green"/>
          <w:u w:val="single"/>
          <w:lang w:eastAsia="en-US"/>
        </w:rPr>
        <w:t>common on Earth</w:t>
      </w:r>
      <w:r w:rsidRPr="00E9472C">
        <w:rPr>
          <w:rFonts w:ascii="Calibri" w:eastAsia="Calibri" w:hAnsi="Calibri" w:cs="Calibri"/>
          <w:u w:val="single"/>
          <w:lang w:eastAsia="en-US"/>
        </w:rPr>
        <w:t>.</w:t>
      </w:r>
    </w:p>
    <w:p w14:paraId="02241078"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lang w:eastAsia="en-US"/>
        </w:rPr>
        <w:t xml:space="preserve">“Life on Earth relies on essential 22 amino acids,” said lead author Dr Katja Schaefer, of the University of Exeter, in a statement. “Our investigation showed that </w:t>
      </w:r>
      <w:r w:rsidRPr="00E9472C">
        <w:rPr>
          <w:rFonts w:ascii="Calibri" w:eastAsia="Calibri" w:hAnsi="Calibri" w:cs="Calibri"/>
          <w:u w:val="single"/>
          <w:lang w:eastAsia="en-US"/>
        </w:rPr>
        <w:t>these exo-peptides were still processed, and T cells were still activated, but these responses were less efficient than for ‘ordinary’ Earth peptides.”</w:t>
      </w:r>
    </w:p>
    <w:p w14:paraId="3C988956"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lang w:eastAsia="en-US"/>
        </w:rPr>
        <w:t xml:space="preserve">“We therefore speculate that </w:t>
      </w:r>
      <w:r w:rsidRPr="00E9472C">
        <w:rPr>
          <w:rFonts w:ascii="Calibri" w:eastAsia="Calibri" w:hAnsi="Calibri" w:cs="Calibri"/>
          <w:highlight w:val="green"/>
          <w:u w:val="single"/>
          <w:lang w:eastAsia="en-US"/>
        </w:rPr>
        <w:t xml:space="preserve">contact </w:t>
      </w:r>
      <w:r w:rsidRPr="00E9472C">
        <w:rPr>
          <w:rFonts w:ascii="Calibri" w:eastAsia="Calibri" w:hAnsi="Calibri" w:cs="Calibri"/>
          <w:u w:val="single"/>
          <w:lang w:eastAsia="en-US"/>
        </w:rPr>
        <w:t xml:space="preserve">with extra-terrestrial microorganisms </w:t>
      </w:r>
      <w:r w:rsidRPr="00E9472C">
        <w:rPr>
          <w:rFonts w:ascii="Calibri" w:eastAsia="Calibri" w:hAnsi="Calibri" w:cs="Calibri"/>
          <w:highlight w:val="green"/>
          <w:u w:val="single"/>
          <w:lang w:eastAsia="en-US"/>
        </w:rPr>
        <w:t>might pose an immunological risk for space missions aiming to retrieve organisms</w:t>
      </w:r>
      <w:r w:rsidRPr="00E9472C">
        <w:rPr>
          <w:rFonts w:ascii="Calibri" w:eastAsia="Calibri" w:hAnsi="Calibri" w:cs="Calibri"/>
          <w:u w:val="single"/>
          <w:lang w:eastAsia="en-US"/>
        </w:rPr>
        <w:t xml:space="preserve"> from exoplanets and moons</w:t>
      </w:r>
      <w:r w:rsidRPr="00E9472C">
        <w:rPr>
          <w:rFonts w:ascii="Calibri" w:eastAsia="Calibri" w:hAnsi="Calibri" w:cs="Calibri"/>
          <w:lang w:eastAsia="en-US"/>
        </w:rPr>
        <w:t>,” Dr Schaefer added.</w:t>
      </w:r>
    </w:p>
    <w:p w14:paraId="42D9757F"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lang w:eastAsia="en-US"/>
        </w:rPr>
        <w:t>“</w:t>
      </w:r>
      <w:r w:rsidRPr="00E9472C">
        <w:rPr>
          <w:rFonts w:ascii="Calibri" w:eastAsia="Calibri" w:hAnsi="Calibri" w:cs="Calibri"/>
          <w:u w:val="single"/>
          <w:lang w:eastAsia="en-US"/>
        </w:rPr>
        <w:t>The world is now only too aware of the immune challenge posed by the emergence of brand new pathogens</w:t>
      </w:r>
      <w:r w:rsidRPr="00E9472C">
        <w:rPr>
          <w:rFonts w:ascii="Calibri" w:eastAsia="Calibri" w:hAnsi="Calibri" w:cs="Calibri"/>
          <w:lang w:eastAsia="en-US"/>
        </w:rPr>
        <w:t>,” said Professor Neil Gow, a Deputy Vice-Chancellor at the University of Exeter.</w:t>
      </w:r>
    </w:p>
    <w:p w14:paraId="2B7D5E08"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lang w:eastAsia="en-US"/>
        </w:rPr>
        <w:t>The research will be published in in the journal Microorganisms, with the title, ‘A weakened immune response to synthetic exo-peptides predicts a potential biosecurity risk in the retrieval of exo-microorganisms’.</w:t>
      </w:r>
    </w:p>
    <w:p w14:paraId="038D2B08" w14:textId="77777777" w:rsidR="00E9472C" w:rsidRPr="00E9472C" w:rsidRDefault="00E9472C" w:rsidP="00E9472C">
      <w:pPr>
        <w:rPr>
          <w:rFonts w:ascii="Calibri" w:eastAsia="Calibri" w:hAnsi="Calibri" w:cs="Calibri"/>
          <w:lang w:eastAsia="en-US"/>
        </w:rPr>
      </w:pPr>
      <w:r w:rsidRPr="00E9472C">
        <w:rPr>
          <w:rFonts w:ascii="Calibri" w:eastAsia="Calibri" w:hAnsi="Calibri" w:cs="Calibri"/>
          <w:u w:val="single"/>
          <w:lang w:eastAsia="en-US"/>
        </w:rPr>
        <w:t xml:space="preserve">The </w:t>
      </w:r>
      <w:r w:rsidRPr="00E9472C">
        <w:rPr>
          <w:rFonts w:ascii="Calibri" w:eastAsia="Calibri" w:hAnsi="Calibri" w:cs="Calibri"/>
          <w:highlight w:val="green"/>
          <w:u w:val="single"/>
          <w:lang w:eastAsia="en-US"/>
        </w:rPr>
        <w:t>discovery of liquid water</w:t>
      </w:r>
      <w:r w:rsidRPr="00E9472C">
        <w:rPr>
          <w:rFonts w:ascii="Calibri" w:eastAsia="Calibri" w:hAnsi="Calibri" w:cs="Calibri"/>
          <w:lang w:eastAsia="en-US"/>
        </w:rPr>
        <w:t xml:space="preserve"> at several locations in the solar system </w:t>
      </w:r>
      <w:r w:rsidRPr="00E9472C">
        <w:rPr>
          <w:rFonts w:ascii="Calibri" w:eastAsia="Calibri" w:hAnsi="Calibri" w:cs="Calibri"/>
          <w:highlight w:val="green"/>
          <w:u w:val="single"/>
          <w:lang w:eastAsia="en-US"/>
        </w:rPr>
        <w:t>raises the possibility that microbial life could have</w:t>
      </w:r>
      <w:r w:rsidRPr="00E9472C">
        <w:rPr>
          <w:rFonts w:ascii="Calibri" w:eastAsia="Calibri" w:hAnsi="Calibri" w:cs="Calibri"/>
          <w:u w:val="single"/>
          <w:lang w:eastAsia="en-US"/>
        </w:rPr>
        <w:t xml:space="preserve"> [also] </w:t>
      </w:r>
      <w:r w:rsidRPr="00E9472C">
        <w:rPr>
          <w:rFonts w:ascii="Calibri" w:eastAsia="Calibri" w:hAnsi="Calibri" w:cs="Calibri"/>
          <w:highlight w:val="green"/>
          <w:u w:val="single"/>
          <w:lang w:eastAsia="en-US"/>
        </w:rPr>
        <w:t>evolved outside Earth, and</w:t>
      </w:r>
      <w:r w:rsidRPr="00E9472C">
        <w:rPr>
          <w:rFonts w:ascii="Calibri" w:eastAsia="Calibri" w:hAnsi="Calibri" w:cs="Calibri"/>
          <w:lang w:eastAsia="en-US"/>
        </w:rPr>
        <w:t xml:space="preserve"> could therefore </w:t>
      </w:r>
      <w:r w:rsidRPr="00E9472C">
        <w:rPr>
          <w:rFonts w:ascii="Calibri" w:eastAsia="Calibri" w:hAnsi="Calibri" w:cs="Calibri"/>
          <w:highlight w:val="green"/>
          <w:u w:val="single"/>
          <w:lang w:eastAsia="en-US"/>
        </w:rPr>
        <w:t>be accidentally introduced</w:t>
      </w:r>
      <w:r w:rsidRPr="00E9472C">
        <w:rPr>
          <w:rFonts w:ascii="Calibri" w:eastAsia="Calibri" w:hAnsi="Calibri" w:cs="Calibri"/>
          <w:u w:val="single"/>
          <w:lang w:eastAsia="en-US"/>
        </w:rPr>
        <w:t xml:space="preserve"> into the Earth’s ecosystem</w:t>
      </w:r>
      <w:r w:rsidRPr="00E9472C">
        <w:rPr>
          <w:rFonts w:ascii="Calibri" w:eastAsia="Calibri" w:hAnsi="Calibri" w:cs="Calibri"/>
          <w:lang w:eastAsia="en-US"/>
        </w:rPr>
        <w:t>.</w:t>
      </w:r>
    </w:p>
    <w:p w14:paraId="59B88861" w14:textId="77777777" w:rsidR="00E9472C" w:rsidRPr="00E9472C" w:rsidRDefault="00E9472C" w:rsidP="00E9472C">
      <w:pPr>
        <w:rPr>
          <w:rFonts w:ascii="Calibri" w:eastAsia="Calibri" w:hAnsi="Calibri" w:cs="Calibri"/>
          <w:u w:val="single"/>
          <w:lang w:eastAsia="en-US"/>
        </w:rPr>
      </w:pPr>
      <w:r w:rsidRPr="00E9472C">
        <w:rPr>
          <w:rFonts w:ascii="Calibri" w:eastAsia="Calibri" w:hAnsi="Calibri" w:cs="Calibri"/>
          <w:u w:val="single"/>
          <w:lang w:eastAsia="en-US"/>
        </w:rPr>
        <w:t>The issue of alien germs is a rising priority, as missions to other planets are becoming more common.</w:t>
      </w:r>
    </w:p>
    <w:p w14:paraId="1754CD1A" w14:textId="77777777" w:rsidR="00E9472C" w:rsidRPr="00E9472C" w:rsidRDefault="00E9472C" w:rsidP="00E9472C">
      <w:pPr>
        <w:rPr>
          <w:rFonts w:ascii="Calibri" w:eastAsia="Calibri" w:hAnsi="Calibri" w:cs="Calibri"/>
          <w:lang w:eastAsia="en-US"/>
        </w:rPr>
      </w:pPr>
    </w:p>
    <w:p w14:paraId="2B4D2C72" w14:textId="77777777" w:rsidR="00E9472C" w:rsidRPr="00E9472C" w:rsidRDefault="00E9472C" w:rsidP="00E9472C">
      <w:pPr>
        <w:keepNext/>
        <w:keepLines/>
        <w:spacing w:before="40" w:after="0" w:line="276" w:lineRule="auto"/>
        <w:outlineLvl w:val="3"/>
        <w:rPr>
          <w:rFonts w:ascii="Calibri" w:eastAsia="MS Gothic" w:hAnsi="Calibri" w:cs="Calibri"/>
          <w:b/>
          <w:iCs/>
          <w:sz w:val="26"/>
          <w:lang w:eastAsia="en-US"/>
        </w:rPr>
      </w:pPr>
      <w:r w:rsidRPr="00E9472C">
        <w:rPr>
          <w:rFonts w:ascii="Calibri" w:eastAsia="MS Gothic" w:hAnsi="Calibri" w:cs="Calibri"/>
          <w:b/>
          <w:iCs/>
          <w:sz w:val="26"/>
          <w:lang w:eastAsia="en-US"/>
        </w:rPr>
        <w:t xml:space="preserve">Disease causes </w:t>
      </w:r>
      <w:r w:rsidRPr="00E9472C">
        <w:rPr>
          <w:rFonts w:ascii="Calibri" w:eastAsia="MS Gothic" w:hAnsi="Calibri" w:cs="Calibri"/>
          <w:b/>
          <w:iCs/>
          <w:sz w:val="26"/>
          <w:u w:val="single"/>
          <w:lang w:eastAsia="en-US"/>
        </w:rPr>
        <w:t>extinction</w:t>
      </w:r>
      <w:r w:rsidRPr="00E9472C">
        <w:rPr>
          <w:rFonts w:ascii="Calibri" w:eastAsia="MS Gothic" w:hAnsi="Calibri" w:cs="Calibri"/>
          <w:b/>
          <w:iCs/>
          <w:sz w:val="26"/>
          <w:lang w:eastAsia="en-US"/>
        </w:rPr>
        <w:t>.</w:t>
      </w:r>
    </w:p>
    <w:p w14:paraId="4AAEEEA0" w14:textId="77777777" w:rsidR="00E9472C" w:rsidRPr="00E9472C" w:rsidRDefault="00E9472C" w:rsidP="00E9472C">
      <w:pPr>
        <w:spacing w:line="276" w:lineRule="auto"/>
        <w:rPr>
          <w:rFonts w:ascii="Calibri" w:eastAsia="Cambria" w:hAnsi="Calibri" w:cs="Calibri"/>
          <w:lang w:eastAsia="en-US"/>
        </w:rPr>
      </w:pPr>
      <w:r w:rsidRPr="00E9472C">
        <w:rPr>
          <w:rFonts w:ascii="Calibri" w:eastAsia="MS Gothic" w:hAnsi="Calibri" w:cs="Calibri"/>
          <w:b/>
          <w:iCs/>
          <w:sz w:val="26"/>
          <w:lang w:eastAsia="en-US"/>
        </w:rPr>
        <w:t>Ord ‘20</w:t>
      </w:r>
      <w:r w:rsidRPr="00E9472C">
        <w:rPr>
          <w:rFonts w:ascii="Calibri" w:eastAsia="Cambria" w:hAnsi="Calibri" w:cs="Calibri"/>
          <w:lang w:eastAsia="en-US"/>
        </w:rPr>
        <w:t xml:space="preserve"> (Toby Ord is a moral philosopher, Oxford University, Future of Life Institute. Ord has advised the World Health Organization, the World Bank, the World Economic Forum, the US National Intelligence Council, the UK Prime Minister’s Office, Cabinet Office, and Government Office for Science; “Why we need worst-case thinking to prevent pandemics”; The Guardian; D.A. April 18</w:t>
      </w:r>
      <w:r w:rsidRPr="00E9472C">
        <w:rPr>
          <w:rFonts w:ascii="Calibri" w:eastAsia="Cambria" w:hAnsi="Calibri" w:cs="Calibri"/>
          <w:vertAlign w:val="superscript"/>
          <w:lang w:eastAsia="en-US"/>
        </w:rPr>
        <w:t>th</w:t>
      </w:r>
      <w:r w:rsidRPr="00E9472C">
        <w:rPr>
          <w:rFonts w:ascii="Calibri" w:eastAsia="Cambria" w:hAnsi="Calibri" w:cs="Calibri"/>
          <w:lang w:eastAsia="en-US"/>
        </w:rPr>
        <w:t xml:space="preserve"> 2020, [Published March 6</w:t>
      </w:r>
      <w:r w:rsidRPr="00E9472C">
        <w:rPr>
          <w:rFonts w:ascii="Calibri" w:eastAsia="Cambria" w:hAnsi="Calibri" w:cs="Calibri"/>
          <w:vertAlign w:val="superscript"/>
          <w:lang w:eastAsia="en-US"/>
        </w:rPr>
        <w:t>th</w:t>
      </w:r>
      <w:r w:rsidRPr="00E9472C">
        <w:rPr>
          <w:rFonts w:ascii="Calibri" w:eastAsia="Cambria" w:hAnsi="Calibri" w:cs="Calibri"/>
          <w:lang w:eastAsia="en-US"/>
        </w:rPr>
        <w:t xml:space="preserve"> 2020]; </w:t>
      </w:r>
      <w:hyperlink r:id="rId20" w:history="1">
        <w:r w:rsidRPr="00E9472C">
          <w:rPr>
            <w:rFonts w:ascii="Calibri" w:eastAsia="Cambria" w:hAnsi="Calibri" w:cs="Calibri"/>
            <w:lang w:eastAsia="en-US"/>
          </w:rPr>
          <w:t>https://www.theguardian.com/science/2020/mar/06/worst-case-thinking-prevent-pandemics-coronavirus-existential-risk</w:t>
        </w:r>
      </w:hyperlink>
      <w:r w:rsidRPr="00E9472C">
        <w:rPr>
          <w:rFonts w:ascii="Calibri" w:eastAsia="Cambria" w:hAnsi="Calibri" w:cs="Calibri"/>
          <w:lang w:eastAsia="en-US"/>
        </w:rPr>
        <w:t>) //LFS—JCM</w:t>
      </w:r>
    </w:p>
    <w:p w14:paraId="34054877" w14:textId="77777777" w:rsidR="00E9472C" w:rsidRPr="00E9472C" w:rsidRDefault="00E9472C" w:rsidP="00E9472C">
      <w:pPr>
        <w:spacing w:line="276" w:lineRule="auto"/>
        <w:rPr>
          <w:rFonts w:ascii="Calibri" w:eastAsia="Cambria" w:hAnsi="Calibri" w:cs="Calibri"/>
          <w:lang w:eastAsia="en-US"/>
        </w:rPr>
      </w:pPr>
      <w:r w:rsidRPr="00E9472C">
        <w:rPr>
          <w:rFonts w:ascii="Calibri" w:eastAsia="Cambria" w:hAnsi="Calibri" w:cs="Calibri"/>
          <w:lang w:eastAsia="en-US"/>
        </w:rPr>
        <w:t xml:space="preserve">[TITLE]: </w:t>
      </w:r>
      <w:r w:rsidRPr="00E9472C">
        <w:rPr>
          <w:rFonts w:ascii="Calibri" w:eastAsia="Cambria" w:hAnsi="Calibri" w:cs="Calibri"/>
          <w:sz w:val="16"/>
          <w:szCs w:val="16"/>
          <w:lang w:eastAsia="en-US"/>
        </w:rPr>
        <w:t>Why</w:t>
      </w:r>
      <w:r w:rsidRPr="00E9472C">
        <w:rPr>
          <w:rFonts w:ascii="Calibri" w:eastAsia="Cambria" w:hAnsi="Calibri" w:cs="Calibri"/>
          <w:lang w:eastAsia="en-US"/>
        </w:rPr>
        <w:t xml:space="preserve"> </w:t>
      </w:r>
      <w:r w:rsidRPr="00E9472C">
        <w:rPr>
          <w:rFonts w:ascii="Calibri" w:eastAsia="Cambria" w:hAnsi="Calibri" w:cs="Calibri"/>
          <w:b/>
          <w:iCs/>
          <w:u w:val="single"/>
          <w:lang w:eastAsia="en-US"/>
        </w:rPr>
        <w:t>we need worst-case thinking to prevent pandemics</w:t>
      </w:r>
    </w:p>
    <w:p w14:paraId="49B9DCFD"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highlight w:val="green"/>
          <w:u w:val="single"/>
          <w:lang w:eastAsia="en-US"/>
        </w:rPr>
        <w:t>The world is in</w:t>
      </w:r>
      <w:r w:rsidRPr="00E9472C">
        <w:rPr>
          <w:rFonts w:ascii="Calibri" w:eastAsia="Cambria" w:hAnsi="Calibri" w:cs="Calibri"/>
          <w:u w:val="single"/>
          <w:lang w:eastAsia="en-US"/>
        </w:rPr>
        <w:t xml:space="preserve"> the early stages of what may be </w:t>
      </w:r>
      <w:r w:rsidRPr="00E9472C">
        <w:rPr>
          <w:rFonts w:ascii="Calibri" w:eastAsia="Cambria" w:hAnsi="Calibri" w:cs="Calibri"/>
          <w:highlight w:val="green"/>
          <w:u w:val="single"/>
          <w:lang w:eastAsia="en-US"/>
        </w:rPr>
        <w:t>the most deadly pandemic of the past 100 years</w:t>
      </w:r>
      <w:r w:rsidRPr="00E9472C">
        <w:rPr>
          <w:rFonts w:ascii="Calibri" w:eastAsia="Cambria" w:hAnsi="Calibri" w:cs="Calibri"/>
          <w:sz w:val="16"/>
          <w:lang w:eastAsia="en-US"/>
        </w:rPr>
        <w:t xml:space="preserve">. In </w:t>
      </w:r>
      <w:r w:rsidRPr="00E9472C">
        <w:rPr>
          <w:rFonts w:ascii="Calibri" w:eastAsia="Cambria" w:hAnsi="Calibri" w:cs="Calibri"/>
          <w:u w:val="single"/>
          <w:lang w:eastAsia="en-US"/>
        </w:rPr>
        <w:t>China</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thousands</w:t>
      </w:r>
      <w:r w:rsidRPr="00E9472C">
        <w:rPr>
          <w:rFonts w:ascii="Calibri" w:eastAsia="Cambria" w:hAnsi="Calibri" w:cs="Calibri"/>
          <w:sz w:val="16"/>
          <w:lang w:eastAsia="en-US"/>
        </w:rPr>
        <w:t xml:space="preserve"> of people </w:t>
      </w:r>
      <w:r w:rsidRPr="00E9472C">
        <w:rPr>
          <w:rFonts w:ascii="Calibri" w:eastAsia="Cambria" w:hAnsi="Calibri" w:cs="Calibri"/>
          <w:u w:val="single"/>
          <w:lang w:eastAsia="en-US"/>
        </w:rPr>
        <w:t>have already died</w:t>
      </w:r>
      <w:r w:rsidRPr="00E9472C">
        <w:rPr>
          <w:rFonts w:ascii="Calibri" w:eastAsia="Cambria" w:hAnsi="Calibri" w:cs="Calibri"/>
          <w:sz w:val="16"/>
          <w:lang w:eastAsia="en-US"/>
        </w:rPr>
        <w:t xml:space="preserve">; large </w:t>
      </w:r>
      <w:r w:rsidRPr="00E9472C">
        <w:rPr>
          <w:rFonts w:ascii="Calibri" w:eastAsia="Cambria" w:hAnsi="Calibri" w:cs="Calibri"/>
          <w:u w:val="single"/>
          <w:lang w:eastAsia="en-US"/>
        </w:rPr>
        <w:t>outbreaks have begun in South Korea, Iran and Italy</w:t>
      </w:r>
      <w:r w:rsidRPr="00E9472C">
        <w:rPr>
          <w:rFonts w:ascii="Calibri" w:eastAsia="Cambria" w:hAnsi="Calibri" w:cs="Calibri"/>
          <w:sz w:val="16"/>
          <w:lang w:eastAsia="en-US"/>
        </w:rPr>
        <w:t xml:space="preserve">; and </w:t>
      </w:r>
      <w:r w:rsidRPr="00E9472C">
        <w:rPr>
          <w:rFonts w:ascii="Calibri" w:eastAsia="Cambria" w:hAnsi="Calibri" w:cs="Calibri"/>
          <w:u w:val="single"/>
          <w:lang w:eastAsia="en-US"/>
        </w:rPr>
        <w:t>the rest of the world is bracing for impact</w:t>
      </w:r>
      <w:r w:rsidRPr="00E9472C">
        <w:rPr>
          <w:rFonts w:ascii="Calibri" w:eastAsia="Cambria" w:hAnsi="Calibri" w:cs="Calibri"/>
          <w:sz w:val="16"/>
          <w:lang w:eastAsia="en-US"/>
        </w:rPr>
        <w:t xml:space="preserve">. We do not yet know whether the final toll will be measured in thousands or hundreds of thousands. </w:t>
      </w:r>
      <w:r w:rsidRPr="00E9472C">
        <w:rPr>
          <w:rFonts w:ascii="Calibri" w:eastAsia="Cambria" w:hAnsi="Calibri" w:cs="Calibri"/>
          <w:b/>
          <w:iCs/>
          <w:u w:val="single"/>
          <w:lang w:eastAsia="en-US"/>
        </w:rPr>
        <w:t>For all our advances</w:t>
      </w:r>
      <w:r w:rsidRPr="00E9472C">
        <w:rPr>
          <w:rFonts w:ascii="Calibri" w:eastAsia="Cambria" w:hAnsi="Calibri" w:cs="Calibri"/>
          <w:u w:val="single"/>
          <w:lang w:eastAsia="en-US"/>
        </w:rPr>
        <w:t xml:space="preserve"> in medicine, </w:t>
      </w:r>
      <w:r w:rsidRPr="00E9472C">
        <w:rPr>
          <w:rFonts w:ascii="Calibri" w:eastAsia="Cambria" w:hAnsi="Calibri" w:cs="Calibri"/>
          <w:b/>
          <w:iCs/>
          <w:highlight w:val="green"/>
          <w:u w:val="single"/>
          <w:lang w:eastAsia="en-US"/>
        </w:rPr>
        <w:t>humanity remains</w:t>
      </w:r>
      <w:r w:rsidRPr="00E9472C">
        <w:rPr>
          <w:rFonts w:ascii="Calibri" w:eastAsia="Cambria" w:hAnsi="Calibri" w:cs="Calibri"/>
          <w:highlight w:val="green"/>
          <w:u w:val="single"/>
          <w:lang w:eastAsia="en-US"/>
        </w:rPr>
        <w:t xml:space="preserve"> much more </w:t>
      </w:r>
      <w:r w:rsidRPr="00E9472C">
        <w:rPr>
          <w:rFonts w:ascii="Calibri" w:eastAsia="Cambria" w:hAnsi="Calibri" w:cs="Calibri"/>
          <w:b/>
          <w:iCs/>
          <w:highlight w:val="green"/>
          <w:u w:val="single"/>
          <w:lang w:eastAsia="en-US"/>
        </w:rPr>
        <w:t>vulnerable</w:t>
      </w:r>
      <w:r w:rsidRPr="00E9472C">
        <w:rPr>
          <w:rFonts w:ascii="Calibri" w:eastAsia="Cambria" w:hAnsi="Calibri" w:cs="Calibri"/>
          <w:highlight w:val="green"/>
          <w:u w:val="single"/>
          <w:lang w:eastAsia="en-US"/>
        </w:rPr>
        <w:t xml:space="preserve"> </w:t>
      </w:r>
      <w:r w:rsidRPr="00E9472C">
        <w:rPr>
          <w:rFonts w:ascii="Calibri" w:eastAsia="Cambria" w:hAnsi="Calibri" w:cs="Calibri"/>
          <w:b/>
          <w:iCs/>
          <w:highlight w:val="green"/>
          <w:u w:val="single"/>
          <w:lang w:eastAsia="en-US"/>
        </w:rPr>
        <w:t>to pandemics</w:t>
      </w:r>
      <w:r w:rsidRPr="00E9472C">
        <w:rPr>
          <w:rFonts w:ascii="Calibri" w:eastAsia="Cambria" w:hAnsi="Calibri" w:cs="Calibri"/>
          <w:u w:val="single"/>
          <w:lang w:eastAsia="en-US"/>
        </w:rPr>
        <w:t xml:space="preserve"> than we would like to believe</w:t>
      </w:r>
      <w:r w:rsidRPr="00E9472C">
        <w:rPr>
          <w:rFonts w:ascii="Calibri" w:eastAsia="Cambria" w:hAnsi="Calibri" w:cs="Calibri"/>
          <w:sz w:val="16"/>
          <w:lang w:eastAsia="en-US"/>
        </w:rPr>
        <w:t xml:space="preserve">. </w:t>
      </w:r>
    </w:p>
    <w:p w14:paraId="7A5FB4FE"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u w:val="single"/>
          <w:lang w:eastAsia="en-US"/>
        </w:rPr>
        <w:t>To understand our vulnerability, and to determine what steps must be taken to end it,</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it is useful to ask about the very worst-case scenarios</w:t>
      </w:r>
      <w:r w:rsidRPr="00E9472C">
        <w:rPr>
          <w:rFonts w:ascii="Calibri" w:eastAsia="Cambria" w:hAnsi="Calibri" w:cs="Calibri"/>
          <w:sz w:val="16"/>
          <w:lang w:eastAsia="en-US"/>
        </w:rPr>
        <w:t xml:space="preserve">. Just how bad could a pandemic be? In science fiction, </w:t>
      </w:r>
      <w:r w:rsidRPr="00E9472C">
        <w:rPr>
          <w:rFonts w:ascii="Calibri" w:eastAsia="Cambria" w:hAnsi="Calibri" w:cs="Calibri"/>
          <w:u w:val="single"/>
          <w:lang w:eastAsia="en-US"/>
        </w:rPr>
        <w:t xml:space="preserve">we sometimes encounter the idea of a </w:t>
      </w:r>
      <w:r w:rsidRPr="00E9472C">
        <w:rPr>
          <w:rFonts w:ascii="Calibri" w:eastAsia="Cambria" w:hAnsi="Calibri" w:cs="Calibri"/>
          <w:b/>
          <w:iCs/>
          <w:highlight w:val="green"/>
          <w:u w:val="single"/>
          <w:lang w:eastAsia="en-US"/>
        </w:rPr>
        <w:t>pandemic</w:t>
      </w:r>
      <w:r w:rsidRPr="00E9472C">
        <w:rPr>
          <w:rFonts w:ascii="Calibri" w:eastAsia="Cambria" w:hAnsi="Calibri" w:cs="Calibri"/>
          <w:u w:val="single"/>
          <w:lang w:eastAsia="en-US"/>
        </w:rPr>
        <w:t xml:space="preserve"> so severe that it </w:t>
      </w:r>
      <w:r w:rsidRPr="00E9472C">
        <w:rPr>
          <w:rFonts w:ascii="Calibri" w:eastAsia="Cambria" w:hAnsi="Calibri" w:cs="Calibri"/>
          <w:b/>
          <w:iCs/>
          <w:highlight w:val="green"/>
          <w:u w:val="single"/>
          <w:lang w:eastAsia="en-US"/>
        </w:rPr>
        <w:t>could cause</w:t>
      </w:r>
      <w:r w:rsidRPr="00E9472C">
        <w:rPr>
          <w:rFonts w:ascii="Calibri" w:eastAsia="Cambria" w:hAnsi="Calibri" w:cs="Calibri"/>
          <w:highlight w:val="green"/>
          <w:u w:val="single"/>
          <w:lang w:eastAsia="en-US"/>
        </w:rPr>
        <w:t xml:space="preserve"> the </w:t>
      </w:r>
      <w:r w:rsidRPr="00E9472C">
        <w:rPr>
          <w:rFonts w:ascii="Calibri" w:eastAsia="Cambria" w:hAnsi="Calibri" w:cs="Calibri"/>
          <w:b/>
          <w:iCs/>
          <w:highlight w:val="green"/>
          <w:u w:val="single"/>
          <w:lang w:eastAsia="en-US"/>
        </w:rPr>
        <w:t>end of</w:t>
      </w:r>
      <w:r w:rsidRPr="00E9472C">
        <w:rPr>
          <w:rFonts w:ascii="Calibri" w:eastAsia="Cambria" w:hAnsi="Calibri" w:cs="Calibri"/>
          <w:highlight w:val="green"/>
          <w:u w:val="single"/>
          <w:lang w:eastAsia="en-US"/>
        </w:rPr>
        <w:t xml:space="preserve"> civilisation</w:t>
      </w:r>
      <w:r w:rsidRPr="00E9472C">
        <w:rPr>
          <w:rFonts w:ascii="Calibri" w:eastAsia="Cambria" w:hAnsi="Calibri" w:cs="Calibri"/>
          <w:u w:val="single"/>
          <w:lang w:eastAsia="en-US"/>
        </w:rPr>
        <w:t xml:space="preserve">, or even of </w:t>
      </w:r>
      <w:r w:rsidRPr="00E9472C">
        <w:rPr>
          <w:rFonts w:ascii="Calibri" w:eastAsia="Cambria" w:hAnsi="Calibri" w:cs="Calibri"/>
          <w:b/>
          <w:iCs/>
          <w:u w:val="single"/>
          <w:lang w:eastAsia="en-US"/>
        </w:rPr>
        <w:t>humanity</w:t>
      </w:r>
      <w:r w:rsidRPr="00E9472C">
        <w:rPr>
          <w:rFonts w:ascii="Calibri" w:eastAsia="Cambria" w:hAnsi="Calibri" w:cs="Calibri"/>
          <w:u w:val="single"/>
          <w:lang w:eastAsia="en-US"/>
        </w:rPr>
        <w:t xml:space="preserve"> itself</w:t>
      </w:r>
      <w:r w:rsidRPr="00E9472C">
        <w:rPr>
          <w:rFonts w:ascii="Calibri" w:eastAsia="Cambria" w:hAnsi="Calibri" w:cs="Calibri"/>
          <w:sz w:val="16"/>
          <w:lang w:eastAsia="en-US"/>
        </w:rPr>
        <w:t xml:space="preserve">. Such a risk to humanity’s entire future is known as </w:t>
      </w:r>
      <w:r w:rsidRPr="00E9472C">
        <w:rPr>
          <w:rFonts w:ascii="Calibri" w:eastAsia="Cambria" w:hAnsi="Calibri" w:cs="Calibri"/>
          <w:b/>
          <w:iCs/>
          <w:u w:val="single"/>
          <w:lang w:eastAsia="en-US"/>
        </w:rPr>
        <w:t>an existential risk</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We can say</w:t>
      </w:r>
      <w:r w:rsidRPr="00E9472C">
        <w:rPr>
          <w:rFonts w:ascii="Calibri" w:eastAsia="Cambria" w:hAnsi="Calibri" w:cs="Calibri"/>
          <w:sz w:val="16"/>
          <w:lang w:eastAsia="en-US"/>
        </w:rPr>
        <w:t xml:space="preserve"> with certainty </w:t>
      </w:r>
      <w:r w:rsidRPr="00E9472C">
        <w:rPr>
          <w:rFonts w:ascii="Calibri" w:eastAsia="Cambria" w:hAnsi="Calibri" w:cs="Calibri"/>
          <w:u w:val="single"/>
          <w:lang w:eastAsia="en-US"/>
        </w:rPr>
        <w:t>that</w:t>
      </w:r>
      <w:r w:rsidRPr="00E9472C">
        <w:rPr>
          <w:rFonts w:ascii="Calibri" w:eastAsia="Cambria" w:hAnsi="Calibri" w:cs="Calibri"/>
          <w:sz w:val="16"/>
          <w:lang w:eastAsia="en-US"/>
        </w:rPr>
        <w:t xml:space="preserve"> the novel </w:t>
      </w:r>
      <w:r w:rsidRPr="00E9472C">
        <w:rPr>
          <w:rFonts w:ascii="Calibri" w:eastAsia="Cambria" w:hAnsi="Calibri" w:cs="Calibri"/>
          <w:u w:val="single"/>
          <w:lang w:eastAsia="en-US"/>
        </w:rPr>
        <w:t>coronavirus</w:t>
      </w:r>
      <w:r w:rsidRPr="00E9472C">
        <w:rPr>
          <w:rFonts w:ascii="Calibri" w:eastAsia="Cambria" w:hAnsi="Calibri" w:cs="Calibri"/>
          <w:sz w:val="16"/>
          <w:lang w:eastAsia="en-US"/>
        </w:rPr>
        <w:t xml:space="preserve">, named </w:t>
      </w:r>
      <w:r w:rsidRPr="00E9472C">
        <w:rPr>
          <w:rFonts w:ascii="Calibri" w:eastAsia="Cambria" w:hAnsi="Calibri" w:cs="Calibri"/>
          <w:highlight w:val="green"/>
          <w:u w:val="single"/>
          <w:lang w:eastAsia="en-US"/>
        </w:rPr>
        <w:t>Covid</w:t>
      </w:r>
      <w:r w:rsidRPr="00E9472C">
        <w:rPr>
          <w:rFonts w:ascii="Calibri" w:eastAsia="Cambria" w:hAnsi="Calibri" w:cs="Calibri"/>
          <w:u w:val="single"/>
          <w:lang w:eastAsia="en-US"/>
        </w:rPr>
        <w:t>-19</w:t>
      </w:r>
      <w:r w:rsidRPr="00E9472C">
        <w:rPr>
          <w:rFonts w:ascii="Calibri" w:eastAsia="Cambria" w:hAnsi="Calibri" w:cs="Calibri"/>
          <w:sz w:val="16"/>
          <w:lang w:eastAsia="en-US"/>
        </w:rPr>
        <w:t xml:space="preserve">, </w:t>
      </w:r>
      <w:r w:rsidRPr="00E9472C">
        <w:rPr>
          <w:rFonts w:ascii="Calibri" w:eastAsia="Cambria" w:hAnsi="Calibri" w:cs="Calibri"/>
          <w:highlight w:val="green"/>
          <w:u w:val="single"/>
          <w:lang w:eastAsia="en-US"/>
        </w:rPr>
        <w:t>does not pose such a risk</w:t>
      </w:r>
      <w:r w:rsidRPr="00E9472C">
        <w:rPr>
          <w:rFonts w:ascii="Calibri" w:eastAsia="Cambria" w:hAnsi="Calibri" w:cs="Calibri"/>
          <w:sz w:val="16"/>
          <w:highlight w:val="green"/>
          <w:lang w:eastAsia="en-US"/>
        </w:rPr>
        <w:t xml:space="preserve">. </w:t>
      </w:r>
      <w:r w:rsidRPr="00E9472C">
        <w:rPr>
          <w:rFonts w:ascii="Calibri" w:eastAsia="Cambria" w:hAnsi="Calibri" w:cs="Calibri"/>
          <w:b/>
          <w:iCs/>
          <w:highlight w:val="green"/>
          <w:u w:val="single"/>
          <w:lang w:eastAsia="en-US"/>
        </w:rPr>
        <w:t>But could the next pandemic?</w:t>
      </w:r>
      <w:r w:rsidRPr="00E9472C">
        <w:rPr>
          <w:rFonts w:ascii="Calibri" w:eastAsia="Cambria" w:hAnsi="Calibri" w:cs="Calibri"/>
          <w:sz w:val="16"/>
          <w:lang w:eastAsia="en-US"/>
        </w:rPr>
        <w:t xml:space="preserve"> To find out, and to put the current outbreak into greater context, let us turn to the past. </w:t>
      </w:r>
    </w:p>
    <w:p w14:paraId="44AF615E"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sz w:val="16"/>
          <w:lang w:eastAsia="en-US"/>
        </w:rPr>
        <w:t xml:space="preserve">In </w:t>
      </w:r>
      <w:r w:rsidRPr="00E9472C">
        <w:rPr>
          <w:rFonts w:ascii="Calibri" w:eastAsia="Cambria" w:hAnsi="Calibri" w:cs="Calibri"/>
          <w:u w:val="single"/>
          <w:lang w:eastAsia="en-US"/>
        </w:rPr>
        <w:t>1347, death came to Europe</w:t>
      </w:r>
      <w:r w:rsidRPr="00E9472C">
        <w:rPr>
          <w:rFonts w:ascii="Calibri" w:eastAsia="Cambria" w:hAnsi="Calibri" w:cs="Calibri"/>
          <w:sz w:val="16"/>
          <w:lang w:eastAsia="en-US"/>
        </w:rPr>
        <w:t xml:space="preserve">. It entered through the Crimean town of Caffa, brought by the besieging Mongol army. Fleeing merchants unwittingly carried it back to Italy. From there, </w:t>
      </w:r>
      <w:r w:rsidRPr="00E9472C">
        <w:rPr>
          <w:rFonts w:ascii="Calibri" w:eastAsia="Cambria" w:hAnsi="Calibri" w:cs="Calibri"/>
          <w:u w:val="single"/>
          <w:lang w:eastAsia="en-US"/>
        </w:rPr>
        <w:t>it spread to France, Spain and England</w:t>
      </w:r>
      <w:r w:rsidRPr="00E9472C">
        <w:rPr>
          <w:rFonts w:ascii="Calibri" w:eastAsia="Cambria" w:hAnsi="Calibri" w:cs="Calibri"/>
          <w:sz w:val="16"/>
          <w:lang w:eastAsia="en-US"/>
        </w:rPr>
        <w:t xml:space="preserve">. Then up as far as Norway and across the rest of Europe – all the way to Moscow. Within six years, </w:t>
      </w:r>
      <w:r w:rsidRPr="00E9472C">
        <w:rPr>
          <w:rFonts w:ascii="Calibri" w:eastAsia="Cambria" w:hAnsi="Calibri" w:cs="Calibri"/>
          <w:u w:val="single"/>
          <w:lang w:eastAsia="en-US"/>
        </w:rPr>
        <w:t>the Black Death had taken the continent</w:t>
      </w:r>
      <w:r w:rsidRPr="00E9472C">
        <w:rPr>
          <w:rFonts w:ascii="Calibri" w:eastAsia="Cambria" w:hAnsi="Calibri" w:cs="Calibri"/>
          <w:sz w:val="16"/>
          <w:lang w:eastAsia="en-US"/>
        </w:rPr>
        <w:t xml:space="preserve">. </w:t>
      </w:r>
    </w:p>
    <w:p w14:paraId="17373EF9"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u w:val="single"/>
          <w:lang w:eastAsia="en-US"/>
        </w:rPr>
        <w:t>Tens of millions fell gravely ill</w:t>
      </w:r>
      <w:r w:rsidRPr="00E9472C">
        <w:rPr>
          <w:rFonts w:ascii="Calibri" w:eastAsia="Cambria" w:hAnsi="Calibri" w:cs="Calibri"/>
          <w:sz w:val="16"/>
          <w:lang w:eastAsia="en-US"/>
        </w:rPr>
        <w:t xml:space="preserve">, their bodies succumbing to the disease in different ways. Some bore swollen buboes on their necks, armpits and thighs; some had their flesh turn black from haemorrhaging beneath the skin; some coughed blood from the necrotic inflammation of their throats and lungs. All forms involved fever, exhaustion and an intolerable stench from the material that exuded from the body. </w:t>
      </w:r>
    </w:p>
    <w:p w14:paraId="3D77988B"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u w:val="single"/>
          <w:lang w:eastAsia="en-US"/>
        </w:rPr>
        <w:t>There were so many dead that mass graves</w:t>
      </w:r>
      <w:r w:rsidRPr="00E9472C">
        <w:rPr>
          <w:rFonts w:ascii="Calibri" w:eastAsia="Cambria" w:hAnsi="Calibri" w:cs="Calibri"/>
          <w:sz w:val="16"/>
          <w:lang w:eastAsia="en-US"/>
        </w:rPr>
        <w:t xml:space="preserve"> needed to be dug and, even then, </w:t>
      </w:r>
      <w:r w:rsidRPr="00E9472C">
        <w:rPr>
          <w:rFonts w:ascii="Calibri" w:eastAsia="Cambria" w:hAnsi="Calibri" w:cs="Calibri"/>
          <w:u w:val="single"/>
          <w:lang w:eastAsia="en-US"/>
        </w:rPr>
        <w:t>cemeteries ran out of room for the bodies</w:t>
      </w:r>
      <w:r w:rsidRPr="00E9472C">
        <w:rPr>
          <w:rFonts w:ascii="Calibri" w:eastAsia="Cambria" w:hAnsi="Calibri" w:cs="Calibri"/>
          <w:sz w:val="16"/>
          <w:lang w:eastAsia="en-US"/>
        </w:rPr>
        <w:t xml:space="preserve">. The </w:t>
      </w:r>
      <w:r w:rsidRPr="00E9472C">
        <w:rPr>
          <w:rFonts w:ascii="Calibri" w:eastAsia="Cambria" w:hAnsi="Calibri" w:cs="Calibri"/>
          <w:b/>
          <w:iCs/>
          <w:u w:val="single"/>
          <w:lang w:eastAsia="en-US"/>
        </w:rPr>
        <w:t>Black Death devastated Europe</w:t>
      </w:r>
      <w:r w:rsidRPr="00E9472C">
        <w:rPr>
          <w:rFonts w:ascii="Calibri" w:eastAsia="Cambria" w:hAnsi="Calibri" w:cs="Calibri"/>
          <w:sz w:val="16"/>
          <w:lang w:eastAsia="en-US"/>
        </w:rPr>
        <w:t xml:space="preserve">. In those six years, between </w:t>
      </w:r>
      <w:r w:rsidRPr="00E9472C">
        <w:rPr>
          <w:rFonts w:ascii="Calibri" w:eastAsia="Cambria" w:hAnsi="Calibri" w:cs="Calibri"/>
          <w:u w:val="single"/>
          <w:lang w:eastAsia="en-US"/>
        </w:rPr>
        <w:t>a quarter and half of all Europeans were killed</w:t>
      </w:r>
      <w:r w:rsidRPr="00E9472C">
        <w:rPr>
          <w:rFonts w:ascii="Calibri" w:eastAsia="Cambria" w:hAnsi="Calibri" w:cs="Calibri"/>
          <w:sz w:val="16"/>
          <w:lang w:eastAsia="en-US"/>
        </w:rPr>
        <w:t xml:space="preserve">. The </w:t>
      </w:r>
      <w:r w:rsidRPr="00E9472C">
        <w:rPr>
          <w:rFonts w:ascii="Calibri" w:eastAsia="Cambria" w:hAnsi="Calibri" w:cs="Calibri"/>
          <w:u w:val="single"/>
          <w:lang w:eastAsia="en-US"/>
        </w:rPr>
        <w:t>Middle East was ravaged, too</w:t>
      </w:r>
      <w:r w:rsidRPr="00E9472C">
        <w:rPr>
          <w:rFonts w:ascii="Calibri" w:eastAsia="Cambria" w:hAnsi="Calibri" w:cs="Calibri"/>
          <w:sz w:val="16"/>
          <w:lang w:eastAsia="en-US"/>
        </w:rPr>
        <w:t xml:space="preserve">, with the plague killing about one in three Egyptians and Syrians. And it may have </w:t>
      </w:r>
      <w:r w:rsidRPr="00E9472C">
        <w:rPr>
          <w:rFonts w:ascii="Calibri" w:eastAsia="Cambria" w:hAnsi="Calibri" w:cs="Calibri"/>
          <w:u w:val="single"/>
          <w:lang w:eastAsia="en-US"/>
        </w:rPr>
        <w:t>also laid waste to parts of central Asia, India and China</w:t>
      </w:r>
      <w:r w:rsidRPr="00E9472C">
        <w:rPr>
          <w:rFonts w:ascii="Calibri" w:eastAsia="Cambria" w:hAnsi="Calibri" w:cs="Calibri"/>
          <w:sz w:val="16"/>
          <w:lang w:eastAsia="en-US"/>
        </w:rPr>
        <w:t xml:space="preserve">. Due to the scant records of the 14th century, we will never know the true toll, but our best </w:t>
      </w:r>
      <w:r w:rsidRPr="00E9472C">
        <w:rPr>
          <w:rFonts w:ascii="Calibri" w:eastAsia="Cambria" w:hAnsi="Calibri" w:cs="Calibri"/>
          <w:u w:val="single"/>
          <w:lang w:eastAsia="en-US"/>
        </w:rPr>
        <w:t>estimates are that somewhere between 5% and 14% of all the world’s people were killed</w:t>
      </w:r>
      <w:r w:rsidRPr="00E9472C">
        <w:rPr>
          <w:rFonts w:ascii="Calibri" w:eastAsia="Cambria" w:hAnsi="Calibri" w:cs="Calibri"/>
          <w:sz w:val="16"/>
          <w:lang w:eastAsia="en-US"/>
        </w:rPr>
        <w:t xml:space="preserve">, in what may have been the greatest catastrophe humanity has seen. </w:t>
      </w:r>
    </w:p>
    <w:p w14:paraId="3023EE47"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sz w:val="16"/>
          <w:lang w:eastAsia="en-US"/>
        </w:rPr>
        <w:t xml:space="preserve">The Black Death was not the only biological disaster to scar human history. It was not even the only great bubonic plague. </w:t>
      </w:r>
      <w:r w:rsidRPr="00E9472C">
        <w:rPr>
          <w:rFonts w:ascii="Calibri" w:eastAsia="Cambria" w:hAnsi="Calibri" w:cs="Calibri"/>
          <w:u w:val="single"/>
          <w:lang w:eastAsia="en-US"/>
        </w:rPr>
        <w:t>In AD541 the plague of Justinian struck the Byzantine empire</w:t>
      </w:r>
      <w:r w:rsidRPr="00E9472C">
        <w:rPr>
          <w:rFonts w:ascii="Calibri" w:eastAsia="Cambria" w:hAnsi="Calibri" w:cs="Calibri"/>
          <w:sz w:val="16"/>
          <w:lang w:eastAsia="en-US"/>
        </w:rPr>
        <w:t xml:space="preserve">. Over three years, it took the lives of roughly 3% of the world’s people. </w:t>
      </w:r>
    </w:p>
    <w:p w14:paraId="6D78F534" w14:textId="77777777" w:rsidR="00E9472C" w:rsidRPr="00E9472C" w:rsidRDefault="00E9472C" w:rsidP="00E9472C">
      <w:pPr>
        <w:spacing w:line="276" w:lineRule="auto"/>
        <w:rPr>
          <w:rFonts w:ascii="Calibri" w:eastAsia="Cambria" w:hAnsi="Calibri" w:cs="Calibri"/>
          <w:u w:val="single"/>
          <w:lang w:eastAsia="en-US"/>
        </w:rPr>
      </w:pPr>
      <w:r w:rsidRPr="00E9472C">
        <w:rPr>
          <w:rFonts w:ascii="Calibri" w:eastAsia="Cambria" w:hAnsi="Calibri" w:cs="Calibri"/>
          <w:u w:val="single"/>
          <w:lang w:eastAsia="en-US"/>
        </w:rPr>
        <w:t>When Europeans reached the Americas</w:t>
      </w:r>
      <w:r w:rsidRPr="00E9472C">
        <w:rPr>
          <w:rFonts w:ascii="Calibri" w:eastAsia="Cambria" w:hAnsi="Calibri" w:cs="Calibri"/>
          <w:sz w:val="16"/>
          <w:lang w:eastAsia="en-US"/>
        </w:rPr>
        <w:t xml:space="preserve"> in 1492, the </w:t>
      </w:r>
      <w:r w:rsidRPr="00E9472C">
        <w:rPr>
          <w:rFonts w:ascii="Calibri" w:eastAsia="Cambria" w:hAnsi="Calibri" w:cs="Calibri"/>
          <w:u w:val="single"/>
          <w:lang w:eastAsia="en-US"/>
        </w:rPr>
        <w:t>two populations exposed each other to completely novel diseases</w:t>
      </w:r>
      <w:r w:rsidRPr="00E9472C">
        <w:rPr>
          <w:rFonts w:ascii="Calibri" w:eastAsia="Cambria" w:hAnsi="Calibri" w:cs="Calibri"/>
          <w:sz w:val="16"/>
          <w:lang w:eastAsia="en-US"/>
        </w:rPr>
        <w:t xml:space="preserve">. Over thousands of years, each population had built up resistance to their own set of diseases, but were extremely susceptible to the others. </w:t>
      </w:r>
      <w:r w:rsidRPr="00E9472C">
        <w:rPr>
          <w:rFonts w:ascii="Calibri" w:eastAsia="Cambria" w:hAnsi="Calibri" w:cs="Calibri"/>
          <w:u w:val="single"/>
          <w:lang w:eastAsia="en-US"/>
        </w:rPr>
        <w:t xml:space="preserve">The American peoples got by far the worse end of the exchange, through diseases such as </w:t>
      </w:r>
      <w:r w:rsidRPr="00E9472C">
        <w:rPr>
          <w:rFonts w:ascii="Calibri" w:eastAsia="Cambria" w:hAnsi="Calibri" w:cs="Calibri"/>
          <w:b/>
          <w:iCs/>
          <w:u w:val="single"/>
          <w:lang w:eastAsia="en-US"/>
        </w:rPr>
        <w:t>measles</w:t>
      </w:r>
      <w:r w:rsidRPr="00E9472C">
        <w:rPr>
          <w:rFonts w:ascii="Calibri" w:eastAsia="Cambria" w:hAnsi="Calibri" w:cs="Calibri"/>
          <w:u w:val="single"/>
          <w:lang w:eastAsia="en-US"/>
        </w:rPr>
        <w:t xml:space="preserve">, </w:t>
      </w:r>
      <w:r w:rsidRPr="00E9472C">
        <w:rPr>
          <w:rFonts w:ascii="Calibri" w:eastAsia="Cambria" w:hAnsi="Calibri" w:cs="Calibri"/>
          <w:b/>
          <w:iCs/>
          <w:u w:val="single"/>
          <w:lang w:eastAsia="en-US"/>
        </w:rPr>
        <w:t>influenza</w:t>
      </w:r>
      <w:r w:rsidRPr="00E9472C">
        <w:rPr>
          <w:rFonts w:ascii="Calibri" w:eastAsia="Cambria" w:hAnsi="Calibri" w:cs="Calibri"/>
          <w:u w:val="single"/>
          <w:lang w:eastAsia="en-US"/>
        </w:rPr>
        <w:t xml:space="preserve"> and, especially, </w:t>
      </w:r>
      <w:r w:rsidRPr="00E9472C">
        <w:rPr>
          <w:rFonts w:ascii="Calibri" w:eastAsia="Cambria" w:hAnsi="Calibri" w:cs="Calibri"/>
          <w:b/>
          <w:iCs/>
          <w:u w:val="single"/>
          <w:lang w:eastAsia="en-US"/>
        </w:rPr>
        <w:t>smallpox</w:t>
      </w:r>
      <w:r w:rsidRPr="00E9472C">
        <w:rPr>
          <w:rFonts w:ascii="Calibri" w:eastAsia="Cambria" w:hAnsi="Calibri" w:cs="Calibri"/>
          <w:u w:val="single"/>
          <w:lang w:eastAsia="en-US"/>
        </w:rPr>
        <w:t xml:space="preserve">. </w:t>
      </w:r>
    </w:p>
    <w:p w14:paraId="5463BCCF"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sz w:val="16"/>
          <w:lang w:eastAsia="en-US"/>
        </w:rPr>
        <w:t xml:space="preserve">During the next 100 years, </w:t>
      </w:r>
      <w:r w:rsidRPr="00E9472C">
        <w:rPr>
          <w:rFonts w:ascii="Calibri" w:eastAsia="Cambria" w:hAnsi="Calibri" w:cs="Calibri"/>
          <w:u w:val="single"/>
          <w:lang w:eastAsia="en-US"/>
        </w:rPr>
        <w:t xml:space="preserve">a </w:t>
      </w:r>
      <w:r w:rsidRPr="00E9472C">
        <w:rPr>
          <w:rFonts w:ascii="Calibri" w:eastAsia="Cambria" w:hAnsi="Calibri" w:cs="Calibri"/>
          <w:highlight w:val="green"/>
          <w:u w:val="single"/>
          <w:lang w:eastAsia="en-US"/>
        </w:rPr>
        <w:t>combination of invasion and disease took an immense toll</w:t>
      </w:r>
      <w:r w:rsidRPr="00E9472C">
        <w:rPr>
          <w:rFonts w:ascii="Calibri" w:eastAsia="Cambria" w:hAnsi="Calibri" w:cs="Calibri"/>
          <w:sz w:val="16"/>
          <w:lang w:eastAsia="en-US"/>
        </w:rPr>
        <w:t xml:space="preserve"> – one whose scale may never be known, due to great uncertainty about the size of the pre-existing population. We can’t rule out the </w:t>
      </w:r>
      <w:r w:rsidRPr="00E9472C">
        <w:rPr>
          <w:rFonts w:ascii="Calibri" w:eastAsia="Cambria" w:hAnsi="Calibri" w:cs="Calibri"/>
          <w:b/>
          <w:iCs/>
          <w:u w:val="single"/>
          <w:lang w:eastAsia="en-US"/>
        </w:rPr>
        <w:t>loss</w:t>
      </w:r>
      <w:r w:rsidRPr="00E9472C">
        <w:rPr>
          <w:rFonts w:ascii="Calibri" w:eastAsia="Cambria" w:hAnsi="Calibri" w:cs="Calibri"/>
          <w:u w:val="single"/>
          <w:lang w:eastAsia="en-US"/>
        </w:rPr>
        <w:t xml:space="preserve"> of more than </w:t>
      </w:r>
      <w:r w:rsidRPr="00E9472C">
        <w:rPr>
          <w:rFonts w:ascii="Calibri" w:eastAsia="Cambria" w:hAnsi="Calibri" w:cs="Calibri"/>
          <w:b/>
          <w:iCs/>
          <w:u w:val="single"/>
          <w:lang w:eastAsia="en-US"/>
        </w:rPr>
        <w:t>90% of the population</w:t>
      </w:r>
      <w:r w:rsidRPr="00E9472C">
        <w:rPr>
          <w:rFonts w:ascii="Calibri" w:eastAsia="Cambria" w:hAnsi="Calibri" w:cs="Calibri"/>
          <w:u w:val="single"/>
          <w:lang w:eastAsia="en-US"/>
        </w:rPr>
        <w:t xml:space="preserve"> of the Americas</w:t>
      </w:r>
      <w:r w:rsidRPr="00E9472C">
        <w:rPr>
          <w:rFonts w:ascii="Calibri" w:eastAsia="Cambria" w:hAnsi="Calibri" w:cs="Calibri"/>
          <w:sz w:val="16"/>
          <w:lang w:eastAsia="en-US"/>
        </w:rPr>
        <w:t xml:space="preserve"> during that century, though the number could also be much lower. And it is very difficult to tease out how much of this should be attributed to war and occupation, rather than disease. At a rough estimate, </w:t>
      </w:r>
      <w:r w:rsidRPr="00E9472C">
        <w:rPr>
          <w:rFonts w:ascii="Calibri" w:eastAsia="Cambria" w:hAnsi="Calibri" w:cs="Calibri"/>
          <w:u w:val="single"/>
          <w:lang w:eastAsia="en-US"/>
        </w:rPr>
        <w:t>as many as 10% of the world’s people may have been killed</w:t>
      </w:r>
      <w:r w:rsidRPr="00E9472C">
        <w:rPr>
          <w:rFonts w:ascii="Calibri" w:eastAsia="Cambria" w:hAnsi="Calibri" w:cs="Calibri"/>
          <w:sz w:val="16"/>
          <w:lang w:eastAsia="en-US"/>
        </w:rPr>
        <w:t xml:space="preserve">. </w:t>
      </w:r>
    </w:p>
    <w:p w14:paraId="114F20DA"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sz w:val="16"/>
          <w:lang w:eastAsia="en-US"/>
        </w:rPr>
        <w:t xml:space="preserve">Centuries later, </w:t>
      </w:r>
      <w:r w:rsidRPr="00E9472C">
        <w:rPr>
          <w:rFonts w:ascii="Calibri" w:eastAsia="Cambria" w:hAnsi="Calibri" w:cs="Calibri"/>
          <w:b/>
          <w:iCs/>
          <w:u w:val="single"/>
          <w:lang w:eastAsia="en-US"/>
        </w:rPr>
        <w:t xml:space="preserve">the </w:t>
      </w:r>
      <w:r w:rsidRPr="00E9472C">
        <w:rPr>
          <w:rFonts w:ascii="Calibri" w:eastAsia="Cambria" w:hAnsi="Calibri" w:cs="Calibri"/>
          <w:b/>
          <w:iCs/>
          <w:highlight w:val="green"/>
          <w:u w:val="single"/>
          <w:lang w:eastAsia="en-US"/>
        </w:rPr>
        <w:t>world had become</w:t>
      </w:r>
      <w:r w:rsidRPr="00E9472C">
        <w:rPr>
          <w:rFonts w:ascii="Calibri" w:eastAsia="Cambria" w:hAnsi="Calibri" w:cs="Calibri"/>
          <w:highlight w:val="green"/>
          <w:u w:val="single"/>
          <w:lang w:eastAsia="en-US"/>
        </w:rPr>
        <w:t xml:space="preserve"> so </w:t>
      </w:r>
      <w:r w:rsidRPr="00E9472C">
        <w:rPr>
          <w:rFonts w:ascii="Calibri" w:eastAsia="Cambria" w:hAnsi="Calibri" w:cs="Calibri"/>
          <w:b/>
          <w:iCs/>
          <w:highlight w:val="green"/>
          <w:u w:val="single"/>
          <w:lang w:eastAsia="en-US"/>
        </w:rPr>
        <w:t>interconnected</w:t>
      </w:r>
      <w:r w:rsidRPr="00E9472C">
        <w:rPr>
          <w:rFonts w:ascii="Calibri" w:eastAsia="Cambria" w:hAnsi="Calibri" w:cs="Calibri"/>
          <w:u w:val="single"/>
          <w:lang w:eastAsia="en-US"/>
        </w:rPr>
        <w:t xml:space="preserve"> that a truly global pandemic was possible</w:t>
      </w:r>
      <w:r w:rsidRPr="00E9472C">
        <w:rPr>
          <w:rFonts w:ascii="Calibri" w:eastAsia="Cambria" w:hAnsi="Calibri" w:cs="Calibri"/>
          <w:sz w:val="16"/>
          <w:lang w:eastAsia="en-US"/>
        </w:rPr>
        <w:t xml:space="preserve">. Towards the </w:t>
      </w:r>
      <w:r w:rsidRPr="00E9472C">
        <w:rPr>
          <w:rFonts w:ascii="Calibri" w:eastAsia="Cambria" w:hAnsi="Calibri" w:cs="Calibri"/>
          <w:u w:val="single"/>
          <w:lang w:eastAsia="en-US"/>
        </w:rPr>
        <w:t>end of the first world war</w:t>
      </w:r>
      <w:r w:rsidRPr="00E9472C">
        <w:rPr>
          <w:rFonts w:ascii="Calibri" w:eastAsia="Cambria" w:hAnsi="Calibri" w:cs="Calibri"/>
          <w:sz w:val="16"/>
          <w:lang w:eastAsia="en-US"/>
        </w:rPr>
        <w:t xml:space="preserve">, a </w:t>
      </w:r>
      <w:r w:rsidRPr="00E9472C">
        <w:rPr>
          <w:rFonts w:ascii="Calibri" w:eastAsia="Cambria" w:hAnsi="Calibri" w:cs="Calibri"/>
          <w:highlight w:val="green"/>
          <w:u w:val="single"/>
          <w:lang w:eastAsia="en-US"/>
        </w:rPr>
        <w:t>devastating strain of influenza</w:t>
      </w:r>
      <w:r w:rsidRPr="00E9472C">
        <w:rPr>
          <w:rFonts w:ascii="Calibri" w:eastAsia="Cambria" w:hAnsi="Calibri" w:cs="Calibri"/>
          <w:sz w:val="16"/>
          <w:lang w:eastAsia="en-US"/>
        </w:rPr>
        <w:t xml:space="preserve">, known as the 1918 flu or </w:t>
      </w:r>
      <w:hyperlink r:id="rId21" w:history="1">
        <w:r w:rsidRPr="00E9472C">
          <w:rPr>
            <w:rFonts w:ascii="Calibri" w:eastAsia="Cambria" w:hAnsi="Calibri" w:cs="Calibri"/>
            <w:b/>
            <w:iCs/>
            <w:u w:val="single"/>
            <w:lang w:eastAsia="en-US"/>
          </w:rPr>
          <w:t xml:space="preserve">Spanish </w:t>
        </w:r>
      </w:hyperlink>
      <w:hyperlink r:id="rId22" w:history="1">
        <w:r w:rsidRPr="00E9472C">
          <w:rPr>
            <w:rFonts w:ascii="Calibri" w:eastAsia="Cambria" w:hAnsi="Calibri" w:cs="Calibri"/>
            <w:b/>
            <w:iCs/>
            <w:u w:val="single"/>
            <w:lang w:eastAsia="en-US"/>
          </w:rPr>
          <w:t>flu</w:t>
        </w:r>
      </w:hyperlink>
      <w:r w:rsidRPr="00E9472C">
        <w:rPr>
          <w:rFonts w:ascii="Calibri" w:eastAsia="Cambria" w:hAnsi="Calibri" w:cs="Calibri"/>
          <w:sz w:val="16"/>
          <w:lang w:eastAsia="en-US"/>
        </w:rPr>
        <w:t xml:space="preserve">, </w:t>
      </w:r>
      <w:r w:rsidRPr="00E9472C">
        <w:rPr>
          <w:rFonts w:ascii="Calibri" w:eastAsia="Cambria" w:hAnsi="Calibri" w:cs="Calibri"/>
          <w:highlight w:val="green"/>
          <w:u w:val="single"/>
          <w:lang w:eastAsia="en-US"/>
        </w:rPr>
        <w:t>spread to six continents</w:t>
      </w:r>
      <w:r w:rsidRPr="00E9472C">
        <w:rPr>
          <w:rFonts w:ascii="Calibri" w:eastAsia="Cambria" w:hAnsi="Calibri" w:cs="Calibri"/>
          <w:sz w:val="16"/>
          <w:lang w:eastAsia="en-US"/>
        </w:rPr>
        <w:t xml:space="preserve">, and </w:t>
      </w:r>
      <w:r w:rsidRPr="00E9472C">
        <w:rPr>
          <w:rFonts w:ascii="Calibri" w:eastAsia="Cambria" w:hAnsi="Calibri" w:cs="Calibri"/>
          <w:b/>
          <w:iCs/>
          <w:highlight w:val="green"/>
          <w:u w:val="single"/>
          <w:lang w:eastAsia="en-US"/>
        </w:rPr>
        <w:t>even remote Pacific islands</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About a third of the world’s population were infected and between 3% and 6% were killed</w:t>
      </w:r>
      <w:r w:rsidRPr="00E9472C">
        <w:rPr>
          <w:rFonts w:ascii="Calibri" w:eastAsia="Cambria" w:hAnsi="Calibri" w:cs="Calibri"/>
          <w:sz w:val="16"/>
          <w:lang w:eastAsia="en-US"/>
        </w:rPr>
        <w:t xml:space="preserve">. This death toll </w:t>
      </w:r>
      <w:r w:rsidRPr="00E9472C">
        <w:rPr>
          <w:rFonts w:ascii="Calibri" w:eastAsia="Cambria" w:hAnsi="Calibri" w:cs="Calibri"/>
          <w:b/>
          <w:iCs/>
          <w:u w:val="single"/>
          <w:lang w:eastAsia="en-US"/>
        </w:rPr>
        <w:t>outstripped that of the first world war</w:t>
      </w:r>
      <w:r w:rsidRPr="00E9472C">
        <w:rPr>
          <w:rFonts w:ascii="Calibri" w:eastAsia="Cambria" w:hAnsi="Calibri" w:cs="Calibri"/>
          <w:sz w:val="16"/>
          <w:lang w:eastAsia="en-US"/>
        </w:rPr>
        <w:t xml:space="preserve">. </w:t>
      </w:r>
    </w:p>
    <w:p w14:paraId="23AC01E5" w14:textId="77777777" w:rsidR="00E9472C" w:rsidRPr="00E9472C" w:rsidRDefault="00E9472C" w:rsidP="00E9472C">
      <w:pPr>
        <w:spacing w:line="276" w:lineRule="auto"/>
        <w:rPr>
          <w:rFonts w:ascii="Calibri" w:eastAsia="Cambria" w:hAnsi="Calibri" w:cs="Calibri"/>
          <w:u w:val="single"/>
          <w:lang w:eastAsia="en-US"/>
        </w:rPr>
      </w:pPr>
      <w:r w:rsidRPr="00E9472C">
        <w:rPr>
          <w:rFonts w:ascii="Calibri" w:eastAsia="Cambria" w:hAnsi="Calibri" w:cs="Calibri"/>
          <w:sz w:val="16"/>
          <w:lang w:eastAsia="en-US"/>
        </w:rPr>
        <w:t xml:space="preserve">Yet </w:t>
      </w:r>
      <w:r w:rsidRPr="00E9472C">
        <w:rPr>
          <w:rFonts w:ascii="Calibri" w:eastAsia="Cambria" w:hAnsi="Calibri" w:cs="Calibri"/>
          <w:u w:val="single"/>
          <w:lang w:eastAsia="en-US"/>
        </w:rPr>
        <w:t>even events like these fall short of being a threat to humanity’s long-term potential</w:t>
      </w:r>
      <w:r w:rsidRPr="00E9472C">
        <w:rPr>
          <w:rFonts w:ascii="Calibri" w:eastAsia="Cambria" w:hAnsi="Calibri" w:cs="Calibri"/>
          <w:sz w:val="16"/>
          <w:lang w:eastAsia="en-US"/>
        </w:rPr>
        <w:t xml:space="preserve">. In the great bubonic plagues </w:t>
      </w:r>
      <w:r w:rsidRPr="00E9472C">
        <w:rPr>
          <w:rFonts w:ascii="Calibri" w:eastAsia="Cambria" w:hAnsi="Calibri" w:cs="Calibri"/>
          <w:u w:val="single"/>
          <w:lang w:eastAsia="en-US"/>
        </w:rPr>
        <w:t>we saw civilisation in the affected areas falter, but recover</w:t>
      </w:r>
      <w:r w:rsidRPr="00E9472C">
        <w:rPr>
          <w:rFonts w:ascii="Calibri" w:eastAsia="Cambria" w:hAnsi="Calibri" w:cs="Calibri"/>
          <w:sz w:val="16"/>
          <w:lang w:eastAsia="en-US"/>
        </w:rPr>
        <w:t xml:space="preserve">. The regional 25%-50% death rate was not enough to precipitate a continent-wide collapse. It changed the relative fortunes of empires, and may have substantially altered the course of history, but if anything, </w:t>
      </w:r>
      <w:r w:rsidRPr="00E9472C">
        <w:rPr>
          <w:rFonts w:ascii="Calibri" w:eastAsia="Cambria" w:hAnsi="Calibri" w:cs="Calibri"/>
          <w:u w:val="single"/>
          <w:lang w:eastAsia="en-US"/>
        </w:rPr>
        <w:t xml:space="preserve">it gives us reason to believe that human civilisation is likely to make it through future events with similar death rates, even if they were global in scale. </w:t>
      </w:r>
    </w:p>
    <w:p w14:paraId="18D17899"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sz w:val="16"/>
          <w:lang w:eastAsia="en-US"/>
        </w:rPr>
        <w:t xml:space="preserve">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w:t>
      </w:r>
      <w:r w:rsidRPr="00E9472C">
        <w:rPr>
          <w:rFonts w:ascii="Calibri" w:eastAsia="Cambria" w:hAnsi="Calibri" w:cs="Calibri"/>
          <w:b/>
          <w:iCs/>
          <w:u w:val="single"/>
          <w:lang w:eastAsia="en-US"/>
        </w:rPr>
        <w:t>The chance of human extinction</w:t>
      </w:r>
      <w:r w:rsidRPr="00E9472C">
        <w:rPr>
          <w:rFonts w:ascii="Calibri" w:eastAsia="Cambria" w:hAnsi="Calibri" w:cs="Calibri"/>
          <w:u w:val="single"/>
          <w:lang w:eastAsia="en-US"/>
        </w:rPr>
        <w:t xml:space="preserve"> from natural catastrophes</w:t>
      </w:r>
      <w:r w:rsidRPr="00E9472C">
        <w:rPr>
          <w:rFonts w:ascii="Calibri" w:eastAsia="Cambria" w:hAnsi="Calibri" w:cs="Calibri"/>
          <w:sz w:val="16"/>
          <w:lang w:eastAsia="en-US"/>
        </w:rPr>
        <w:t xml:space="preserve"> of any kind </w:t>
      </w:r>
      <w:r w:rsidRPr="00E9472C">
        <w:rPr>
          <w:rFonts w:ascii="Calibri" w:eastAsia="Cambria" w:hAnsi="Calibri" w:cs="Calibri"/>
          <w:b/>
          <w:iCs/>
          <w:u w:val="single"/>
          <w:lang w:eastAsia="en-US"/>
        </w:rPr>
        <w:t>must have been very low</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for most of this time</w:t>
      </w:r>
      <w:r w:rsidRPr="00E9472C">
        <w:rPr>
          <w:rFonts w:ascii="Calibri" w:eastAsia="Cambria" w:hAnsi="Calibri" w:cs="Calibri"/>
          <w:sz w:val="16"/>
          <w:lang w:eastAsia="en-US"/>
        </w:rPr>
        <w:t xml:space="preserve"> – or we would not have made it so far. </w:t>
      </w:r>
      <w:r w:rsidRPr="00E9472C">
        <w:rPr>
          <w:rFonts w:ascii="Calibri" w:eastAsia="Cambria" w:hAnsi="Calibri" w:cs="Calibri"/>
          <w:u w:val="single"/>
          <w:lang w:eastAsia="en-US"/>
        </w:rPr>
        <w:t xml:space="preserve">But </w:t>
      </w:r>
      <w:r w:rsidRPr="00E9472C">
        <w:rPr>
          <w:rFonts w:ascii="Calibri" w:eastAsia="Cambria" w:hAnsi="Calibri" w:cs="Calibri"/>
          <w:b/>
          <w:iCs/>
          <w:u w:val="single"/>
          <w:lang w:eastAsia="en-US"/>
        </w:rPr>
        <w:t>could these risks have changed?</w:t>
      </w:r>
      <w:r w:rsidRPr="00E9472C">
        <w:rPr>
          <w:rFonts w:ascii="Calibri" w:eastAsia="Cambria" w:hAnsi="Calibri" w:cs="Calibri"/>
          <w:sz w:val="16"/>
          <w:lang w:eastAsia="en-US"/>
        </w:rPr>
        <w:t xml:space="preserve"> Might the past provide false comfort?</w:t>
      </w:r>
    </w:p>
    <w:p w14:paraId="370C4738" w14:textId="77777777" w:rsidR="00E9472C" w:rsidRPr="00E9472C" w:rsidRDefault="00E9472C" w:rsidP="00E9472C">
      <w:pPr>
        <w:spacing w:line="276" w:lineRule="auto"/>
        <w:rPr>
          <w:rFonts w:ascii="Calibri" w:eastAsia="Cambria" w:hAnsi="Calibri" w:cs="Calibri"/>
          <w:u w:val="single"/>
          <w:lang w:eastAsia="en-US"/>
        </w:rPr>
      </w:pPr>
      <w:r w:rsidRPr="00E9472C">
        <w:rPr>
          <w:rFonts w:ascii="Calibri" w:eastAsia="Cambria" w:hAnsi="Calibri" w:cs="Calibri"/>
          <w:highlight w:val="green"/>
          <w:u w:val="single"/>
          <w:lang w:eastAsia="en-US"/>
        </w:rPr>
        <w:t xml:space="preserve">Our </w:t>
      </w:r>
      <w:r w:rsidRPr="00E9472C">
        <w:rPr>
          <w:rFonts w:ascii="Calibri" w:eastAsia="Cambria" w:hAnsi="Calibri" w:cs="Calibri"/>
          <w:b/>
          <w:iCs/>
          <w:highlight w:val="green"/>
          <w:u w:val="single"/>
          <w:lang w:eastAsia="en-US"/>
        </w:rPr>
        <w:t>population</w:t>
      </w:r>
      <w:r w:rsidRPr="00E9472C">
        <w:rPr>
          <w:rFonts w:ascii="Calibri" w:eastAsia="Cambria" w:hAnsi="Calibri" w:cs="Calibri"/>
          <w:highlight w:val="green"/>
          <w:u w:val="single"/>
          <w:lang w:eastAsia="en-US"/>
        </w:rPr>
        <w:t xml:space="preserve"> now is a </w:t>
      </w:r>
      <w:r w:rsidRPr="00E9472C">
        <w:rPr>
          <w:rFonts w:ascii="Calibri" w:eastAsia="Cambria" w:hAnsi="Calibri" w:cs="Calibri"/>
          <w:b/>
          <w:iCs/>
          <w:highlight w:val="green"/>
          <w:u w:val="single"/>
          <w:lang w:eastAsia="en-US"/>
        </w:rPr>
        <w:t>thousand times greater</w:t>
      </w:r>
      <w:r w:rsidRPr="00E9472C">
        <w:rPr>
          <w:rFonts w:ascii="Calibri" w:eastAsia="Cambria" w:hAnsi="Calibri" w:cs="Calibri"/>
          <w:sz w:val="16"/>
          <w:lang w:eastAsia="en-US"/>
        </w:rPr>
        <w:t xml:space="preserve"> than it was for most of human history, so </w:t>
      </w:r>
      <w:r w:rsidRPr="00E9472C">
        <w:rPr>
          <w:rFonts w:ascii="Calibri" w:eastAsia="Cambria" w:hAnsi="Calibri" w:cs="Calibri"/>
          <w:highlight w:val="green"/>
          <w:u w:val="single"/>
          <w:lang w:eastAsia="en-US"/>
        </w:rPr>
        <w:t>there are</w:t>
      </w:r>
      <w:r w:rsidRPr="00E9472C">
        <w:rPr>
          <w:rFonts w:ascii="Calibri" w:eastAsia="Cambria" w:hAnsi="Calibri" w:cs="Calibri"/>
          <w:u w:val="single"/>
          <w:lang w:eastAsia="en-US"/>
        </w:rPr>
        <w:t xml:space="preserve"> vastly </w:t>
      </w:r>
      <w:r w:rsidRPr="00E9472C">
        <w:rPr>
          <w:rFonts w:ascii="Calibri" w:eastAsia="Cambria" w:hAnsi="Calibri" w:cs="Calibri"/>
          <w:b/>
          <w:iCs/>
          <w:highlight w:val="green"/>
          <w:u w:val="single"/>
          <w:lang w:eastAsia="en-US"/>
        </w:rPr>
        <w:t>more opportunities</w:t>
      </w:r>
      <w:r w:rsidRPr="00E9472C">
        <w:rPr>
          <w:rFonts w:ascii="Calibri" w:eastAsia="Cambria" w:hAnsi="Calibri" w:cs="Calibri"/>
          <w:highlight w:val="green"/>
          <w:u w:val="single"/>
          <w:lang w:eastAsia="en-US"/>
        </w:rPr>
        <w:t xml:space="preserve"> for new</w:t>
      </w:r>
      <w:r w:rsidRPr="00E9472C">
        <w:rPr>
          <w:rFonts w:ascii="Calibri" w:eastAsia="Cambria" w:hAnsi="Calibri" w:cs="Calibri"/>
          <w:u w:val="single"/>
          <w:lang w:eastAsia="en-US"/>
        </w:rPr>
        <w:t xml:space="preserve"> human </w:t>
      </w:r>
      <w:r w:rsidRPr="00E9472C">
        <w:rPr>
          <w:rFonts w:ascii="Calibri" w:eastAsia="Cambria" w:hAnsi="Calibri" w:cs="Calibri"/>
          <w:b/>
          <w:iCs/>
          <w:highlight w:val="green"/>
          <w:u w:val="single"/>
          <w:lang w:eastAsia="en-US"/>
        </w:rPr>
        <w:t>diseases to originate</w:t>
      </w:r>
      <w:r w:rsidRPr="00E9472C">
        <w:rPr>
          <w:rFonts w:ascii="Calibri" w:eastAsia="Cambria" w:hAnsi="Calibri" w:cs="Calibri"/>
          <w:sz w:val="16"/>
          <w:lang w:eastAsia="en-US"/>
        </w:rPr>
        <w:t xml:space="preserve">. And our </w:t>
      </w:r>
      <w:r w:rsidRPr="00E9472C">
        <w:rPr>
          <w:rFonts w:ascii="Calibri" w:eastAsia="Cambria" w:hAnsi="Calibri" w:cs="Calibri"/>
          <w:b/>
          <w:iCs/>
          <w:highlight w:val="green"/>
          <w:u w:val="single"/>
          <w:lang w:eastAsia="en-US"/>
        </w:rPr>
        <w:t>farming practices</w:t>
      </w:r>
      <w:r w:rsidRPr="00E9472C">
        <w:rPr>
          <w:rFonts w:ascii="Calibri" w:eastAsia="Cambria" w:hAnsi="Calibri" w:cs="Calibri"/>
          <w:u w:val="single"/>
          <w:lang w:eastAsia="en-US"/>
        </w:rPr>
        <w:t xml:space="preserve"> have </w:t>
      </w:r>
      <w:r w:rsidRPr="00E9472C">
        <w:rPr>
          <w:rFonts w:ascii="Calibri" w:eastAsia="Cambria" w:hAnsi="Calibri" w:cs="Calibri"/>
          <w:highlight w:val="green"/>
          <w:u w:val="single"/>
          <w:lang w:eastAsia="en-US"/>
        </w:rPr>
        <w:t>created</w:t>
      </w:r>
      <w:r w:rsidRPr="00E9472C">
        <w:rPr>
          <w:rFonts w:ascii="Calibri" w:eastAsia="Cambria" w:hAnsi="Calibri" w:cs="Calibri"/>
          <w:u w:val="single"/>
          <w:lang w:eastAsia="en-US"/>
        </w:rPr>
        <w:t xml:space="preserve"> vast numbers of animals living in </w:t>
      </w:r>
      <w:r w:rsidRPr="00E9472C">
        <w:rPr>
          <w:rFonts w:ascii="Calibri" w:eastAsia="Cambria" w:hAnsi="Calibri" w:cs="Calibri"/>
          <w:highlight w:val="green"/>
          <w:u w:val="single"/>
          <w:lang w:eastAsia="en-US"/>
        </w:rPr>
        <w:t>unhealthy conditions</w:t>
      </w:r>
      <w:r w:rsidRPr="00E9472C">
        <w:rPr>
          <w:rFonts w:ascii="Calibri" w:eastAsia="Cambria" w:hAnsi="Calibri" w:cs="Calibri"/>
          <w:u w:val="single"/>
          <w:lang w:eastAsia="en-US"/>
        </w:rPr>
        <w:t xml:space="preserve"> within </w:t>
      </w:r>
      <w:r w:rsidRPr="00E9472C">
        <w:rPr>
          <w:rFonts w:ascii="Calibri" w:eastAsia="Cambria" w:hAnsi="Calibri" w:cs="Calibri"/>
          <w:b/>
          <w:iCs/>
          <w:u w:val="single"/>
          <w:lang w:eastAsia="en-US"/>
        </w:rPr>
        <w:t>close proximity to humans</w:t>
      </w:r>
      <w:r w:rsidRPr="00E9472C">
        <w:rPr>
          <w:rFonts w:ascii="Calibri" w:eastAsia="Cambria" w:hAnsi="Calibri" w:cs="Calibri"/>
          <w:sz w:val="16"/>
          <w:lang w:eastAsia="en-US"/>
        </w:rPr>
        <w:t xml:space="preserve">. </w:t>
      </w:r>
      <w:r w:rsidRPr="00E9472C">
        <w:rPr>
          <w:rFonts w:ascii="Calibri" w:eastAsia="Cambria" w:hAnsi="Calibri" w:cs="Calibri"/>
          <w:highlight w:val="green"/>
          <w:u w:val="single"/>
          <w:lang w:eastAsia="en-US"/>
        </w:rPr>
        <w:t>This increases</w:t>
      </w:r>
      <w:r w:rsidRPr="00E9472C">
        <w:rPr>
          <w:rFonts w:ascii="Calibri" w:eastAsia="Cambria" w:hAnsi="Calibri" w:cs="Calibri"/>
          <w:u w:val="single"/>
          <w:lang w:eastAsia="en-US"/>
        </w:rPr>
        <w:t xml:space="preserve"> the risk, as many major diseases originate in animals before crossing over to humans</w:t>
      </w:r>
      <w:r w:rsidRPr="00E9472C">
        <w:rPr>
          <w:rFonts w:ascii="Calibri" w:eastAsia="Cambria" w:hAnsi="Calibri" w:cs="Calibri"/>
          <w:sz w:val="16"/>
          <w:lang w:eastAsia="en-US"/>
        </w:rPr>
        <w:t xml:space="preserve">. Examples include </w:t>
      </w:r>
      <w:r w:rsidRPr="00E9472C">
        <w:rPr>
          <w:rFonts w:ascii="Calibri" w:eastAsia="Cambria" w:hAnsi="Calibri" w:cs="Calibri"/>
          <w:b/>
          <w:iCs/>
          <w:highlight w:val="green"/>
          <w:u w:val="single"/>
          <w:lang w:eastAsia="en-US"/>
        </w:rPr>
        <w:t>HIV</w:t>
      </w:r>
      <w:r w:rsidRPr="00E9472C">
        <w:rPr>
          <w:rFonts w:ascii="Calibri" w:eastAsia="Cambria" w:hAnsi="Calibri" w:cs="Calibri"/>
          <w:sz w:val="16"/>
          <w:lang w:eastAsia="en-US"/>
        </w:rPr>
        <w:t xml:space="preserve"> (chimpanzees), </w:t>
      </w:r>
      <w:r w:rsidRPr="00E9472C">
        <w:rPr>
          <w:rFonts w:ascii="Calibri" w:eastAsia="Cambria" w:hAnsi="Calibri" w:cs="Calibri"/>
          <w:b/>
          <w:iCs/>
          <w:highlight w:val="green"/>
          <w:u w:val="single"/>
          <w:lang w:eastAsia="en-US"/>
        </w:rPr>
        <w:t>Ebola</w:t>
      </w:r>
      <w:r w:rsidRPr="00E9472C">
        <w:rPr>
          <w:rFonts w:ascii="Calibri" w:eastAsia="Cambria" w:hAnsi="Calibri" w:cs="Calibri"/>
          <w:sz w:val="16"/>
          <w:lang w:eastAsia="en-US"/>
        </w:rPr>
        <w:t xml:space="preserve"> (bats), </w:t>
      </w:r>
      <w:r w:rsidRPr="00E9472C">
        <w:rPr>
          <w:rFonts w:ascii="Calibri" w:eastAsia="Cambria" w:hAnsi="Calibri" w:cs="Calibri"/>
          <w:b/>
          <w:iCs/>
          <w:highlight w:val="green"/>
          <w:u w:val="single"/>
          <w:lang w:eastAsia="en-US"/>
        </w:rPr>
        <w:t>Sars</w:t>
      </w:r>
      <w:r w:rsidRPr="00E9472C">
        <w:rPr>
          <w:rFonts w:ascii="Calibri" w:eastAsia="Cambria" w:hAnsi="Calibri" w:cs="Calibri"/>
          <w:sz w:val="16"/>
          <w:lang w:eastAsia="en-US"/>
        </w:rPr>
        <w:t xml:space="preserve"> (probably civets or bats) and </w:t>
      </w:r>
      <w:r w:rsidRPr="00E9472C">
        <w:rPr>
          <w:rFonts w:ascii="Calibri" w:eastAsia="Cambria" w:hAnsi="Calibri" w:cs="Calibri"/>
          <w:b/>
          <w:iCs/>
          <w:highlight w:val="green"/>
          <w:u w:val="single"/>
          <w:lang w:eastAsia="en-US"/>
        </w:rPr>
        <w:t>influenza</w:t>
      </w:r>
      <w:r w:rsidRPr="00E9472C">
        <w:rPr>
          <w:rFonts w:ascii="Calibri" w:eastAsia="Cambria" w:hAnsi="Calibri" w:cs="Calibri"/>
          <w:sz w:val="16"/>
          <w:lang w:eastAsia="en-US"/>
        </w:rPr>
        <w:t xml:space="preserve"> (usually pigs or birds). We do not yet know where Covid-19 came from, though it is very similar to coronaviruses found in bats and pangolins. Evidence suggests that </w:t>
      </w:r>
      <w:r w:rsidRPr="00E9472C">
        <w:rPr>
          <w:rFonts w:ascii="Calibri" w:eastAsia="Cambria" w:hAnsi="Calibri" w:cs="Calibri"/>
          <w:highlight w:val="green"/>
          <w:u w:val="single"/>
          <w:lang w:eastAsia="en-US"/>
        </w:rPr>
        <w:t>diseases</w:t>
      </w:r>
      <w:r w:rsidRPr="00E9472C">
        <w:rPr>
          <w:rFonts w:ascii="Calibri" w:eastAsia="Cambria" w:hAnsi="Calibri" w:cs="Calibri"/>
          <w:u w:val="single"/>
          <w:lang w:eastAsia="en-US"/>
        </w:rPr>
        <w:t xml:space="preserve"> are </w:t>
      </w:r>
      <w:r w:rsidRPr="00E9472C">
        <w:rPr>
          <w:rFonts w:ascii="Calibri" w:eastAsia="Cambria" w:hAnsi="Calibri" w:cs="Calibri"/>
          <w:highlight w:val="green"/>
          <w:u w:val="single"/>
          <w:lang w:eastAsia="en-US"/>
        </w:rPr>
        <w:t>cross</w:t>
      </w:r>
      <w:r w:rsidRPr="00E9472C">
        <w:rPr>
          <w:rFonts w:ascii="Calibri" w:eastAsia="Cambria" w:hAnsi="Calibri" w:cs="Calibri"/>
          <w:u w:val="single"/>
          <w:lang w:eastAsia="en-US"/>
        </w:rPr>
        <w:t xml:space="preserve">ing over </w:t>
      </w:r>
      <w:r w:rsidRPr="00E9472C">
        <w:rPr>
          <w:rFonts w:ascii="Calibri" w:eastAsia="Cambria" w:hAnsi="Calibri" w:cs="Calibri"/>
          <w:highlight w:val="green"/>
          <w:u w:val="single"/>
          <w:lang w:eastAsia="en-US"/>
        </w:rPr>
        <w:t>into human</w:t>
      </w:r>
      <w:r w:rsidRPr="00E9472C">
        <w:rPr>
          <w:rFonts w:ascii="Calibri" w:eastAsia="Cambria" w:hAnsi="Calibri" w:cs="Calibri"/>
          <w:u w:val="single"/>
          <w:lang w:eastAsia="en-US"/>
        </w:rPr>
        <w:t xml:space="preserve"> populations from animals </w:t>
      </w:r>
      <w:r w:rsidRPr="00E9472C">
        <w:rPr>
          <w:rFonts w:ascii="Calibri" w:eastAsia="Cambria" w:hAnsi="Calibri" w:cs="Calibri"/>
          <w:b/>
          <w:iCs/>
          <w:highlight w:val="green"/>
          <w:u w:val="single"/>
          <w:lang w:eastAsia="en-US"/>
        </w:rPr>
        <w:t>at an increasing rate</w:t>
      </w:r>
      <w:r w:rsidRPr="00E9472C">
        <w:rPr>
          <w:rFonts w:ascii="Calibri" w:eastAsia="Cambria" w:hAnsi="Calibri" w:cs="Calibri"/>
          <w:u w:val="single"/>
          <w:lang w:eastAsia="en-US"/>
        </w:rPr>
        <w:t xml:space="preserve">. </w:t>
      </w:r>
    </w:p>
    <w:p w14:paraId="6D150DAD" w14:textId="77777777" w:rsidR="00E9472C" w:rsidRPr="00E9472C" w:rsidRDefault="00E9472C" w:rsidP="00E9472C">
      <w:pPr>
        <w:spacing w:line="276" w:lineRule="auto"/>
        <w:rPr>
          <w:rFonts w:ascii="Calibri" w:eastAsia="Cambria" w:hAnsi="Calibri" w:cs="Calibri"/>
          <w:sz w:val="16"/>
          <w:lang w:eastAsia="en-US"/>
        </w:rPr>
      </w:pPr>
      <w:r w:rsidRPr="00E9472C">
        <w:rPr>
          <w:rFonts w:ascii="Calibri" w:eastAsia="Cambria" w:hAnsi="Calibri" w:cs="Calibri"/>
          <w:u w:val="single"/>
          <w:lang w:eastAsia="en-US"/>
        </w:rPr>
        <w:t>Modern civilisation</w:t>
      </w:r>
      <w:r w:rsidRPr="00E9472C">
        <w:rPr>
          <w:rFonts w:ascii="Calibri" w:eastAsia="Cambria" w:hAnsi="Calibri" w:cs="Calibri"/>
          <w:sz w:val="16"/>
          <w:lang w:eastAsia="en-US"/>
        </w:rPr>
        <w:t xml:space="preserve"> may also </w:t>
      </w:r>
      <w:r w:rsidRPr="00E9472C">
        <w:rPr>
          <w:rFonts w:ascii="Calibri" w:eastAsia="Cambria" w:hAnsi="Calibri" w:cs="Calibri"/>
          <w:b/>
          <w:iCs/>
          <w:u w:val="single"/>
          <w:lang w:eastAsia="en-US"/>
        </w:rPr>
        <w:t xml:space="preserve">make it </w:t>
      </w:r>
      <w:r w:rsidRPr="00E9472C">
        <w:rPr>
          <w:rFonts w:ascii="Calibri" w:eastAsia="Cambria" w:hAnsi="Calibri" w:cs="Calibri"/>
          <w:u w:val="single"/>
          <w:lang w:eastAsia="en-US"/>
        </w:rPr>
        <w:t>much</w:t>
      </w:r>
      <w:r w:rsidRPr="00E9472C">
        <w:rPr>
          <w:rFonts w:ascii="Calibri" w:eastAsia="Cambria" w:hAnsi="Calibri" w:cs="Calibri"/>
          <w:b/>
          <w:iCs/>
          <w:u w:val="single"/>
          <w:lang w:eastAsia="en-US"/>
        </w:rPr>
        <w:t xml:space="preserve"> easier for a pandemic to spread</w:t>
      </w:r>
      <w:r w:rsidRPr="00E9472C">
        <w:rPr>
          <w:rFonts w:ascii="Calibri" w:eastAsia="Cambria" w:hAnsi="Calibri" w:cs="Calibri"/>
          <w:sz w:val="16"/>
          <w:lang w:eastAsia="en-US"/>
        </w:rPr>
        <w:t xml:space="preserve">. The </w:t>
      </w:r>
      <w:r w:rsidRPr="00E9472C">
        <w:rPr>
          <w:rFonts w:ascii="Calibri" w:eastAsia="Cambria" w:hAnsi="Calibri" w:cs="Calibri"/>
          <w:highlight w:val="green"/>
          <w:u w:val="single"/>
          <w:lang w:eastAsia="en-US"/>
        </w:rPr>
        <w:t xml:space="preserve">higher </w:t>
      </w:r>
      <w:r w:rsidRPr="00E9472C">
        <w:rPr>
          <w:rFonts w:ascii="Calibri" w:eastAsia="Cambria" w:hAnsi="Calibri" w:cs="Calibri"/>
          <w:b/>
          <w:iCs/>
          <w:highlight w:val="green"/>
          <w:u w:val="single"/>
          <w:lang w:eastAsia="en-US"/>
        </w:rPr>
        <w:t>density of people</w:t>
      </w:r>
      <w:r w:rsidRPr="00E9472C">
        <w:rPr>
          <w:rFonts w:ascii="Calibri" w:eastAsia="Cambria" w:hAnsi="Calibri" w:cs="Calibri"/>
          <w:highlight w:val="green"/>
          <w:u w:val="single"/>
          <w:lang w:eastAsia="en-US"/>
        </w:rPr>
        <w:t xml:space="preserve"> living together</w:t>
      </w:r>
      <w:r w:rsidRPr="00E9472C">
        <w:rPr>
          <w:rFonts w:ascii="Calibri" w:eastAsia="Cambria" w:hAnsi="Calibri" w:cs="Calibri"/>
          <w:u w:val="single"/>
          <w:lang w:eastAsia="en-US"/>
        </w:rPr>
        <w:t xml:space="preserve"> in cities </w:t>
      </w:r>
      <w:r w:rsidRPr="00E9472C">
        <w:rPr>
          <w:rFonts w:ascii="Calibri" w:eastAsia="Cambria" w:hAnsi="Calibri" w:cs="Calibri"/>
          <w:highlight w:val="green"/>
          <w:u w:val="single"/>
          <w:lang w:eastAsia="en-US"/>
        </w:rPr>
        <w:t>increases</w:t>
      </w:r>
      <w:r w:rsidRPr="00E9472C">
        <w:rPr>
          <w:rFonts w:ascii="Calibri" w:eastAsia="Cambria" w:hAnsi="Calibri" w:cs="Calibri"/>
          <w:u w:val="single"/>
          <w:lang w:eastAsia="en-US"/>
        </w:rPr>
        <w:t xml:space="preserve"> the number of </w:t>
      </w:r>
      <w:r w:rsidRPr="00E9472C">
        <w:rPr>
          <w:rFonts w:ascii="Calibri" w:eastAsia="Cambria" w:hAnsi="Calibri" w:cs="Calibri"/>
          <w:highlight w:val="green"/>
          <w:u w:val="single"/>
          <w:lang w:eastAsia="en-US"/>
        </w:rPr>
        <w:t>people</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each of us may infect</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Rapid </w:t>
      </w:r>
      <w:r w:rsidRPr="00E9472C">
        <w:rPr>
          <w:rFonts w:ascii="Calibri" w:eastAsia="Cambria" w:hAnsi="Calibri" w:cs="Calibri"/>
          <w:b/>
          <w:iCs/>
          <w:highlight w:val="green"/>
          <w:u w:val="single"/>
          <w:lang w:eastAsia="en-US"/>
        </w:rPr>
        <w:t>long-distance transport</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 xml:space="preserve">greatly </w:t>
      </w:r>
      <w:r w:rsidRPr="00E9472C">
        <w:rPr>
          <w:rFonts w:ascii="Calibri" w:eastAsia="Cambria" w:hAnsi="Calibri" w:cs="Calibri"/>
          <w:highlight w:val="green"/>
          <w:u w:val="single"/>
          <w:lang w:eastAsia="en-US"/>
        </w:rPr>
        <w:t>increases</w:t>
      </w:r>
      <w:r w:rsidRPr="00E9472C">
        <w:rPr>
          <w:rFonts w:ascii="Calibri" w:eastAsia="Cambria" w:hAnsi="Calibri" w:cs="Calibri"/>
          <w:u w:val="single"/>
          <w:lang w:eastAsia="en-US"/>
        </w:rPr>
        <w:t xml:space="preserve"> the distance </w:t>
      </w:r>
      <w:r w:rsidRPr="00E9472C">
        <w:rPr>
          <w:rFonts w:ascii="Calibri" w:eastAsia="Cambria" w:hAnsi="Calibri" w:cs="Calibri"/>
          <w:highlight w:val="green"/>
          <w:u w:val="single"/>
          <w:lang w:eastAsia="en-US"/>
        </w:rPr>
        <w:t>pathogens</w:t>
      </w:r>
      <w:r w:rsidRPr="00E9472C">
        <w:rPr>
          <w:rFonts w:ascii="Calibri" w:eastAsia="Cambria" w:hAnsi="Calibri" w:cs="Calibri"/>
          <w:u w:val="single"/>
          <w:lang w:eastAsia="en-US"/>
        </w:rPr>
        <w:t xml:space="preserve"> can </w:t>
      </w:r>
      <w:r w:rsidRPr="00E9472C">
        <w:rPr>
          <w:rFonts w:ascii="Calibri" w:eastAsia="Cambria" w:hAnsi="Calibri" w:cs="Calibri"/>
          <w:highlight w:val="green"/>
          <w:u w:val="single"/>
          <w:lang w:eastAsia="en-US"/>
        </w:rPr>
        <w:t>spread</w:t>
      </w:r>
      <w:r w:rsidRPr="00E9472C">
        <w:rPr>
          <w:rFonts w:ascii="Calibri" w:eastAsia="Cambria" w:hAnsi="Calibri" w:cs="Calibri"/>
          <w:sz w:val="16"/>
          <w:lang w:eastAsia="en-US"/>
        </w:rPr>
        <w:t xml:space="preserve">, </w:t>
      </w:r>
      <w:r w:rsidRPr="00E9472C">
        <w:rPr>
          <w:rFonts w:ascii="Calibri" w:eastAsia="Cambria" w:hAnsi="Calibri" w:cs="Calibri"/>
          <w:b/>
          <w:iCs/>
          <w:highlight w:val="green"/>
          <w:u w:val="single"/>
          <w:lang w:eastAsia="en-US"/>
        </w:rPr>
        <w:t>reducing</w:t>
      </w:r>
      <w:r w:rsidRPr="00E9472C">
        <w:rPr>
          <w:rFonts w:ascii="Calibri" w:eastAsia="Cambria" w:hAnsi="Calibri" w:cs="Calibri"/>
          <w:u w:val="single"/>
          <w:lang w:eastAsia="en-US"/>
        </w:rPr>
        <w:t xml:space="preserve"> the </w:t>
      </w:r>
      <w:r w:rsidRPr="00E9472C">
        <w:rPr>
          <w:rFonts w:ascii="Calibri" w:eastAsia="Cambria" w:hAnsi="Calibri" w:cs="Calibri"/>
          <w:b/>
          <w:iCs/>
          <w:u w:val="single"/>
          <w:lang w:eastAsia="en-US"/>
        </w:rPr>
        <w:t xml:space="preserve">degrees of </w:t>
      </w:r>
      <w:r w:rsidRPr="00E9472C">
        <w:rPr>
          <w:rFonts w:ascii="Calibri" w:eastAsia="Cambria" w:hAnsi="Calibri" w:cs="Calibri"/>
          <w:b/>
          <w:iCs/>
          <w:highlight w:val="green"/>
          <w:u w:val="single"/>
          <w:lang w:eastAsia="en-US"/>
        </w:rPr>
        <w:t>separation</w:t>
      </w:r>
      <w:r w:rsidRPr="00E9472C">
        <w:rPr>
          <w:rFonts w:ascii="Calibri" w:eastAsia="Cambria" w:hAnsi="Calibri" w:cs="Calibri"/>
          <w:u w:val="single"/>
          <w:lang w:eastAsia="en-US"/>
        </w:rPr>
        <w:t xml:space="preserve"> between any two people</w:t>
      </w:r>
      <w:r w:rsidRPr="00E9472C">
        <w:rPr>
          <w:rFonts w:ascii="Calibri" w:eastAsia="Cambria" w:hAnsi="Calibri" w:cs="Calibri"/>
          <w:sz w:val="16"/>
          <w:lang w:eastAsia="en-US"/>
        </w:rPr>
        <w:t xml:space="preserve">. Moreover, </w:t>
      </w:r>
      <w:r w:rsidRPr="00E9472C">
        <w:rPr>
          <w:rFonts w:ascii="Calibri" w:eastAsia="Cambria" w:hAnsi="Calibri" w:cs="Calibri"/>
          <w:u w:val="single"/>
          <w:lang w:eastAsia="en-US"/>
        </w:rPr>
        <w:t>we are no longer divided into isolated populations</w:t>
      </w:r>
      <w:r w:rsidRPr="00E9472C">
        <w:rPr>
          <w:rFonts w:ascii="Calibri" w:eastAsia="Cambria" w:hAnsi="Calibri" w:cs="Calibri"/>
          <w:sz w:val="16"/>
          <w:lang w:eastAsia="en-US"/>
        </w:rPr>
        <w:t xml:space="preserve"> as we were for most of the past 10,000 years. </w:t>
      </w:r>
    </w:p>
    <w:p w14:paraId="5BBA99FC" w14:textId="77777777" w:rsidR="00E9472C" w:rsidRPr="00E9472C" w:rsidRDefault="00E9472C" w:rsidP="00E9472C">
      <w:pPr>
        <w:spacing w:line="276" w:lineRule="auto"/>
        <w:rPr>
          <w:rFonts w:ascii="Calibri" w:eastAsia="Cambria" w:hAnsi="Calibri" w:cs="Calibri"/>
          <w:u w:val="single"/>
          <w:lang w:eastAsia="en-US"/>
        </w:rPr>
      </w:pPr>
      <w:r w:rsidRPr="00E9472C">
        <w:rPr>
          <w:rFonts w:ascii="Calibri" w:eastAsia="Cambria" w:hAnsi="Calibri" w:cs="Calibri"/>
          <w:sz w:val="16"/>
          <w:lang w:eastAsia="en-US"/>
        </w:rPr>
        <w:t xml:space="preserve">Together </w:t>
      </w:r>
      <w:r w:rsidRPr="00E9472C">
        <w:rPr>
          <w:rFonts w:ascii="Calibri" w:eastAsia="Cambria" w:hAnsi="Calibri" w:cs="Calibri"/>
          <w:u w:val="single"/>
          <w:lang w:eastAsia="en-US"/>
        </w:rPr>
        <w:t>these effects suggest that we might expect more new pandemics</w:t>
      </w:r>
      <w:r w:rsidRPr="00E9472C">
        <w:rPr>
          <w:rFonts w:ascii="Calibri" w:eastAsia="Cambria" w:hAnsi="Calibri" w:cs="Calibri"/>
          <w:sz w:val="16"/>
          <w:lang w:eastAsia="en-US"/>
        </w:rPr>
        <w:t xml:space="preserve">, for them to spread more quickly, and to </w:t>
      </w:r>
      <w:r w:rsidRPr="00E9472C">
        <w:rPr>
          <w:rFonts w:ascii="Calibri" w:eastAsia="Cambria" w:hAnsi="Calibri" w:cs="Calibri"/>
          <w:u w:val="single"/>
          <w:lang w:eastAsia="en-US"/>
        </w:rPr>
        <w:t xml:space="preserve">reach a higher percentage of the world’s people. </w:t>
      </w:r>
    </w:p>
    <w:p w14:paraId="20B2475E" w14:textId="77777777" w:rsidR="00E9472C" w:rsidRPr="00E9472C" w:rsidRDefault="00E9472C" w:rsidP="00E9472C">
      <w:pPr>
        <w:spacing w:line="276" w:lineRule="auto"/>
        <w:rPr>
          <w:rFonts w:ascii="Calibri" w:eastAsia="Cambria" w:hAnsi="Calibri" w:cs="Calibri"/>
          <w:u w:val="single"/>
          <w:lang w:eastAsia="en-US"/>
        </w:rPr>
      </w:pPr>
      <w:r w:rsidRPr="00E9472C">
        <w:rPr>
          <w:rFonts w:ascii="Calibri" w:eastAsia="Cambria" w:hAnsi="Calibri" w:cs="Calibri"/>
          <w:u w:val="single"/>
          <w:lang w:eastAsia="en-US"/>
        </w:rPr>
        <w:t>But</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we have also changed the world in ways that offer protection</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We have a healthier population; improved sanitation and hygiene; preventative and curative medicine; and a scientific understanding of disease.</w:t>
      </w:r>
      <w:r w:rsidRPr="00E9472C">
        <w:rPr>
          <w:rFonts w:ascii="Calibri" w:eastAsia="Cambria" w:hAnsi="Calibri" w:cs="Calibri"/>
          <w:sz w:val="16"/>
          <w:lang w:eastAsia="en-US"/>
        </w:rPr>
        <w:t xml:space="preserve"> Perhaps most importantly, </w:t>
      </w:r>
      <w:r w:rsidRPr="00E9472C">
        <w:rPr>
          <w:rFonts w:ascii="Calibri" w:eastAsia="Cambria" w:hAnsi="Calibri" w:cs="Calibri"/>
          <w:u w:val="single"/>
          <w:lang w:eastAsia="en-US"/>
        </w:rPr>
        <w:t>we have public health bodies to facilitate global communication and coordination in the face of new outbreaks</w:t>
      </w:r>
      <w:r w:rsidRPr="00E9472C">
        <w:rPr>
          <w:rFonts w:ascii="Calibri" w:eastAsia="Cambria" w:hAnsi="Calibri" w:cs="Calibri"/>
          <w:sz w:val="16"/>
          <w:lang w:eastAsia="en-US"/>
        </w:rPr>
        <w:t xml:space="preserve">. We have seen the benefits of this protection through the dramatic decline of endemic infectious disease over the past century (though we can’t be sure pandemics will obey the same trend). </w:t>
      </w:r>
      <w:r w:rsidRPr="00E9472C">
        <w:rPr>
          <w:rFonts w:ascii="Calibri" w:eastAsia="Cambria" w:hAnsi="Calibri" w:cs="Calibri"/>
          <w:u w:val="single"/>
          <w:lang w:eastAsia="en-US"/>
        </w:rPr>
        <w:t>Finally, we have spread to a range of locations and environments unprecedented for any mammalian species</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This offers special protection from extinction events, because it requires the pathogen to be able to flourish in a vast range of environments and to reach exceptionally isolated populations such as uncontacted tribes</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 xml:space="preserve">Antarctic researchers and nuclear submarine crews. </w:t>
      </w:r>
    </w:p>
    <w:p w14:paraId="7268AD6C" w14:textId="77777777" w:rsidR="00E9472C" w:rsidRPr="00E9472C" w:rsidRDefault="00E9472C" w:rsidP="00E9472C">
      <w:pPr>
        <w:rPr>
          <w:rFonts w:ascii="Calibri" w:eastAsia="Calibri" w:hAnsi="Calibri" w:cs="Calibri"/>
          <w:u w:val="single"/>
          <w:lang w:eastAsia="en-US"/>
        </w:rPr>
      </w:pPr>
      <w:r w:rsidRPr="00E9472C">
        <w:rPr>
          <w:rFonts w:ascii="Calibri" w:eastAsia="Calibri" w:hAnsi="Calibri" w:cs="Calibri"/>
          <w:u w:val="single"/>
          <w:lang w:eastAsia="en-US"/>
        </w:rPr>
        <w:t xml:space="preserve">It is hard to know whether these combined effects have increased or decreased the existential risk from pandemics. This </w:t>
      </w:r>
      <w:r w:rsidRPr="00E9472C">
        <w:rPr>
          <w:rFonts w:ascii="Calibri" w:eastAsia="Calibri" w:hAnsi="Calibri" w:cs="Calibri"/>
          <w:highlight w:val="green"/>
          <w:u w:val="single"/>
          <w:lang w:eastAsia="en-US"/>
        </w:rPr>
        <w:t>uncertainty is</w:t>
      </w:r>
      <w:r w:rsidRPr="00E9472C">
        <w:rPr>
          <w:rFonts w:ascii="Calibri" w:eastAsia="Calibri" w:hAnsi="Calibri" w:cs="Calibri"/>
          <w:u w:val="single"/>
          <w:lang w:eastAsia="en-US"/>
        </w:rPr>
        <w:t xml:space="preserve"> ultimately </w:t>
      </w:r>
      <w:r w:rsidRPr="00E9472C">
        <w:rPr>
          <w:rFonts w:ascii="Calibri" w:eastAsia="Calibri" w:hAnsi="Calibri" w:cs="Calibri"/>
          <w:highlight w:val="green"/>
          <w:u w:val="single"/>
          <w:lang w:eastAsia="en-US"/>
        </w:rPr>
        <w:t>bad news</w:t>
      </w:r>
      <w:r w:rsidRPr="00E9472C">
        <w:rPr>
          <w:rFonts w:ascii="Calibri" w:eastAsia="Calibri" w:hAnsi="Calibri" w:cs="Calibri"/>
          <w:u w:val="single"/>
          <w:lang w:eastAsia="en-US"/>
        </w:rPr>
        <w:t xml:space="preserve">: we were previously sitting on a powerful argument that the risk was tiny; now we are not. </w:t>
      </w:r>
    </w:p>
    <w:p w14:paraId="34D204FE" w14:textId="77777777" w:rsidR="00E9472C" w:rsidRPr="00E9472C" w:rsidRDefault="00E9472C" w:rsidP="00E9472C">
      <w:pPr>
        <w:spacing w:line="276" w:lineRule="auto"/>
        <w:rPr>
          <w:rFonts w:ascii="Calibri" w:eastAsia="Cambria" w:hAnsi="Calibri" w:cs="Calibri"/>
          <w:b/>
          <w:iCs/>
          <w:u w:val="single"/>
          <w:lang w:eastAsia="en-US"/>
        </w:rPr>
      </w:pPr>
      <w:r w:rsidRPr="00E9472C">
        <w:rPr>
          <w:rFonts w:ascii="Calibri" w:eastAsia="Cambria" w:hAnsi="Calibri" w:cs="Calibri"/>
          <w:u w:val="single"/>
          <w:lang w:eastAsia="en-US"/>
        </w:rPr>
        <w:t xml:space="preserve">We have seen the indirect ways that </w:t>
      </w:r>
      <w:r w:rsidRPr="00E9472C">
        <w:rPr>
          <w:rFonts w:ascii="Calibri" w:eastAsia="Cambria" w:hAnsi="Calibri" w:cs="Calibri"/>
          <w:highlight w:val="green"/>
          <w:u w:val="single"/>
          <w:lang w:eastAsia="en-US"/>
        </w:rPr>
        <w:t>our actions aid and abet the</w:t>
      </w:r>
      <w:r w:rsidRPr="00E9472C">
        <w:rPr>
          <w:rFonts w:ascii="Calibri" w:eastAsia="Cambria" w:hAnsi="Calibri" w:cs="Calibri"/>
          <w:u w:val="single"/>
          <w:lang w:eastAsia="en-US"/>
        </w:rPr>
        <w:t xml:space="preserve"> origination and </w:t>
      </w:r>
      <w:r w:rsidRPr="00E9472C">
        <w:rPr>
          <w:rFonts w:ascii="Calibri" w:eastAsia="Cambria" w:hAnsi="Calibri" w:cs="Calibri"/>
          <w:highlight w:val="green"/>
          <w:u w:val="single"/>
          <w:lang w:eastAsia="en-US"/>
        </w:rPr>
        <w:t>spread of pandemics</w:t>
      </w:r>
      <w:r w:rsidRPr="00E9472C">
        <w:rPr>
          <w:rFonts w:ascii="Calibri" w:eastAsia="Cambria" w:hAnsi="Calibri" w:cs="Calibri"/>
          <w:sz w:val="16"/>
          <w:highlight w:val="green"/>
          <w:lang w:eastAsia="en-US"/>
        </w:rPr>
        <w:t>.</w:t>
      </w:r>
      <w:r w:rsidRPr="00E9472C">
        <w:rPr>
          <w:rFonts w:ascii="Calibri" w:eastAsia="Cambria" w:hAnsi="Calibri" w:cs="Calibri"/>
          <w:sz w:val="16"/>
          <w:lang w:eastAsia="en-US"/>
        </w:rPr>
        <w:t xml:space="preserve"> But </w:t>
      </w:r>
      <w:r w:rsidRPr="00E9472C">
        <w:rPr>
          <w:rFonts w:ascii="Calibri" w:eastAsia="Cambria" w:hAnsi="Calibri" w:cs="Calibri"/>
          <w:b/>
          <w:iCs/>
          <w:u w:val="single"/>
          <w:lang w:eastAsia="en-US"/>
        </w:rPr>
        <w:t xml:space="preserve">what about cases where </w:t>
      </w:r>
      <w:r w:rsidRPr="00E9472C">
        <w:rPr>
          <w:rFonts w:ascii="Calibri" w:eastAsia="Cambria" w:hAnsi="Calibri" w:cs="Calibri"/>
          <w:b/>
          <w:iCs/>
          <w:highlight w:val="green"/>
          <w:u w:val="single"/>
          <w:lang w:eastAsia="en-US"/>
        </w:rPr>
        <w:t>we</w:t>
      </w:r>
      <w:r w:rsidRPr="00E9472C">
        <w:rPr>
          <w:rFonts w:ascii="Calibri" w:eastAsia="Cambria" w:hAnsi="Calibri" w:cs="Calibri"/>
          <w:sz w:val="16"/>
          <w:lang w:eastAsia="en-US"/>
        </w:rPr>
        <w:t xml:space="preserve"> have a much more direct hand in the process – where we </w:t>
      </w:r>
      <w:r w:rsidRPr="00E9472C">
        <w:rPr>
          <w:rFonts w:ascii="Calibri" w:eastAsia="Cambria" w:hAnsi="Calibri" w:cs="Calibri"/>
          <w:b/>
          <w:iCs/>
          <w:u w:val="single"/>
          <w:lang w:eastAsia="en-US"/>
        </w:rPr>
        <w:t xml:space="preserve">deliberately </w:t>
      </w:r>
      <w:r w:rsidRPr="00E9472C">
        <w:rPr>
          <w:rFonts w:ascii="Calibri" w:eastAsia="Cambria" w:hAnsi="Calibri" w:cs="Calibri"/>
          <w:b/>
          <w:iCs/>
          <w:highlight w:val="green"/>
          <w:u w:val="single"/>
          <w:lang w:eastAsia="en-US"/>
        </w:rPr>
        <w:t>use</w:t>
      </w:r>
      <w:r w:rsidRPr="00E9472C">
        <w:rPr>
          <w:rFonts w:ascii="Calibri" w:eastAsia="Cambria" w:hAnsi="Calibri" w:cs="Calibri"/>
          <w:sz w:val="16"/>
          <w:highlight w:val="green"/>
          <w:lang w:eastAsia="en-US"/>
        </w:rPr>
        <w:t xml:space="preserve">, </w:t>
      </w:r>
      <w:r w:rsidRPr="00E9472C">
        <w:rPr>
          <w:rFonts w:ascii="Calibri" w:eastAsia="Cambria" w:hAnsi="Calibri" w:cs="Calibri"/>
          <w:b/>
          <w:iCs/>
          <w:highlight w:val="green"/>
          <w:u w:val="single"/>
          <w:lang w:eastAsia="en-US"/>
        </w:rPr>
        <w:t>improve or create</w:t>
      </w:r>
      <w:r w:rsidRPr="00E9472C">
        <w:rPr>
          <w:rFonts w:ascii="Calibri" w:eastAsia="Cambria" w:hAnsi="Calibri" w:cs="Calibri"/>
          <w:b/>
          <w:iCs/>
          <w:u w:val="single"/>
          <w:lang w:eastAsia="en-US"/>
        </w:rPr>
        <w:t xml:space="preserve"> the </w:t>
      </w:r>
      <w:r w:rsidRPr="00E9472C">
        <w:rPr>
          <w:rFonts w:ascii="Calibri" w:eastAsia="Cambria" w:hAnsi="Calibri" w:cs="Calibri"/>
          <w:b/>
          <w:iCs/>
          <w:highlight w:val="green"/>
          <w:u w:val="single"/>
          <w:lang w:eastAsia="en-US"/>
        </w:rPr>
        <w:t>pathogens</w:t>
      </w:r>
      <w:r w:rsidRPr="00E9472C">
        <w:rPr>
          <w:rFonts w:ascii="Calibri" w:eastAsia="Cambria" w:hAnsi="Calibri" w:cs="Calibri"/>
          <w:b/>
          <w:iCs/>
          <w:u w:val="single"/>
          <w:lang w:eastAsia="en-US"/>
        </w:rPr>
        <w:t xml:space="preserve">? </w:t>
      </w:r>
    </w:p>
    <w:p w14:paraId="78164861" w14:textId="77777777" w:rsidR="00E9472C" w:rsidRPr="00E9472C" w:rsidRDefault="00E9472C" w:rsidP="00E9472C">
      <w:pPr>
        <w:spacing w:line="276" w:lineRule="auto"/>
        <w:rPr>
          <w:rFonts w:ascii="Calibri" w:eastAsia="Cambria" w:hAnsi="Calibri" w:cs="Calibri"/>
          <w:u w:val="single"/>
          <w:lang w:eastAsia="en-US"/>
        </w:rPr>
      </w:pPr>
    </w:p>
    <w:p w14:paraId="09E3B5B7" w14:textId="77777777" w:rsidR="00E9472C" w:rsidRPr="00E9472C" w:rsidRDefault="00E9472C" w:rsidP="00E9472C">
      <w:pPr>
        <w:keepNext/>
        <w:keepLines/>
        <w:pageBreakBefore/>
        <w:spacing w:before="40" w:after="0"/>
        <w:jc w:val="center"/>
        <w:outlineLvl w:val="2"/>
        <w:rPr>
          <w:rFonts w:ascii="Calibri" w:eastAsia="MS Gothic" w:hAnsi="Calibri" w:cs="Times New Roman"/>
          <w:b/>
          <w:sz w:val="32"/>
          <w:szCs w:val="24"/>
          <w:u w:val="single"/>
          <w:lang w:eastAsia="en-US"/>
        </w:rPr>
      </w:pPr>
      <w:r w:rsidRPr="00E9472C">
        <w:rPr>
          <w:rFonts w:ascii="Calibri" w:eastAsia="MS Gothic" w:hAnsi="Calibri" w:cs="Times New Roman"/>
          <w:b/>
          <w:sz w:val="32"/>
          <w:szCs w:val="24"/>
          <w:u w:val="single"/>
          <w:lang w:eastAsia="en-US"/>
        </w:rPr>
        <w:t>OST</w:t>
      </w:r>
    </w:p>
    <w:p w14:paraId="7FBEE659"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Elon’s mars col attempts kill OST legitimacy –trying to establish self governing paradigms and an extra-legal regime, plus it violates article 8</w:t>
      </w:r>
    </w:p>
    <w:p w14:paraId="5997DF5D" w14:textId="77777777" w:rsidR="00E9472C" w:rsidRPr="00E9472C" w:rsidRDefault="00E9472C" w:rsidP="00E9472C">
      <w:pPr>
        <w:rPr>
          <w:rFonts w:ascii="Calibri" w:eastAsia="Cambria" w:hAnsi="Calibri" w:cs="Calibri"/>
          <w:b/>
          <w:bCs/>
          <w:sz w:val="26"/>
          <w:lang w:eastAsia="en-US"/>
        </w:rPr>
      </w:pPr>
      <w:r w:rsidRPr="00E9472C">
        <w:rPr>
          <w:rFonts w:ascii="Calibri" w:eastAsia="Cambria" w:hAnsi="Calibri" w:cs="Calibri"/>
          <w:b/>
          <w:bCs/>
          <w:sz w:val="26"/>
          <w:lang w:eastAsia="en-US"/>
        </w:rPr>
        <w:t>Salmeri 20</w:t>
      </w:r>
    </w:p>
    <w:p w14:paraId="3260D684" w14:textId="77777777" w:rsidR="00E9472C" w:rsidRPr="00E9472C" w:rsidRDefault="00E9472C" w:rsidP="00E9472C">
      <w:pPr>
        <w:rPr>
          <w:rFonts w:ascii="Calibri" w:eastAsia="Cambria" w:hAnsi="Calibri" w:cs="Calibri"/>
          <w:lang w:eastAsia="en-US"/>
        </w:rPr>
      </w:pPr>
      <w:r w:rsidRPr="00E9472C">
        <w:rPr>
          <w:rFonts w:ascii="Calibri" w:eastAsia="Cambria" w:hAnsi="Calibri" w:cs="Calibri"/>
          <w:lang w:eastAsia="en-US"/>
        </w:rPr>
        <w:t>Antonino Salmeri, (attorney and doctoral researcher in space law at the University of Luxembourg, where he is pursuing a Ph.D. on space mining enforcement), 12-5-2020, "No, Mars is not a free planet, no matter what SpaceX says," SpaceNews, https://spacenews.com/op-ed-no-mars-is-not-a-free-planet-no-matter-what-spacex-says/, // HW AW</w:t>
      </w:r>
    </w:p>
    <w:p w14:paraId="481256BA" w14:textId="77777777" w:rsidR="00E9472C" w:rsidRPr="00E9472C" w:rsidRDefault="00E9472C" w:rsidP="00E9472C">
      <w:pPr>
        <w:rPr>
          <w:rFonts w:ascii="Calibri" w:eastAsia="Cambria" w:hAnsi="Calibri" w:cs="Calibri"/>
          <w:lang w:eastAsia="en-US"/>
        </w:rPr>
      </w:pPr>
      <w:r w:rsidRPr="00E9472C">
        <w:rPr>
          <w:rFonts w:ascii="Calibri" w:eastAsia="Cambria" w:hAnsi="Calibri" w:cs="Calibri"/>
          <w:lang w:eastAsia="en-US"/>
        </w:rPr>
        <w:t>**bracketed for roman numerals</w:t>
      </w:r>
    </w:p>
    <w:p w14:paraId="0295F012" w14:textId="77777777" w:rsidR="00E9472C" w:rsidRPr="00E9472C" w:rsidRDefault="00E9472C" w:rsidP="00E9472C">
      <w:pPr>
        <w:rPr>
          <w:rFonts w:ascii="Calibri" w:eastAsia="Cambria" w:hAnsi="Calibri" w:cs="Calibri"/>
          <w:b/>
          <w:bCs/>
          <w:u w:val="single"/>
          <w:lang w:eastAsia="en-US"/>
        </w:rPr>
      </w:pPr>
      <w:r w:rsidRPr="00E9472C">
        <w:rPr>
          <w:rFonts w:ascii="Calibri" w:eastAsia="Cambria" w:hAnsi="Calibri" w:cs="Calibri"/>
          <w:u w:val="single"/>
          <w:lang w:eastAsia="en-US"/>
        </w:rPr>
        <w:t>SpaceX</w:t>
      </w:r>
      <w:r w:rsidRPr="00E9472C">
        <w:rPr>
          <w:rFonts w:ascii="Calibri" w:eastAsia="Cambria" w:hAnsi="Calibri" w:cs="Calibri"/>
          <w:sz w:val="16"/>
          <w:lang w:eastAsia="en-US"/>
        </w:rPr>
        <w:t xml:space="preserve"> makes no secret of its </w:t>
      </w:r>
      <w:r w:rsidRPr="00E9472C">
        <w:rPr>
          <w:rFonts w:ascii="Calibri" w:eastAsia="Cambria" w:hAnsi="Calibri" w:cs="Calibri"/>
          <w:u w:val="single"/>
          <w:lang w:eastAsia="en-US"/>
        </w:rPr>
        <w:t>driving goal to make humans a multiplanetary species</w:t>
      </w:r>
      <w:r w:rsidRPr="00E9472C">
        <w:rPr>
          <w:rFonts w:ascii="Calibri" w:eastAsia="Cambria" w:hAnsi="Calibri" w:cs="Calibri"/>
          <w:sz w:val="16"/>
          <w:lang w:eastAsia="en-US"/>
        </w:rPr>
        <w:t xml:space="preserve">. Given SpaceX founder Elon </w:t>
      </w:r>
      <w:r w:rsidRPr="00E9472C">
        <w:rPr>
          <w:rFonts w:ascii="Calibri" w:eastAsia="Cambria" w:hAnsi="Calibri" w:cs="Calibri"/>
          <w:u w:val="single"/>
          <w:lang w:eastAsia="en-US"/>
        </w:rPr>
        <w:t xml:space="preserve">Musk’s </w:t>
      </w:r>
      <w:r w:rsidRPr="00E9472C">
        <w:rPr>
          <w:rFonts w:ascii="Calibri" w:eastAsia="Cambria" w:hAnsi="Calibri" w:cs="Calibri"/>
          <w:highlight w:val="green"/>
          <w:u w:val="single"/>
          <w:lang w:eastAsia="en-US"/>
        </w:rPr>
        <w:t>fixation on Mars</w:t>
      </w:r>
      <w:r w:rsidRPr="00E9472C">
        <w:rPr>
          <w:rFonts w:ascii="Calibri" w:eastAsia="Cambria" w:hAnsi="Calibri" w:cs="Calibri"/>
          <w:sz w:val="16"/>
          <w:lang w:eastAsia="en-US"/>
        </w:rPr>
        <w:t xml:space="preserve"> and fondness for Tesla ‘Easter eggs’ and other gags, it’s hardly surprising to see Mars mentioned in the terms of service (ToS) agreement for beta users of its Starlink satellite broadband service. However, as a space lawyer, I certainly didn’t expect Starlink’s beta ToS to include the following provision: “For services provided on Mars, or in transit to Mars via Starship or other colonization spacecraft, the parties </w:t>
      </w:r>
      <w:r w:rsidRPr="00E9472C">
        <w:rPr>
          <w:rFonts w:ascii="Calibri" w:eastAsia="Cambria" w:hAnsi="Calibri" w:cs="Calibri"/>
          <w:highlight w:val="green"/>
          <w:u w:val="single"/>
          <w:lang w:eastAsia="en-US"/>
        </w:rPr>
        <w:t>recognize</w:t>
      </w:r>
      <w:r w:rsidRPr="00E9472C">
        <w:rPr>
          <w:rFonts w:ascii="Calibri" w:eastAsia="Cambria" w:hAnsi="Calibri" w:cs="Calibri"/>
          <w:u w:val="single"/>
          <w:lang w:eastAsia="en-US"/>
        </w:rPr>
        <w:t xml:space="preserve"> Mars as a free planet and </w:t>
      </w:r>
      <w:r w:rsidRPr="00E9472C">
        <w:rPr>
          <w:rFonts w:ascii="Calibri" w:eastAsia="Cambria" w:hAnsi="Calibri" w:cs="Calibri"/>
          <w:highlight w:val="green"/>
          <w:u w:val="single"/>
          <w:lang w:eastAsia="en-US"/>
        </w:rPr>
        <w:t>that no Earth-based government has authority or sovereignty</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over Martian activities</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Accordingly, </w:t>
      </w:r>
      <w:r w:rsidRPr="00E9472C">
        <w:rPr>
          <w:rFonts w:ascii="Calibri" w:eastAsia="Cambria" w:hAnsi="Calibri" w:cs="Calibri"/>
          <w:u w:val="single"/>
          <w:lang w:eastAsia="en-US"/>
        </w:rPr>
        <w:t xml:space="preserve">Disputes will be settled through self-governing </w:t>
      </w:r>
      <w:r w:rsidRPr="00E9472C">
        <w:rPr>
          <w:rFonts w:ascii="Calibri" w:eastAsia="Cambria" w:hAnsi="Calibri" w:cs="Calibri"/>
          <w:sz w:val="16"/>
          <w:lang w:eastAsia="en-US"/>
        </w:rPr>
        <w:t xml:space="preserve">principles, established in good faith at the time of the Martian settlement.” To be sure, SpaceX might have inserted Clause 9 as another one of Musk’s jokes that aren’t really jokes, like the time he invoked South Park’s infamous underwear gnomes in explaining how he intended to fund his ambitious Mars colonization plans. After all, there are no Starlink satellites orbiting Mars, and no prospective customers there yet, either. But </w:t>
      </w:r>
      <w:r w:rsidRPr="00E9472C">
        <w:rPr>
          <w:rFonts w:ascii="Calibri" w:eastAsia="Cambria" w:hAnsi="Calibri" w:cs="Calibri"/>
          <w:u w:val="single"/>
          <w:lang w:eastAsia="en-US"/>
        </w:rPr>
        <w:t xml:space="preserve">international law is </w:t>
      </w:r>
      <w:r w:rsidRPr="00E9472C">
        <w:rPr>
          <w:rFonts w:ascii="Calibri" w:eastAsia="Cambria" w:hAnsi="Calibri" w:cs="Calibri"/>
          <w:highlight w:val="green"/>
          <w:u w:val="single"/>
          <w:lang w:eastAsia="en-US"/>
        </w:rPr>
        <w:t>no laughing matter</w:t>
      </w:r>
      <w:r w:rsidRPr="00E9472C">
        <w:rPr>
          <w:rFonts w:ascii="Calibri" w:eastAsia="Cambria" w:hAnsi="Calibri" w:cs="Calibri"/>
          <w:sz w:val="16"/>
          <w:lang w:eastAsia="en-US"/>
        </w:rPr>
        <w:t xml:space="preserve">. Taken literally, Starlink users must agree with SpaceX that Mars is a “free planet” and that disputes concerning Starlink services provided on Mars or while en route to the red planet via a SpaceX Starship — will be settled through self-regulation. But is this clause valid? </w:t>
      </w:r>
      <w:r w:rsidRPr="00E9472C">
        <w:rPr>
          <w:rFonts w:ascii="Calibri" w:eastAsia="Cambria" w:hAnsi="Calibri" w:cs="Calibri"/>
          <w:u w:val="single"/>
          <w:lang w:eastAsia="en-US"/>
        </w:rPr>
        <w:t xml:space="preserve">What are the </w:t>
      </w:r>
      <w:r w:rsidRPr="00E9472C">
        <w:rPr>
          <w:rFonts w:ascii="Calibri" w:eastAsia="Cambria" w:hAnsi="Calibri" w:cs="Calibri"/>
          <w:highlight w:val="green"/>
          <w:u w:val="single"/>
          <w:lang w:eastAsia="en-US"/>
        </w:rPr>
        <w:t>political implications</w:t>
      </w:r>
      <w:r w:rsidRPr="00E9472C">
        <w:rPr>
          <w:rFonts w:ascii="Calibri" w:eastAsia="Cambria" w:hAnsi="Calibri" w:cs="Calibri"/>
          <w:u w:val="single"/>
          <w:lang w:eastAsia="en-US"/>
        </w:rPr>
        <w:t xml:space="preserve"> of a transportation company proclaiming the legal status of a celestial body</w:t>
      </w:r>
      <w:r w:rsidRPr="00E9472C">
        <w:rPr>
          <w:rFonts w:ascii="Calibri" w:eastAsia="Cambria" w:hAnsi="Calibri" w:cs="Calibri"/>
          <w:sz w:val="16"/>
          <w:lang w:eastAsia="en-US"/>
        </w:rPr>
        <w:t xml:space="preserve">? Does such an attempt make strategic sense? LEGAL ASPECTS From a legal viewpoint, Clause 9 of Starlink’s terms of service should be regarded as void. Simply put, </w:t>
      </w:r>
      <w:r w:rsidRPr="00E9472C">
        <w:rPr>
          <w:rFonts w:ascii="Calibri" w:eastAsia="Cambria" w:hAnsi="Calibri" w:cs="Calibri"/>
          <w:u w:val="single"/>
          <w:lang w:eastAsia="en-US"/>
        </w:rPr>
        <w:t xml:space="preserve">declaring Mars as a “free planet” and refusing any Earth-based authority over Martian activities </w:t>
      </w:r>
      <w:r w:rsidRPr="00E9472C">
        <w:rPr>
          <w:rFonts w:ascii="Calibri" w:eastAsia="Cambria" w:hAnsi="Calibri" w:cs="Calibri"/>
          <w:highlight w:val="green"/>
          <w:u w:val="single"/>
          <w:lang w:eastAsia="en-US"/>
        </w:rPr>
        <w:t>conflicts with the</w:t>
      </w:r>
      <w:r w:rsidRPr="00E9472C">
        <w:rPr>
          <w:rFonts w:ascii="Calibri" w:eastAsia="Cambria" w:hAnsi="Calibri" w:cs="Calibri"/>
          <w:u w:val="single"/>
          <w:lang w:eastAsia="en-US"/>
        </w:rPr>
        <w:t xml:space="preserve"> international obligations of the United States under the </w:t>
      </w:r>
      <w:r w:rsidRPr="00E9472C">
        <w:rPr>
          <w:rFonts w:ascii="Calibri" w:eastAsia="Cambria" w:hAnsi="Calibri" w:cs="Calibri"/>
          <w:highlight w:val="green"/>
          <w:u w:val="single"/>
          <w:lang w:eastAsia="en-US"/>
        </w:rPr>
        <w:t>O</w:t>
      </w:r>
      <w:r w:rsidRPr="00E9472C">
        <w:rPr>
          <w:rFonts w:ascii="Calibri" w:eastAsia="Cambria" w:hAnsi="Calibri" w:cs="Calibri"/>
          <w:u w:val="single"/>
          <w:lang w:eastAsia="en-US"/>
        </w:rPr>
        <w:t xml:space="preserve">uter </w:t>
      </w:r>
      <w:r w:rsidRPr="00E9472C">
        <w:rPr>
          <w:rFonts w:ascii="Calibri" w:eastAsia="Cambria" w:hAnsi="Calibri" w:cs="Calibri"/>
          <w:highlight w:val="green"/>
          <w:u w:val="single"/>
          <w:lang w:eastAsia="en-US"/>
        </w:rPr>
        <w:t>S</w:t>
      </w:r>
      <w:r w:rsidRPr="00E9472C">
        <w:rPr>
          <w:rFonts w:ascii="Calibri" w:eastAsia="Cambria" w:hAnsi="Calibri" w:cs="Calibri"/>
          <w:u w:val="single"/>
          <w:lang w:eastAsia="en-US"/>
        </w:rPr>
        <w:t xml:space="preserve">pace </w:t>
      </w:r>
      <w:r w:rsidRPr="00E9472C">
        <w:rPr>
          <w:rFonts w:ascii="Calibri" w:eastAsia="Cambria" w:hAnsi="Calibri" w:cs="Calibri"/>
          <w:highlight w:val="green"/>
          <w:u w:val="single"/>
          <w:lang w:eastAsia="en-US"/>
        </w:rPr>
        <w:t>T</w:t>
      </w:r>
      <w:r w:rsidRPr="00E9472C">
        <w:rPr>
          <w:rFonts w:ascii="Calibri" w:eastAsia="Cambria" w:hAnsi="Calibri" w:cs="Calibri"/>
          <w:u w:val="single"/>
          <w:lang w:eastAsia="en-US"/>
        </w:rPr>
        <w:t>reaty, which naturally take precedence over contractual terms of services</w:t>
      </w:r>
      <w:r w:rsidRPr="00E9472C">
        <w:rPr>
          <w:rFonts w:ascii="Calibri" w:eastAsia="Cambria" w:hAnsi="Calibri" w:cs="Calibri"/>
          <w:sz w:val="16"/>
          <w:lang w:eastAsia="en-US"/>
        </w:rPr>
        <w:t xml:space="preserve">. First, under Articles I and III of the treaty, international law applies in outer space, including the moon and other celestial bodies, and influences all activities conducted thereby. </w:t>
      </w:r>
      <w:r w:rsidRPr="00E9472C">
        <w:rPr>
          <w:rFonts w:ascii="Calibri" w:eastAsia="Cambria" w:hAnsi="Calibri" w:cs="Calibri"/>
          <w:u w:val="single"/>
          <w:lang w:eastAsia="en-US"/>
        </w:rPr>
        <w:t xml:space="preserve">Accordingly, Mars </w:t>
      </w:r>
      <w:r w:rsidRPr="00E9472C">
        <w:rPr>
          <w:rFonts w:ascii="Calibri" w:eastAsia="Cambria" w:hAnsi="Calibri" w:cs="Calibri"/>
          <w:highlight w:val="green"/>
          <w:u w:val="single"/>
          <w:lang w:eastAsia="en-US"/>
        </w:rPr>
        <w:t xml:space="preserve">cannot be </w:t>
      </w:r>
      <w:r w:rsidRPr="00E9472C">
        <w:rPr>
          <w:rFonts w:ascii="Calibri" w:eastAsia="Cambria" w:hAnsi="Calibri" w:cs="Calibri"/>
          <w:u w:val="single"/>
          <w:lang w:eastAsia="en-US"/>
        </w:rPr>
        <w:t xml:space="preserve">considered a “free planet” </w:t>
      </w:r>
      <w:r w:rsidRPr="00E9472C">
        <w:rPr>
          <w:rFonts w:ascii="Calibri" w:eastAsia="Cambria" w:hAnsi="Calibri" w:cs="Calibri"/>
          <w:highlight w:val="green"/>
          <w:u w:val="single"/>
          <w:lang w:eastAsia="en-US"/>
        </w:rPr>
        <w:t>left to</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self-governing principles</w:t>
      </w:r>
      <w:r w:rsidRPr="00E9472C">
        <w:rPr>
          <w:rFonts w:ascii="Calibri" w:eastAsia="Cambria" w:hAnsi="Calibri" w:cs="Calibri"/>
          <w:u w:val="single"/>
          <w:lang w:eastAsia="en-US"/>
        </w:rPr>
        <w:t>” of dubious nature and origin, because it is rather fully subjected to the rule of law.</w:t>
      </w:r>
      <w:r w:rsidRPr="00E9472C">
        <w:rPr>
          <w:rFonts w:ascii="Calibri" w:eastAsia="Cambria" w:hAnsi="Calibri" w:cs="Calibri"/>
          <w:sz w:val="16"/>
          <w:lang w:eastAsia="en-US"/>
        </w:rPr>
        <w:t xml:space="preserve"> A passenger-laden Starship enters Mars’ atmosphere in this artist’s concept. Credit: SpaceX illustration Further, Starlink’s </w:t>
      </w:r>
      <w:r w:rsidRPr="00E9472C">
        <w:rPr>
          <w:rFonts w:ascii="Calibri" w:eastAsia="Cambria" w:hAnsi="Calibri" w:cs="Calibri"/>
          <w:b/>
          <w:bCs/>
          <w:u w:val="single"/>
          <w:lang w:eastAsia="en-US"/>
        </w:rPr>
        <w:t xml:space="preserve">refusal of Earth-based governmental authority on Mars is in </w:t>
      </w:r>
      <w:r w:rsidRPr="00E9472C">
        <w:rPr>
          <w:rFonts w:ascii="Calibri" w:eastAsia="Cambria" w:hAnsi="Calibri" w:cs="Calibri"/>
          <w:b/>
          <w:bCs/>
          <w:highlight w:val="green"/>
          <w:u w:val="single"/>
          <w:lang w:eastAsia="en-US"/>
        </w:rPr>
        <w:t xml:space="preserve">clear violation of Article [8] </w:t>
      </w:r>
      <w:r w:rsidRPr="00E9472C">
        <w:rPr>
          <w:rFonts w:ascii="Calibri" w:eastAsia="Cambria" w:hAnsi="Calibri" w:cs="Calibri"/>
          <w:sz w:val="16"/>
          <w:szCs w:val="16"/>
          <w:lang w:eastAsia="en-US"/>
        </w:rPr>
        <w:t>VIII</w:t>
      </w:r>
      <w:r w:rsidRPr="00E9472C">
        <w:rPr>
          <w:rFonts w:ascii="Calibri" w:eastAsia="Cambria" w:hAnsi="Calibri" w:cs="Calibri"/>
          <w:b/>
          <w:bCs/>
          <w:u w:val="single"/>
          <w:lang w:eastAsia="en-US"/>
        </w:rPr>
        <w:t xml:space="preserve"> of the treaty.</w:t>
      </w:r>
      <w:r w:rsidRPr="00E9472C">
        <w:rPr>
          <w:rFonts w:ascii="Calibri" w:eastAsia="Cambria" w:hAnsi="Calibri" w:cs="Calibri"/>
          <w:sz w:val="16"/>
          <w:lang w:eastAsia="en-US"/>
        </w:rPr>
        <w:t xml:space="preserve"> According to this provision, states “retain jurisdiction and control”over any registered space objects and “any personnel thereof, while in outer space or on a celestial body.” </w:t>
      </w:r>
      <w:r w:rsidRPr="00E9472C">
        <w:rPr>
          <w:rFonts w:ascii="Calibri" w:eastAsia="Cambria" w:hAnsi="Calibri" w:cs="Calibri"/>
          <w:u w:val="single"/>
          <w:lang w:eastAsia="en-US"/>
        </w:rPr>
        <w:t>This principle</w:t>
      </w:r>
      <w:r w:rsidRPr="00E9472C">
        <w:rPr>
          <w:rFonts w:ascii="Calibri" w:eastAsia="Cambria" w:hAnsi="Calibri" w:cs="Calibri"/>
          <w:sz w:val="16"/>
          <w:lang w:eastAsia="en-US"/>
        </w:rPr>
        <w:t xml:space="preserve"> is known as “quasi-territorial” jurisdiction and </w:t>
      </w:r>
      <w:r w:rsidRPr="00E9472C">
        <w:rPr>
          <w:rFonts w:ascii="Calibri" w:eastAsia="Cambria" w:hAnsi="Calibri" w:cs="Calibri"/>
          <w:u w:val="single"/>
          <w:lang w:eastAsia="en-US"/>
        </w:rPr>
        <w:t xml:space="preserve">serves the purpose of ensuring the applicability of relevant national laws, </w:t>
      </w:r>
      <w:r w:rsidRPr="00E9472C">
        <w:rPr>
          <w:rFonts w:ascii="Calibri" w:eastAsia="Cambria" w:hAnsi="Calibri" w:cs="Calibri"/>
          <w:b/>
          <w:bCs/>
          <w:u w:val="single"/>
          <w:lang w:eastAsia="en-US"/>
        </w:rPr>
        <w:t xml:space="preserve">preventing </w:t>
      </w:r>
      <w:r w:rsidRPr="00E9472C">
        <w:rPr>
          <w:rFonts w:ascii="Calibri" w:eastAsia="Cambria" w:hAnsi="Calibri" w:cs="Calibri"/>
          <w:b/>
          <w:bCs/>
          <w:highlight w:val="green"/>
          <w:u w:val="single"/>
          <w:lang w:eastAsia="en-US"/>
        </w:rPr>
        <w:t>space</w:t>
      </w:r>
      <w:r w:rsidRPr="00E9472C">
        <w:rPr>
          <w:rFonts w:ascii="Calibri" w:eastAsia="Cambria" w:hAnsi="Calibri" w:cs="Calibri"/>
          <w:b/>
          <w:bCs/>
          <w:u w:val="single"/>
          <w:lang w:eastAsia="en-US"/>
        </w:rPr>
        <w:t xml:space="preserve"> from being </w:t>
      </w:r>
      <w:r w:rsidRPr="00E9472C">
        <w:rPr>
          <w:rFonts w:ascii="Calibri" w:eastAsia="Cambria" w:hAnsi="Calibri" w:cs="Calibri"/>
          <w:b/>
          <w:bCs/>
          <w:highlight w:val="green"/>
          <w:u w:val="single"/>
          <w:lang w:eastAsia="en-US"/>
        </w:rPr>
        <w:t>abandoned to the rule of the strongest</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As an American company, SpaceX is obliged under U.S. law to respect these rules in order to get licenses from the U.S. government to conduct commercial launches and provide satellite services. This is mandated by Article VI of the treaty, according to which nongovernmental activities in space require the “authorization and continuing supervision of the appropriate State,” which is internationally responsible for assuring that these activities “are carried out in conformity with the provisions set forth in the present Treaty.” As such, </w:t>
      </w:r>
      <w:r w:rsidRPr="00E9472C">
        <w:rPr>
          <w:rFonts w:ascii="Calibri" w:eastAsia="Cambria" w:hAnsi="Calibri" w:cs="Calibri"/>
          <w:u w:val="single"/>
          <w:lang w:eastAsia="en-US"/>
        </w:rPr>
        <w:t>any attempt to declare “Mars as a free planet” and reject the authority of “Earth-based government” over Martian activities is in violation of international space law and would consequently bear no legal effect on third parties</w:t>
      </w:r>
      <w:r w:rsidRPr="00E9472C">
        <w:rPr>
          <w:rFonts w:ascii="Calibri" w:eastAsia="Cambria" w:hAnsi="Calibri" w:cs="Calibri"/>
          <w:sz w:val="16"/>
          <w:lang w:eastAsia="en-US"/>
        </w:rPr>
        <w:t xml:space="preserve">. POLITICAL IMPLICATIONS </w:t>
      </w:r>
      <w:r w:rsidRPr="00E9472C">
        <w:rPr>
          <w:rFonts w:ascii="Calibri" w:eastAsia="Cambria" w:hAnsi="Calibri" w:cs="Calibri"/>
          <w:b/>
          <w:bCs/>
          <w:u w:val="single"/>
          <w:lang w:eastAsia="en-US"/>
        </w:rPr>
        <w:t xml:space="preserve">SpaceX’s declaration on the legal status of Mars is </w:t>
      </w:r>
      <w:r w:rsidRPr="00E9472C">
        <w:rPr>
          <w:rFonts w:ascii="Calibri" w:eastAsia="Cambria" w:hAnsi="Calibri" w:cs="Calibri"/>
          <w:b/>
          <w:bCs/>
          <w:highlight w:val="green"/>
          <w:u w:val="single"/>
          <w:lang w:eastAsia="en-US"/>
        </w:rPr>
        <w:t>not without political implications</w:t>
      </w:r>
      <w:r w:rsidRPr="00E9472C">
        <w:rPr>
          <w:rFonts w:ascii="Calibri" w:eastAsia="Cambria" w:hAnsi="Calibri" w:cs="Calibri"/>
          <w:sz w:val="16"/>
          <w:lang w:eastAsia="en-US"/>
        </w:rPr>
        <w:t xml:space="preserve">. Interestingly enough, a thorough look at the first part of Starlink’s terms of service Clause 9 shows that SpaceX doesn’t seem to have problems with “Earth-based authority” regulating lunar activities: “For Services provided to, on or in orbit around the planet Earth or the Moon, these Terms and any disputes […] will be governed by and construed in accordance with the laws of the State of California in the United States.” Nevertheless, under international space law there are no grounds to distinguish between the moon and Mars; the same rules apply to “the Moon and other celestial bodies.” Assuming SpaceX knows this, it appears that </w:t>
      </w:r>
      <w:r w:rsidRPr="00E9472C">
        <w:rPr>
          <w:rFonts w:ascii="Calibri" w:eastAsia="Cambria" w:hAnsi="Calibri" w:cs="Calibri"/>
          <w:b/>
          <w:bCs/>
          <w:u w:val="single"/>
          <w:lang w:eastAsia="en-US"/>
        </w:rPr>
        <w:t xml:space="preserve">the </w:t>
      </w:r>
      <w:r w:rsidRPr="00E9472C">
        <w:rPr>
          <w:rFonts w:ascii="Calibri" w:eastAsia="Cambria" w:hAnsi="Calibri" w:cs="Calibri"/>
          <w:b/>
          <w:bCs/>
          <w:highlight w:val="green"/>
          <w:u w:val="single"/>
          <w:lang w:eastAsia="en-US"/>
        </w:rPr>
        <w:t>company is</w:t>
      </w:r>
      <w:r w:rsidRPr="00E9472C">
        <w:rPr>
          <w:rFonts w:ascii="Calibri" w:eastAsia="Cambria" w:hAnsi="Calibri" w:cs="Calibri"/>
          <w:b/>
          <w:bCs/>
          <w:u w:val="single"/>
          <w:lang w:eastAsia="en-US"/>
        </w:rPr>
        <w:t xml:space="preserve"> </w:t>
      </w:r>
      <w:r w:rsidRPr="00E9472C">
        <w:rPr>
          <w:rFonts w:ascii="Calibri" w:eastAsia="Cambria" w:hAnsi="Calibri" w:cs="Calibri"/>
          <w:b/>
          <w:bCs/>
          <w:highlight w:val="green"/>
          <w:u w:val="single"/>
          <w:lang w:eastAsia="en-US"/>
        </w:rPr>
        <w:t>sending a political message to</w:t>
      </w:r>
      <w:r w:rsidRPr="00E9472C">
        <w:rPr>
          <w:rFonts w:ascii="Calibri" w:eastAsia="Cambria" w:hAnsi="Calibri" w:cs="Calibri"/>
          <w:b/>
          <w:bCs/>
          <w:u w:val="single"/>
          <w:lang w:eastAsia="en-US"/>
        </w:rPr>
        <w:t xml:space="preserve"> </w:t>
      </w:r>
      <w:r w:rsidRPr="00E9472C">
        <w:rPr>
          <w:rFonts w:ascii="Calibri" w:eastAsia="Cambria" w:hAnsi="Calibri" w:cs="Calibri"/>
          <w:b/>
          <w:bCs/>
          <w:highlight w:val="green"/>
          <w:u w:val="single"/>
          <w:lang w:eastAsia="en-US"/>
        </w:rPr>
        <w:t>subvert the status quo</w:t>
      </w:r>
      <w:r w:rsidRPr="00E9472C">
        <w:rPr>
          <w:rFonts w:ascii="Calibri" w:eastAsia="Cambria" w:hAnsi="Calibri" w:cs="Calibri"/>
          <w:b/>
          <w:bCs/>
          <w:u w:val="single"/>
          <w:lang w:eastAsia="en-US"/>
        </w:rPr>
        <w:t xml:space="preserve"> and </w:t>
      </w:r>
      <w:r w:rsidRPr="00E9472C">
        <w:rPr>
          <w:rFonts w:ascii="Calibri" w:eastAsia="Cambria" w:hAnsi="Calibri" w:cs="Calibri"/>
          <w:b/>
          <w:bCs/>
          <w:highlight w:val="green"/>
          <w:u w:val="single"/>
          <w:lang w:eastAsia="en-US"/>
        </w:rPr>
        <w:t xml:space="preserve">establish a </w:t>
      </w:r>
      <w:r w:rsidRPr="00E9472C">
        <w:rPr>
          <w:rFonts w:ascii="Calibri" w:eastAsia="Cambria" w:hAnsi="Calibri" w:cs="Calibri"/>
          <w:b/>
          <w:bCs/>
          <w:u w:val="single"/>
          <w:lang w:eastAsia="en-US"/>
        </w:rPr>
        <w:t xml:space="preserve">separate </w:t>
      </w:r>
      <w:r w:rsidRPr="00E9472C">
        <w:rPr>
          <w:rFonts w:ascii="Calibri" w:eastAsia="Cambria" w:hAnsi="Calibri" w:cs="Calibri"/>
          <w:b/>
          <w:bCs/>
          <w:highlight w:val="green"/>
          <w:u w:val="single"/>
          <w:lang w:eastAsia="en-US"/>
        </w:rPr>
        <w:t>regime</w:t>
      </w:r>
      <w:r w:rsidRPr="00E9472C">
        <w:rPr>
          <w:rFonts w:ascii="Calibri" w:eastAsia="Cambria" w:hAnsi="Calibri" w:cs="Calibri"/>
          <w:b/>
          <w:bCs/>
          <w:u w:val="single"/>
          <w:lang w:eastAsia="en-US"/>
        </w:rPr>
        <w:t xml:space="preserve"> </w:t>
      </w:r>
      <w:r w:rsidRPr="00E9472C">
        <w:rPr>
          <w:rFonts w:ascii="Calibri" w:eastAsia="Cambria" w:hAnsi="Calibri" w:cs="Calibri"/>
          <w:b/>
          <w:bCs/>
          <w:highlight w:val="green"/>
          <w:u w:val="single"/>
          <w:lang w:eastAsia="en-US"/>
        </w:rPr>
        <w:t>for</w:t>
      </w:r>
      <w:r w:rsidRPr="00E9472C">
        <w:rPr>
          <w:rFonts w:ascii="Calibri" w:eastAsia="Cambria" w:hAnsi="Calibri" w:cs="Calibri"/>
          <w:b/>
          <w:bCs/>
          <w:u w:val="single"/>
          <w:lang w:eastAsia="en-US"/>
        </w:rPr>
        <w:t xml:space="preserve"> </w:t>
      </w:r>
      <w:r w:rsidRPr="00E9472C">
        <w:rPr>
          <w:rFonts w:ascii="Calibri" w:eastAsia="Cambria" w:hAnsi="Calibri" w:cs="Calibri"/>
          <w:b/>
          <w:bCs/>
          <w:highlight w:val="green"/>
          <w:u w:val="single"/>
          <w:lang w:eastAsia="en-US"/>
        </w:rPr>
        <w:t>Mars</w:t>
      </w:r>
      <w:r w:rsidRPr="00E9472C">
        <w:rPr>
          <w:rFonts w:ascii="Calibri" w:eastAsia="Cambria" w:hAnsi="Calibri" w:cs="Calibri"/>
          <w:sz w:val="16"/>
          <w:lang w:eastAsia="en-US"/>
        </w:rPr>
        <w:t xml:space="preserve">. Now, if SpaceX was merely an internet service provider, the issue would be purely theoretical with no reason for any further concern. However, </w:t>
      </w:r>
      <w:r w:rsidRPr="00E9472C">
        <w:rPr>
          <w:rFonts w:ascii="Calibri" w:eastAsia="Cambria" w:hAnsi="Calibri" w:cs="Calibri"/>
          <w:u w:val="single"/>
          <w:lang w:eastAsia="en-US"/>
        </w:rPr>
        <w:t xml:space="preserve">SpaceX fully intends to send the first humans to Mars. As such, the company’s refusal to respect international law once its en route could put SpaceX’s passengers in real peril. </w:t>
      </w:r>
      <w:r w:rsidRPr="00E9472C">
        <w:rPr>
          <w:rFonts w:ascii="Calibri" w:eastAsia="Cambria" w:hAnsi="Calibri" w:cs="Calibri"/>
          <w:sz w:val="16"/>
          <w:lang w:eastAsia="en-US"/>
        </w:rPr>
        <w:t xml:space="preserve">These </w:t>
      </w:r>
      <w:r w:rsidRPr="00E9472C">
        <w:rPr>
          <w:rFonts w:ascii="Calibri" w:eastAsia="Cambria" w:hAnsi="Calibri" w:cs="Calibri"/>
          <w:u w:val="single"/>
          <w:lang w:eastAsia="en-US"/>
        </w:rPr>
        <w:t>early passengers would fully depend on SpaceX for their survival en route to Mars and while on the surface, not to mention their prospects for returning to Earth</w:t>
      </w:r>
      <w:r w:rsidRPr="00E9472C">
        <w:rPr>
          <w:rFonts w:ascii="Calibri" w:eastAsia="Cambria" w:hAnsi="Calibri" w:cs="Calibri"/>
          <w:sz w:val="16"/>
          <w:lang w:eastAsia="en-US"/>
        </w:rPr>
        <w:t xml:space="preserve">. One the one hand, you have a company that controls the means to survival; on the other hand, you have a </w:t>
      </w:r>
      <w:r w:rsidRPr="00E9472C">
        <w:rPr>
          <w:rFonts w:ascii="Calibri" w:eastAsia="Cambria" w:hAnsi="Calibri" w:cs="Calibri"/>
          <w:u w:val="single"/>
          <w:lang w:eastAsia="en-US"/>
        </w:rPr>
        <w:t>group of fragile individuals potentially stranded in an incredibly hostile environment a long, long way from home</w:t>
      </w:r>
      <w:r w:rsidRPr="00E9472C">
        <w:rPr>
          <w:rFonts w:ascii="Calibri" w:eastAsia="Cambria" w:hAnsi="Calibri" w:cs="Calibri"/>
          <w:sz w:val="16"/>
          <w:lang w:eastAsia="en-US"/>
        </w:rPr>
        <w:t xml:space="preserve">. How could SpaceX seriously refer to principles established in “good faith” given such a </w:t>
      </w:r>
      <w:r w:rsidRPr="00E9472C">
        <w:rPr>
          <w:rFonts w:ascii="Calibri" w:eastAsia="Cambria" w:hAnsi="Calibri" w:cs="Calibri"/>
          <w:u w:val="single"/>
          <w:lang w:eastAsia="en-US"/>
        </w:rPr>
        <w:t>massive imbalance of power</w:t>
      </w:r>
      <w:r w:rsidRPr="00E9472C">
        <w:rPr>
          <w:rFonts w:ascii="Calibri" w:eastAsia="Cambria" w:hAnsi="Calibri" w:cs="Calibri"/>
          <w:sz w:val="16"/>
          <w:lang w:eastAsia="en-US"/>
        </w:rPr>
        <w:t xml:space="preserve">? Politically speaking, </w:t>
      </w:r>
      <w:r w:rsidRPr="00E9472C">
        <w:rPr>
          <w:rFonts w:ascii="Calibri" w:eastAsia="Cambria" w:hAnsi="Calibri" w:cs="Calibri"/>
          <w:u w:val="single"/>
          <w:lang w:eastAsia="en-US"/>
        </w:rPr>
        <w:t>declaring Mars a “free planet” would condemn its first inhabitants to the indisputable will of a private corporation — a dangerous situation threatening the fundamental rights of any human traveling with SpaceX.</w:t>
      </w:r>
      <w:r w:rsidRPr="00E9472C">
        <w:rPr>
          <w:rFonts w:ascii="Calibri" w:eastAsia="Cambria" w:hAnsi="Calibri" w:cs="Calibri"/>
          <w:sz w:val="16"/>
          <w:lang w:eastAsia="en-US"/>
        </w:rPr>
        <w:t xml:space="preserve"> STRATEGIC CONSIDERATIONS Truth to be told, </w:t>
      </w:r>
      <w:r w:rsidRPr="00E9472C">
        <w:rPr>
          <w:rFonts w:ascii="Calibri" w:eastAsia="Cambria" w:hAnsi="Calibri" w:cs="Calibri"/>
          <w:b/>
          <w:bCs/>
          <w:u w:val="single"/>
          <w:lang w:eastAsia="en-US"/>
        </w:rPr>
        <w:t xml:space="preserve">any </w:t>
      </w:r>
      <w:r w:rsidRPr="00E9472C">
        <w:rPr>
          <w:rFonts w:ascii="Calibri" w:eastAsia="Cambria" w:hAnsi="Calibri" w:cs="Calibri"/>
          <w:b/>
          <w:bCs/>
          <w:highlight w:val="green"/>
          <w:u w:val="single"/>
          <w:lang w:eastAsia="en-US"/>
        </w:rPr>
        <w:t>attempt to escape international law</w:t>
      </w:r>
      <w:r w:rsidRPr="00E9472C">
        <w:rPr>
          <w:rFonts w:ascii="Calibri" w:eastAsia="Cambria" w:hAnsi="Calibri" w:cs="Calibri"/>
          <w:b/>
          <w:bCs/>
          <w:u w:val="single"/>
          <w:lang w:eastAsia="en-US"/>
        </w:rPr>
        <w:t xml:space="preserve"> on Mars may actually turn out to be </w:t>
      </w:r>
      <w:r w:rsidRPr="00E9472C">
        <w:rPr>
          <w:rFonts w:ascii="Calibri" w:eastAsia="Cambria" w:hAnsi="Calibri" w:cs="Calibri"/>
          <w:b/>
          <w:bCs/>
          <w:highlight w:val="green"/>
          <w:u w:val="single"/>
          <w:lang w:eastAsia="en-US"/>
        </w:rPr>
        <w:t>strategically counterproductive</w:t>
      </w:r>
      <w:r w:rsidRPr="00E9472C">
        <w:rPr>
          <w:rFonts w:ascii="Calibri" w:eastAsia="Cambria" w:hAnsi="Calibri" w:cs="Calibri"/>
          <w:sz w:val="16"/>
          <w:lang w:eastAsia="en-US"/>
        </w:rPr>
        <w:t xml:space="preserve">. First, as any international lawyer knows, the only support for declaring Mars a “free planet” can only come from the applicability of international law, not its denial. Under Article I (2) of the UN Charter, any independent community of humans enjoys the right to self-determination. If and when SpaceX’s vision of a million people living on Mars becomes a reality, there is no doubt that this community would be entitled to political independence and self-regulation. However, this outcome can neither be imposed in advance nor accomplished against international law. Rather, it can only develop from the natural evolution of the circumstances, under the safeguards of the rule of law. In the early stages, </w:t>
      </w:r>
      <w:r w:rsidRPr="00E9472C">
        <w:rPr>
          <w:rFonts w:ascii="Calibri" w:eastAsia="Cambria" w:hAnsi="Calibri" w:cs="Calibri"/>
          <w:u w:val="single"/>
          <w:lang w:eastAsia="en-US"/>
        </w:rPr>
        <w:t>any Martian settlement will have to rely on Earth’s supplies, technologies, personnel and overall logistical support</w:t>
      </w:r>
      <w:r w:rsidRPr="00E9472C">
        <w:rPr>
          <w:rFonts w:ascii="Calibri" w:eastAsia="Cambria" w:hAnsi="Calibri" w:cs="Calibri"/>
          <w:sz w:val="16"/>
          <w:lang w:eastAsia="en-US"/>
        </w:rPr>
        <w:t xml:space="preserve">. Conversely, this dependence will also </w:t>
      </w:r>
      <w:r w:rsidRPr="00E9472C">
        <w:rPr>
          <w:rFonts w:ascii="Calibri" w:eastAsia="Cambria" w:hAnsi="Calibri" w:cs="Calibri"/>
          <w:b/>
          <w:bCs/>
          <w:u w:val="single"/>
          <w:lang w:eastAsia="en-US"/>
        </w:rPr>
        <w:t xml:space="preserve">imply the legitimate exercise of Earth-based authority in order to </w:t>
      </w:r>
      <w:r w:rsidRPr="00E9472C">
        <w:rPr>
          <w:rFonts w:ascii="Calibri" w:eastAsia="Cambria" w:hAnsi="Calibri" w:cs="Calibri"/>
          <w:b/>
          <w:bCs/>
          <w:highlight w:val="green"/>
          <w:u w:val="single"/>
          <w:lang w:eastAsia="en-US"/>
        </w:rPr>
        <w:t>protect the settlement from degenerating into violence</w:t>
      </w:r>
      <w:r w:rsidRPr="00E9472C">
        <w:rPr>
          <w:rFonts w:ascii="Calibri" w:eastAsia="Cambria" w:hAnsi="Calibri" w:cs="Calibri"/>
          <w:b/>
          <w:bCs/>
          <w:u w:val="single"/>
          <w:lang w:eastAsia="en-US"/>
        </w:rPr>
        <w:t xml:space="preserve"> and Wild West types of behaviors</w:t>
      </w:r>
      <w:r w:rsidRPr="00E9472C">
        <w:rPr>
          <w:rFonts w:ascii="Calibri" w:eastAsia="Cambria" w:hAnsi="Calibri" w:cs="Calibri"/>
          <w:sz w:val="16"/>
          <w:lang w:eastAsia="en-US"/>
        </w:rPr>
        <w:t xml:space="preserve">. Later, when the settlement has developed an autonomous structure and a balanced division of powers, then independence and self-regulation would naturally follow — but not a minute before the conditions for protecting fundamental rights are established. Finally, another reason why SpaceX’s declaration may become counterproductive can be identified by looking at the company’s core business: launching spacecraft for a government-heavy customer base. Openly refusing governmental authority while still depending on governmental contracts is not exactly a smart move; it undermines the credibility of SpaceX as a reliable partner and advantages its competitors. If a government had to choose between an expensive service from a company pledging allegiance to the rule of law and a cheap one from an enterprise trying to impose “self-governing principles established in good faith,” there is little doubt which one will be awarded a contract. Actually, with such terms of service, SpaceX would not even be authorized to launch its Starships toward Mars in the first place. There can be no doubts that </w:t>
      </w:r>
      <w:r w:rsidRPr="00E9472C">
        <w:rPr>
          <w:rFonts w:ascii="Calibri" w:eastAsia="Cambria" w:hAnsi="Calibri" w:cs="Calibri"/>
          <w:b/>
          <w:bCs/>
          <w:highlight w:val="green"/>
          <w:u w:val="single"/>
          <w:lang w:eastAsia="en-US"/>
        </w:rPr>
        <w:t>applying international law</w:t>
      </w:r>
      <w:r w:rsidRPr="00E9472C">
        <w:rPr>
          <w:rFonts w:ascii="Calibri" w:eastAsia="Cambria" w:hAnsi="Calibri" w:cs="Calibri"/>
          <w:b/>
          <w:bCs/>
          <w:u w:val="single"/>
          <w:lang w:eastAsia="en-US"/>
        </w:rPr>
        <w:t xml:space="preserve"> on other celestial bodies is the </w:t>
      </w:r>
      <w:r w:rsidRPr="00E9472C">
        <w:rPr>
          <w:rFonts w:ascii="Calibri" w:eastAsia="Cambria" w:hAnsi="Calibri" w:cs="Calibri"/>
          <w:b/>
          <w:bCs/>
          <w:highlight w:val="green"/>
          <w:u w:val="single"/>
          <w:lang w:eastAsia="en-US"/>
        </w:rPr>
        <w:t>best way to preserve</w:t>
      </w:r>
      <w:r w:rsidRPr="00E9472C">
        <w:rPr>
          <w:rFonts w:ascii="Calibri" w:eastAsia="Cambria" w:hAnsi="Calibri" w:cs="Calibri"/>
          <w:b/>
          <w:bCs/>
          <w:u w:val="single"/>
          <w:lang w:eastAsia="en-US"/>
        </w:rPr>
        <w:t xml:space="preserve"> the </w:t>
      </w:r>
      <w:r w:rsidRPr="00E9472C">
        <w:rPr>
          <w:rFonts w:ascii="Calibri" w:eastAsia="Cambria" w:hAnsi="Calibri" w:cs="Calibri"/>
          <w:b/>
          <w:bCs/>
          <w:highlight w:val="green"/>
          <w:u w:val="single"/>
          <w:lang w:eastAsia="en-US"/>
        </w:rPr>
        <w:t>exploration and use of outer space</w:t>
      </w:r>
      <w:r w:rsidRPr="00E9472C">
        <w:rPr>
          <w:rFonts w:ascii="Calibri" w:eastAsia="Cambria" w:hAnsi="Calibri" w:cs="Calibri"/>
          <w:b/>
          <w:bCs/>
          <w:u w:val="single"/>
          <w:lang w:eastAsia="en-US"/>
        </w:rPr>
        <w:t xml:space="preserve"> as the province of all humankind</w:t>
      </w:r>
      <w:r w:rsidRPr="00E9472C">
        <w:rPr>
          <w:rFonts w:ascii="Calibri" w:eastAsia="Cambria" w:hAnsi="Calibri" w:cs="Calibri"/>
          <w:sz w:val="16"/>
          <w:lang w:eastAsia="en-US"/>
        </w:rPr>
        <w:t xml:space="preserve">. Space activities, no matter where in the solar system, shall always be conducted under the safeguards of the rule of law. No company should be allowed to question this essential principle in the attempt to turn outer space into a modern Wild West. SpaceX’s defiance of international law should be taken very seriously and stopped now, before the company is able to push it to the point of establishing its private domain on Mars. </w:t>
      </w:r>
      <w:r w:rsidRPr="00E9472C">
        <w:rPr>
          <w:rFonts w:ascii="Calibri" w:eastAsia="Cambria" w:hAnsi="Calibri" w:cs="Calibri"/>
          <w:b/>
          <w:bCs/>
          <w:u w:val="single"/>
          <w:lang w:eastAsia="en-US"/>
        </w:rPr>
        <w:t xml:space="preserve">The </w:t>
      </w:r>
      <w:r w:rsidRPr="00E9472C">
        <w:rPr>
          <w:rFonts w:ascii="Calibri" w:eastAsia="Cambria" w:hAnsi="Calibri" w:cs="Calibri"/>
          <w:b/>
          <w:bCs/>
          <w:highlight w:val="green"/>
          <w:u w:val="single"/>
          <w:lang w:eastAsia="en-US"/>
        </w:rPr>
        <w:t>future of space</w:t>
      </w:r>
      <w:r w:rsidRPr="00E9472C">
        <w:rPr>
          <w:rFonts w:ascii="Calibri" w:eastAsia="Cambria" w:hAnsi="Calibri" w:cs="Calibri"/>
          <w:b/>
          <w:bCs/>
          <w:u w:val="single"/>
          <w:lang w:eastAsia="en-US"/>
        </w:rPr>
        <w:t xml:space="preserve"> as a peaceful, fair and inclusive domain </w:t>
      </w:r>
      <w:r w:rsidRPr="00E9472C">
        <w:rPr>
          <w:rFonts w:ascii="Calibri" w:eastAsia="Cambria" w:hAnsi="Calibri" w:cs="Calibri"/>
          <w:b/>
          <w:bCs/>
          <w:highlight w:val="green"/>
          <w:u w:val="single"/>
          <w:lang w:eastAsia="en-US"/>
        </w:rPr>
        <w:t>may very well depend on this.</w:t>
      </w:r>
    </w:p>
    <w:p w14:paraId="4D27957D" w14:textId="77777777" w:rsidR="00E9472C" w:rsidRPr="00E9472C" w:rsidRDefault="00E9472C" w:rsidP="00E9472C">
      <w:pPr>
        <w:rPr>
          <w:rFonts w:ascii="Calibri" w:eastAsia="Cambria" w:hAnsi="Calibri" w:cs="Calibri"/>
          <w:lang w:eastAsia="en-US"/>
        </w:rPr>
      </w:pPr>
    </w:p>
    <w:p w14:paraId="029ECA09"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OST collapse kills multilat in space – decks cooperation and diplomacy</w:t>
      </w:r>
    </w:p>
    <w:p w14:paraId="20B97BC9" w14:textId="77777777" w:rsidR="00E9472C" w:rsidRPr="00E9472C" w:rsidRDefault="00E9472C" w:rsidP="00E9472C">
      <w:pPr>
        <w:shd w:val="clear" w:color="auto" w:fill="FFFFFF"/>
        <w:spacing w:after="225" w:line="346" w:lineRule="atLeast"/>
        <w:rPr>
          <w:rFonts w:ascii="Calibri" w:eastAsia="Cambria" w:hAnsi="Calibri" w:cs="Calibri"/>
          <w:color w:val="4D4D4D"/>
          <w:sz w:val="16"/>
          <w:szCs w:val="16"/>
          <w:lang w:eastAsia="en-US"/>
        </w:rPr>
      </w:pPr>
      <w:r w:rsidRPr="00E9472C">
        <w:rPr>
          <w:rFonts w:ascii="Calibri" w:eastAsia="Cambria" w:hAnsi="Calibri" w:cs="Calibri"/>
          <w:b/>
          <w:bCs/>
          <w:sz w:val="26"/>
          <w:szCs w:val="26"/>
          <w:lang w:eastAsia="en-US"/>
        </w:rPr>
        <w:t>Cheney, PhD, 20</w:t>
      </w:r>
      <w:r w:rsidRPr="00E9472C">
        <w:rPr>
          <w:rFonts w:ascii="Calibri" w:eastAsia="Cambria" w:hAnsi="Calibri" w:cs="Calibri"/>
          <w:lang w:eastAsia="en-US"/>
        </w:rPr>
        <w:t xml:space="preserve"> </w:t>
      </w:r>
      <w:r w:rsidRPr="00E9472C">
        <w:rPr>
          <w:rFonts w:ascii="Calibri" w:eastAsia="Cambria" w:hAnsi="Calibri" w:cs="Calibri"/>
          <w:color w:val="000000"/>
          <w:sz w:val="16"/>
          <w:szCs w:val="16"/>
          <w:lang w:eastAsia="en-US"/>
        </w:rPr>
        <w:t xml:space="preserve">(Thomas has a PhD in space law from Northumbria University, where his research focused on space resources and the associated issues of the relationship between property rights and sovereignty, Space Resource the Need for Multilateralism in Outer Space, Space Resource the Need for Multilateralism in Outer Space, </w:t>
      </w:r>
      <w:hyperlink r:id="rId23" w:history="1">
        <w:r w:rsidRPr="00E9472C">
          <w:rPr>
            <w:rFonts w:ascii="Calibri" w:eastAsia="Cambria" w:hAnsi="Calibri" w:cs="Calibri"/>
            <w:sz w:val="16"/>
            <w:szCs w:val="16"/>
            <w:lang w:eastAsia="en-US"/>
          </w:rPr>
          <w:t>https://www.open.ac.uk/research-groups/astrobiology/blog/space-resource-need-multilateralism-outer-space</w:t>
        </w:r>
      </w:hyperlink>
      <w:r w:rsidRPr="00E9472C">
        <w:rPr>
          <w:rFonts w:ascii="Calibri" w:eastAsia="Cambria" w:hAnsi="Calibri" w:cs="Calibri"/>
          <w:color w:val="000000"/>
          <w:sz w:val="16"/>
          <w:szCs w:val="16"/>
          <w:lang w:eastAsia="en-US"/>
        </w:rPr>
        <w:t>) // HW ML</w:t>
      </w:r>
    </w:p>
    <w:p w14:paraId="06CE9090" w14:textId="77777777" w:rsidR="00E9472C" w:rsidRPr="00E9472C" w:rsidRDefault="00E9472C" w:rsidP="00E9472C">
      <w:pPr>
        <w:rPr>
          <w:rFonts w:ascii="Calibri" w:eastAsia="Cambria" w:hAnsi="Calibri" w:cs="Calibri"/>
          <w:sz w:val="16"/>
          <w:lang w:eastAsia="en-US"/>
        </w:rPr>
      </w:pPr>
      <w:r w:rsidRPr="00E9472C">
        <w:rPr>
          <w:rFonts w:ascii="Calibri" w:eastAsia="Cambria" w:hAnsi="Calibri" w:cs="Calibri"/>
          <w:sz w:val="16"/>
          <w:lang w:eastAsia="en-US"/>
        </w:rPr>
        <w:t xml:space="preserve">24 April 2020 is the International Day of Multilateralism and Diplomacy for Peace. This post will argue that a </w:t>
      </w:r>
      <w:r w:rsidRPr="00E9472C">
        <w:rPr>
          <w:rFonts w:ascii="Calibri" w:eastAsia="Cambria" w:hAnsi="Calibri" w:cs="Calibri"/>
          <w:highlight w:val="green"/>
          <w:u w:val="single"/>
          <w:lang w:eastAsia="en-US"/>
        </w:rPr>
        <w:t>multilateralism</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is vital for</w:t>
      </w:r>
      <w:r w:rsidRPr="00E9472C">
        <w:rPr>
          <w:rFonts w:ascii="Calibri" w:eastAsia="Cambria" w:hAnsi="Calibri" w:cs="Calibri"/>
          <w:u w:val="single"/>
          <w:lang w:eastAsia="en-US"/>
        </w:rPr>
        <w:t xml:space="preserve"> the effective maintenance of </w:t>
      </w:r>
      <w:r w:rsidRPr="00E9472C">
        <w:rPr>
          <w:rFonts w:ascii="Calibri" w:eastAsia="Cambria" w:hAnsi="Calibri" w:cs="Calibri"/>
          <w:highlight w:val="green"/>
          <w:u w:val="single"/>
          <w:lang w:eastAsia="en-US"/>
        </w:rPr>
        <w:t>order in outer space.</w:t>
      </w:r>
      <w:r w:rsidRPr="00E9472C">
        <w:rPr>
          <w:rFonts w:ascii="Calibri" w:eastAsia="Cambria" w:hAnsi="Calibri" w:cs="Calibri"/>
          <w:u w:val="single"/>
          <w:lang w:eastAsia="en-US"/>
        </w:rPr>
        <w:t xml:space="preserve"> It will use space resources as a case study</w:t>
      </w:r>
      <w:r w:rsidRPr="00E9472C">
        <w:rPr>
          <w:rFonts w:ascii="Calibri" w:eastAsia="Cambria" w:hAnsi="Calibri" w:cs="Calibri"/>
          <w:sz w:val="16"/>
          <w:lang w:eastAsia="en-US"/>
        </w:rPr>
        <w:t xml:space="preserve"> to make this argument.</w:t>
      </w:r>
      <w:r w:rsidRPr="00E9472C">
        <w:rPr>
          <w:rFonts w:ascii="Calibri" w:eastAsia="Cambria" w:hAnsi="Calibri" w:cs="Calibri"/>
          <w:u w:val="single"/>
          <w:lang w:eastAsia="en-US"/>
        </w:rPr>
        <w:t xml:space="preserve">  </w:t>
      </w:r>
      <w:r w:rsidRPr="00E9472C">
        <w:rPr>
          <w:rFonts w:ascii="Calibri" w:eastAsia="Cambria" w:hAnsi="Calibri" w:cs="Calibri"/>
          <w:b/>
          <w:iCs/>
          <w:u w:val="single"/>
          <w:lang w:eastAsia="en-US"/>
        </w:rPr>
        <w:t xml:space="preserve">The </w:t>
      </w:r>
      <w:r w:rsidRPr="00E9472C">
        <w:rPr>
          <w:rFonts w:ascii="Calibri" w:eastAsia="Cambria" w:hAnsi="Calibri" w:cs="Calibri"/>
          <w:b/>
          <w:iCs/>
          <w:highlight w:val="green"/>
          <w:u w:val="single"/>
          <w:lang w:eastAsia="en-US"/>
        </w:rPr>
        <w:t>O</w:t>
      </w:r>
      <w:r w:rsidRPr="00E9472C">
        <w:rPr>
          <w:rFonts w:ascii="Calibri" w:eastAsia="Cambria" w:hAnsi="Calibri" w:cs="Calibri"/>
          <w:b/>
          <w:iCs/>
          <w:u w:val="single"/>
          <w:lang w:eastAsia="en-US"/>
        </w:rPr>
        <w:t xml:space="preserve">uter </w:t>
      </w:r>
      <w:r w:rsidRPr="00E9472C">
        <w:rPr>
          <w:rFonts w:ascii="Calibri" w:eastAsia="Cambria" w:hAnsi="Calibri" w:cs="Calibri"/>
          <w:b/>
          <w:iCs/>
          <w:highlight w:val="green"/>
          <w:u w:val="single"/>
          <w:lang w:eastAsia="en-US"/>
        </w:rPr>
        <w:t>S</w:t>
      </w:r>
      <w:r w:rsidRPr="00E9472C">
        <w:rPr>
          <w:rFonts w:ascii="Calibri" w:eastAsia="Cambria" w:hAnsi="Calibri" w:cs="Calibri"/>
          <w:b/>
          <w:iCs/>
          <w:u w:val="single"/>
          <w:lang w:eastAsia="en-US"/>
        </w:rPr>
        <w:t xml:space="preserve">pace </w:t>
      </w:r>
      <w:r w:rsidRPr="00E9472C">
        <w:rPr>
          <w:rFonts w:ascii="Calibri" w:eastAsia="Cambria" w:hAnsi="Calibri" w:cs="Calibri"/>
          <w:b/>
          <w:iCs/>
          <w:highlight w:val="green"/>
          <w:u w:val="single"/>
          <w:lang w:eastAsia="en-US"/>
        </w:rPr>
        <w:t>T</w:t>
      </w:r>
      <w:r w:rsidRPr="00E9472C">
        <w:rPr>
          <w:rFonts w:ascii="Calibri" w:eastAsia="Cambria" w:hAnsi="Calibri" w:cs="Calibri"/>
          <w:b/>
          <w:iCs/>
          <w:u w:val="single"/>
          <w:lang w:eastAsia="en-US"/>
        </w:rPr>
        <w:t>reaty</w:t>
      </w:r>
      <w:r w:rsidRPr="00E9472C">
        <w:rPr>
          <w:rFonts w:ascii="Calibri" w:eastAsia="Cambria" w:hAnsi="Calibri" w:cs="Calibri"/>
          <w:sz w:val="16"/>
          <w:lang w:eastAsia="en-US"/>
        </w:rPr>
        <w:t xml:space="preserve">, the foundational legal instrument for the space law regime, </w:t>
      </w:r>
      <w:r w:rsidRPr="00E9472C">
        <w:rPr>
          <w:rFonts w:ascii="Calibri" w:eastAsia="Cambria" w:hAnsi="Calibri" w:cs="Calibri"/>
          <w:b/>
          <w:iCs/>
          <w:u w:val="single"/>
          <w:lang w:eastAsia="en-US"/>
        </w:rPr>
        <w:t xml:space="preserve">is an </w:t>
      </w:r>
      <w:r w:rsidRPr="00E9472C">
        <w:rPr>
          <w:rFonts w:ascii="Calibri" w:eastAsia="Cambria" w:hAnsi="Calibri" w:cs="Calibri"/>
          <w:b/>
          <w:iCs/>
          <w:highlight w:val="green"/>
          <w:u w:val="single"/>
          <w:lang w:eastAsia="en-US"/>
        </w:rPr>
        <w:t>outstanding example of a multilat</w:t>
      </w:r>
      <w:r w:rsidRPr="00E9472C">
        <w:rPr>
          <w:rFonts w:ascii="Calibri" w:eastAsia="Cambria" w:hAnsi="Calibri" w:cs="Calibri"/>
          <w:b/>
          <w:iCs/>
          <w:u w:val="single"/>
          <w:lang w:eastAsia="en-US"/>
        </w:rPr>
        <w:t xml:space="preserve">eral </w:t>
      </w:r>
      <w:r w:rsidRPr="00E9472C">
        <w:rPr>
          <w:rFonts w:ascii="Calibri" w:eastAsia="Cambria" w:hAnsi="Calibri" w:cs="Calibri"/>
          <w:b/>
          <w:iCs/>
          <w:highlight w:val="green"/>
          <w:u w:val="single"/>
          <w:lang w:eastAsia="en-US"/>
        </w:rPr>
        <w:t>instrument</w:t>
      </w:r>
      <w:r w:rsidRPr="00E9472C">
        <w:rPr>
          <w:rFonts w:ascii="Calibri" w:eastAsia="Cambria" w:hAnsi="Calibri" w:cs="Calibri"/>
          <w:b/>
          <w:iCs/>
          <w:u w:val="single"/>
          <w:lang w:eastAsia="en-US"/>
        </w:rPr>
        <w:t>.</w:t>
      </w:r>
      <w:r w:rsidRPr="00E9472C">
        <w:rPr>
          <w:rFonts w:ascii="Calibri" w:eastAsia="Cambria" w:hAnsi="Calibri" w:cs="Calibri"/>
          <w:sz w:val="16"/>
          <w:lang w:eastAsia="en-US"/>
        </w:rPr>
        <w:t xml:space="preserve"> While often perceived as a Cold War bargain between the Untied States and the Soviet Union, the Outer Space Treaty was negotiated by the (then) 28 member states of the UN Committee on the Peaceful Uses of Outer Space.[1]  The negotiating record is full of interjections by delegates from a relatively diverse range of countries, and important contributions were made by delegations from countries like Brazil and Japan. Furthermore, the treaty is open to all States and in Article I declares that the use and exploration of outer space is a freedom enjoyed by all States. COPUOS remains an important forum for the continuing discussion of space governance and has grown to approximately 95 members with the Outer Space Treaty now has over 109 parties.[2] </w:t>
      </w:r>
      <w:r w:rsidRPr="00E9472C">
        <w:rPr>
          <w:rFonts w:ascii="Calibri" w:eastAsia="Cambria" w:hAnsi="Calibri" w:cs="Calibri"/>
          <w:u w:val="single"/>
          <w:lang w:eastAsia="en-US"/>
        </w:rPr>
        <w:t xml:space="preserve">Outer </w:t>
      </w:r>
      <w:r w:rsidRPr="00E9472C">
        <w:rPr>
          <w:rFonts w:ascii="Calibri" w:eastAsia="Cambria" w:hAnsi="Calibri" w:cs="Calibri"/>
          <w:highlight w:val="green"/>
          <w:u w:val="single"/>
          <w:lang w:eastAsia="en-US"/>
        </w:rPr>
        <w:t>space</w:t>
      </w:r>
      <w:r w:rsidRPr="00E9472C">
        <w:rPr>
          <w:rFonts w:ascii="Calibri" w:eastAsia="Cambria" w:hAnsi="Calibri" w:cs="Calibri"/>
          <w:u w:val="single"/>
          <w:lang w:eastAsia="en-US"/>
        </w:rPr>
        <w:t xml:space="preserve">, particularly Earth orbit </w:t>
      </w:r>
      <w:r w:rsidRPr="00E9472C">
        <w:rPr>
          <w:rFonts w:ascii="Calibri" w:eastAsia="Cambria" w:hAnsi="Calibri" w:cs="Calibri"/>
          <w:highlight w:val="green"/>
          <w:u w:val="single"/>
          <w:lang w:eastAsia="en-US"/>
        </w:rPr>
        <w:t>naturally lends itself</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to</w:t>
      </w:r>
      <w:r w:rsidRPr="00E9472C">
        <w:rPr>
          <w:rFonts w:ascii="Calibri" w:eastAsia="Cambria" w:hAnsi="Calibri" w:cs="Calibri"/>
          <w:u w:val="single"/>
          <w:lang w:eastAsia="en-US"/>
        </w:rPr>
        <w:t xml:space="preserve"> a </w:t>
      </w:r>
      <w:r w:rsidRPr="00E9472C">
        <w:rPr>
          <w:rFonts w:ascii="Calibri" w:eastAsia="Cambria" w:hAnsi="Calibri" w:cs="Calibri"/>
          <w:highlight w:val="green"/>
          <w:u w:val="single"/>
          <w:lang w:eastAsia="en-US"/>
        </w:rPr>
        <w:t>multilateral governance structure</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however, just as with terrestrial governance</w:t>
      </w:r>
      <w:r w:rsidRPr="00E9472C">
        <w:rPr>
          <w:rFonts w:ascii="Calibri" w:eastAsia="Cambria" w:hAnsi="Calibri" w:cs="Calibri"/>
          <w:sz w:val="16"/>
          <w:highlight w:val="green"/>
          <w:lang w:eastAsia="en-US"/>
        </w:rPr>
        <w:t xml:space="preserve">, </w:t>
      </w:r>
      <w:r w:rsidRPr="00E9472C">
        <w:rPr>
          <w:rFonts w:ascii="Calibri" w:eastAsia="Cambria" w:hAnsi="Calibri" w:cs="Calibri"/>
          <w:b/>
          <w:iCs/>
          <w:highlight w:val="green"/>
          <w:u w:val="single"/>
          <w:lang w:eastAsia="en-US"/>
        </w:rPr>
        <w:t>multilateralism in outer space is under threat</w:t>
      </w:r>
      <w:r w:rsidRPr="00E9472C">
        <w:rPr>
          <w:rFonts w:ascii="Calibri" w:eastAsia="Cambria" w:hAnsi="Calibri" w:cs="Calibri"/>
          <w:sz w:val="16"/>
          <w:highlight w:val="green"/>
          <w:lang w:eastAsia="en-US"/>
        </w:rPr>
        <w:t>.</w:t>
      </w:r>
      <w:r w:rsidRPr="00E9472C">
        <w:rPr>
          <w:rFonts w:ascii="Calibri" w:eastAsia="Cambria" w:hAnsi="Calibri" w:cs="Calibri"/>
          <w:sz w:val="16"/>
          <w:lang w:eastAsia="en-US"/>
        </w:rPr>
        <w:t xml:space="preserve">  Space resources represent one strain of that ‘threat’.  Several States responded to the promulgation, by the United States in 2015, of national legislation on space resources with claims of ‘unilateralism’. Subsequent </w:t>
      </w:r>
      <w:r w:rsidRPr="00E9472C">
        <w:rPr>
          <w:rFonts w:ascii="Calibri" w:eastAsia="Cambria" w:hAnsi="Calibri" w:cs="Calibri"/>
          <w:u w:val="single"/>
          <w:lang w:eastAsia="en-US"/>
        </w:rPr>
        <w:t>discussions at UNCOPUOS</w:t>
      </w:r>
      <w:r w:rsidRPr="00E9472C">
        <w:rPr>
          <w:rFonts w:ascii="Calibri" w:eastAsia="Cambria" w:hAnsi="Calibri" w:cs="Calibri"/>
          <w:sz w:val="16"/>
          <w:lang w:eastAsia="en-US"/>
        </w:rPr>
        <w:t xml:space="preserve"> and further developments since have </w:t>
      </w:r>
      <w:r w:rsidRPr="00E9472C">
        <w:rPr>
          <w:rFonts w:ascii="Calibri" w:eastAsia="Cambria" w:hAnsi="Calibri" w:cs="Calibri"/>
          <w:u w:val="single"/>
          <w:lang w:eastAsia="en-US"/>
        </w:rPr>
        <w:t>highlighted the risk</w:t>
      </w:r>
      <w:r w:rsidRPr="00E9472C">
        <w:rPr>
          <w:rFonts w:ascii="Calibri" w:eastAsia="Cambria" w:hAnsi="Calibri" w:cs="Calibri"/>
          <w:sz w:val="16"/>
          <w:lang w:eastAsia="en-US"/>
        </w:rPr>
        <w:t xml:space="preserve"> of diverging approaches to space resources and </w:t>
      </w:r>
      <w:r w:rsidRPr="00E9472C">
        <w:rPr>
          <w:rFonts w:ascii="Calibri" w:eastAsia="Cambria" w:hAnsi="Calibri" w:cs="Calibri"/>
          <w:b/>
          <w:iCs/>
          <w:u w:val="single"/>
          <w:lang w:eastAsia="en-US"/>
        </w:rPr>
        <w:t>the potential danger of ‘</w:t>
      </w:r>
      <w:r w:rsidRPr="00E9472C">
        <w:rPr>
          <w:rFonts w:ascii="Calibri" w:eastAsia="Cambria" w:hAnsi="Calibri" w:cs="Calibri"/>
          <w:b/>
          <w:iCs/>
          <w:highlight w:val="green"/>
          <w:u w:val="single"/>
          <w:lang w:eastAsia="en-US"/>
        </w:rPr>
        <w:t>fragmentation’ of ´space law regime</w:t>
      </w:r>
      <w:r w:rsidRPr="00E9472C">
        <w:rPr>
          <w:rFonts w:ascii="Calibri" w:eastAsia="Cambria" w:hAnsi="Calibri" w:cs="Calibri"/>
          <w:b/>
          <w:iCs/>
          <w:u w:val="single"/>
          <w:lang w:eastAsia="en-US"/>
        </w:rPr>
        <w:t>. This could have disastrous consequences and is a perfect example of why we need to retrench a multilateral approach to space governance.</w:t>
      </w:r>
      <w:r w:rsidRPr="00E9472C">
        <w:rPr>
          <w:rFonts w:ascii="Calibri" w:eastAsia="Cambria" w:hAnsi="Calibri" w:cs="Calibri"/>
          <w:sz w:val="16"/>
          <w:lang w:eastAsia="en-US"/>
        </w:rPr>
        <w:t xml:space="preserve">  The space resource industry and its advocates constantly proclaim the need for property rights and/or legal certainty in order to acquire the necessary funding in order to conduct space resource activities. This makes sense, at the most basic level in order to secure investment you need to be able to convince investors that if you go to the trouble (and expense) of locating viable ‘ore’ deposits and then extracting them you will be able to make a profit from the exercise. However, </w:t>
      </w:r>
      <w:r w:rsidRPr="00E9472C">
        <w:rPr>
          <w:rFonts w:ascii="Calibri" w:eastAsia="Cambria" w:hAnsi="Calibri" w:cs="Calibri"/>
          <w:u w:val="single"/>
          <w:lang w:eastAsia="en-US"/>
        </w:rPr>
        <w:t>property rights</w:t>
      </w:r>
      <w:r w:rsidRPr="00E9472C">
        <w:rPr>
          <w:rFonts w:ascii="Calibri" w:eastAsia="Cambria" w:hAnsi="Calibri" w:cs="Calibri"/>
          <w:sz w:val="16"/>
          <w:lang w:eastAsia="en-US"/>
        </w:rPr>
        <w:t>, as they are generally understood</w:t>
      </w:r>
      <w:r w:rsidRPr="00E9472C">
        <w:rPr>
          <w:rFonts w:ascii="Calibri" w:eastAsia="Cambria" w:hAnsi="Calibri" w:cs="Calibri"/>
          <w:u w:val="single"/>
          <w:lang w:eastAsia="en-US"/>
        </w:rPr>
        <w:t>, rely on the backing of a State to protect and enforce those rights.</w:t>
      </w:r>
      <w:r w:rsidRPr="00E9472C">
        <w:rPr>
          <w:rFonts w:ascii="Calibri" w:eastAsia="Cambria" w:hAnsi="Calibri" w:cs="Calibri"/>
          <w:sz w:val="16"/>
          <w:lang w:eastAsia="en-US"/>
        </w:rPr>
        <w:t xml:space="preserve"> Traditionally, this would be done by annexation of the territory concerned (as with the ‘Guano islands’ in the late 19th century)[3] or other territorial measures. However, </w:t>
      </w:r>
      <w:r w:rsidRPr="00E9472C">
        <w:rPr>
          <w:rFonts w:ascii="Calibri" w:eastAsia="Cambria" w:hAnsi="Calibri" w:cs="Calibri"/>
          <w:u w:val="single"/>
          <w:lang w:eastAsia="en-US"/>
        </w:rPr>
        <w:t xml:space="preserve">this is prohibited by Article II of the Outer Space Treaty. </w:t>
      </w:r>
      <w:r w:rsidRPr="00E9472C">
        <w:rPr>
          <w:rFonts w:ascii="Calibri" w:eastAsia="Cambria" w:hAnsi="Calibri" w:cs="Calibri"/>
          <w:sz w:val="16"/>
          <w:lang w:eastAsia="en-US"/>
        </w:rPr>
        <w:t xml:space="preserve">Beyond such a remedy raw force would be necessary to protect ‘property rights’, however this is a recipe for anarchy and only provides security insofar as you are able to actually protect your ‘property’ (although technically annexation only provides security to the extent that the State is actually able to protect that territory, as English colonies in North America and elsewhere demonstrated Spanish declarations of sovereignty over territory didn’t amount to much in the areas beyond their actual control.)  However, </w:t>
      </w:r>
      <w:r w:rsidRPr="00E9472C">
        <w:rPr>
          <w:rFonts w:ascii="Calibri" w:eastAsia="Cambria" w:hAnsi="Calibri" w:cs="Calibri"/>
          <w:b/>
          <w:iCs/>
          <w:u w:val="single"/>
          <w:lang w:eastAsia="en-US"/>
        </w:rPr>
        <w:t xml:space="preserve">a </w:t>
      </w:r>
      <w:r w:rsidRPr="00E9472C">
        <w:rPr>
          <w:rFonts w:ascii="Calibri" w:eastAsia="Cambria" w:hAnsi="Calibri" w:cs="Calibri"/>
          <w:b/>
          <w:iCs/>
          <w:highlight w:val="green"/>
          <w:u w:val="single"/>
          <w:lang w:eastAsia="en-US"/>
        </w:rPr>
        <w:t xml:space="preserve">multilateral approach </w:t>
      </w:r>
      <w:r w:rsidRPr="00E9472C">
        <w:rPr>
          <w:rFonts w:ascii="Calibri" w:eastAsia="Cambria" w:hAnsi="Calibri" w:cs="Calibri"/>
          <w:b/>
          <w:iCs/>
          <w:u w:val="single"/>
          <w:lang w:eastAsia="en-US"/>
        </w:rPr>
        <w:t xml:space="preserve">would enable a </w:t>
      </w:r>
      <w:r w:rsidRPr="00E9472C">
        <w:rPr>
          <w:rFonts w:ascii="Calibri" w:eastAsia="Cambria" w:hAnsi="Calibri" w:cs="Calibri"/>
          <w:b/>
          <w:iCs/>
          <w:highlight w:val="green"/>
          <w:u w:val="single"/>
          <w:lang w:eastAsia="en-US"/>
        </w:rPr>
        <w:t>mutually beneficial solution</w:t>
      </w:r>
      <w:r w:rsidRPr="00E9472C">
        <w:rPr>
          <w:rFonts w:ascii="Calibri" w:eastAsia="Cambria" w:hAnsi="Calibri" w:cs="Calibri"/>
          <w:sz w:val="16"/>
          <w:lang w:eastAsia="en-US"/>
        </w:rPr>
        <w:t xml:space="preserve">. Further, there are multiple reasons this is so. While, it is possible to grant ‘property rights’ over resources once they have been extracted from a celestial body without violating Article II of the Outer Space Treaty, </w:t>
      </w:r>
      <w:r w:rsidRPr="00E9472C">
        <w:rPr>
          <w:rFonts w:ascii="Calibri" w:eastAsia="Cambria" w:hAnsi="Calibri" w:cs="Calibri"/>
          <w:u w:val="single"/>
          <w:lang w:eastAsia="en-US"/>
        </w:rPr>
        <w:t>the space resources industry needs</w:t>
      </w:r>
      <w:r w:rsidRPr="00E9472C">
        <w:rPr>
          <w:rFonts w:ascii="Calibri" w:eastAsia="Cambria" w:hAnsi="Calibri" w:cs="Calibri"/>
          <w:sz w:val="16"/>
          <w:lang w:eastAsia="en-US"/>
        </w:rPr>
        <w:t xml:space="preserve"> more than that. They need </w:t>
      </w:r>
      <w:r w:rsidRPr="00E9472C">
        <w:rPr>
          <w:rFonts w:ascii="Calibri" w:eastAsia="Cambria" w:hAnsi="Calibri" w:cs="Calibri"/>
          <w:u w:val="single"/>
          <w:lang w:eastAsia="en-US"/>
        </w:rPr>
        <w:t xml:space="preserve">to be sure they don’t have to worry about ‘claim jumping’ and a host of other issues, some of which were explored </w:t>
      </w:r>
      <w:r w:rsidRPr="00E9472C">
        <w:rPr>
          <w:rFonts w:ascii="Calibri" w:eastAsia="Cambria" w:hAnsi="Calibri" w:cs="Calibri"/>
          <w:sz w:val="16"/>
          <w:lang w:eastAsia="en-US"/>
        </w:rPr>
        <w:t xml:space="preserve">during the drafting of The Hague International Space Resources Governance Working Group’s Building Blocks for the Development of an International Framework on Space Resource Activities.[4] While </w:t>
      </w:r>
      <w:r w:rsidRPr="00E9472C">
        <w:rPr>
          <w:rFonts w:ascii="Calibri" w:eastAsia="Cambria" w:hAnsi="Calibri" w:cs="Calibri"/>
          <w:b/>
          <w:iCs/>
          <w:u w:val="single"/>
          <w:lang w:eastAsia="en-US"/>
        </w:rPr>
        <w:t>individual countries</w:t>
      </w:r>
      <w:r w:rsidRPr="00E9472C">
        <w:rPr>
          <w:rFonts w:ascii="Calibri" w:eastAsia="Cambria" w:hAnsi="Calibri" w:cs="Calibri"/>
          <w:sz w:val="16"/>
          <w:lang w:eastAsia="en-US"/>
        </w:rPr>
        <w:t xml:space="preserve"> can provide assurances of these things against claims or actions between their own citizens they are </w:t>
      </w:r>
      <w:r w:rsidRPr="00E9472C">
        <w:rPr>
          <w:rFonts w:ascii="Calibri" w:eastAsia="Cambria" w:hAnsi="Calibri" w:cs="Calibri"/>
          <w:b/>
          <w:iCs/>
          <w:u w:val="single"/>
          <w:lang w:eastAsia="en-US"/>
        </w:rPr>
        <w:t>unable to provide assurances, beyond the vague protections</w:t>
      </w:r>
      <w:r w:rsidRPr="00E9472C">
        <w:rPr>
          <w:rFonts w:ascii="Calibri" w:eastAsia="Cambria" w:hAnsi="Calibri" w:cs="Calibri"/>
          <w:sz w:val="16"/>
          <w:lang w:eastAsia="en-US"/>
        </w:rPr>
        <w:t xml:space="preserve"> offered by Article IX of the Outer Space Treaty and its injunction against ‘harmful interference’, against actions taken by citizens of other countries (at least without violating Article II of the Outer Space Treaty. However, </w:t>
      </w:r>
      <w:r w:rsidRPr="00E9472C">
        <w:rPr>
          <w:rFonts w:ascii="Calibri" w:eastAsia="Cambria" w:hAnsi="Calibri" w:cs="Calibri"/>
          <w:b/>
          <w:iCs/>
          <w:u w:val="single"/>
          <w:lang w:eastAsia="en-US"/>
        </w:rPr>
        <w:t xml:space="preserve">some sort of </w:t>
      </w:r>
      <w:r w:rsidRPr="00E9472C">
        <w:rPr>
          <w:rFonts w:ascii="Calibri" w:eastAsia="Cambria" w:hAnsi="Calibri" w:cs="Calibri"/>
          <w:b/>
          <w:iCs/>
          <w:highlight w:val="green"/>
          <w:u w:val="single"/>
          <w:lang w:eastAsia="en-US"/>
        </w:rPr>
        <w:t>multilateral framework</w:t>
      </w:r>
      <w:r w:rsidRPr="00E9472C">
        <w:rPr>
          <w:rFonts w:ascii="Calibri" w:eastAsia="Cambria" w:hAnsi="Calibri" w:cs="Calibri"/>
          <w:sz w:val="16"/>
          <w:lang w:eastAsia="en-US"/>
        </w:rPr>
        <w:t xml:space="preserve">, such as that proposed by The Hague Working Group, </w:t>
      </w:r>
      <w:r w:rsidRPr="00E9472C">
        <w:rPr>
          <w:rFonts w:ascii="Calibri" w:eastAsia="Cambria" w:hAnsi="Calibri" w:cs="Calibri"/>
          <w:b/>
          <w:iCs/>
          <w:u w:val="single"/>
          <w:lang w:eastAsia="en-US"/>
        </w:rPr>
        <w:t xml:space="preserve">would be </w:t>
      </w:r>
      <w:r w:rsidRPr="00E9472C">
        <w:rPr>
          <w:rFonts w:ascii="Calibri" w:eastAsia="Cambria" w:hAnsi="Calibri" w:cs="Calibri"/>
          <w:b/>
          <w:iCs/>
          <w:highlight w:val="green"/>
          <w:u w:val="single"/>
          <w:lang w:eastAsia="en-US"/>
        </w:rPr>
        <w:t>able to provide</w:t>
      </w:r>
      <w:r w:rsidRPr="00E9472C">
        <w:rPr>
          <w:rFonts w:ascii="Calibri" w:eastAsia="Cambria" w:hAnsi="Calibri" w:cs="Calibri"/>
          <w:b/>
          <w:iCs/>
          <w:u w:val="single"/>
          <w:lang w:eastAsia="en-US"/>
        </w:rPr>
        <w:t xml:space="preserve"> such </w:t>
      </w:r>
      <w:r w:rsidRPr="00E9472C">
        <w:rPr>
          <w:rFonts w:ascii="Calibri" w:eastAsia="Cambria" w:hAnsi="Calibri" w:cs="Calibri"/>
          <w:b/>
          <w:iCs/>
          <w:highlight w:val="green"/>
          <w:u w:val="single"/>
          <w:lang w:eastAsia="en-US"/>
        </w:rPr>
        <w:t>protections</w:t>
      </w:r>
      <w:r w:rsidRPr="00E9472C">
        <w:rPr>
          <w:rFonts w:ascii="Calibri" w:eastAsia="Cambria" w:hAnsi="Calibri" w:cs="Calibri"/>
          <w:sz w:val="16"/>
          <w:lang w:eastAsia="en-US"/>
        </w:rPr>
        <w:t xml:space="preserve">. Similar multilateral frameworks already exist. The International Telecommunications Union provides such a framework for regulation of radio frequency which avoids harmful interference with satellite and radio communication by coordinating spectrum use. So it is possible, it just needs to be developed.  Further, now is perhaps the best time to negotiate such a framework, or at least the basic principles of one. We still benefit from a relative ‘veil of ignorance’, sure we can be reasonably certain who the ‘major players’ will be in any ‘race’ for space resources but no one, as yet, has any entrenched interests. And while it is easy to be cynical, the evidence from UNCOPUOS and indeed President Trump’s recent executive order is encouraging. </w:t>
      </w:r>
      <w:r w:rsidRPr="00E9472C">
        <w:rPr>
          <w:rFonts w:ascii="Calibri" w:eastAsia="Cambria" w:hAnsi="Calibri" w:cs="Calibri"/>
          <w:u w:val="single"/>
          <w:lang w:eastAsia="en-US"/>
        </w:rPr>
        <w:t xml:space="preserve">There is broad agreement and a desire to maintain the multilateral nature of space governance. Multilateralism isn’t about a utopian vision for international relations, it is about </w:t>
      </w:r>
      <w:r w:rsidRPr="00E9472C">
        <w:rPr>
          <w:rFonts w:ascii="Calibri" w:eastAsia="Cambria" w:hAnsi="Calibri" w:cs="Calibri"/>
          <w:highlight w:val="green"/>
          <w:u w:val="single"/>
          <w:lang w:eastAsia="en-US"/>
        </w:rPr>
        <w:t>balancing interests and compromising</w:t>
      </w:r>
      <w:r w:rsidRPr="00E9472C">
        <w:rPr>
          <w:rFonts w:ascii="Calibri" w:eastAsia="Cambria" w:hAnsi="Calibri" w:cs="Calibri"/>
          <w:u w:val="single"/>
          <w:lang w:eastAsia="en-US"/>
        </w:rPr>
        <w:t xml:space="preserve">, in short it is the essence of </w:t>
      </w:r>
      <w:r w:rsidRPr="00E9472C">
        <w:rPr>
          <w:rFonts w:ascii="Calibri" w:eastAsia="Cambria" w:hAnsi="Calibri" w:cs="Calibri"/>
          <w:highlight w:val="green"/>
          <w:u w:val="single"/>
          <w:lang w:eastAsia="en-US"/>
        </w:rPr>
        <w:t>diplomacy</w:t>
      </w:r>
      <w:r w:rsidRPr="00E9472C">
        <w:rPr>
          <w:rFonts w:ascii="Calibri" w:eastAsia="Cambria" w:hAnsi="Calibri" w:cs="Calibri"/>
          <w:sz w:val="16"/>
          <w:lang w:eastAsia="en-US"/>
        </w:rPr>
        <w:t>. 75 years ago, in the final days of calamity that was the Second World War the nations of this planet committed to embracing multilateralism embodied by the United Nations in order to ensure the peace and build a better future. And they reaffirmed that in the Outer Space Treaty, the foundation for the governance of humanity’s journey into the cosmos. We shouldn’t abandon it now.</w:t>
      </w:r>
    </w:p>
    <w:p w14:paraId="3D8C93D1" w14:textId="77777777" w:rsidR="00E9472C" w:rsidRPr="00E9472C" w:rsidRDefault="00E9472C" w:rsidP="00E9472C">
      <w:pPr>
        <w:rPr>
          <w:rFonts w:ascii="Calibri" w:eastAsia="Calibri" w:hAnsi="Calibri" w:cs="Calibri"/>
          <w:lang w:eastAsia="en-US"/>
        </w:rPr>
      </w:pPr>
    </w:p>
    <w:p w14:paraId="550F98E8"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Credible OST solves space war.</w:t>
      </w:r>
    </w:p>
    <w:p w14:paraId="5269F045" w14:textId="77777777" w:rsidR="00E9472C" w:rsidRPr="00E9472C" w:rsidRDefault="00E9472C" w:rsidP="00E9472C">
      <w:pPr>
        <w:rPr>
          <w:rFonts w:ascii="Calibri" w:eastAsia="Cambria" w:hAnsi="Calibri" w:cs="Calibri"/>
          <w:lang w:eastAsia="en-US"/>
        </w:rPr>
      </w:pPr>
      <w:r w:rsidRPr="00E9472C">
        <w:rPr>
          <w:rFonts w:ascii="Calibri" w:eastAsia="Cambria" w:hAnsi="Calibri" w:cs="Calibri"/>
          <w:b/>
          <w:bCs/>
          <w:sz w:val="26"/>
          <w:lang w:eastAsia="en-US"/>
        </w:rPr>
        <w:t>Johnson 17</w:t>
      </w:r>
      <w:r w:rsidRPr="00E9472C">
        <w:rPr>
          <w:rFonts w:ascii="Calibri" w:eastAsia="Cambria" w:hAnsi="Calibri" w:cs="Calibri"/>
          <w:lang w:eastAsia="en-US"/>
        </w:rPr>
        <w:t xml:space="preserve"> Christopher Johnson 1-23-2017 “The Outer Space Treaty at 50”, </w:t>
      </w:r>
      <w:hyperlink r:id="rId24" w:history="1">
        <w:r w:rsidRPr="00E9472C">
          <w:rPr>
            <w:rFonts w:ascii="Calibri" w:eastAsia="Cambria" w:hAnsi="Calibri" w:cs="Calibri"/>
            <w:lang w:eastAsia="en-US"/>
          </w:rPr>
          <w:t>http://thespacereview.com/article/3155/1</w:t>
        </w:r>
      </w:hyperlink>
      <w:r w:rsidRPr="00E9472C">
        <w:rPr>
          <w:rFonts w:ascii="Calibri" w:eastAsia="Cambria" w:hAnsi="Calibri" w:cs="Calibri"/>
          <w:lang w:eastAsia="en-US"/>
        </w:rPr>
        <w:t xml:space="preserve"> (graduate of Leiden University’s International Institute of Air and Space Law and the International Space University)//Elmer</w:t>
      </w:r>
    </w:p>
    <w:p w14:paraId="453367CD" w14:textId="77777777" w:rsidR="00E9472C" w:rsidRPr="00E9472C" w:rsidRDefault="00E9472C" w:rsidP="00E9472C">
      <w:pPr>
        <w:rPr>
          <w:rFonts w:ascii="Calibri" w:eastAsia="Calibri" w:hAnsi="Calibri" w:cs="Calibri"/>
          <w:u w:val="single"/>
          <w:lang w:eastAsia="en-US"/>
        </w:rPr>
      </w:pPr>
      <w:r w:rsidRPr="00E9472C">
        <w:rPr>
          <w:rFonts w:ascii="Calibri" w:eastAsia="Cambria" w:hAnsi="Calibri" w:cs="Calibri"/>
          <w:sz w:val="16"/>
          <w:lang w:eastAsia="en-US"/>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w:t>
      </w:r>
      <w:r w:rsidRPr="00E9472C">
        <w:rPr>
          <w:rFonts w:ascii="Calibri" w:eastAsia="Cambria" w:hAnsi="Calibri" w:cs="Calibri"/>
          <w:u w:val="single"/>
          <w:lang w:eastAsia="en-US"/>
        </w:rPr>
        <w:t>Outer Space Treaty,</w:t>
      </w:r>
      <w:r w:rsidRPr="00E9472C">
        <w:rPr>
          <w:rFonts w:ascii="Calibri" w:eastAsia="Cambria" w:hAnsi="Calibri" w:cs="Calibri"/>
          <w:sz w:val="16"/>
          <w:lang w:eastAsia="en-US"/>
        </w:rPr>
        <w:t xml:space="preserve"> and thereby remade into </w:t>
      </w:r>
      <w:r w:rsidRPr="00E9472C">
        <w:rPr>
          <w:rFonts w:ascii="Calibri" w:eastAsia="Cambria" w:hAnsi="Calibri" w:cs="Calibri"/>
          <w:u w:val="single"/>
          <w:lang w:eastAsia="en-US"/>
        </w:rPr>
        <w:t>international treaty law</w:t>
      </w:r>
      <w:r w:rsidRPr="00E9472C">
        <w:rPr>
          <w:rFonts w:ascii="Calibri" w:eastAsia="Cambria" w:hAnsi="Calibri" w:cs="Calibri"/>
          <w:sz w:val="16"/>
          <w:lang w:eastAsia="en-US"/>
        </w:rPr>
        <w:t xml:space="preserve">. As President Johnson pointed out in his recommendation to Congress to ratify the Outer Space Treaty, “the </w:t>
      </w:r>
      <w:r w:rsidRPr="00E9472C">
        <w:rPr>
          <w:rFonts w:ascii="Calibri" w:eastAsia="Cambria" w:hAnsi="Calibri" w:cs="Calibri"/>
          <w:u w:val="single"/>
          <w:lang w:eastAsia="en-US"/>
        </w:rPr>
        <w:t>realms of space should forever remain realms of peace</w:t>
      </w:r>
      <w:r w:rsidRPr="00E9472C">
        <w:rPr>
          <w:rFonts w:ascii="Calibri" w:eastAsia="Cambria" w:hAnsi="Calibri" w:cs="Calibri"/>
          <w:sz w:val="16"/>
          <w:lang w:eastAsia="en-US"/>
        </w:rPr>
        <w:t xml:space="preserve">.”5 He continued: We know the gains of cooperation. We know the losses of the failure to cooperate. If we fail now to apply the lessons we have learned, or even if we delay their application, we know that the </w:t>
      </w:r>
      <w:r w:rsidRPr="00E9472C">
        <w:rPr>
          <w:rFonts w:ascii="Calibri" w:eastAsia="Cambria" w:hAnsi="Calibri" w:cs="Calibri"/>
          <w:highlight w:val="green"/>
          <w:u w:val="single"/>
          <w:lang w:eastAsia="en-US"/>
        </w:rPr>
        <w:t>advances into space</w:t>
      </w:r>
      <w:r w:rsidRPr="00E9472C">
        <w:rPr>
          <w:rFonts w:ascii="Calibri" w:eastAsia="Cambria" w:hAnsi="Calibri" w:cs="Calibri"/>
          <w:u w:val="single"/>
          <w:lang w:eastAsia="en-US"/>
        </w:rPr>
        <w:t xml:space="preserve"> may only </w:t>
      </w:r>
      <w:r w:rsidRPr="00E9472C">
        <w:rPr>
          <w:rFonts w:ascii="Calibri" w:eastAsia="Cambria" w:hAnsi="Calibri" w:cs="Calibri"/>
          <w:highlight w:val="green"/>
          <w:u w:val="single"/>
          <w:lang w:eastAsia="en-US"/>
        </w:rPr>
        <w:t xml:space="preserve">mean </w:t>
      </w:r>
      <w:r w:rsidRPr="00E9472C">
        <w:rPr>
          <w:rFonts w:ascii="Calibri" w:eastAsia="Cambria" w:hAnsi="Calibri" w:cs="Calibri"/>
          <w:u w:val="single"/>
          <w:lang w:eastAsia="en-US"/>
        </w:rPr>
        <w:t xml:space="preserve">adding </w:t>
      </w:r>
      <w:r w:rsidRPr="00E9472C">
        <w:rPr>
          <w:rFonts w:ascii="Calibri" w:eastAsia="Cambria" w:hAnsi="Calibri" w:cs="Calibri"/>
          <w:highlight w:val="green"/>
          <w:u w:val="single"/>
          <w:lang w:eastAsia="en-US"/>
        </w:rPr>
        <w:t>a new dimension to warfare</w:t>
      </w:r>
      <w:r w:rsidRPr="00E9472C">
        <w:rPr>
          <w:rFonts w:ascii="Calibri" w:eastAsia="Cambria" w:hAnsi="Calibri" w:cs="Calibri"/>
          <w:u w:val="single"/>
          <w:lang w:eastAsia="en-US"/>
        </w:rPr>
        <w:t>.</w:t>
      </w:r>
      <w:r w:rsidRPr="00E9472C">
        <w:rPr>
          <w:rFonts w:ascii="Calibri" w:eastAsia="Cambria" w:hAnsi="Calibri" w:cs="Calibri"/>
          <w:sz w:val="16"/>
          <w:lang w:eastAsia="en-US"/>
        </w:rPr>
        <w:t xml:space="preserve"> If, however, we proceed along the orderly course of full cooperation we shall, by the very fact of </w:t>
      </w:r>
      <w:r w:rsidRPr="00E9472C">
        <w:rPr>
          <w:rFonts w:ascii="Calibri" w:eastAsia="Cambria" w:hAnsi="Calibri" w:cs="Calibri"/>
          <w:b/>
          <w:bCs/>
          <w:u w:val="single"/>
          <w:lang w:eastAsia="en-US"/>
        </w:rPr>
        <w:t>cooperation, make the most substantial contribution toward perfecting peace</w:t>
      </w:r>
      <w:r w:rsidRPr="00E9472C">
        <w:rPr>
          <w:rFonts w:ascii="Calibri" w:eastAsia="Cambria" w:hAnsi="Calibri" w:cs="Calibri"/>
          <w:sz w:val="16"/>
          <w:lang w:eastAsia="en-US"/>
        </w:rPr>
        <w:t xml:space="preserve">.6 The agreement contained in Article IV of the Outer Space Treaty reflects an agreement between the US and the USSR, as obligations restricting their freedom of action. Why would a state intentionally place a restriction on itself? 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E9472C">
        <w:rPr>
          <w:rFonts w:ascii="Calibri" w:eastAsia="Calibri" w:hAnsi="Calibri" w:cs="Calibri"/>
          <w:highlight w:val="green"/>
          <w:u w:val="single"/>
          <w:lang w:eastAsia="en-US"/>
        </w:rPr>
        <w:t>security arrangements</w:t>
      </w:r>
      <w:r w:rsidRPr="00E9472C">
        <w:rPr>
          <w:rFonts w:ascii="Calibri" w:eastAsia="Calibri" w:hAnsi="Calibri" w:cs="Calibri"/>
          <w:u w:val="single"/>
          <w:lang w:eastAsia="en-US"/>
        </w:rPr>
        <w:t xml:space="preserve"> like this is that the parties actually </w:t>
      </w:r>
      <w:r w:rsidRPr="00E9472C">
        <w:rPr>
          <w:rFonts w:ascii="Calibri" w:eastAsia="Calibri" w:hAnsi="Calibri" w:cs="Calibri"/>
          <w:highlight w:val="green"/>
          <w:u w:val="single"/>
          <w:lang w:eastAsia="en-US"/>
        </w:rPr>
        <w:t>benefit</w:t>
      </w:r>
      <w:r w:rsidRPr="00E9472C">
        <w:rPr>
          <w:rFonts w:ascii="Calibri" w:eastAsia="Calibri" w:hAnsi="Calibri" w:cs="Calibri"/>
          <w:u w:val="single"/>
          <w:lang w:eastAsia="en-US"/>
        </w:rPr>
        <w:t xml:space="preserve"> in the long-term </w:t>
      </w:r>
      <w:r w:rsidRPr="00E9472C">
        <w:rPr>
          <w:rFonts w:ascii="Calibri" w:eastAsia="Calibri" w:hAnsi="Calibri" w:cs="Calibri"/>
          <w:highlight w:val="green"/>
          <w:u w:val="single"/>
          <w:lang w:eastAsia="en-US"/>
        </w:rPr>
        <w:t>from placing mutual restrictions on their behavior.</w:t>
      </w:r>
      <w:r w:rsidRPr="00E9472C">
        <w:rPr>
          <w:rFonts w:ascii="Calibri" w:eastAsia="Calibri" w:hAnsi="Calibri" w:cs="Calibri"/>
          <w:u w:val="single"/>
          <w:lang w:eastAsia="en-US"/>
        </w:rPr>
        <w:t xml:space="preserve"> Agreeing to restrict your</w:t>
      </w:r>
      <w:r w:rsidRPr="00E9472C">
        <w:rPr>
          <w:rFonts w:ascii="Calibri" w:eastAsia="Cambria" w:hAnsi="Calibri" w:cs="Calibri"/>
          <w:sz w:val="16"/>
          <w:lang w:eastAsia="en-US"/>
        </w:rPr>
        <w:t xml:space="preserve"> freedom of action has deep links to the usefulness or utility of law itself.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 red lights. Long-term rationality warrants adherence to efficient systems of law</w:t>
      </w:r>
      <w:r w:rsidRPr="00E9472C">
        <w:rPr>
          <w:rFonts w:ascii="Calibri" w:eastAsia="Calibri" w:hAnsi="Calibri" w:cs="Calibri"/>
          <w:u w:val="single"/>
          <w:lang w:eastAsia="en-US"/>
        </w:rPr>
        <w:t xml:space="preserve">. </w:t>
      </w:r>
      <w:r w:rsidRPr="00E9472C">
        <w:rPr>
          <w:rFonts w:ascii="Calibri" w:eastAsia="Calibri" w:hAnsi="Calibri" w:cs="Calibri"/>
          <w:highlight w:val="green"/>
          <w:u w:val="single"/>
          <w:lang w:eastAsia="en-US"/>
        </w:rPr>
        <w:t>Correctly-balanced rules help increase</w:t>
      </w:r>
      <w:r w:rsidRPr="00E9472C">
        <w:rPr>
          <w:rFonts w:ascii="Calibri" w:eastAsia="Calibri" w:hAnsi="Calibri" w:cs="Calibri"/>
          <w:u w:val="single"/>
          <w:lang w:eastAsia="en-US"/>
        </w:rPr>
        <w:t xml:space="preserve"> long-term benefits (like </w:t>
      </w:r>
      <w:r w:rsidRPr="00E9472C">
        <w:rPr>
          <w:rFonts w:ascii="Calibri" w:eastAsia="Calibri" w:hAnsi="Calibri" w:cs="Calibri"/>
          <w:highlight w:val="green"/>
          <w:u w:val="single"/>
          <w:lang w:eastAsia="en-US"/>
        </w:rPr>
        <w:t>safety and security</w:t>
      </w:r>
      <w:r w:rsidRPr="00E9472C">
        <w:rPr>
          <w:rFonts w:ascii="Calibri" w:eastAsia="Calibri" w:hAnsi="Calibri" w:cs="Calibri"/>
          <w:u w:val="single"/>
          <w:lang w:eastAsia="en-US"/>
        </w:rPr>
        <w:t xml:space="preserve">) that would otherwise be unattainable without a system of rules. It is </w:t>
      </w:r>
      <w:r w:rsidRPr="00E9472C">
        <w:rPr>
          <w:rFonts w:ascii="Calibri" w:eastAsia="Calibri" w:hAnsi="Calibri" w:cs="Calibri"/>
          <w:highlight w:val="green"/>
          <w:u w:val="single"/>
          <w:lang w:eastAsia="en-US"/>
        </w:rPr>
        <w:t>this rationale</w:t>
      </w:r>
      <w:r w:rsidRPr="00E9472C">
        <w:rPr>
          <w:rFonts w:ascii="Calibri" w:eastAsia="Calibri" w:hAnsi="Calibri" w:cs="Calibri"/>
          <w:u w:val="single"/>
          <w:lang w:eastAsia="en-US"/>
        </w:rPr>
        <w:t xml:space="preserve"> that also </w:t>
      </w:r>
      <w:r w:rsidRPr="00E9472C">
        <w:rPr>
          <w:rFonts w:ascii="Calibri" w:eastAsia="Calibri" w:hAnsi="Calibri" w:cs="Calibri"/>
          <w:highlight w:val="green"/>
          <w:u w:val="single"/>
          <w:lang w:eastAsia="en-US"/>
        </w:rPr>
        <w:t>underpins international treaty-making</w:t>
      </w:r>
      <w:r w:rsidRPr="00E9472C">
        <w:rPr>
          <w:rFonts w:ascii="Calibri" w:eastAsia="Calibri" w:hAnsi="Calibri" w:cs="Calibri"/>
          <w:u w:val="single"/>
          <w:lang w:eastAsia="en-US"/>
        </w:rPr>
        <w:t xml:space="preserve">. Today, the current </w:t>
      </w:r>
      <w:r w:rsidRPr="00E9472C">
        <w:rPr>
          <w:rFonts w:ascii="Calibri" w:eastAsia="Calibri" w:hAnsi="Calibri" w:cs="Calibri"/>
          <w:highlight w:val="green"/>
          <w:u w:val="single"/>
          <w:lang w:eastAsia="en-US"/>
        </w:rPr>
        <w:t>absence of nuclear weapons or</w:t>
      </w:r>
      <w:r w:rsidRPr="00E9472C">
        <w:rPr>
          <w:rFonts w:ascii="Calibri" w:eastAsia="Calibri" w:hAnsi="Calibri" w:cs="Calibri"/>
          <w:u w:val="single"/>
          <w:lang w:eastAsia="en-US"/>
        </w:rPr>
        <w:t xml:space="preserve"> other </w:t>
      </w:r>
      <w:r w:rsidRPr="00E9472C">
        <w:rPr>
          <w:rFonts w:ascii="Calibri" w:eastAsia="Calibri" w:hAnsi="Calibri" w:cs="Calibri"/>
          <w:highlight w:val="green"/>
          <w:u w:val="single"/>
          <w:lang w:eastAsia="en-US"/>
        </w:rPr>
        <w:t>w</w:t>
      </w:r>
      <w:r w:rsidRPr="00E9472C">
        <w:rPr>
          <w:rFonts w:ascii="Calibri" w:eastAsia="Calibri" w:hAnsi="Calibri" w:cs="Calibri"/>
          <w:u w:val="single"/>
          <w:lang w:eastAsia="en-US"/>
        </w:rPr>
        <w:t xml:space="preserve">eapons of </w:t>
      </w:r>
      <w:r w:rsidRPr="00E9472C">
        <w:rPr>
          <w:rFonts w:ascii="Calibri" w:eastAsia="Calibri" w:hAnsi="Calibri" w:cs="Calibri"/>
          <w:highlight w:val="green"/>
          <w:u w:val="single"/>
          <w:lang w:eastAsia="en-US"/>
        </w:rPr>
        <w:t>m</w:t>
      </w:r>
      <w:r w:rsidRPr="00E9472C">
        <w:rPr>
          <w:rFonts w:ascii="Calibri" w:eastAsia="Calibri" w:hAnsi="Calibri" w:cs="Calibri"/>
          <w:u w:val="single"/>
          <w:lang w:eastAsia="en-US"/>
        </w:rPr>
        <w:t xml:space="preserve">ass </w:t>
      </w:r>
      <w:r w:rsidRPr="00E9472C">
        <w:rPr>
          <w:rFonts w:ascii="Calibri" w:eastAsia="Calibri" w:hAnsi="Calibri" w:cs="Calibri"/>
          <w:highlight w:val="green"/>
          <w:u w:val="single"/>
          <w:lang w:eastAsia="en-US"/>
        </w:rPr>
        <w:t>d</w:t>
      </w:r>
      <w:r w:rsidRPr="00E9472C">
        <w:rPr>
          <w:rFonts w:ascii="Calibri" w:eastAsia="Calibri" w:hAnsi="Calibri" w:cs="Calibri"/>
          <w:u w:val="single"/>
          <w:lang w:eastAsia="en-US"/>
        </w:rPr>
        <w:t xml:space="preserve">estruction </w:t>
      </w:r>
      <w:r w:rsidRPr="00E9472C">
        <w:rPr>
          <w:rFonts w:ascii="Calibri" w:eastAsia="Calibri" w:hAnsi="Calibri" w:cs="Calibri"/>
          <w:highlight w:val="green"/>
          <w:u w:val="single"/>
          <w:lang w:eastAsia="en-US"/>
        </w:rPr>
        <w:t>in</w:t>
      </w:r>
      <w:r w:rsidRPr="00E9472C">
        <w:rPr>
          <w:rFonts w:ascii="Calibri" w:eastAsia="Calibri" w:hAnsi="Calibri" w:cs="Calibri"/>
          <w:u w:val="single"/>
          <w:lang w:eastAsia="en-US"/>
        </w:rPr>
        <w:t xml:space="preserve"> outer </w:t>
      </w:r>
      <w:r w:rsidRPr="00E9472C">
        <w:rPr>
          <w:rFonts w:ascii="Calibri" w:eastAsia="Calibri" w:hAnsi="Calibri" w:cs="Calibri"/>
          <w:highlight w:val="green"/>
          <w:u w:val="single"/>
          <w:lang w:eastAsia="en-US"/>
        </w:rPr>
        <w:t>space attests to</w:t>
      </w:r>
      <w:r w:rsidRPr="00E9472C">
        <w:rPr>
          <w:rFonts w:ascii="Calibri" w:eastAsia="Calibri" w:hAnsi="Calibri" w:cs="Calibri"/>
          <w:u w:val="single"/>
          <w:lang w:eastAsia="en-US"/>
        </w:rPr>
        <w:t xml:space="preserve"> the </w:t>
      </w:r>
      <w:r w:rsidRPr="00E9472C">
        <w:rPr>
          <w:rFonts w:ascii="Calibri" w:eastAsia="Calibri" w:hAnsi="Calibri" w:cs="Calibri"/>
          <w:highlight w:val="green"/>
          <w:u w:val="single"/>
          <w:lang w:eastAsia="en-US"/>
        </w:rPr>
        <w:t>bargain struck in the O</w:t>
      </w:r>
      <w:r w:rsidRPr="00E9472C">
        <w:rPr>
          <w:rFonts w:ascii="Calibri" w:eastAsia="Calibri" w:hAnsi="Calibri" w:cs="Calibri"/>
          <w:u w:val="single"/>
          <w:lang w:eastAsia="en-US"/>
        </w:rPr>
        <w:t xml:space="preserve">uter </w:t>
      </w:r>
      <w:r w:rsidRPr="00E9472C">
        <w:rPr>
          <w:rFonts w:ascii="Calibri" w:eastAsia="Calibri" w:hAnsi="Calibri" w:cs="Calibri"/>
          <w:highlight w:val="green"/>
          <w:u w:val="single"/>
          <w:lang w:eastAsia="en-US"/>
        </w:rPr>
        <w:t>S</w:t>
      </w:r>
      <w:r w:rsidRPr="00E9472C">
        <w:rPr>
          <w:rFonts w:ascii="Calibri" w:eastAsia="Calibri" w:hAnsi="Calibri" w:cs="Calibri"/>
          <w:u w:val="single"/>
          <w:lang w:eastAsia="en-US"/>
        </w:rPr>
        <w:t xml:space="preserve">pace </w:t>
      </w:r>
      <w:r w:rsidRPr="00E9472C">
        <w:rPr>
          <w:rFonts w:ascii="Calibri" w:eastAsia="Calibri" w:hAnsi="Calibri" w:cs="Calibri"/>
          <w:highlight w:val="green"/>
          <w:u w:val="single"/>
          <w:lang w:eastAsia="en-US"/>
        </w:rPr>
        <w:t>T</w:t>
      </w:r>
      <w:r w:rsidRPr="00E9472C">
        <w:rPr>
          <w:rFonts w:ascii="Calibri" w:eastAsia="Calibri" w:hAnsi="Calibri" w:cs="Calibri"/>
          <w:u w:val="single"/>
          <w:lang w:eastAsia="en-US"/>
        </w:rPr>
        <w:t xml:space="preserve">reaty </w:t>
      </w:r>
      <w:r w:rsidRPr="00E9472C">
        <w:rPr>
          <w:rFonts w:ascii="Calibri" w:eastAsia="Calibri" w:hAnsi="Calibri" w:cs="Calibri"/>
          <w:highlight w:val="green"/>
          <w:u w:val="single"/>
          <w:lang w:eastAsia="en-US"/>
        </w:rPr>
        <w:t>being</w:t>
      </w:r>
      <w:r w:rsidRPr="00E9472C">
        <w:rPr>
          <w:rFonts w:ascii="Calibri" w:eastAsia="Calibri" w:hAnsi="Calibri" w:cs="Calibri"/>
          <w:u w:val="single"/>
          <w:lang w:eastAsia="en-US"/>
        </w:rPr>
        <w:t xml:space="preserve"> a </w:t>
      </w:r>
      <w:r w:rsidRPr="00E9472C">
        <w:rPr>
          <w:rFonts w:ascii="Calibri" w:eastAsia="Calibri" w:hAnsi="Calibri" w:cs="Calibri"/>
          <w:highlight w:val="green"/>
          <w:u w:val="single"/>
          <w:lang w:eastAsia="en-US"/>
        </w:rPr>
        <w:t>successful</w:t>
      </w:r>
      <w:r w:rsidRPr="00E9472C">
        <w:rPr>
          <w:rFonts w:ascii="Calibri" w:eastAsia="Calibri" w:hAnsi="Calibri" w:cs="Calibri"/>
          <w:u w:val="single"/>
          <w:lang w:eastAsia="en-US"/>
        </w:rPr>
        <w:t xml:space="preserve"> one, where security (and the liberty and freedom possible with security) were furthered by the mutual exchange of restrictions that states placed upon themselves. The more than </w:t>
      </w:r>
      <w:r w:rsidRPr="00E9472C">
        <w:rPr>
          <w:rFonts w:ascii="Calibri" w:eastAsia="Calibri" w:hAnsi="Calibri" w:cs="Calibri"/>
          <w:highlight w:val="green"/>
          <w:u w:val="single"/>
          <w:lang w:eastAsia="en-US"/>
        </w:rPr>
        <w:t>50 years of peaceful</w:t>
      </w:r>
      <w:r w:rsidRPr="00E9472C">
        <w:rPr>
          <w:rFonts w:ascii="Calibri" w:eastAsia="Calibri" w:hAnsi="Calibri" w:cs="Calibri"/>
          <w:u w:val="single"/>
          <w:lang w:eastAsia="en-US"/>
        </w:rPr>
        <w:t xml:space="preserve"> </w:t>
      </w:r>
      <w:r w:rsidRPr="00E9472C">
        <w:rPr>
          <w:rFonts w:ascii="Calibri" w:eastAsia="Calibri" w:hAnsi="Calibri" w:cs="Calibri"/>
          <w:highlight w:val="green"/>
          <w:u w:val="single"/>
          <w:lang w:eastAsia="en-US"/>
        </w:rPr>
        <w:t>uses of</w:t>
      </w:r>
      <w:r w:rsidRPr="00E9472C">
        <w:rPr>
          <w:rFonts w:ascii="Calibri" w:eastAsia="Calibri" w:hAnsi="Calibri" w:cs="Calibri"/>
          <w:u w:val="single"/>
          <w:lang w:eastAsia="en-US"/>
        </w:rPr>
        <w:t xml:space="preserve"> outer </w:t>
      </w:r>
      <w:r w:rsidRPr="00E9472C">
        <w:rPr>
          <w:rFonts w:ascii="Calibri" w:eastAsia="Calibri" w:hAnsi="Calibri" w:cs="Calibri"/>
          <w:highlight w:val="green"/>
          <w:u w:val="single"/>
          <w:lang w:eastAsia="en-US"/>
        </w:rPr>
        <w:t>space</w:t>
      </w:r>
      <w:r w:rsidRPr="00E9472C">
        <w:rPr>
          <w:rFonts w:ascii="Calibri" w:eastAsia="Calibri" w:hAnsi="Calibri" w:cs="Calibri"/>
          <w:u w:val="single"/>
          <w:lang w:eastAsia="en-US"/>
        </w:rPr>
        <w:t xml:space="preserve">, </w:t>
      </w:r>
      <w:r w:rsidRPr="00E9472C">
        <w:rPr>
          <w:rFonts w:ascii="Calibri" w:eastAsia="Calibri" w:hAnsi="Calibri" w:cs="Calibri"/>
          <w:highlight w:val="green"/>
          <w:u w:val="single"/>
          <w:lang w:eastAsia="en-US"/>
        </w:rPr>
        <w:t>including cooperation between states who remain rivals</w:t>
      </w:r>
      <w:r w:rsidRPr="00E9472C">
        <w:rPr>
          <w:rFonts w:ascii="Calibri" w:eastAsia="Calibri" w:hAnsi="Calibri" w:cs="Calibri"/>
          <w:u w:val="single"/>
          <w:lang w:eastAsia="en-US"/>
        </w:rPr>
        <w:t xml:space="preserve"> elsewhere, are the rich long-term gains resulting from the Outer Space Treaty.</w:t>
      </w:r>
    </w:p>
    <w:p w14:paraId="6021EA0E" w14:textId="77777777" w:rsidR="00E9472C" w:rsidRPr="00E9472C" w:rsidRDefault="00E9472C" w:rsidP="00E9472C">
      <w:pPr>
        <w:rPr>
          <w:rFonts w:ascii="Calibri" w:eastAsia="Calibri" w:hAnsi="Calibri" w:cs="Calibri"/>
          <w:u w:val="single"/>
          <w:lang w:eastAsia="en-US"/>
        </w:rPr>
      </w:pPr>
    </w:p>
    <w:p w14:paraId="101CF8F9"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r w:rsidRPr="00E9472C">
        <w:rPr>
          <w:rFonts w:ascii="Calibri" w:eastAsia="MS Gothic" w:hAnsi="Calibri" w:cs="Times New Roman"/>
          <w:b/>
          <w:iCs/>
          <w:sz w:val="26"/>
          <w:lang w:eastAsia="en-US"/>
        </w:rPr>
        <w:t>Space militarization causes collapse</w:t>
      </w:r>
      <w:r w:rsidRPr="00E9472C">
        <w:rPr>
          <w:rFonts w:ascii="Calibri" w:eastAsia="MS Gothic" w:hAnsi="Calibri" w:cs="Times New Roman"/>
          <w:b/>
          <w:iCs/>
          <w:sz w:val="26"/>
          <w:u w:val="single"/>
          <w:lang w:eastAsia="en-US"/>
        </w:rPr>
        <w:t xml:space="preserve"> </w:t>
      </w:r>
      <w:r w:rsidRPr="00E9472C">
        <w:rPr>
          <w:rFonts w:ascii="Calibri" w:eastAsia="MS Gothic" w:hAnsi="Calibri" w:cs="Times New Roman"/>
          <w:b/>
          <w:iCs/>
          <w:sz w:val="26"/>
          <w:lang w:eastAsia="en-US"/>
        </w:rPr>
        <w:t xml:space="preserve">of R&amp;D, commercial ops, economy, and deterrence – </w:t>
      </w:r>
      <w:r w:rsidRPr="00E9472C">
        <w:rPr>
          <w:rFonts w:ascii="Calibri" w:eastAsia="MS Gothic" w:hAnsi="Calibri" w:cs="Times New Roman"/>
          <w:b/>
          <w:iCs/>
          <w:sz w:val="26"/>
          <w:u w:val="single"/>
          <w:lang w:eastAsia="en-US"/>
        </w:rPr>
        <w:t>global war is inevitable</w:t>
      </w:r>
      <w:r w:rsidRPr="00E9472C">
        <w:rPr>
          <w:rFonts w:ascii="Calibri" w:eastAsia="MS Gothic" w:hAnsi="Calibri" w:cs="Times New Roman"/>
          <w:b/>
          <w:iCs/>
          <w:sz w:val="26"/>
          <w:lang w:eastAsia="en-US"/>
        </w:rPr>
        <w:t>.</w:t>
      </w:r>
    </w:p>
    <w:p w14:paraId="428832C9" w14:textId="77777777" w:rsidR="00E9472C" w:rsidRPr="00E9472C" w:rsidRDefault="00E9472C" w:rsidP="00E9472C">
      <w:pPr>
        <w:rPr>
          <w:rFonts w:ascii="Calibri" w:eastAsia="Cambria" w:hAnsi="Calibri" w:cs="Calibri"/>
          <w:sz w:val="16"/>
          <w:lang w:eastAsia="en-US"/>
        </w:rPr>
      </w:pPr>
      <w:r w:rsidRPr="00E9472C">
        <w:rPr>
          <w:rFonts w:ascii="Calibri" w:eastAsia="MS Gothic" w:hAnsi="Calibri" w:cs="Times New Roman"/>
          <w:b/>
          <w:bCs/>
          <w:sz w:val="26"/>
          <w:szCs w:val="26"/>
          <w:u w:val="single"/>
          <w:lang w:eastAsia="en-US"/>
        </w:rPr>
        <w:t>Gilliard 19</w:t>
      </w:r>
      <w:r w:rsidRPr="00E9472C">
        <w:rPr>
          <w:rFonts w:ascii="Calibri" w:eastAsia="MS Gothic" w:hAnsi="Calibri" w:cs="Times New Roman"/>
          <w:sz w:val="26"/>
          <w:szCs w:val="26"/>
          <w:u w:val="single"/>
          <w:lang w:eastAsia="en-US"/>
        </w:rPr>
        <w:t>,</w:t>
      </w:r>
      <w:r w:rsidRPr="00E9472C">
        <w:rPr>
          <w:rFonts w:ascii="Calibri" w:eastAsia="Cambria" w:hAnsi="Calibri" w:cs="Calibri"/>
          <w:sz w:val="16"/>
          <w:szCs w:val="26"/>
          <w:lang w:eastAsia="en-US"/>
        </w:rPr>
        <w:t xml:space="preserve"> Alexandra. </w:t>
      </w:r>
      <w:r w:rsidRPr="00E9472C">
        <w:rPr>
          <w:rFonts w:ascii="Calibri" w:eastAsia="Cambria" w:hAnsi="Calibri" w:cs="Calibri"/>
          <w:sz w:val="16"/>
          <w:lang w:eastAsia="en-US"/>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E9472C">
        <w:rPr>
          <w:rFonts w:ascii="Calibri" w:eastAsia="Cambria" w:hAnsi="Calibri" w:cs="Calibri"/>
          <w:sz w:val="16"/>
          <w:szCs w:val="26"/>
          <w:lang w:eastAsia="en-US"/>
        </w:rPr>
        <w:t xml:space="preserve"> “What Are the Consequences of Militarizing Outer Space?” Global Security Review, 10 June 2019, https://globalsecurityreview.com/consequences-militarization-space/. //JQ</w:t>
      </w:r>
    </w:p>
    <w:p w14:paraId="7E112A0C"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highlight w:val="green"/>
          <w:u w:val="single"/>
          <w:lang w:eastAsia="en-US"/>
        </w:rPr>
        <w:t>Consequences of</w:t>
      </w:r>
      <w:r w:rsidRPr="00E9472C">
        <w:rPr>
          <w:rFonts w:ascii="Calibri" w:eastAsia="Cambria" w:hAnsi="Calibri" w:cs="Calibri"/>
          <w:u w:val="single"/>
          <w:lang w:eastAsia="en-US"/>
        </w:rPr>
        <w:t xml:space="preserve"> Armament and </w:t>
      </w:r>
      <w:r w:rsidRPr="00E9472C">
        <w:rPr>
          <w:rFonts w:ascii="Calibri" w:eastAsia="Cambria" w:hAnsi="Calibri" w:cs="Calibri"/>
          <w:highlight w:val="green"/>
          <w:u w:val="single"/>
          <w:lang w:eastAsia="en-US"/>
        </w:rPr>
        <w:t>Aggression</w:t>
      </w:r>
      <w:r w:rsidRPr="00E9472C">
        <w:rPr>
          <w:rFonts w:ascii="Calibri" w:eastAsia="Cambria" w:hAnsi="Calibri" w:cs="Calibri"/>
          <w:u w:val="single"/>
          <w:lang w:eastAsia="en-US"/>
        </w:rPr>
        <w:t xml:space="preserve"> in Space</w:t>
      </w:r>
    </w:p>
    <w:p w14:paraId="7387172D" w14:textId="77777777" w:rsidR="00E9472C" w:rsidRPr="00E9472C" w:rsidRDefault="00E9472C" w:rsidP="00E9472C">
      <w:pPr>
        <w:rPr>
          <w:rFonts w:ascii="Calibri" w:eastAsia="Cambria" w:hAnsi="Calibri" w:cs="Calibri"/>
          <w:sz w:val="16"/>
          <w:szCs w:val="16"/>
          <w:lang w:eastAsia="en-US"/>
        </w:rPr>
      </w:pPr>
      <w:r w:rsidRPr="00E9472C">
        <w:rPr>
          <w:rFonts w:ascii="Calibri" w:eastAsia="Cambria" w:hAnsi="Calibri" w:cs="Calibri"/>
          <w:sz w:val="16"/>
          <w:szCs w:val="16"/>
          <w:lang w:eastAsia="en-US"/>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20910D44"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u w:val="single"/>
          <w:lang w:eastAsia="en-US"/>
        </w:rPr>
        <w:t xml:space="preserve">The </w:t>
      </w:r>
      <w:r w:rsidRPr="00E9472C">
        <w:rPr>
          <w:rFonts w:ascii="Calibri" w:eastAsia="Cambria" w:hAnsi="Calibri" w:cs="Calibri"/>
          <w:highlight w:val="green"/>
          <w:u w:val="single"/>
          <w:lang w:eastAsia="en-US"/>
        </w:rPr>
        <w:t>destruction of satellites</w:t>
      </w:r>
    </w:p>
    <w:p w14:paraId="77B69D2D"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u w:val="single"/>
          <w:lang w:eastAsia="en-US"/>
        </w:rPr>
        <w:t xml:space="preserve">As both financial and technological barriers to the space services industry have decreased, the </w:t>
      </w:r>
      <w:r w:rsidRPr="00E9472C">
        <w:rPr>
          <w:rFonts w:ascii="Calibri" w:eastAsia="Cambria" w:hAnsi="Calibri" w:cs="Calibri"/>
          <w:highlight w:val="green"/>
          <w:u w:val="single"/>
          <w:lang w:eastAsia="en-US"/>
        </w:rPr>
        <w:t>number of</w:t>
      </w:r>
      <w:r w:rsidRPr="00E9472C">
        <w:rPr>
          <w:rFonts w:ascii="Calibri" w:eastAsia="Cambria" w:hAnsi="Calibri" w:cs="Calibri"/>
          <w:sz w:val="16"/>
          <w:highlight w:val="green"/>
          <w:lang w:eastAsia="en-US"/>
        </w:rPr>
        <w:t xml:space="preserve"> </w:t>
      </w:r>
      <w:r w:rsidRPr="00E9472C">
        <w:rPr>
          <w:rFonts w:ascii="Calibri" w:eastAsia="Cambria" w:hAnsi="Calibri" w:cs="Calibri"/>
          <w:highlight w:val="green"/>
          <w:u w:val="single"/>
          <w:lang w:eastAsia="en-US"/>
        </w:rPr>
        <w:t>governmental and</w:t>
      </w:r>
      <w:r w:rsidRPr="00E9472C">
        <w:rPr>
          <w:rFonts w:ascii="Calibri" w:eastAsia="Cambria" w:hAnsi="Calibri" w:cs="Calibri"/>
          <w:sz w:val="16"/>
          <w:highlight w:val="green"/>
          <w:lang w:eastAsia="en-US"/>
        </w:rPr>
        <w:t xml:space="preserve"> </w:t>
      </w:r>
      <w:r w:rsidRPr="00E9472C">
        <w:rPr>
          <w:rFonts w:ascii="Calibri" w:eastAsia="Cambria" w:hAnsi="Calibri" w:cs="Calibri"/>
          <w:highlight w:val="green"/>
          <w:u w:val="single"/>
          <w:lang w:eastAsia="en-US"/>
        </w:rPr>
        <w:t>private investors with assets in</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space</w:t>
      </w:r>
      <w:r w:rsidRPr="00E9472C">
        <w:rPr>
          <w:rFonts w:ascii="Calibri" w:eastAsia="Cambria" w:hAnsi="Calibri" w:cs="Calibri"/>
          <w:u w:val="single"/>
          <w:lang w:eastAsia="en-US"/>
        </w:rPr>
        <w:t xml:space="preserve"> has inevitably </w:t>
      </w:r>
      <w:r w:rsidRPr="00E9472C">
        <w:rPr>
          <w:rFonts w:ascii="Calibri" w:eastAsia="Cambria" w:hAnsi="Calibri" w:cs="Calibri"/>
          <w:highlight w:val="green"/>
          <w:u w:val="single"/>
          <w:lang w:eastAsia="en-US"/>
        </w:rPr>
        <w:t>increased</w:t>
      </w:r>
      <w:r w:rsidRPr="00E9472C">
        <w:rPr>
          <w:rFonts w:ascii="Calibri" w:eastAsia="Cambria" w:hAnsi="Calibri" w:cs="Calibri"/>
          <w:sz w:val="16"/>
          <w:lang w:eastAsia="en-US"/>
        </w:rPr>
        <w:t xml:space="preserve">. There is now an </w:t>
      </w:r>
      <w:r w:rsidRPr="00E9472C">
        <w:rPr>
          <w:rFonts w:ascii="Calibri" w:eastAsia="Cambria" w:hAnsi="Calibri" w:cs="Calibri"/>
          <w:u w:val="single"/>
          <w:lang w:eastAsia="en-US"/>
        </w:rPr>
        <w:t>abundance of satellites in space owned by multiple</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states and</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corporations</w:t>
      </w:r>
      <w:r w:rsidRPr="00E9472C">
        <w:rPr>
          <w:rFonts w:ascii="Calibri" w:eastAsia="Cambria" w:hAnsi="Calibri" w:cs="Calibri"/>
          <w:sz w:val="16"/>
          <w:lang w:eastAsia="en-US"/>
        </w:rPr>
        <w:t xml:space="preserve">. </w:t>
      </w:r>
      <w:r w:rsidRPr="00E9472C">
        <w:rPr>
          <w:rFonts w:ascii="Calibri" w:eastAsia="Cambria" w:hAnsi="Calibri" w:cs="Calibri"/>
          <w:u w:val="single"/>
          <w:lang w:eastAsia="en-US"/>
        </w:rPr>
        <w:t xml:space="preserve">These satellites are </w:t>
      </w:r>
      <w:r w:rsidRPr="00E9472C">
        <w:rPr>
          <w:rFonts w:ascii="Calibri" w:eastAsia="Cambria" w:hAnsi="Calibri" w:cs="Calibri"/>
          <w:highlight w:val="green"/>
          <w:u w:val="single"/>
          <w:lang w:eastAsia="en-US"/>
        </w:rPr>
        <w:t>used to</w:t>
      </w:r>
      <w:r w:rsidRPr="00E9472C">
        <w:rPr>
          <w:rFonts w:ascii="Calibri" w:eastAsia="Cambria" w:hAnsi="Calibri" w:cs="Calibri"/>
          <w:u w:val="single"/>
          <w:lang w:eastAsia="en-US"/>
        </w:rPr>
        <w:t xml:space="preserve"> not only </w:t>
      </w:r>
      <w:r w:rsidRPr="00E9472C">
        <w:rPr>
          <w:rFonts w:ascii="Calibri" w:eastAsia="Cambria" w:hAnsi="Calibri" w:cs="Calibri"/>
          <w:highlight w:val="green"/>
          <w:u w:val="single"/>
          <w:lang w:eastAsia="en-US"/>
        </w:rPr>
        <w:t>coordinate military actions</w:t>
      </w:r>
      <w:r w:rsidRPr="00E9472C">
        <w:rPr>
          <w:rFonts w:ascii="Calibri" w:eastAsia="Cambria" w:hAnsi="Calibri" w:cs="Calibri"/>
          <w:u w:val="single"/>
          <w:lang w:eastAsia="en-US"/>
        </w:rPr>
        <w:t xml:space="preserve">, but to </w:t>
      </w:r>
      <w:r w:rsidRPr="00E9472C">
        <w:rPr>
          <w:rFonts w:ascii="Calibri" w:eastAsia="Cambria" w:hAnsi="Calibri" w:cs="Calibri"/>
          <w:highlight w:val="green"/>
          <w:u w:val="single"/>
          <w:lang w:eastAsia="en-US"/>
        </w:rPr>
        <w:t>perform</w:t>
      </w:r>
      <w:r w:rsidRPr="00E9472C">
        <w:rPr>
          <w:rFonts w:ascii="Calibri" w:eastAsia="Cambria" w:hAnsi="Calibri" w:cs="Calibri"/>
          <w:u w:val="single"/>
          <w:lang w:eastAsia="en-US"/>
        </w:rPr>
        <w:t xml:space="preserve"> more </w:t>
      </w:r>
      <w:r w:rsidRPr="00E9472C">
        <w:rPr>
          <w:rFonts w:ascii="Calibri" w:eastAsia="Cambria" w:hAnsi="Calibri" w:cs="Calibri"/>
          <w:highlight w:val="green"/>
          <w:u w:val="single"/>
          <w:lang w:eastAsia="en-US"/>
        </w:rPr>
        <w:t>mundane tasks</w:t>
      </w:r>
      <w:r w:rsidRPr="00E9472C">
        <w:rPr>
          <w:rFonts w:ascii="Calibri" w:eastAsia="Cambria" w:hAnsi="Calibri" w:cs="Calibri"/>
          <w:u w:val="single"/>
          <w:lang w:eastAsia="en-US"/>
        </w:rPr>
        <w:t>, like obtaining weather reports, or managing on-ground communications, and navigation.</w:t>
      </w:r>
    </w:p>
    <w:p w14:paraId="33B8BF62"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sz w:val="16"/>
          <w:lang w:eastAsia="en-US"/>
        </w:rPr>
        <w:t xml:space="preserve">Should states begin weapons testing in space, debris could cloud the orbit and make positioning new satellites impossible, disrupting our current way of life. More pressing, however, is that </w:t>
      </w:r>
      <w:r w:rsidRPr="00E9472C">
        <w:rPr>
          <w:rFonts w:ascii="Calibri" w:eastAsia="Cambria" w:hAnsi="Calibri" w:cs="Calibri"/>
          <w:highlight w:val="green"/>
          <w:u w:val="single"/>
          <w:lang w:eastAsia="en-US"/>
        </w:rPr>
        <w:t>if</w:t>
      </w:r>
      <w:r w:rsidRPr="00E9472C">
        <w:rPr>
          <w:rFonts w:ascii="Calibri" w:eastAsia="Cambria" w:hAnsi="Calibri" w:cs="Calibri"/>
          <w:u w:val="single"/>
          <w:lang w:eastAsia="en-US"/>
        </w:rPr>
        <w:t xml:space="preserve"> a country’s </w:t>
      </w:r>
      <w:r w:rsidRPr="00E9472C">
        <w:rPr>
          <w:rFonts w:ascii="Calibri" w:eastAsia="Cambria" w:hAnsi="Calibri" w:cs="Calibri"/>
          <w:highlight w:val="green"/>
          <w:u w:val="single"/>
          <w:lang w:eastAsia="en-US"/>
        </w:rPr>
        <w:t>satellites are</w:t>
      </w:r>
      <w:r w:rsidRPr="00E9472C">
        <w:rPr>
          <w:rFonts w:ascii="Calibri" w:eastAsia="Cambria" w:hAnsi="Calibri" w:cs="Calibri"/>
          <w:u w:val="single"/>
          <w:lang w:eastAsia="en-US"/>
        </w:rPr>
        <w:t xml:space="preserve"> successfully </w:t>
      </w:r>
      <w:r w:rsidRPr="00E9472C">
        <w:rPr>
          <w:rFonts w:ascii="Calibri" w:eastAsia="Cambria" w:hAnsi="Calibri" w:cs="Calibri"/>
          <w:highlight w:val="green"/>
          <w:u w:val="single"/>
          <w:lang w:eastAsia="en-US"/>
        </w:rPr>
        <w:t>destroyed</w:t>
      </w:r>
      <w:r w:rsidRPr="00E9472C">
        <w:rPr>
          <w:rFonts w:ascii="Calibri" w:eastAsia="Cambria" w:hAnsi="Calibri" w:cs="Calibri"/>
          <w:u w:val="single"/>
          <w:lang w:eastAsia="en-US"/>
        </w:rPr>
        <w:t xml:space="preserve"> by an enemy state, </w:t>
      </w:r>
      <w:r w:rsidRPr="00E9472C">
        <w:rPr>
          <w:rFonts w:ascii="Calibri" w:eastAsia="Cambria" w:hAnsi="Calibri" w:cs="Calibri"/>
          <w:highlight w:val="green"/>
          <w:u w:val="single"/>
          <w:lang w:eastAsia="en-US"/>
        </w:rPr>
        <w:t>military capabilities</w:t>
      </w:r>
      <w:r w:rsidRPr="00E9472C">
        <w:rPr>
          <w:rFonts w:ascii="Calibri" w:eastAsia="Cambria" w:hAnsi="Calibri" w:cs="Calibri"/>
          <w:u w:val="single"/>
          <w:lang w:eastAsia="en-US"/>
        </w:rPr>
        <w:t xml:space="preserve"> can be severely hindered or </w:t>
      </w:r>
      <w:r w:rsidRPr="00E9472C">
        <w:rPr>
          <w:rFonts w:ascii="Calibri" w:eastAsia="Cambria" w:hAnsi="Calibri" w:cs="Calibri"/>
          <w:highlight w:val="green"/>
          <w:u w:val="single"/>
          <w:lang w:eastAsia="en-US"/>
        </w:rPr>
        <w:t>destroyed, leaving the country vulnerable to attack</w:t>
      </w:r>
      <w:r w:rsidRPr="00E9472C">
        <w:rPr>
          <w:rFonts w:ascii="Calibri" w:eastAsia="Cambria" w:hAnsi="Calibri" w:cs="Calibri"/>
          <w:u w:val="single"/>
          <w:lang w:eastAsia="en-US"/>
        </w:rPr>
        <w:t xml:space="preserve"> and unable to coordinate its military forces on the ground. </w:t>
      </w:r>
    </w:p>
    <w:p w14:paraId="5192EC24" w14:textId="77777777" w:rsidR="00E9472C" w:rsidRPr="00E9472C" w:rsidRDefault="00E9472C" w:rsidP="00E9472C">
      <w:pPr>
        <w:rPr>
          <w:rFonts w:ascii="Calibri" w:eastAsia="Cambria" w:hAnsi="Calibri" w:cs="Calibri"/>
          <w:sz w:val="16"/>
          <w:szCs w:val="16"/>
          <w:lang w:eastAsia="en-US"/>
        </w:rPr>
      </w:pPr>
      <w:r w:rsidRPr="00E9472C">
        <w:rPr>
          <w:rFonts w:ascii="Calibri" w:eastAsia="Cambria" w:hAnsi="Calibri" w:cs="Calibri"/>
          <w:sz w:val="16"/>
          <w:szCs w:val="16"/>
          <w:lang w:eastAsia="en-US"/>
        </w:rPr>
        <w:t>Diminished future use of near space</w:t>
      </w:r>
    </w:p>
    <w:p w14:paraId="0C79FD3E" w14:textId="77777777" w:rsidR="00E9472C" w:rsidRPr="00E9472C" w:rsidRDefault="00E9472C" w:rsidP="00E9472C">
      <w:pPr>
        <w:rPr>
          <w:rFonts w:ascii="Calibri" w:eastAsia="Cambria" w:hAnsi="Calibri" w:cs="Calibri"/>
          <w:lang w:eastAsia="en-US"/>
        </w:rPr>
      </w:pPr>
      <w:r w:rsidRPr="00E9472C">
        <w:rPr>
          <w:rFonts w:ascii="Calibri" w:eastAsia="Cambria" w:hAnsi="Calibri" w:cs="Calibri"/>
          <w:u w:val="single"/>
          <w:lang w:eastAsia="en-US"/>
        </w:rPr>
        <w:t xml:space="preserve">Whether caused by weapons testing or actual aggression, the subsequent proliferation of </w:t>
      </w:r>
      <w:r w:rsidRPr="00E9472C">
        <w:rPr>
          <w:rFonts w:ascii="Calibri" w:eastAsia="Cambria" w:hAnsi="Calibri" w:cs="Calibri"/>
          <w:highlight w:val="green"/>
          <w:u w:val="single"/>
          <w:lang w:eastAsia="en-US"/>
        </w:rPr>
        <w:t>debris</w:t>
      </w:r>
      <w:r w:rsidRPr="00E9472C">
        <w:rPr>
          <w:rFonts w:ascii="Calibri" w:eastAsia="Cambria" w:hAnsi="Calibri" w:cs="Calibri"/>
          <w:u w:val="single"/>
          <w:lang w:eastAsia="en-US"/>
        </w:rPr>
        <w:t xml:space="preserve"> around the planet would </w:t>
      </w:r>
      <w:r w:rsidRPr="00E9472C">
        <w:rPr>
          <w:rFonts w:ascii="Calibri" w:eastAsia="Cambria" w:hAnsi="Calibri" w:cs="Calibri"/>
          <w:highlight w:val="green"/>
          <w:u w:val="single"/>
          <w:lang w:eastAsia="en-US"/>
        </w:rPr>
        <w:t>damage</w:t>
      </w:r>
      <w:r w:rsidRPr="00E9472C">
        <w:rPr>
          <w:rFonts w:ascii="Calibri" w:eastAsia="Cambria" w:hAnsi="Calibri" w:cs="Calibri"/>
          <w:u w:val="single"/>
          <w:lang w:eastAsia="en-US"/>
        </w:rPr>
        <w:t xml:space="preserve"> our future </w:t>
      </w:r>
      <w:r w:rsidRPr="00E9472C">
        <w:rPr>
          <w:rFonts w:ascii="Calibri" w:eastAsia="Cambria" w:hAnsi="Calibri" w:cs="Calibri"/>
          <w:highlight w:val="green"/>
          <w:u w:val="single"/>
          <w:lang w:eastAsia="en-US"/>
        </w:rPr>
        <w:t>ability to</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access space</w:t>
      </w:r>
      <w:r w:rsidRPr="00E9472C">
        <w:rPr>
          <w:rFonts w:ascii="Calibri" w:eastAsia="Cambria" w:hAnsi="Calibri" w:cs="Calibri"/>
          <w:u w:val="single"/>
          <w:lang w:eastAsia="en-US"/>
        </w:rPr>
        <w:t xml:space="preserve">. Not only would debris act as shrapnel to preexisting assets in space, but it would also </w:t>
      </w:r>
      <w:r w:rsidRPr="00E9472C">
        <w:rPr>
          <w:rFonts w:ascii="Calibri" w:eastAsia="Cambria" w:hAnsi="Calibri" w:cs="Calibri"/>
          <w:highlight w:val="green"/>
          <w:u w:val="single"/>
          <w:lang w:eastAsia="en-US"/>
        </w:rPr>
        <w:t>become</w:t>
      </w:r>
      <w:r w:rsidRPr="00E9472C">
        <w:rPr>
          <w:rFonts w:ascii="Calibri" w:eastAsia="Cambria" w:hAnsi="Calibri" w:cs="Calibri"/>
          <w:u w:val="single"/>
          <w:lang w:eastAsia="en-US"/>
        </w:rPr>
        <w:t xml:space="preserve"> much more </w:t>
      </w:r>
      <w:r w:rsidRPr="00E9472C">
        <w:rPr>
          <w:rFonts w:ascii="Calibri" w:eastAsia="Cambria" w:hAnsi="Calibri" w:cs="Calibri"/>
          <w:highlight w:val="green"/>
          <w:u w:val="single"/>
          <w:lang w:eastAsia="en-US"/>
        </w:rPr>
        <w:t>difficult to launch satellites or rockets</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hindering scientific research</w:t>
      </w:r>
      <w:r w:rsidRPr="00E9472C">
        <w:rPr>
          <w:rFonts w:ascii="Calibri" w:eastAsia="Cambria" w:hAnsi="Calibri" w:cs="Calibri"/>
          <w:u w:val="single"/>
          <w:lang w:eastAsia="en-US"/>
        </w:rPr>
        <w:t xml:space="preserve">, space </w:t>
      </w:r>
      <w:r w:rsidRPr="00E9472C">
        <w:rPr>
          <w:rFonts w:ascii="Calibri" w:eastAsia="Cambria" w:hAnsi="Calibri" w:cs="Calibri"/>
          <w:highlight w:val="green"/>
          <w:u w:val="single"/>
          <w:lang w:eastAsia="en-US"/>
        </w:rPr>
        <w:t>exploration, and commercial operations</w:t>
      </w:r>
      <w:r w:rsidRPr="00E9472C">
        <w:rPr>
          <w:rFonts w:ascii="Calibri" w:eastAsia="Cambria" w:hAnsi="Calibri" w:cs="Calibri"/>
          <w:highlight w:val="green"/>
          <w:lang w:eastAsia="en-US"/>
        </w:rPr>
        <w:t>.</w:t>
      </w:r>
    </w:p>
    <w:p w14:paraId="3EF4F709" w14:textId="77777777" w:rsidR="00E9472C" w:rsidRPr="00E9472C" w:rsidRDefault="00E9472C" w:rsidP="00E9472C">
      <w:pPr>
        <w:rPr>
          <w:rFonts w:ascii="Calibri" w:eastAsia="Cambria" w:hAnsi="Calibri" w:cs="Calibri"/>
          <w:sz w:val="16"/>
          <w:szCs w:val="16"/>
          <w:u w:val="single"/>
          <w:lang w:eastAsia="en-US"/>
        </w:rPr>
      </w:pPr>
      <w:r w:rsidRPr="00E9472C">
        <w:rPr>
          <w:rFonts w:ascii="Calibri" w:eastAsia="Cambria" w:hAnsi="Calibri" w:cs="Calibri"/>
          <w:sz w:val="16"/>
          <w:lang w:eastAsia="en-US"/>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E9472C">
        <w:rPr>
          <w:rFonts w:ascii="Calibri" w:eastAsia="Cambria" w:hAnsi="Calibri" w:cs="Calibri"/>
          <w:szCs w:val="26"/>
          <w:u w:val="single"/>
          <w:lang w:eastAsia="en-US"/>
        </w:rPr>
        <w:t xml:space="preserve">If </w:t>
      </w:r>
      <w:r w:rsidRPr="00E9472C">
        <w:rPr>
          <w:rFonts w:ascii="Calibri" w:eastAsia="Cambria" w:hAnsi="Calibri" w:cs="Calibri"/>
          <w:szCs w:val="26"/>
          <w:highlight w:val="green"/>
          <w:u w:val="single"/>
          <w:lang w:eastAsia="en-US"/>
        </w:rPr>
        <w:t>greater pollution were to occur, space itself could be become unusable, resulting</w:t>
      </w:r>
      <w:r w:rsidRPr="00E9472C">
        <w:rPr>
          <w:rFonts w:ascii="Calibri" w:eastAsia="Cambria" w:hAnsi="Calibri" w:cs="Calibri"/>
          <w:szCs w:val="26"/>
          <w:u w:val="single"/>
          <w:lang w:eastAsia="en-US"/>
        </w:rPr>
        <w:t xml:space="preserve"> </w:t>
      </w:r>
      <w:r w:rsidRPr="00E9472C">
        <w:rPr>
          <w:rFonts w:ascii="Calibri" w:eastAsia="Cambria" w:hAnsi="Calibri" w:cs="Calibri"/>
          <w:szCs w:val="26"/>
          <w:highlight w:val="green"/>
          <w:u w:val="single"/>
          <w:lang w:eastAsia="en-US"/>
        </w:rPr>
        <w:t>in</w:t>
      </w:r>
      <w:r w:rsidRPr="00E9472C">
        <w:rPr>
          <w:rFonts w:ascii="Calibri" w:eastAsia="Cambria" w:hAnsi="Calibri" w:cs="Calibri"/>
          <w:szCs w:val="26"/>
          <w:u w:val="single"/>
          <w:lang w:eastAsia="en-US"/>
        </w:rPr>
        <w:t xml:space="preserve"> the </w:t>
      </w:r>
      <w:r w:rsidRPr="00E9472C">
        <w:rPr>
          <w:rFonts w:ascii="Calibri" w:eastAsia="Cambria" w:hAnsi="Calibri" w:cs="Calibri"/>
          <w:szCs w:val="26"/>
          <w:highlight w:val="green"/>
          <w:u w:val="single"/>
          <w:lang w:eastAsia="en-US"/>
        </w:rPr>
        <w:t>collapse of</w:t>
      </w:r>
      <w:r w:rsidRPr="00E9472C">
        <w:rPr>
          <w:rFonts w:ascii="Calibri" w:eastAsia="Cambria" w:hAnsi="Calibri" w:cs="Calibri"/>
          <w:szCs w:val="26"/>
          <w:u w:val="single"/>
          <w:lang w:eastAsia="en-US"/>
        </w:rPr>
        <w:t xml:space="preserve"> the </w:t>
      </w:r>
      <w:r w:rsidRPr="00E9472C">
        <w:rPr>
          <w:rFonts w:ascii="Calibri" w:eastAsia="Cambria" w:hAnsi="Calibri" w:cs="Calibri"/>
          <w:szCs w:val="26"/>
          <w:highlight w:val="green"/>
          <w:u w:val="single"/>
          <w:lang w:eastAsia="en-US"/>
        </w:rPr>
        <w:t>global economic system</w:t>
      </w:r>
      <w:r w:rsidRPr="00E9472C">
        <w:rPr>
          <w:rFonts w:ascii="Calibri" w:eastAsia="Cambria" w:hAnsi="Calibri" w:cs="Calibri"/>
          <w:szCs w:val="26"/>
          <w:u w:val="single"/>
          <w:lang w:eastAsia="en-US"/>
        </w:rPr>
        <w:t>, air travel, and various communications.</w:t>
      </w:r>
    </w:p>
    <w:p w14:paraId="56B5E0FF" w14:textId="77777777" w:rsidR="00E9472C" w:rsidRPr="00E9472C" w:rsidRDefault="00E9472C" w:rsidP="00E9472C">
      <w:pPr>
        <w:rPr>
          <w:rFonts w:ascii="Calibri" w:eastAsia="Cambria" w:hAnsi="Calibri" w:cs="Calibri"/>
          <w:sz w:val="16"/>
          <w:szCs w:val="16"/>
          <w:lang w:eastAsia="en-US"/>
        </w:rPr>
      </w:pPr>
      <w:r w:rsidRPr="00E9472C">
        <w:rPr>
          <w:rFonts w:ascii="Calibri" w:eastAsia="Cambria" w:hAnsi="Calibri" w:cs="Calibri"/>
          <w:sz w:val="16"/>
          <w:szCs w:val="16"/>
          <w:lang w:eastAsia="en-US"/>
        </w:rPr>
        <w:t>Power imbalances and proliferation on the ground</w:t>
      </w:r>
    </w:p>
    <w:p w14:paraId="1A85707A"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sz w:val="16"/>
          <w:lang w:eastAsia="en-US"/>
        </w:rPr>
        <w:t xml:space="preserve">Only so many states currently have access to space—which means any </w:t>
      </w:r>
      <w:r w:rsidRPr="00E9472C">
        <w:rPr>
          <w:rFonts w:ascii="Calibri" w:eastAsia="Cambria" w:hAnsi="Calibri" w:cs="Calibri"/>
          <w:u w:val="single"/>
          <w:lang w:eastAsia="en-US"/>
        </w:rPr>
        <w:t xml:space="preserve">militarization be by the few, while other states would be left to fend for themselves. This would establish a clear </w:t>
      </w:r>
      <w:r w:rsidRPr="00E9472C">
        <w:rPr>
          <w:rFonts w:ascii="Calibri" w:eastAsia="Cambria" w:hAnsi="Calibri" w:cs="Calibri"/>
          <w:highlight w:val="green"/>
          <w:u w:val="single"/>
          <w:lang w:eastAsia="en-US"/>
        </w:rPr>
        <w:t>power imbalance</w:t>
      </w:r>
      <w:r w:rsidRPr="00E9472C">
        <w:rPr>
          <w:rFonts w:ascii="Calibri" w:eastAsia="Cambria" w:hAnsi="Calibri" w:cs="Calibri"/>
          <w:u w:val="single"/>
          <w:lang w:eastAsia="en-US"/>
        </w:rPr>
        <w:t xml:space="preserve"> that could </w:t>
      </w:r>
      <w:r w:rsidRPr="00E9472C">
        <w:rPr>
          <w:rFonts w:ascii="Calibri" w:eastAsia="Cambria" w:hAnsi="Calibri" w:cs="Calibri"/>
          <w:highlight w:val="green"/>
          <w:u w:val="single"/>
          <w:lang w:eastAsia="en-US"/>
        </w:rPr>
        <w:t>breed distrust</w:t>
      </w:r>
      <w:r w:rsidRPr="00E9472C">
        <w:rPr>
          <w:rFonts w:ascii="Calibri" w:eastAsia="Cambria" w:hAnsi="Calibri" w:cs="Calibri"/>
          <w:u w:val="single"/>
          <w:lang w:eastAsia="en-US"/>
        </w:rPr>
        <w:t xml:space="preserve"> among nations, </w:t>
      </w:r>
      <w:r w:rsidRPr="00E9472C">
        <w:rPr>
          <w:rFonts w:ascii="Calibri" w:eastAsia="Cambria" w:hAnsi="Calibri" w:cs="Calibri"/>
          <w:highlight w:val="green"/>
          <w:u w:val="single"/>
          <w:lang w:eastAsia="en-US"/>
        </w:rPr>
        <w:t>resulting in</w:t>
      </w:r>
      <w:r w:rsidRPr="00E9472C">
        <w:rPr>
          <w:rFonts w:ascii="Calibri" w:eastAsia="Cambria" w:hAnsi="Calibri" w:cs="Calibri"/>
          <w:u w:val="single"/>
          <w:lang w:eastAsia="en-US"/>
        </w:rPr>
        <w:t xml:space="preserve"> a more insecure world and a veritable power keg primed for </w:t>
      </w:r>
      <w:r w:rsidRPr="00E9472C">
        <w:rPr>
          <w:rFonts w:ascii="Calibri" w:eastAsia="Cambria" w:hAnsi="Calibri" w:cs="Calibri"/>
          <w:highlight w:val="green"/>
          <w:u w:val="single"/>
          <w:lang w:eastAsia="en-US"/>
        </w:rPr>
        <w:t>war</w:t>
      </w:r>
      <w:r w:rsidRPr="00E9472C">
        <w:rPr>
          <w:rFonts w:ascii="Calibri" w:eastAsia="Cambria" w:hAnsi="Calibri" w:cs="Calibri"/>
          <w:sz w:val="16"/>
          <w:lang w:eastAsia="en-US"/>
        </w:rPr>
        <w:t xml:space="preserve">. Additionally, </w:t>
      </w:r>
      <w:r w:rsidRPr="00E9472C">
        <w:rPr>
          <w:rFonts w:ascii="Calibri" w:eastAsia="Cambria" w:hAnsi="Calibri" w:cs="Calibri"/>
          <w:highlight w:val="green"/>
          <w:u w:val="single"/>
          <w:lang w:eastAsia="en-US"/>
        </w:rPr>
        <w:t>deterrence</w:t>
      </w:r>
      <w:r w:rsidRPr="00E9472C">
        <w:rPr>
          <w:rFonts w:ascii="Calibri" w:eastAsia="Cambria" w:hAnsi="Calibri" w:cs="Calibri"/>
          <w:u w:val="single"/>
          <w:lang w:eastAsia="en-US"/>
        </w:rPr>
        <w:t xml:space="preserve"> measures taken by states with access to space </w:t>
      </w:r>
      <w:r w:rsidRPr="00E9472C">
        <w:rPr>
          <w:rFonts w:ascii="Calibri" w:eastAsia="Cambria" w:hAnsi="Calibri" w:cs="Calibri"/>
          <w:highlight w:val="green"/>
          <w:u w:val="single"/>
          <w:lang w:eastAsia="en-US"/>
        </w:rPr>
        <w:t>would escalate, attempting to</w:t>
      </w:r>
      <w:r w:rsidRPr="00E9472C">
        <w:rPr>
          <w:rFonts w:ascii="Calibri" w:eastAsia="Cambria" w:hAnsi="Calibri" w:cs="Calibri"/>
          <w:u w:val="single"/>
          <w:lang w:eastAsia="en-US"/>
        </w:rPr>
        <w:t xml:space="preserve"> </w:t>
      </w:r>
      <w:r w:rsidRPr="00E9472C">
        <w:rPr>
          <w:rFonts w:ascii="Calibri" w:eastAsia="Cambria" w:hAnsi="Calibri" w:cs="Calibri"/>
          <w:highlight w:val="green"/>
          <w:u w:val="single"/>
          <w:lang w:eastAsia="en-US"/>
        </w:rPr>
        <w:t>build up weapons caches</w:t>
      </w:r>
      <w:r w:rsidRPr="00E9472C">
        <w:rPr>
          <w:rFonts w:ascii="Calibri" w:eastAsia="Cambria" w:hAnsi="Calibri" w:cs="Calibri"/>
          <w:u w:val="single"/>
          <w:lang w:eastAsia="en-US"/>
        </w:rPr>
        <w:t xml:space="preserve"> not dissimilar to the nuclear weapons stockpiling activities of the Cold War.</w:t>
      </w:r>
    </w:p>
    <w:p w14:paraId="0C38C9FF" w14:textId="77777777" w:rsidR="00E9472C" w:rsidRPr="00E9472C" w:rsidRDefault="00E9472C" w:rsidP="00E9472C">
      <w:pPr>
        <w:rPr>
          <w:rFonts w:ascii="Calibri" w:eastAsia="Cambria" w:hAnsi="Calibri" w:cs="Calibri"/>
          <w:u w:val="single"/>
          <w:lang w:eastAsia="en-US"/>
        </w:rPr>
      </w:pPr>
      <w:r w:rsidRPr="00E9472C">
        <w:rPr>
          <w:rFonts w:ascii="Calibri" w:eastAsia="Cambria" w:hAnsi="Calibri" w:cs="Calibri"/>
          <w:u w:val="single"/>
          <w:lang w:eastAsia="en-US"/>
        </w:rPr>
        <w:t xml:space="preserve">In any arms race, it is inevitable that </w:t>
      </w:r>
      <w:r w:rsidRPr="00E9472C">
        <w:rPr>
          <w:rFonts w:ascii="Calibri" w:eastAsia="Cambria" w:hAnsi="Calibri" w:cs="Calibri"/>
          <w:highlight w:val="green"/>
          <w:u w:val="single"/>
          <w:lang w:eastAsia="en-US"/>
        </w:rPr>
        <w:t>more advanced weaponry</w:t>
      </w:r>
      <w:r w:rsidRPr="00E9472C">
        <w:rPr>
          <w:rFonts w:ascii="Calibri" w:eastAsia="Cambria" w:hAnsi="Calibri" w:cs="Calibri"/>
          <w:u w:val="single"/>
          <w:lang w:eastAsia="en-US"/>
        </w:rPr>
        <w:t xml:space="preserve"> is </w:t>
      </w:r>
      <w:r w:rsidRPr="00E9472C">
        <w:rPr>
          <w:rFonts w:ascii="Calibri" w:eastAsia="Cambria" w:hAnsi="Calibri" w:cs="Calibri"/>
          <w:highlight w:val="green"/>
          <w:u w:val="single"/>
          <w:lang w:eastAsia="en-US"/>
        </w:rPr>
        <w:t>created</w:t>
      </w:r>
      <w:r w:rsidRPr="00E9472C">
        <w:rPr>
          <w:rFonts w:ascii="Calibri" w:eastAsia="Cambria" w:hAnsi="Calibri" w:cs="Calibri"/>
          <w:u w:val="single"/>
          <w:lang w:eastAsia="en-US"/>
        </w:rPr>
        <w:t xml:space="preserve">. Yet, this does not only pose a risk to assets in space. Should a </w:t>
      </w:r>
      <w:r w:rsidRPr="00E9472C">
        <w:rPr>
          <w:rFonts w:ascii="Calibri" w:eastAsia="Cambria" w:hAnsi="Calibri" w:cs="Calibri"/>
          <w:highlight w:val="green"/>
          <w:u w:val="single"/>
          <w:lang w:eastAsia="en-US"/>
        </w:rPr>
        <w:t>terrestrial war</w:t>
      </w:r>
      <w:r w:rsidRPr="00E9472C">
        <w:rPr>
          <w:rFonts w:ascii="Calibri" w:eastAsia="Cambria" w:hAnsi="Calibri" w:cs="Calibri"/>
          <w:u w:val="single"/>
          <w:lang w:eastAsia="en-US"/>
        </w:rPr>
        <w:t xml:space="preserve"> break out, this </w:t>
      </w:r>
      <w:r w:rsidRPr="00E9472C">
        <w:rPr>
          <w:rFonts w:ascii="Calibri" w:eastAsia="Cambria" w:hAnsi="Calibri" w:cs="Calibri"/>
          <w:highlight w:val="green"/>
          <w:u w:val="single"/>
          <w:lang w:eastAsia="en-US"/>
        </w:rPr>
        <w:t>weaponry</w:t>
      </w:r>
      <w:r w:rsidRPr="00E9472C">
        <w:rPr>
          <w:rFonts w:ascii="Calibri" w:eastAsia="Cambria" w:hAnsi="Calibri" w:cs="Calibri"/>
          <w:u w:val="single"/>
          <w:lang w:eastAsia="en-US"/>
        </w:rPr>
        <w:t xml:space="preserve"> may eventually be </w:t>
      </w:r>
      <w:r w:rsidRPr="00E9472C">
        <w:rPr>
          <w:rFonts w:ascii="Calibri" w:eastAsia="Cambria" w:hAnsi="Calibri" w:cs="Calibri"/>
          <w:highlight w:val="green"/>
          <w:u w:val="single"/>
          <w:lang w:eastAsia="en-US"/>
        </w:rPr>
        <w:t>deployed on the ground</w:t>
      </w:r>
      <w:r w:rsidRPr="00E9472C">
        <w:rPr>
          <w:rFonts w:ascii="Calibri" w:eastAsia="Cambria" w:hAnsi="Calibri" w:cs="Calibri"/>
          <w:u w:val="single"/>
          <w:lang w:eastAsia="en-US"/>
        </w:rPr>
        <w:t>, and space-faring states would be able to capitalize on the power imbalance by using these new developments against states that have not yet broken into the space industry or developed equally-advanced weaponry.</w:t>
      </w:r>
    </w:p>
    <w:p w14:paraId="79A9EEA9" w14:textId="77777777" w:rsidR="00E9472C" w:rsidRPr="00E9472C" w:rsidRDefault="00E9472C" w:rsidP="00E9472C">
      <w:pPr>
        <w:rPr>
          <w:rFonts w:ascii="Calibri" w:eastAsia="Calibri" w:hAnsi="Calibri" w:cs="Calibri"/>
          <w:lang w:eastAsia="en-US"/>
        </w:rPr>
      </w:pPr>
    </w:p>
    <w:p w14:paraId="0735BDFD" w14:textId="77777777" w:rsidR="00E9472C" w:rsidRPr="00E9472C" w:rsidRDefault="00E9472C" w:rsidP="00E9472C">
      <w:pPr>
        <w:keepNext/>
        <w:keepLines/>
        <w:pageBreakBefore/>
        <w:spacing w:before="40" w:after="0"/>
        <w:jc w:val="center"/>
        <w:outlineLvl w:val="2"/>
        <w:rPr>
          <w:rFonts w:ascii="Calibri" w:eastAsia="MS Gothic" w:hAnsi="Calibri" w:cs="Times New Roman"/>
          <w:b/>
          <w:sz w:val="32"/>
          <w:szCs w:val="24"/>
          <w:u w:val="single"/>
          <w:lang w:eastAsia="en-US"/>
        </w:rPr>
      </w:pPr>
      <w:r w:rsidRPr="00E9472C">
        <w:rPr>
          <w:rFonts w:ascii="Calibri" w:eastAsia="MS Gothic" w:hAnsi="Calibri" w:cs="Times New Roman"/>
          <w:b/>
          <w:sz w:val="32"/>
          <w:szCs w:val="24"/>
          <w:u w:val="single"/>
          <w:lang w:eastAsia="en-US"/>
        </w:rPr>
        <w:t>Framing</w:t>
      </w:r>
    </w:p>
    <w:p w14:paraId="33C6384D" w14:textId="77777777" w:rsidR="00E9472C" w:rsidRPr="00E9472C" w:rsidRDefault="00E9472C" w:rsidP="00E9472C">
      <w:pPr>
        <w:keepNext/>
        <w:keepLines/>
        <w:spacing w:before="40" w:after="0"/>
        <w:outlineLvl w:val="3"/>
        <w:rPr>
          <w:rFonts w:ascii="Calibri" w:eastAsia="MS Gothic" w:hAnsi="Calibri" w:cs="Times New Roman"/>
          <w:b/>
          <w:iCs/>
          <w:sz w:val="26"/>
          <w:lang w:eastAsia="en-US"/>
        </w:rPr>
      </w:pPr>
      <w:bookmarkStart w:id="1" w:name="_Hlk62138825"/>
      <w:r w:rsidRPr="00E9472C">
        <w:rPr>
          <w:rFonts w:ascii="Calibri" w:eastAsia="MS Gothic" w:hAnsi="Calibri" w:cs="Times New Roman"/>
          <w:b/>
          <w:iCs/>
          <w:sz w:val="26"/>
          <w:lang w:eastAsia="en-US"/>
        </w:rPr>
        <w:t xml:space="preserve">The standard is maximizing expected well-being. To clarify, hedonistic act util. Prefer – </w:t>
      </w:r>
    </w:p>
    <w:p w14:paraId="566AADF3" w14:textId="77777777" w:rsidR="00E9472C" w:rsidRPr="00E9472C" w:rsidRDefault="00E9472C" w:rsidP="00E9472C">
      <w:pPr>
        <w:keepNext/>
        <w:keepLines/>
        <w:spacing w:before="40" w:after="0" w:line="276" w:lineRule="auto"/>
        <w:outlineLvl w:val="3"/>
        <w:rPr>
          <w:rFonts w:ascii="Calibri" w:eastAsia="DengXian Light" w:hAnsi="Calibri" w:cs="Calibri"/>
          <w:b/>
          <w:bCs/>
          <w:iCs/>
          <w:sz w:val="26"/>
          <w:u w:val="single"/>
          <w:lang w:eastAsia="en-US"/>
        </w:rPr>
      </w:pPr>
      <w:r w:rsidRPr="00E9472C">
        <w:rPr>
          <w:rFonts w:ascii="Calibri" w:eastAsia="DengXian Light" w:hAnsi="Calibri" w:cs="Calibri"/>
          <w:b/>
          <w:bCs/>
          <w:iCs/>
          <w:sz w:val="26"/>
          <w:lang w:eastAsia="en-US"/>
        </w:rPr>
        <w:t xml:space="preserve">1] Pleasure and pain </w:t>
      </w:r>
      <w:r w:rsidRPr="00E9472C">
        <w:rPr>
          <w:rFonts w:ascii="Calibri" w:eastAsia="DengXian Light" w:hAnsi="Calibri" w:cs="Calibri"/>
          <w:b/>
          <w:bCs/>
          <w:i/>
          <w:sz w:val="26"/>
          <w:lang w:eastAsia="en-US"/>
        </w:rPr>
        <w:t>are</w:t>
      </w:r>
      <w:r w:rsidRPr="00E9472C">
        <w:rPr>
          <w:rFonts w:ascii="Calibri" w:eastAsia="DengXian Light" w:hAnsi="Calibri" w:cs="Calibri"/>
          <w:b/>
          <w:bCs/>
          <w:iCs/>
          <w:sz w:val="26"/>
          <w:lang w:eastAsia="en-US"/>
        </w:rPr>
        <w:t xml:space="preserve"> intrinsic </w:t>
      </w:r>
      <w:r w:rsidRPr="00E9472C">
        <w:rPr>
          <w:rFonts w:ascii="Calibri" w:eastAsia="DengXian Light" w:hAnsi="Calibri" w:cs="Calibri"/>
          <w:b/>
          <w:bCs/>
          <w:iCs/>
          <w:sz w:val="26"/>
          <w:u w:val="single"/>
          <w:lang w:eastAsia="en-US"/>
        </w:rPr>
        <w:t>value</w:t>
      </w:r>
      <w:r w:rsidRPr="00E9472C">
        <w:rPr>
          <w:rFonts w:ascii="Calibri" w:eastAsia="DengXian Light" w:hAnsi="Calibri" w:cs="Calibri"/>
          <w:b/>
          <w:bCs/>
          <w:iCs/>
          <w:sz w:val="26"/>
          <w:lang w:eastAsia="en-US"/>
        </w:rPr>
        <w:t xml:space="preserve"> and </w:t>
      </w:r>
      <w:r w:rsidRPr="00E9472C">
        <w:rPr>
          <w:rFonts w:ascii="Calibri" w:eastAsia="DengXian Light" w:hAnsi="Calibri" w:cs="Calibri"/>
          <w:b/>
          <w:bCs/>
          <w:iCs/>
          <w:sz w:val="26"/>
          <w:u w:val="single"/>
          <w:lang w:eastAsia="en-US"/>
        </w:rPr>
        <w:t>disvalue</w:t>
      </w:r>
      <w:r w:rsidRPr="00E9472C">
        <w:rPr>
          <w:rFonts w:ascii="Calibri" w:eastAsia="DengXian Light" w:hAnsi="Calibri" w:cs="Calibri"/>
          <w:b/>
          <w:bCs/>
          <w:iCs/>
          <w:sz w:val="26"/>
          <w:lang w:eastAsia="en-US"/>
        </w:rPr>
        <w:t xml:space="preserve"> – everything else </w:t>
      </w:r>
      <w:r w:rsidRPr="00E9472C">
        <w:rPr>
          <w:rFonts w:ascii="Calibri" w:eastAsia="DengXian Light" w:hAnsi="Calibri" w:cs="Calibri"/>
          <w:b/>
          <w:bCs/>
          <w:i/>
          <w:sz w:val="26"/>
          <w:lang w:eastAsia="en-US"/>
        </w:rPr>
        <w:t>regresses</w:t>
      </w:r>
      <w:r w:rsidRPr="00E9472C">
        <w:rPr>
          <w:rFonts w:ascii="Calibri" w:eastAsia="DengXian Light" w:hAnsi="Calibri" w:cs="Calibri"/>
          <w:b/>
          <w:bCs/>
          <w:iCs/>
          <w:sz w:val="26"/>
          <w:lang w:eastAsia="en-US"/>
        </w:rPr>
        <w:t xml:space="preserve"> – </w:t>
      </w:r>
      <w:r w:rsidRPr="00E9472C">
        <w:rPr>
          <w:rFonts w:ascii="Calibri" w:eastAsia="DengXian Light" w:hAnsi="Calibri" w:cs="Calibri"/>
          <w:b/>
          <w:bCs/>
          <w:iCs/>
          <w:sz w:val="26"/>
          <w:u w:val="single"/>
          <w:lang w:eastAsia="en-US"/>
        </w:rPr>
        <w:t>robust neuroscience.</w:t>
      </w:r>
    </w:p>
    <w:p w14:paraId="55A02429" w14:textId="77777777" w:rsidR="00E9472C" w:rsidRPr="00E9472C" w:rsidRDefault="00E9472C" w:rsidP="00E9472C">
      <w:pPr>
        <w:spacing w:line="276" w:lineRule="auto"/>
        <w:rPr>
          <w:rFonts w:ascii="Calibri" w:eastAsia="Calibri" w:hAnsi="Calibri" w:cs="Calibri"/>
          <w:b/>
          <w:bCs/>
          <w:sz w:val="26"/>
          <w:lang w:eastAsia="en-US"/>
        </w:rPr>
      </w:pPr>
      <w:r w:rsidRPr="00E9472C">
        <w:rPr>
          <w:rFonts w:ascii="Calibri" w:eastAsia="Calibri" w:hAnsi="Calibri" w:cs="Calibri"/>
          <w:b/>
          <w:bCs/>
          <w:sz w:val="26"/>
          <w:lang w:eastAsia="en-US"/>
        </w:rPr>
        <w:t>Blum et al. 18</w:t>
      </w:r>
    </w:p>
    <w:p w14:paraId="7B980D69" w14:textId="77777777" w:rsidR="00E9472C" w:rsidRPr="00E9472C" w:rsidRDefault="00E9472C" w:rsidP="00E9472C">
      <w:pPr>
        <w:spacing w:line="276" w:lineRule="auto"/>
        <w:rPr>
          <w:rFonts w:ascii="Calibri" w:eastAsia="Calibri" w:hAnsi="Calibri" w:cs="Calibri"/>
          <w:sz w:val="16"/>
          <w:szCs w:val="16"/>
          <w:lang w:eastAsia="en-US"/>
        </w:rPr>
      </w:pPr>
      <w:r w:rsidRPr="00E9472C">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5" w:history="1">
        <w:r w:rsidRPr="00E9472C">
          <w:rPr>
            <w:rFonts w:ascii="Calibri" w:eastAsia="Calibri" w:hAnsi="Calibri" w:cs="Calibri"/>
            <w:color w:val="000000"/>
            <w:sz w:val="16"/>
            <w:szCs w:val="16"/>
            <w:lang w:eastAsia="en-US"/>
          </w:rPr>
          <w:t>https://www.ncbi.nlm.nih.gov/pmc/articles/PMC6446569/</w:t>
        </w:r>
      </w:hyperlink>
      <w:r w:rsidRPr="00E9472C">
        <w:rPr>
          <w:rFonts w:ascii="Calibri" w:eastAsia="Calibri" w:hAnsi="Calibri" w:cs="Calibri"/>
          <w:sz w:val="16"/>
          <w:szCs w:val="16"/>
          <w:lang w:eastAsia="en-US"/>
        </w:rPr>
        <w:t>, R.S.</w:t>
      </w:r>
    </w:p>
    <w:p w14:paraId="13477127"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b/>
          <w:bCs/>
          <w:highlight w:val="green"/>
          <w:u w:val="single"/>
          <w:lang w:eastAsia="en-US"/>
        </w:rPr>
        <w:t>Pleasure</w:t>
      </w:r>
      <w:r w:rsidRPr="00E9472C">
        <w:rPr>
          <w:rFonts w:ascii="Calibri" w:eastAsia="Calibri" w:hAnsi="Calibri" w:cs="Calibri"/>
          <w:u w:val="single"/>
          <w:lang w:eastAsia="en-US"/>
        </w:rPr>
        <w:t xml:space="preserve"> is not only</w:t>
      </w:r>
      <w:r w:rsidRPr="00E9472C">
        <w:rPr>
          <w:rFonts w:ascii="Calibri" w:eastAsia="Calibri" w:hAnsi="Calibri" w:cs="Calibri"/>
          <w:sz w:val="16"/>
          <w:lang w:eastAsia="en-US"/>
        </w:rPr>
        <w:t xml:space="preserve"> one of the three </w:t>
      </w:r>
      <w:r w:rsidRPr="00E9472C">
        <w:rPr>
          <w:rFonts w:ascii="Calibri" w:eastAsia="Calibri" w:hAnsi="Calibri" w:cs="Calibri"/>
          <w:u w:val="single"/>
          <w:lang w:eastAsia="en-US"/>
        </w:rPr>
        <w:t>primary reward functions</w:t>
      </w:r>
      <w:r w:rsidRPr="00E9472C">
        <w:rPr>
          <w:rFonts w:ascii="Calibri" w:eastAsia="Calibri" w:hAnsi="Calibri" w:cs="Calibri"/>
          <w:sz w:val="16"/>
          <w:lang w:eastAsia="en-US"/>
        </w:rPr>
        <w:t xml:space="preserve"> but </w:t>
      </w:r>
      <w:r w:rsidRPr="00E9472C">
        <w:rPr>
          <w:rFonts w:ascii="Calibri" w:eastAsia="Calibri" w:hAnsi="Calibri" w:cs="Calibri"/>
          <w:u w:val="single"/>
          <w:lang w:eastAsia="en-US"/>
        </w:rPr>
        <w:t xml:space="preserve">it also </w:t>
      </w:r>
      <w:r w:rsidRPr="00E9472C">
        <w:rPr>
          <w:rFonts w:ascii="Calibri" w:eastAsia="Calibri" w:hAnsi="Calibri" w:cs="Calibri"/>
          <w:b/>
          <w:bCs/>
          <w:highlight w:val="green"/>
          <w:u w:val="single"/>
          <w:lang w:eastAsia="en-US"/>
        </w:rPr>
        <w:t>defines reward.</w:t>
      </w:r>
      <w:r w:rsidRPr="00E9472C">
        <w:rPr>
          <w:rFonts w:ascii="Calibri" w:eastAsia="Calibri" w:hAnsi="Calibri" w:cs="Calibri"/>
          <w:sz w:val="16"/>
          <w:lang w:eastAsia="en-US"/>
        </w:rPr>
        <w:t xml:space="preserve"> As homeostasis explains the </w:t>
      </w:r>
      <w:r w:rsidRPr="00E9472C">
        <w:rPr>
          <w:rFonts w:ascii="Calibri" w:eastAsia="Calibri" w:hAnsi="Calibri" w:cs="Calibri"/>
          <w:u w:val="single"/>
          <w:lang w:eastAsia="en-US"/>
        </w:rPr>
        <w:t>functions of</w:t>
      </w:r>
      <w:r w:rsidRPr="00E9472C">
        <w:rPr>
          <w:rFonts w:ascii="Calibri" w:eastAsia="Calibri" w:hAnsi="Calibri" w:cs="Calibri"/>
          <w:sz w:val="16"/>
          <w:lang w:eastAsia="en-US"/>
        </w:rPr>
        <w:t xml:space="preserve"> only a limited number of </w:t>
      </w:r>
      <w:r w:rsidRPr="00E9472C">
        <w:rPr>
          <w:rFonts w:ascii="Calibri" w:eastAsia="Calibri" w:hAnsi="Calibri" w:cs="Calibri"/>
          <w:u w:val="single"/>
          <w:lang w:eastAsia="en-US"/>
        </w:rPr>
        <w:t>rewards, the</w:t>
      </w:r>
      <w:r w:rsidRPr="00E9472C">
        <w:rPr>
          <w:rFonts w:ascii="Calibri" w:eastAsia="Calibri" w:hAnsi="Calibri" w:cs="Calibri"/>
          <w:sz w:val="16"/>
          <w:lang w:eastAsia="en-US"/>
        </w:rPr>
        <w:t xml:space="preserve"> principal </w:t>
      </w:r>
      <w:r w:rsidRPr="00E9472C">
        <w:rPr>
          <w:rFonts w:ascii="Calibri" w:eastAsia="Calibri" w:hAnsi="Calibri" w:cs="Calibri"/>
          <w:highlight w:val="green"/>
          <w:u w:val="single"/>
          <w:lang w:eastAsia="en-US"/>
        </w:rPr>
        <w:t>reason why particular stimuli</w:t>
      </w:r>
      <w:r w:rsidRPr="00E9472C">
        <w:rPr>
          <w:rFonts w:ascii="Calibri" w:eastAsia="Calibri" w:hAnsi="Calibri" w:cs="Calibri"/>
          <w:u w:val="single"/>
          <w:lang w:eastAsia="en-US"/>
        </w:rPr>
        <w:t xml:space="preserve">, objects, events, situations, and activities </w:t>
      </w:r>
      <w:r w:rsidRPr="00E9472C">
        <w:rPr>
          <w:rFonts w:ascii="Calibri" w:eastAsia="Calibri" w:hAnsi="Calibri" w:cs="Calibri"/>
          <w:highlight w:val="green"/>
          <w:u w:val="single"/>
          <w:lang w:eastAsia="en-US"/>
        </w:rPr>
        <w:t>are rewarding</w:t>
      </w:r>
      <w:r w:rsidRPr="00E9472C">
        <w:rPr>
          <w:rFonts w:ascii="Calibri" w:eastAsia="Calibri" w:hAnsi="Calibri" w:cs="Calibri"/>
          <w:sz w:val="16"/>
          <w:lang w:eastAsia="en-US"/>
        </w:rPr>
        <w:t xml:space="preserve"> may be </w:t>
      </w:r>
      <w:r w:rsidRPr="00E9472C">
        <w:rPr>
          <w:rFonts w:ascii="Calibri" w:eastAsia="Calibri" w:hAnsi="Calibri" w:cs="Calibri"/>
          <w:highlight w:val="green"/>
          <w:u w:val="single"/>
          <w:lang w:eastAsia="en-US"/>
        </w:rPr>
        <w:t>due to pleasure.</w:t>
      </w:r>
      <w:r w:rsidRPr="00E9472C">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E9472C">
        <w:rPr>
          <w:rFonts w:ascii="Calibri" w:eastAsia="Calibri" w:hAnsi="Calibri" w:cs="Calibri"/>
          <w:u w:val="single"/>
          <w:lang w:eastAsia="en-US"/>
        </w:rPr>
        <w:t>Pleasure, as the primary effect of rewards</w:t>
      </w:r>
      <w:r w:rsidRPr="00E9472C">
        <w:rPr>
          <w:rFonts w:ascii="Calibri" w:eastAsia="Calibri" w:hAnsi="Calibri" w:cs="Calibri"/>
          <w:sz w:val="16"/>
          <w:lang w:eastAsia="en-US"/>
        </w:rPr>
        <w:t xml:space="preserve">, drives the prime reward functions of learning, approach behavior, and decision making and </w:t>
      </w:r>
      <w:r w:rsidRPr="00E9472C">
        <w:rPr>
          <w:rFonts w:ascii="Calibri" w:eastAsia="Calibri" w:hAnsi="Calibri" w:cs="Calibri"/>
          <w:highlight w:val="green"/>
          <w:u w:val="single"/>
          <w:lang w:eastAsia="en-US"/>
        </w:rPr>
        <w:t xml:space="preserve">provides the </w:t>
      </w:r>
      <w:r w:rsidRPr="00E9472C">
        <w:rPr>
          <w:rFonts w:ascii="Calibri" w:eastAsia="Calibri" w:hAnsi="Calibri" w:cs="Calibri"/>
          <w:b/>
          <w:bCs/>
          <w:highlight w:val="green"/>
          <w:u w:val="single"/>
          <w:lang w:eastAsia="en-US"/>
        </w:rPr>
        <w:t>basis for hedonic theories</w:t>
      </w:r>
      <w:r w:rsidRPr="00E9472C">
        <w:rPr>
          <w:rFonts w:ascii="Calibri" w:eastAsia="Calibri" w:hAnsi="Calibri" w:cs="Calibri"/>
          <w:highlight w:val="green"/>
          <w:u w:val="single"/>
          <w:lang w:eastAsia="en-US"/>
        </w:rPr>
        <w:t xml:space="preserve"> of reward</w:t>
      </w:r>
      <w:r w:rsidRPr="00E9472C">
        <w:rPr>
          <w:rFonts w:ascii="Calibri" w:eastAsia="Calibri" w:hAnsi="Calibri" w:cs="Calibri"/>
          <w:u w:val="single"/>
          <w:lang w:eastAsia="en-US"/>
        </w:rPr>
        <w:t xml:space="preserve"> function. We are attracted by</w:t>
      </w:r>
      <w:r w:rsidRPr="00E9472C">
        <w:rPr>
          <w:rFonts w:ascii="Calibri" w:eastAsia="Calibri" w:hAnsi="Calibri" w:cs="Calibri"/>
          <w:sz w:val="16"/>
          <w:lang w:eastAsia="en-US"/>
        </w:rPr>
        <w:t xml:space="preserve"> most </w:t>
      </w:r>
      <w:r w:rsidRPr="00E9472C">
        <w:rPr>
          <w:rFonts w:ascii="Calibri" w:eastAsia="Calibri" w:hAnsi="Calibri" w:cs="Calibri"/>
          <w:u w:val="single"/>
          <w:lang w:eastAsia="en-US"/>
        </w:rPr>
        <w:t>rewards and exert intense efforts to obtain them</w:t>
      </w:r>
      <w:r w:rsidRPr="00E9472C">
        <w:rPr>
          <w:rFonts w:ascii="Calibri" w:eastAsia="Calibri" w:hAnsi="Calibri" w:cs="Calibri"/>
          <w:sz w:val="16"/>
          <w:lang w:eastAsia="en-US"/>
        </w:rPr>
        <w:t xml:space="preserve">, just </w:t>
      </w:r>
      <w:r w:rsidRPr="00E9472C">
        <w:rPr>
          <w:rFonts w:ascii="Calibri" w:eastAsia="Calibri" w:hAnsi="Calibri" w:cs="Calibri"/>
          <w:u w:val="single"/>
          <w:lang w:eastAsia="en-US"/>
        </w:rPr>
        <w:t>because they are enjoyable</w:t>
      </w:r>
      <w:r w:rsidRPr="00E9472C">
        <w:rPr>
          <w:rFonts w:ascii="Calibri" w:eastAsia="Calibri" w:hAnsi="Calibri" w:cs="Calibri"/>
          <w:sz w:val="16"/>
          <w:lang w:eastAsia="en-US"/>
        </w:rPr>
        <w:t xml:space="preserve"> [10].</w:t>
      </w:r>
    </w:p>
    <w:p w14:paraId="36CCB052"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9472C">
        <w:rPr>
          <w:rFonts w:ascii="Calibri" w:eastAsia="Calibri" w:hAnsi="Calibri" w:cs="Calibri"/>
          <w:u w:val="single"/>
          <w:lang w:eastAsia="en-US"/>
        </w:rPr>
        <w:t>using both humans and detailed invasive brain analysis of animals has discovered some critical ways that the brain processes pleasure</w:t>
      </w:r>
      <w:r w:rsidRPr="00E9472C">
        <w:rPr>
          <w:rFonts w:ascii="Calibri" w:eastAsia="Calibri" w:hAnsi="Calibri" w:cs="Calibri"/>
          <w:sz w:val="16"/>
          <w:lang w:eastAsia="en-US"/>
        </w:rPr>
        <w:t xml:space="preserve"> [14].</w:t>
      </w:r>
    </w:p>
    <w:p w14:paraId="65951ABF"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u w:val="single"/>
          <w:lang w:eastAsia="en-US"/>
        </w:rPr>
        <w:t>Pleasure as a hallmark of reward is sufficient for defining a reward</w:t>
      </w:r>
      <w:r w:rsidRPr="00E9472C">
        <w:rPr>
          <w:rFonts w:ascii="Calibri" w:eastAsia="Calibri" w:hAnsi="Calibri" w:cs="Calibri"/>
          <w:sz w:val="16"/>
          <w:lang w:eastAsia="en-US"/>
        </w:rPr>
        <w:t xml:space="preserve">, but it may not be necessary. </w:t>
      </w:r>
      <w:r w:rsidRPr="00E9472C">
        <w:rPr>
          <w:rFonts w:ascii="Calibri" w:eastAsia="Calibri" w:hAnsi="Calibri" w:cs="Calibri"/>
          <w:u w:val="single"/>
          <w:lang w:eastAsia="en-US"/>
        </w:rPr>
        <w:t>A reward may generate positive</w:t>
      </w:r>
      <w:r w:rsidRPr="00E9472C">
        <w:rPr>
          <w:rFonts w:ascii="Calibri" w:eastAsia="Calibri" w:hAnsi="Calibri" w:cs="Calibri"/>
          <w:sz w:val="16"/>
          <w:lang w:eastAsia="en-US"/>
        </w:rPr>
        <w:t xml:space="preserve"> learning and approach </w:t>
      </w:r>
      <w:r w:rsidRPr="00E9472C">
        <w:rPr>
          <w:rFonts w:ascii="Calibri" w:eastAsia="Calibri" w:hAnsi="Calibri" w:cs="Calibri"/>
          <w:u w:val="single"/>
          <w:lang w:eastAsia="en-US"/>
        </w:rPr>
        <w:t>behavior</w:t>
      </w:r>
      <w:r w:rsidRPr="00E9472C">
        <w:rPr>
          <w:rFonts w:ascii="Calibri" w:eastAsia="Calibri" w:hAnsi="Calibri" w:cs="Calibri"/>
          <w:sz w:val="16"/>
          <w:lang w:eastAsia="en-US"/>
        </w:rPr>
        <w:t xml:space="preserve"> simply </w:t>
      </w:r>
      <w:r w:rsidRPr="00E9472C">
        <w:rPr>
          <w:rFonts w:ascii="Calibri" w:eastAsia="Calibri" w:hAnsi="Calibri" w:cs="Calibri"/>
          <w:u w:val="single"/>
          <w:lang w:eastAsia="en-US"/>
        </w:rPr>
        <w:t>because it contains substances that are essential for body function.</w:t>
      </w:r>
      <w:r w:rsidRPr="00E9472C">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42FECE0"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Evolutionary theories of pleasure: The love connection BO:D</w:t>
      </w:r>
    </w:p>
    <w:p w14:paraId="5D9F1EE5"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Charles Darwin and other biological scientists that have examined the biological </w:t>
      </w:r>
      <w:r w:rsidRPr="00E9472C">
        <w:rPr>
          <w:rFonts w:ascii="Calibri" w:eastAsia="Calibri" w:hAnsi="Calibri" w:cs="Calibri"/>
          <w:u w:val="single"/>
          <w:lang w:eastAsia="en-US"/>
        </w:rPr>
        <w:t>evolution and its basic principles found</w:t>
      </w:r>
      <w:r w:rsidRPr="00E9472C">
        <w:rPr>
          <w:rFonts w:ascii="Calibri" w:eastAsia="Calibri" w:hAnsi="Calibri" w:cs="Calibri"/>
          <w:sz w:val="16"/>
          <w:lang w:eastAsia="en-US"/>
        </w:rPr>
        <w:t xml:space="preserve"> various </w:t>
      </w:r>
      <w:r w:rsidRPr="00E9472C">
        <w:rPr>
          <w:rFonts w:ascii="Calibri" w:eastAsia="Calibri" w:hAnsi="Calibri" w:cs="Calibri"/>
          <w:u w:val="single"/>
          <w:lang w:eastAsia="en-US"/>
        </w:rPr>
        <w:t>mechanisms that steer behavior and biological development.</w:t>
      </w:r>
      <w:r w:rsidRPr="00E9472C">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C712902"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It is well established that modern biological theory conjectures that </w:t>
      </w:r>
      <w:r w:rsidRPr="00E9472C">
        <w:rPr>
          <w:rFonts w:ascii="Calibri" w:eastAsia="Calibri" w:hAnsi="Calibri" w:cs="Calibri"/>
          <w:b/>
          <w:bCs/>
          <w:highlight w:val="green"/>
          <w:u w:val="single"/>
          <w:lang w:eastAsia="en-US"/>
        </w:rPr>
        <w:t>organisms are</w:t>
      </w:r>
      <w:r w:rsidRPr="00E9472C">
        <w:rPr>
          <w:rFonts w:ascii="Calibri" w:eastAsia="Calibri" w:hAnsi="Calibri" w:cs="Calibri"/>
          <w:u w:val="single"/>
          <w:lang w:eastAsia="en-US"/>
        </w:rPr>
        <w:t xml:space="preserve"> the </w:t>
      </w:r>
      <w:r w:rsidRPr="00E9472C">
        <w:rPr>
          <w:rFonts w:ascii="Calibri" w:eastAsia="Calibri" w:hAnsi="Calibri" w:cs="Calibri"/>
          <w:b/>
          <w:bCs/>
          <w:highlight w:val="green"/>
          <w:u w:val="single"/>
          <w:lang w:eastAsia="en-US"/>
        </w:rPr>
        <w:t>result of evolutionary competition.</w:t>
      </w:r>
      <w:r w:rsidRPr="00E9472C">
        <w:rPr>
          <w:rFonts w:ascii="Calibri" w:eastAsia="Calibri" w:hAnsi="Calibri" w:cs="Calibri"/>
          <w:sz w:val="16"/>
          <w:lang w:eastAsia="en-US"/>
        </w:rPr>
        <w:t xml:space="preserve"> In fact, Richard </w:t>
      </w:r>
      <w:r w:rsidRPr="00E9472C">
        <w:rPr>
          <w:rFonts w:ascii="Calibri" w:eastAsia="Calibri" w:hAnsi="Calibri" w:cs="Calibri"/>
          <w:u w:val="single"/>
          <w:lang w:eastAsia="en-US"/>
        </w:rPr>
        <w:t>Dawkins stresses gene survival and propagation as the basic mechanism of life</w:t>
      </w:r>
      <w:r w:rsidRPr="00E9472C">
        <w:rPr>
          <w:rFonts w:ascii="Calibri" w:eastAsia="Calibri" w:hAnsi="Calibri" w:cs="Calibri"/>
          <w:sz w:val="16"/>
          <w:lang w:eastAsia="en-US"/>
        </w:rPr>
        <w:t xml:space="preserve"> [20]. Only genes that lead to </w:t>
      </w:r>
      <w:r w:rsidRPr="00E9472C">
        <w:rPr>
          <w:rFonts w:ascii="Calibri" w:eastAsia="Calibri" w:hAnsi="Calibri" w:cs="Calibri"/>
          <w:u w:val="single"/>
          <w:lang w:eastAsia="en-US"/>
        </w:rPr>
        <w:t>the fittest phenotype will make it.</w:t>
      </w:r>
      <w:r w:rsidRPr="00E9472C">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E9472C">
        <w:rPr>
          <w:rFonts w:ascii="Calibri" w:eastAsia="Calibri" w:hAnsi="Calibri" w:cs="Calibri"/>
          <w:u w:val="single"/>
          <w:lang w:eastAsia="en-US"/>
        </w:rPr>
        <w:t xml:space="preserve">the ultimate, distal function of </w:t>
      </w:r>
      <w:r w:rsidRPr="00E9472C">
        <w:rPr>
          <w:rFonts w:ascii="Calibri" w:eastAsia="Calibri" w:hAnsi="Calibri" w:cs="Calibri"/>
          <w:highlight w:val="green"/>
          <w:u w:val="single"/>
          <w:lang w:eastAsia="en-US"/>
        </w:rPr>
        <w:t>rewards</w:t>
      </w:r>
      <w:r w:rsidRPr="00E9472C">
        <w:rPr>
          <w:rFonts w:ascii="Calibri" w:eastAsia="Calibri" w:hAnsi="Calibri" w:cs="Calibri"/>
          <w:u w:val="single"/>
          <w:lang w:eastAsia="en-US"/>
        </w:rPr>
        <w:t xml:space="preserve"> is to </w:t>
      </w:r>
      <w:r w:rsidRPr="00E9472C">
        <w:rPr>
          <w:rFonts w:ascii="Calibri" w:eastAsia="Calibri" w:hAnsi="Calibri" w:cs="Calibri"/>
          <w:highlight w:val="green"/>
          <w:u w:val="single"/>
          <w:lang w:eastAsia="en-US"/>
        </w:rPr>
        <w:t>increase evolutionary fitness</w:t>
      </w:r>
      <w:r w:rsidRPr="00E9472C">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C3F0831" w14:textId="77777777" w:rsidR="00E9472C" w:rsidRPr="00E9472C" w:rsidRDefault="00E9472C" w:rsidP="00E9472C">
      <w:pPr>
        <w:spacing w:line="276" w:lineRule="auto"/>
        <w:rPr>
          <w:rFonts w:ascii="Calibri" w:eastAsia="Calibri" w:hAnsi="Calibri" w:cs="Calibri"/>
          <w:sz w:val="16"/>
          <w:szCs w:val="16"/>
          <w:u w:val="single"/>
          <w:lang w:eastAsia="en-US"/>
        </w:rPr>
      </w:pPr>
      <w:r w:rsidRPr="00E9472C">
        <w:rPr>
          <w:rFonts w:ascii="Calibri" w:eastAsia="Calibri" w:hAnsi="Calibri" w:cs="Calibri"/>
          <w:u w:val="single"/>
          <w:lang w:eastAsia="en-US"/>
        </w:rPr>
        <w:t>Behavioral reward functions have evolved to help individuals to survive and propagate their genes</w:t>
      </w:r>
      <w:r w:rsidRPr="00E9472C">
        <w:rPr>
          <w:rFonts w:ascii="Calibri" w:eastAsia="Calibri" w:hAnsi="Calibri" w:cs="Calibri"/>
          <w:sz w:val="16"/>
          <w:lang w:eastAsia="en-US"/>
        </w:rPr>
        <w:t xml:space="preserve">. Apparently, </w:t>
      </w:r>
      <w:r w:rsidRPr="00E9472C">
        <w:rPr>
          <w:rFonts w:ascii="Calibri" w:eastAsia="Calibri" w:hAnsi="Calibri" w:cs="Calibri"/>
          <w:u w:val="single"/>
          <w:lang w:eastAsia="en-US"/>
        </w:rPr>
        <w:t>people need to live well and long enough to reproduce.</w:t>
      </w:r>
      <w:r w:rsidRPr="00E9472C">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9472C">
        <w:rPr>
          <w:rFonts w:ascii="Calibri" w:eastAsia="Calibri" w:hAnsi="Calibri" w:cs="Calibri"/>
          <w:u w:val="single"/>
          <w:lang w:eastAsia="en-US"/>
        </w:rPr>
        <w:t>any small edge will ultimately result in evolutionary advantage</w:t>
      </w:r>
      <w:r w:rsidRPr="00E9472C">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9472C">
        <w:rPr>
          <w:rFonts w:ascii="Calibri" w:eastAsia="Calibri" w:hAnsi="Calibri" w:cs="Calibri"/>
          <w:u w:val="single"/>
          <w:lang w:eastAsia="en-US"/>
        </w:rPr>
        <w:t>Thus the distal reward function in gene propagation and evolutionary fitness defines the proximal reward functions that we see</w:t>
      </w:r>
      <w:r w:rsidRPr="00E9472C">
        <w:rPr>
          <w:rFonts w:ascii="Calibri" w:eastAsia="Calibri" w:hAnsi="Calibri" w:cs="Calibri"/>
          <w:sz w:val="16"/>
          <w:lang w:eastAsia="en-US"/>
        </w:rPr>
        <w:t xml:space="preserve"> in everyday behavior. </w:t>
      </w:r>
      <w:r w:rsidRPr="00E9472C">
        <w:rPr>
          <w:rFonts w:ascii="Calibri" w:eastAsia="Calibri" w:hAnsi="Calibri" w:cs="Calibri"/>
          <w:u w:val="single"/>
          <w:lang w:eastAsia="en-US"/>
        </w:rPr>
        <w:t xml:space="preserve">That is why </w:t>
      </w:r>
      <w:r w:rsidRPr="00E9472C">
        <w:rPr>
          <w:rFonts w:ascii="Calibri" w:eastAsia="Calibri" w:hAnsi="Calibri" w:cs="Calibri"/>
          <w:highlight w:val="green"/>
          <w:u w:val="single"/>
          <w:lang w:eastAsia="en-US"/>
        </w:rPr>
        <w:t>foods, drinks, mates, and offspring are rewarding.</w:t>
      </w:r>
    </w:p>
    <w:p w14:paraId="792A312A"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E9472C">
        <w:rPr>
          <w:rFonts w:ascii="Calibri" w:eastAsia="Calibri" w:hAnsi="Calibri" w:cs="Calibri"/>
          <w:u w:val="single"/>
          <w:lang w:eastAsia="en-US"/>
        </w:rPr>
        <w:t>pleasure is described as a state or feeling of happiness and satisfaction resulting from an experience that one enjoys.</w:t>
      </w:r>
      <w:r w:rsidRPr="00E9472C">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2AD11A4"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48AA44F"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Finding happiness is different between apes and humans</w:t>
      </w:r>
    </w:p>
    <w:p w14:paraId="75CE3B78"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3CC6375"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Remarkably, there are </w:t>
      </w:r>
      <w:r w:rsidRPr="00E9472C">
        <w:rPr>
          <w:rFonts w:ascii="Calibri" w:eastAsia="Calibri" w:hAnsi="Calibri" w:cs="Calibri"/>
          <w:u w:val="single"/>
          <w:lang w:eastAsia="en-US"/>
        </w:rPr>
        <w:t>pathways for ordinary liking and pleasure</w:t>
      </w:r>
      <w:r w:rsidRPr="00E9472C">
        <w:rPr>
          <w:rFonts w:ascii="Calibri" w:eastAsia="Calibri" w:hAnsi="Calibri" w:cs="Calibri"/>
          <w:sz w:val="16"/>
          <w:lang w:eastAsia="en-US"/>
        </w:rPr>
        <w:t xml:space="preserve">, which </w:t>
      </w:r>
      <w:r w:rsidRPr="00E9472C">
        <w:rPr>
          <w:rFonts w:ascii="Calibri" w:eastAsia="Calibri" w:hAnsi="Calibri" w:cs="Calibri"/>
          <w:u w:val="single"/>
          <w:lang w:eastAsia="en-US"/>
        </w:rPr>
        <w:t>are limited in scope</w:t>
      </w:r>
      <w:r w:rsidRPr="00E9472C">
        <w:rPr>
          <w:rFonts w:ascii="Calibri" w:eastAsia="Calibri" w:hAnsi="Calibri" w:cs="Calibri"/>
          <w:sz w:val="16"/>
          <w:lang w:eastAsia="en-US"/>
        </w:rPr>
        <w:t xml:space="preserve"> as described above in this commentary. However, </w:t>
      </w:r>
      <w:r w:rsidRPr="00E9472C">
        <w:rPr>
          <w:rFonts w:ascii="Calibri" w:eastAsia="Calibri" w:hAnsi="Calibri" w:cs="Calibri"/>
          <w:u w:val="single"/>
          <w:lang w:eastAsia="en-US"/>
        </w:rPr>
        <w:t xml:space="preserve">there are </w:t>
      </w:r>
      <w:r w:rsidRPr="00E9472C">
        <w:rPr>
          <w:rFonts w:ascii="Calibri" w:eastAsia="Calibri" w:hAnsi="Calibri" w:cs="Calibri"/>
          <w:b/>
          <w:bCs/>
          <w:highlight w:val="green"/>
          <w:u w:val="single"/>
          <w:lang w:eastAsia="en-US"/>
        </w:rPr>
        <w:t>many brain regions</w:t>
      </w:r>
      <w:r w:rsidRPr="00E9472C">
        <w:rPr>
          <w:rFonts w:ascii="Calibri" w:eastAsia="Calibri" w:hAnsi="Calibri" w:cs="Calibri"/>
          <w:sz w:val="16"/>
          <w:lang w:eastAsia="en-US"/>
        </w:rPr>
        <w:t xml:space="preserve">, often termed hot and cold spots, </w:t>
      </w:r>
      <w:r w:rsidRPr="00E9472C">
        <w:rPr>
          <w:rFonts w:ascii="Calibri" w:eastAsia="Calibri" w:hAnsi="Calibri" w:cs="Calibri"/>
          <w:u w:val="single"/>
          <w:lang w:eastAsia="en-US"/>
        </w:rPr>
        <w:t xml:space="preserve">that significantly </w:t>
      </w:r>
      <w:r w:rsidRPr="00E9472C">
        <w:rPr>
          <w:rFonts w:ascii="Calibri" w:eastAsia="Calibri" w:hAnsi="Calibri" w:cs="Calibri"/>
          <w:b/>
          <w:bCs/>
          <w:highlight w:val="green"/>
          <w:u w:val="single"/>
          <w:lang w:eastAsia="en-US"/>
        </w:rPr>
        <w:t>modulate</w:t>
      </w:r>
      <w:r w:rsidRPr="00E9472C">
        <w:rPr>
          <w:rFonts w:ascii="Calibri" w:eastAsia="Calibri" w:hAnsi="Calibri" w:cs="Calibri"/>
          <w:sz w:val="16"/>
          <w:lang w:eastAsia="en-US"/>
        </w:rPr>
        <w:t xml:space="preserve"> (increase or decrease) </w:t>
      </w:r>
      <w:r w:rsidRPr="00E9472C">
        <w:rPr>
          <w:rFonts w:ascii="Calibri" w:eastAsia="Calibri" w:hAnsi="Calibri" w:cs="Calibri"/>
          <w:u w:val="single"/>
          <w:lang w:eastAsia="en-US"/>
        </w:rPr>
        <w:t xml:space="preserve">our </w:t>
      </w:r>
      <w:r w:rsidRPr="00E9472C">
        <w:rPr>
          <w:rFonts w:ascii="Calibri" w:eastAsia="Calibri" w:hAnsi="Calibri" w:cs="Calibri"/>
          <w:b/>
          <w:bCs/>
          <w:highlight w:val="green"/>
          <w:u w:val="single"/>
          <w:lang w:eastAsia="en-US"/>
        </w:rPr>
        <w:t>pleasure or</w:t>
      </w:r>
      <w:r w:rsidRPr="00E9472C">
        <w:rPr>
          <w:rFonts w:ascii="Calibri" w:eastAsia="Calibri" w:hAnsi="Calibri" w:cs="Calibri"/>
          <w:u w:val="single"/>
          <w:lang w:eastAsia="en-US"/>
        </w:rPr>
        <w:t xml:space="preserve"> even produce</w:t>
      </w:r>
      <w:r w:rsidRPr="00E9472C">
        <w:rPr>
          <w:rFonts w:ascii="Calibri" w:eastAsia="Calibri" w:hAnsi="Calibri" w:cs="Calibri"/>
          <w:b/>
          <w:bCs/>
          <w:u w:val="single"/>
          <w:lang w:eastAsia="en-US"/>
        </w:rPr>
        <w:t xml:space="preserve"> the opposite</w:t>
      </w:r>
      <w:r w:rsidRPr="00E9472C">
        <w:rPr>
          <w:rFonts w:ascii="Calibri" w:eastAsia="Calibri" w:hAnsi="Calibri" w:cs="Calibri"/>
          <w:sz w:val="16"/>
          <w:lang w:eastAsia="en-US"/>
        </w:rPr>
        <w:t xml:space="preserve"> of pleasure— that is </w:t>
      </w:r>
      <w:r w:rsidRPr="00E9472C">
        <w:rPr>
          <w:rFonts w:ascii="Calibri" w:eastAsia="Calibri" w:hAnsi="Calibri" w:cs="Calibri"/>
          <w:highlight w:val="green"/>
          <w:u w:val="single"/>
          <w:lang w:eastAsia="en-US"/>
        </w:rPr>
        <w:t>disgust and fear</w:t>
      </w:r>
      <w:r w:rsidRPr="00E9472C">
        <w:rPr>
          <w:rFonts w:ascii="Calibri" w:eastAsia="Calibri" w:hAnsi="Calibri" w:cs="Calibri"/>
          <w:sz w:val="16"/>
          <w:lang w:eastAsia="en-US"/>
        </w:rPr>
        <w:t xml:space="preserve"> [39]. </w:t>
      </w:r>
      <w:r w:rsidRPr="00E9472C">
        <w:rPr>
          <w:rFonts w:ascii="Calibri" w:eastAsia="Calibri" w:hAnsi="Calibri" w:cs="Calibri"/>
          <w:u w:val="single"/>
          <w:lang w:eastAsia="en-US"/>
        </w:rPr>
        <w:t>One</w:t>
      </w:r>
      <w:r w:rsidRPr="00E9472C">
        <w:rPr>
          <w:rFonts w:ascii="Calibri" w:eastAsia="Calibri" w:hAnsi="Calibri" w:cs="Calibri"/>
          <w:sz w:val="16"/>
          <w:lang w:eastAsia="en-US"/>
        </w:rPr>
        <w:t xml:space="preserve"> specific </w:t>
      </w:r>
      <w:r w:rsidRPr="00E9472C">
        <w:rPr>
          <w:rFonts w:ascii="Calibri" w:eastAsia="Calibri" w:hAnsi="Calibri" w:cs="Calibri"/>
          <w:u w:val="single"/>
          <w:lang w:eastAsia="en-US"/>
        </w:rPr>
        <w:t>region</w:t>
      </w:r>
      <w:r w:rsidRPr="00E9472C">
        <w:rPr>
          <w:rFonts w:ascii="Calibri" w:eastAsia="Calibri" w:hAnsi="Calibri" w:cs="Calibri"/>
          <w:sz w:val="16"/>
          <w:lang w:eastAsia="en-US"/>
        </w:rPr>
        <w:t xml:space="preserve"> of the nucleus accumbens </w:t>
      </w:r>
      <w:r w:rsidRPr="00E9472C">
        <w:rPr>
          <w:rFonts w:ascii="Calibri" w:eastAsia="Calibri" w:hAnsi="Calibri" w:cs="Calibri"/>
          <w:u w:val="single"/>
          <w:lang w:eastAsia="en-US"/>
        </w:rPr>
        <w:t>is organized like a computer keyboard, with particular stimulus triggers in rows</w:t>
      </w:r>
      <w:r w:rsidRPr="00E9472C">
        <w:rPr>
          <w:rFonts w:ascii="Calibri" w:eastAsia="Calibri" w:hAnsi="Calibri" w:cs="Calibri"/>
          <w:sz w:val="16"/>
          <w:lang w:eastAsia="en-US"/>
        </w:rPr>
        <w:t xml:space="preserve">— producing an increase and decrease of pleasure and disgust. Moreover, </w:t>
      </w:r>
      <w:r w:rsidRPr="00E9472C">
        <w:rPr>
          <w:rFonts w:ascii="Calibri" w:eastAsia="Calibri" w:hAnsi="Calibri" w:cs="Calibri"/>
          <w:u w:val="single"/>
          <w:lang w:eastAsia="en-US"/>
        </w:rPr>
        <w:t>the cortex has unique roles in the cognitive evaluation of our feelings of pleasure</w:t>
      </w:r>
      <w:r w:rsidRPr="00E9472C">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53103287"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Desire and reward centers</w:t>
      </w:r>
    </w:p>
    <w:p w14:paraId="2F6F59A2"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DCE679A"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2697149"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Furthermore, ordinary </w:t>
      </w:r>
      <w:r w:rsidRPr="00E9472C">
        <w:rPr>
          <w:rFonts w:ascii="Calibri" w:eastAsia="Calibri" w:hAnsi="Calibri" w:cs="Calibri"/>
          <w:u w:val="single"/>
          <w:lang w:eastAsia="en-US"/>
        </w:rPr>
        <w:t>“</w:t>
      </w:r>
      <w:r w:rsidRPr="00E9472C">
        <w:rPr>
          <w:rFonts w:ascii="Calibri" w:eastAsia="Calibri" w:hAnsi="Calibri" w:cs="Calibri"/>
          <w:highlight w:val="green"/>
          <w:u w:val="single"/>
          <w:lang w:eastAsia="en-US"/>
        </w:rPr>
        <w:t>liking</w:t>
      </w:r>
      <w:r w:rsidRPr="00E9472C">
        <w:rPr>
          <w:rFonts w:ascii="Calibri" w:eastAsia="Calibri" w:hAnsi="Calibri" w:cs="Calibri"/>
          <w:u w:val="single"/>
          <w:lang w:eastAsia="en-US"/>
        </w:rPr>
        <w:t xml:space="preserve">” of </w:t>
      </w:r>
      <w:r w:rsidRPr="00E9472C">
        <w:rPr>
          <w:rFonts w:ascii="Calibri" w:eastAsia="Calibri" w:hAnsi="Calibri" w:cs="Calibri"/>
          <w:highlight w:val="green"/>
          <w:u w:val="single"/>
          <w:lang w:eastAsia="en-US"/>
        </w:rPr>
        <w:t>something</w:t>
      </w:r>
      <w:r w:rsidRPr="00E9472C">
        <w:rPr>
          <w:rFonts w:ascii="Calibri" w:eastAsia="Calibri" w:hAnsi="Calibri" w:cs="Calibri"/>
          <w:u w:val="single"/>
          <w:lang w:eastAsia="en-US"/>
        </w:rPr>
        <w:t xml:space="preserve">, or pure pleasure, is </w:t>
      </w:r>
      <w:r w:rsidRPr="00E9472C">
        <w:rPr>
          <w:rFonts w:ascii="Calibri" w:eastAsia="Calibri" w:hAnsi="Calibri" w:cs="Calibri"/>
          <w:highlight w:val="green"/>
          <w:u w:val="single"/>
          <w:lang w:eastAsia="en-US"/>
        </w:rPr>
        <w:t>represented by</w:t>
      </w:r>
      <w:r w:rsidRPr="00E9472C">
        <w:rPr>
          <w:rFonts w:ascii="Calibri" w:eastAsia="Calibri" w:hAnsi="Calibri" w:cs="Calibri"/>
          <w:sz w:val="16"/>
          <w:lang w:eastAsia="en-US"/>
        </w:rPr>
        <w:t xml:space="preserve"> small </w:t>
      </w:r>
      <w:r w:rsidRPr="00E9472C">
        <w:rPr>
          <w:rFonts w:ascii="Calibri" w:eastAsia="Calibri" w:hAnsi="Calibri" w:cs="Calibri"/>
          <w:highlight w:val="green"/>
          <w:u w:val="single"/>
          <w:lang w:eastAsia="en-US"/>
        </w:rPr>
        <w:t>regions</w:t>
      </w:r>
      <w:r w:rsidRPr="00E9472C">
        <w:rPr>
          <w:rFonts w:ascii="Calibri" w:eastAsia="Calibri" w:hAnsi="Calibri" w:cs="Calibri"/>
          <w:sz w:val="16"/>
          <w:lang w:eastAsia="en-US"/>
        </w:rPr>
        <w:t xml:space="preserve"> mainly </w:t>
      </w:r>
      <w:r w:rsidRPr="00E9472C">
        <w:rPr>
          <w:rFonts w:ascii="Calibri" w:eastAsia="Calibri" w:hAnsi="Calibri" w:cs="Calibri"/>
          <w:highlight w:val="green"/>
          <w:u w:val="single"/>
          <w:lang w:eastAsia="en-US"/>
        </w:rPr>
        <w:t>in the limbic system</w:t>
      </w:r>
      <w:r w:rsidRPr="00E9472C">
        <w:rPr>
          <w:rFonts w:ascii="Calibri" w:eastAsia="Calibri" w:hAnsi="Calibri" w:cs="Calibri"/>
          <w:sz w:val="16"/>
          <w:lang w:eastAsia="en-US"/>
        </w:rPr>
        <w:t xml:space="preserve"> (old reptilian part of the brain). These may be </w:t>
      </w:r>
      <w:r w:rsidRPr="00E9472C">
        <w:rPr>
          <w:rFonts w:ascii="Calibri" w:eastAsia="Calibri" w:hAnsi="Calibri" w:cs="Calibri"/>
          <w:u w:val="single"/>
          <w:lang w:eastAsia="en-US"/>
        </w:rPr>
        <w:t>part of larger neural circuits.</w:t>
      </w:r>
      <w:r w:rsidRPr="00E9472C">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22BDE67" w14:textId="77777777" w:rsidR="00E9472C" w:rsidRPr="00E9472C" w:rsidRDefault="00E9472C" w:rsidP="00E9472C">
      <w:pPr>
        <w:spacing w:line="276" w:lineRule="auto"/>
        <w:rPr>
          <w:rFonts w:ascii="Calibri" w:eastAsia="Calibri" w:hAnsi="Calibri" w:cs="Calibri"/>
          <w:sz w:val="16"/>
          <w:szCs w:val="16"/>
          <w:lang w:eastAsia="en-US"/>
        </w:rPr>
      </w:pPr>
      <w:r w:rsidRPr="00E9472C">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7FFE9F0" w14:textId="77777777" w:rsidR="00E9472C" w:rsidRPr="00E9472C" w:rsidRDefault="00E9472C" w:rsidP="00E9472C">
      <w:pPr>
        <w:spacing w:line="276" w:lineRule="auto"/>
        <w:rPr>
          <w:rFonts w:ascii="Calibri" w:eastAsia="Calibri" w:hAnsi="Calibri" w:cs="Calibri"/>
          <w:sz w:val="16"/>
          <w:szCs w:val="16"/>
          <w:lang w:eastAsia="en-US"/>
        </w:rPr>
      </w:pPr>
      <w:r w:rsidRPr="00E9472C">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FBE71D5" w14:textId="77777777" w:rsidR="00E9472C" w:rsidRPr="00E9472C" w:rsidRDefault="00E9472C" w:rsidP="00E9472C">
      <w:pPr>
        <w:spacing w:line="276" w:lineRule="auto"/>
        <w:rPr>
          <w:rFonts w:ascii="Calibri" w:eastAsia="Calibri" w:hAnsi="Calibri" w:cs="Calibri"/>
          <w:sz w:val="16"/>
          <w:szCs w:val="16"/>
          <w:lang w:eastAsia="en-US"/>
        </w:rPr>
      </w:pPr>
      <w:r w:rsidRPr="00E9472C">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821C376" w14:textId="77777777" w:rsidR="00E9472C" w:rsidRPr="00E9472C" w:rsidRDefault="00E9472C" w:rsidP="00E9472C">
      <w:pPr>
        <w:spacing w:line="276" w:lineRule="auto"/>
        <w:rPr>
          <w:rFonts w:ascii="Calibri" w:eastAsia="Calibri" w:hAnsi="Calibri" w:cs="Calibri"/>
          <w:sz w:val="16"/>
          <w:szCs w:val="16"/>
          <w:lang w:eastAsia="en-US"/>
        </w:rPr>
      </w:pPr>
      <w:r w:rsidRPr="00E9472C">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254397E"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E9472C">
        <w:rPr>
          <w:rFonts w:ascii="Calibri" w:eastAsia="Calibri" w:hAnsi="Calibri" w:cs="Calibri"/>
          <w:u w:val="single"/>
          <w:lang w:eastAsia="en-US"/>
        </w:rPr>
        <w:t>Sousa et al.</w:t>
      </w:r>
      <w:r w:rsidRPr="00E9472C">
        <w:rPr>
          <w:rFonts w:ascii="Calibri" w:eastAsia="Calibri" w:hAnsi="Calibri" w:cs="Calibri"/>
          <w:sz w:val="16"/>
          <w:lang w:eastAsia="en-US"/>
        </w:rPr>
        <w:t xml:space="preserve"> [50] small case </w:t>
      </w:r>
      <w:r w:rsidRPr="00E9472C">
        <w:rPr>
          <w:rFonts w:ascii="Calibri" w:eastAsia="Calibri" w:hAnsi="Calibri" w:cs="Calibri"/>
          <w:u w:val="single"/>
          <w:lang w:eastAsia="en-US"/>
        </w:rPr>
        <w:t xml:space="preserve">found </w:t>
      </w:r>
      <w:r w:rsidRPr="00E9472C">
        <w:rPr>
          <w:rFonts w:ascii="Calibri" w:eastAsia="Calibri" w:hAnsi="Calibri" w:cs="Calibri"/>
          <w:highlight w:val="green"/>
          <w:u w:val="single"/>
          <w:lang w:eastAsia="en-US"/>
        </w:rPr>
        <w:t>various</w:t>
      </w:r>
      <w:r w:rsidRPr="00E9472C">
        <w:rPr>
          <w:rFonts w:ascii="Calibri" w:eastAsia="Calibri" w:hAnsi="Calibri" w:cs="Calibri"/>
          <w:u w:val="single"/>
          <w:lang w:eastAsia="en-US"/>
        </w:rPr>
        <w:t xml:space="preserve"> differentially expressed </w:t>
      </w:r>
      <w:r w:rsidRPr="00E9472C">
        <w:rPr>
          <w:rFonts w:ascii="Calibri" w:eastAsia="Calibri" w:hAnsi="Calibri" w:cs="Calibri"/>
          <w:highlight w:val="green"/>
          <w:u w:val="single"/>
          <w:lang w:eastAsia="en-US"/>
        </w:rPr>
        <w:t>genes</w:t>
      </w:r>
      <w:r w:rsidRPr="00E9472C">
        <w:rPr>
          <w:rFonts w:ascii="Calibri" w:eastAsia="Calibri" w:hAnsi="Calibri" w:cs="Calibri"/>
          <w:u w:val="single"/>
          <w:lang w:eastAsia="en-US"/>
        </w:rPr>
        <w:t xml:space="preserve">, to </w:t>
      </w:r>
      <w:r w:rsidRPr="00E9472C">
        <w:rPr>
          <w:rFonts w:ascii="Calibri" w:eastAsia="Calibri" w:hAnsi="Calibri" w:cs="Calibri"/>
          <w:highlight w:val="green"/>
          <w:u w:val="single"/>
          <w:lang w:eastAsia="en-US"/>
        </w:rPr>
        <w:t xml:space="preserve">associate with pleasure </w:t>
      </w:r>
      <w:r w:rsidRPr="00E9472C">
        <w:rPr>
          <w:rFonts w:ascii="Calibri" w:eastAsia="Calibri" w:hAnsi="Calibri" w:cs="Calibri"/>
          <w:u w:val="single"/>
          <w:lang w:eastAsia="en-US"/>
        </w:rPr>
        <w:t>related systems.</w:t>
      </w:r>
      <w:r w:rsidRPr="00E9472C">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42E7662"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9472C">
        <w:rPr>
          <w:rFonts w:ascii="Calibri" w:eastAsia="Calibri" w:hAnsi="Calibri" w:cs="Calibri"/>
          <w:highlight w:val="green"/>
          <w:u w:val="single"/>
          <w:lang w:eastAsia="en-US"/>
        </w:rPr>
        <w:t>researchers examined</w:t>
      </w:r>
      <w:r w:rsidRPr="00E9472C">
        <w:rPr>
          <w:rFonts w:ascii="Calibri" w:eastAsia="Calibri" w:hAnsi="Calibri" w:cs="Calibri"/>
          <w:u w:val="single"/>
          <w:lang w:eastAsia="en-US"/>
        </w:rPr>
        <w:t xml:space="preserve"> 247 specimens of </w:t>
      </w:r>
      <w:r w:rsidRPr="00E9472C">
        <w:rPr>
          <w:rFonts w:ascii="Calibri" w:eastAsia="Calibri" w:hAnsi="Calibri" w:cs="Calibri"/>
          <w:highlight w:val="green"/>
          <w:u w:val="single"/>
          <w:lang w:eastAsia="en-US"/>
        </w:rPr>
        <w:t>neural tissue</w:t>
      </w:r>
      <w:r w:rsidRPr="00E9472C">
        <w:rPr>
          <w:rFonts w:ascii="Calibri" w:eastAsia="Calibri" w:hAnsi="Calibri" w:cs="Calibri"/>
          <w:u w:val="single"/>
          <w:lang w:eastAsia="en-US"/>
        </w:rPr>
        <w:t xml:space="preserve"> from six humans, five chimpanzees, and five macaque monkeys.</w:t>
      </w:r>
      <w:r w:rsidRPr="00E9472C">
        <w:rPr>
          <w:rFonts w:ascii="Calibri" w:eastAsia="Calibri" w:hAnsi="Calibri" w:cs="Calibri"/>
          <w:sz w:val="16"/>
          <w:lang w:eastAsia="en-US"/>
        </w:rPr>
        <w:t xml:space="preserve"> Moreover, these </w:t>
      </w:r>
      <w:r w:rsidRPr="00E9472C">
        <w:rPr>
          <w:rFonts w:ascii="Calibri" w:eastAsia="Calibri" w:hAnsi="Calibri" w:cs="Calibri"/>
          <w:u w:val="single"/>
          <w:lang w:eastAsia="en-US"/>
        </w:rPr>
        <w:t>investigators analyzed which genes were turned on or off in 16 regions of the brain.</w:t>
      </w:r>
      <w:r w:rsidRPr="00E9472C">
        <w:rPr>
          <w:rFonts w:ascii="Calibri" w:eastAsia="Calibri" w:hAnsi="Calibri" w:cs="Calibri"/>
          <w:sz w:val="16"/>
          <w:lang w:eastAsia="en-US"/>
        </w:rPr>
        <w:t xml:space="preserve"> While </w:t>
      </w:r>
      <w:r w:rsidRPr="00E9472C">
        <w:rPr>
          <w:rFonts w:ascii="Calibri" w:eastAsia="Calibri" w:hAnsi="Calibri" w:cs="Calibri"/>
          <w:u w:val="single"/>
          <w:lang w:eastAsia="en-US"/>
        </w:rPr>
        <w:t xml:space="preserve">the differences among species were subtle, </w:t>
      </w:r>
      <w:r w:rsidRPr="00E9472C">
        <w:rPr>
          <w:rFonts w:ascii="Calibri" w:eastAsia="Calibri" w:hAnsi="Calibri" w:cs="Calibri"/>
          <w:b/>
          <w:bCs/>
          <w:highlight w:val="green"/>
          <w:u w:val="single"/>
          <w:lang w:eastAsia="en-US"/>
        </w:rPr>
        <w:t>there was</w:t>
      </w:r>
      <w:r w:rsidRPr="00E9472C">
        <w:rPr>
          <w:rFonts w:ascii="Calibri" w:eastAsia="Calibri" w:hAnsi="Calibri" w:cs="Calibri"/>
          <w:u w:val="single"/>
          <w:lang w:eastAsia="en-US"/>
        </w:rPr>
        <w:t xml:space="preserve"> a </w:t>
      </w:r>
      <w:r w:rsidRPr="00E9472C">
        <w:rPr>
          <w:rFonts w:ascii="Calibri" w:eastAsia="Calibri" w:hAnsi="Calibri" w:cs="Calibri"/>
          <w:b/>
          <w:bCs/>
          <w:highlight w:val="green"/>
          <w:u w:val="single"/>
          <w:lang w:eastAsia="en-US"/>
        </w:rPr>
        <w:t>remarkable contrast in</w:t>
      </w:r>
      <w:r w:rsidRPr="00E9472C">
        <w:rPr>
          <w:rFonts w:ascii="Calibri" w:eastAsia="Calibri" w:hAnsi="Calibri" w:cs="Calibri"/>
          <w:u w:val="single"/>
          <w:lang w:eastAsia="en-US"/>
        </w:rPr>
        <w:t xml:space="preserve"> the</w:t>
      </w:r>
      <w:r w:rsidRPr="00E9472C">
        <w:rPr>
          <w:rFonts w:ascii="Calibri" w:eastAsia="Calibri" w:hAnsi="Calibri" w:cs="Calibri"/>
          <w:b/>
          <w:bCs/>
          <w:u w:val="single"/>
          <w:lang w:eastAsia="en-US"/>
        </w:rPr>
        <w:t xml:space="preserve"> </w:t>
      </w:r>
      <w:r w:rsidRPr="00E9472C">
        <w:rPr>
          <w:rFonts w:ascii="Calibri" w:eastAsia="Calibri" w:hAnsi="Calibri" w:cs="Calibri"/>
          <w:b/>
          <w:bCs/>
          <w:highlight w:val="green"/>
          <w:u w:val="single"/>
          <w:lang w:eastAsia="en-US"/>
        </w:rPr>
        <w:t>neocortices</w:t>
      </w:r>
      <w:r w:rsidRPr="00E9472C">
        <w:rPr>
          <w:rFonts w:ascii="Calibri" w:eastAsia="Calibri" w:hAnsi="Calibri" w:cs="Calibri"/>
          <w:sz w:val="16"/>
          <w:lang w:eastAsia="en-US"/>
        </w:rPr>
        <w:t xml:space="preserve">, specifically </w:t>
      </w:r>
      <w:r w:rsidRPr="00E9472C">
        <w:rPr>
          <w:rFonts w:ascii="Calibri" w:eastAsia="Calibri" w:hAnsi="Calibri" w:cs="Calibri"/>
          <w:u w:val="single"/>
          <w:lang w:eastAsia="en-US"/>
        </w:rPr>
        <w:t xml:space="preserve">in an </w:t>
      </w:r>
      <w:r w:rsidRPr="00E9472C">
        <w:rPr>
          <w:rFonts w:ascii="Calibri" w:eastAsia="Calibri" w:hAnsi="Calibri" w:cs="Calibri"/>
          <w:highlight w:val="green"/>
          <w:u w:val="single"/>
          <w:lang w:eastAsia="en-US"/>
        </w:rPr>
        <w:t>area of the brain</w:t>
      </w:r>
      <w:r w:rsidRPr="00E9472C">
        <w:rPr>
          <w:rFonts w:ascii="Calibri" w:eastAsia="Calibri" w:hAnsi="Calibri" w:cs="Calibri"/>
          <w:u w:val="single"/>
          <w:lang w:eastAsia="en-US"/>
        </w:rPr>
        <w:t xml:space="preserve"> that is much </w:t>
      </w:r>
      <w:r w:rsidRPr="00E9472C">
        <w:rPr>
          <w:rFonts w:ascii="Calibri" w:eastAsia="Calibri" w:hAnsi="Calibri" w:cs="Calibri"/>
          <w:highlight w:val="green"/>
          <w:u w:val="single"/>
          <w:lang w:eastAsia="en-US"/>
        </w:rPr>
        <w:t>more developed in humans</w:t>
      </w:r>
      <w:r w:rsidRPr="00E9472C">
        <w:rPr>
          <w:rFonts w:ascii="Calibri" w:eastAsia="Calibri" w:hAnsi="Calibri" w:cs="Calibri"/>
          <w:u w:val="single"/>
          <w:lang w:eastAsia="en-US"/>
        </w:rPr>
        <w:t xml:space="preserve"> than in chimpanzees.</w:t>
      </w:r>
      <w:r w:rsidRPr="00E9472C">
        <w:rPr>
          <w:rFonts w:ascii="Calibri" w:eastAsia="Calibri" w:hAnsi="Calibri" w:cs="Calibri"/>
          <w:sz w:val="16"/>
          <w:lang w:eastAsia="en-US"/>
        </w:rPr>
        <w:t xml:space="preserve"> In fact, these researchers found that a gene called </w:t>
      </w:r>
      <w:r w:rsidRPr="00E9472C">
        <w:rPr>
          <w:rFonts w:ascii="Calibri" w:eastAsia="Calibri" w:hAnsi="Calibri" w:cs="Calibri"/>
          <w:u w:val="single"/>
          <w:lang w:eastAsia="en-US"/>
        </w:rPr>
        <w:t>tyrosine hydroxylase (TH) for the enzyme, responsible for the production of dopamine</w:t>
      </w:r>
      <w:r w:rsidRPr="00E9472C">
        <w:rPr>
          <w:rFonts w:ascii="Calibri" w:eastAsia="Calibri" w:hAnsi="Calibri" w:cs="Calibri"/>
          <w:sz w:val="16"/>
          <w:lang w:eastAsia="en-US"/>
        </w:rPr>
        <w:t xml:space="preserve">, was </w:t>
      </w:r>
      <w:r w:rsidRPr="00E9472C">
        <w:rPr>
          <w:rFonts w:ascii="Calibri" w:eastAsia="Calibri" w:hAnsi="Calibri" w:cs="Calibri"/>
          <w:u w:val="single"/>
          <w:lang w:eastAsia="en-US"/>
        </w:rPr>
        <w:t>expressed in the neocortex of humans, but not chimpanzees.</w:t>
      </w:r>
      <w:r w:rsidRPr="00E9472C">
        <w:rPr>
          <w:rFonts w:ascii="Calibri" w:eastAsia="Calibri" w:hAnsi="Calibri" w:cs="Calibri"/>
          <w:sz w:val="16"/>
          <w:lang w:eastAsia="en-US"/>
        </w:rPr>
        <w:t xml:space="preserve"> As discussed earlier, </w:t>
      </w:r>
      <w:r w:rsidRPr="00E9472C">
        <w:rPr>
          <w:rFonts w:ascii="Calibri" w:eastAsia="Calibri" w:hAnsi="Calibri" w:cs="Calibri"/>
          <w:u w:val="single"/>
          <w:lang w:eastAsia="en-US"/>
        </w:rPr>
        <w:t>dopamine is</w:t>
      </w:r>
      <w:r w:rsidRPr="00E9472C">
        <w:rPr>
          <w:rFonts w:ascii="Calibri" w:eastAsia="Calibri" w:hAnsi="Calibri" w:cs="Calibri"/>
          <w:sz w:val="16"/>
          <w:lang w:eastAsia="en-US"/>
        </w:rPr>
        <w:t xml:space="preserve"> best </w:t>
      </w:r>
      <w:r w:rsidRPr="00E9472C">
        <w:rPr>
          <w:rFonts w:ascii="Calibri" w:eastAsia="Calibri" w:hAnsi="Calibri" w:cs="Calibri"/>
          <w:u w:val="single"/>
          <w:lang w:eastAsia="en-US"/>
        </w:rPr>
        <w:t>known for its</w:t>
      </w:r>
      <w:r w:rsidRPr="00E9472C">
        <w:rPr>
          <w:rFonts w:ascii="Calibri" w:eastAsia="Calibri" w:hAnsi="Calibri" w:cs="Calibri"/>
          <w:sz w:val="16"/>
          <w:lang w:eastAsia="en-US"/>
        </w:rPr>
        <w:t xml:space="preserve"> essential </w:t>
      </w:r>
      <w:r w:rsidRPr="00E9472C">
        <w:rPr>
          <w:rFonts w:ascii="Calibri" w:eastAsia="Calibri" w:hAnsi="Calibri" w:cs="Calibri"/>
          <w:u w:val="single"/>
          <w:lang w:eastAsia="en-US"/>
        </w:rPr>
        <w:t>role within the brain’s reward system; the</w:t>
      </w:r>
      <w:r w:rsidRPr="00E9472C">
        <w:rPr>
          <w:rFonts w:ascii="Calibri" w:eastAsia="Calibri" w:hAnsi="Calibri" w:cs="Calibri"/>
          <w:sz w:val="16"/>
          <w:lang w:eastAsia="en-US"/>
        </w:rPr>
        <w:t xml:space="preserve"> very </w:t>
      </w:r>
      <w:r w:rsidRPr="00E9472C">
        <w:rPr>
          <w:rFonts w:ascii="Calibri" w:eastAsia="Calibri" w:hAnsi="Calibri" w:cs="Calibri"/>
          <w:u w:val="single"/>
          <w:lang w:eastAsia="en-US"/>
        </w:rPr>
        <w:t>system that responds to everything from sex, to gambling, to food, and to addictive drugs.</w:t>
      </w:r>
      <w:r w:rsidRPr="00E9472C">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5805EC0" w14:textId="77777777" w:rsidR="00E9472C" w:rsidRPr="00E9472C" w:rsidRDefault="00E9472C" w:rsidP="00E9472C">
      <w:pPr>
        <w:spacing w:line="276" w:lineRule="auto"/>
        <w:rPr>
          <w:rFonts w:ascii="Calibri" w:eastAsia="Calibri" w:hAnsi="Calibri" w:cs="Calibri"/>
          <w:sz w:val="16"/>
          <w:lang w:eastAsia="en-US"/>
        </w:rPr>
      </w:pPr>
      <w:r w:rsidRPr="00E9472C">
        <w:rPr>
          <w:rFonts w:ascii="Calibri" w:eastAsia="Calibri" w:hAnsi="Calibri" w:cs="Calibri"/>
          <w:sz w:val="16"/>
          <w:lang w:eastAsia="en-US"/>
        </w:rPr>
        <w:t xml:space="preserve">Nora Volkow, the director of NIDA, pointed out that one alluring possibility is that the neurotransmitter </w:t>
      </w:r>
      <w:r w:rsidRPr="00E9472C">
        <w:rPr>
          <w:rFonts w:ascii="Calibri" w:eastAsia="Calibri" w:hAnsi="Calibri" w:cs="Calibri"/>
          <w:highlight w:val="green"/>
          <w:u w:val="single"/>
          <w:lang w:eastAsia="en-US"/>
        </w:rPr>
        <w:t>dopamine plays</w:t>
      </w:r>
      <w:r w:rsidRPr="00E9472C">
        <w:rPr>
          <w:rFonts w:ascii="Calibri" w:eastAsia="Calibri" w:hAnsi="Calibri" w:cs="Calibri"/>
          <w:u w:val="single"/>
          <w:lang w:eastAsia="en-US"/>
        </w:rPr>
        <w:t xml:space="preserve"> a substantial </w:t>
      </w:r>
      <w:r w:rsidRPr="00E9472C">
        <w:rPr>
          <w:rFonts w:ascii="Calibri" w:eastAsia="Calibri" w:hAnsi="Calibri" w:cs="Calibri"/>
          <w:highlight w:val="green"/>
          <w:u w:val="single"/>
          <w:lang w:eastAsia="en-US"/>
        </w:rPr>
        <w:t>role in</w:t>
      </w:r>
      <w:r w:rsidRPr="00E9472C">
        <w:rPr>
          <w:rFonts w:ascii="Calibri" w:eastAsia="Calibri" w:hAnsi="Calibri" w:cs="Calibri"/>
          <w:u w:val="single"/>
          <w:lang w:eastAsia="en-US"/>
        </w:rPr>
        <w:t xml:space="preserve"> humans’ </w:t>
      </w:r>
      <w:r w:rsidRPr="00E9472C">
        <w:rPr>
          <w:rFonts w:ascii="Calibri" w:eastAsia="Calibri" w:hAnsi="Calibri" w:cs="Calibri"/>
          <w:highlight w:val="green"/>
          <w:u w:val="single"/>
          <w:lang w:eastAsia="en-US"/>
        </w:rPr>
        <w:t>ability to pursue</w:t>
      </w:r>
      <w:r w:rsidRPr="00E9472C">
        <w:rPr>
          <w:rFonts w:ascii="Calibri" w:eastAsia="Calibri" w:hAnsi="Calibri" w:cs="Calibri"/>
          <w:u w:val="single"/>
          <w:lang w:eastAsia="en-US"/>
        </w:rPr>
        <w:t xml:space="preserve"> various </w:t>
      </w:r>
      <w:r w:rsidRPr="00E9472C">
        <w:rPr>
          <w:rFonts w:ascii="Calibri" w:eastAsia="Calibri" w:hAnsi="Calibri" w:cs="Calibri"/>
          <w:highlight w:val="green"/>
          <w:u w:val="single"/>
          <w:lang w:eastAsia="en-US"/>
        </w:rPr>
        <w:t>rewards that are</w:t>
      </w:r>
      <w:r w:rsidRPr="00E9472C">
        <w:rPr>
          <w:rFonts w:ascii="Calibri" w:eastAsia="Calibri" w:hAnsi="Calibri" w:cs="Calibri"/>
          <w:u w:val="single"/>
          <w:lang w:eastAsia="en-US"/>
        </w:rPr>
        <w:t xml:space="preserve"> perhaps months or even </w:t>
      </w:r>
      <w:r w:rsidRPr="00E9472C">
        <w:rPr>
          <w:rFonts w:ascii="Calibri" w:eastAsia="Calibri" w:hAnsi="Calibri" w:cs="Calibri"/>
          <w:highlight w:val="green"/>
          <w:u w:val="single"/>
          <w:lang w:eastAsia="en-US"/>
        </w:rPr>
        <w:t>years away</w:t>
      </w:r>
      <w:r w:rsidRPr="00E9472C">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9472C">
        <w:rPr>
          <w:rFonts w:ascii="Calibri" w:eastAsia="Calibri" w:hAnsi="Calibri" w:cs="Calibri"/>
          <w:u w:val="single"/>
          <w:lang w:eastAsia="en-US"/>
        </w:rPr>
        <w:t>This may explain what often motivates people to work for things that have no apparent short-term benefit</w:t>
      </w:r>
      <w:r w:rsidRPr="00E9472C">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BFBAB9" w14:textId="77777777" w:rsidR="00E9472C" w:rsidRPr="00E9472C" w:rsidRDefault="00E9472C" w:rsidP="00E9472C">
      <w:pPr>
        <w:spacing w:line="276" w:lineRule="auto"/>
        <w:rPr>
          <w:rFonts w:ascii="Calibri" w:eastAsia="Calibri" w:hAnsi="Calibri" w:cs="Calibri"/>
          <w:sz w:val="16"/>
          <w:lang w:eastAsia="en-US"/>
        </w:rPr>
      </w:pPr>
    </w:p>
    <w:p w14:paraId="6E6B3647" w14:textId="77777777" w:rsidR="00E9472C" w:rsidRPr="00E9472C" w:rsidRDefault="00E9472C" w:rsidP="00E9472C">
      <w:pPr>
        <w:keepNext/>
        <w:keepLines/>
        <w:spacing w:before="40" w:after="0"/>
        <w:outlineLvl w:val="3"/>
        <w:rPr>
          <w:rFonts w:ascii="Calibri" w:eastAsia="Cambria" w:hAnsi="Calibri" w:cs="Calibri"/>
          <w:b/>
          <w:iCs/>
          <w:u w:val="single"/>
          <w:lang w:eastAsia="en-US"/>
        </w:rPr>
      </w:pPr>
      <w:r w:rsidRPr="00E9472C">
        <w:rPr>
          <w:rFonts w:ascii="Calibri" w:eastAsia="MS Gothic" w:hAnsi="Calibri" w:cs="Calibri"/>
          <w:b/>
          <w:iCs/>
          <w:sz w:val="26"/>
          <w:lang w:eastAsia="en-US"/>
        </w:rPr>
        <w:t xml:space="preserve">2] Substitutability – if properties of actions give us reasons to act on them, we don't have non-consequentialist reasons to do intermediate steps </w:t>
      </w:r>
    </w:p>
    <w:p w14:paraId="220E315D" w14:textId="77777777" w:rsidR="00E9472C" w:rsidRPr="00E9472C" w:rsidRDefault="00E9472C" w:rsidP="00E9472C">
      <w:pPr>
        <w:rPr>
          <w:rFonts w:ascii="Calibri" w:eastAsia="Cambria" w:hAnsi="Calibri" w:cs="Calibri"/>
          <w:sz w:val="16"/>
          <w:lang w:eastAsia="en-US"/>
        </w:rPr>
      </w:pPr>
    </w:p>
    <w:bookmarkEnd w:id="1"/>
    <w:p w14:paraId="15888219" w14:textId="77777777" w:rsidR="00E9472C" w:rsidRPr="00E9472C" w:rsidRDefault="00E9472C" w:rsidP="00E9472C">
      <w:pPr>
        <w:keepNext/>
        <w:keepLines/>
        <w:spacing w:before="40" w:after="0"/>
        <w:outlineLvl w:val="3"/>
        <w:rPr>
          <w:rFonts w:ascii="Calibri" w:eastAsia="Cambria" w:hAnsi="Calibri" w:cs="Calibri"/>
          <w:sz w:val="16"/>
          <w:lang w:eastAsia="en-US"/>
        </w:rPr>
      </w:pPr>
      <w:r w:rsidRPr="00E9472C">
        <w:rPr>
          <w:rFonts w:ascii="Calibri" w:eastAsia="MS Gothic" w:hAnsi="Calibri" w:cs="Times New Roman"/>
          <w:b/>
          <w:iCs/>
          <w:sz w:val="26"/>
          <w:lang w:eastAsia="en-US"/>
        </w:rPr>
        <w:t>3] Reject non-naturalist ethics – we can't have knowledge of moral facts if they're independent from the physical realm</w:t>
      </w:r>
    </w:p>
    <w:p w14:paraId="7F66B896"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66951"/>
    <w:multiLevelType w:val="hybridMultilevel"/>
    <w:tmpl w:val="5142D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76C17"/>
    <w:multiLevelType w:val="hybridMultilevel"/>
    <w:tmpl w:val="2CB202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1B15CED"/>
    <w:multiLevelType w:val="hybridMultilevel"/>
    <w:tmpl w:val="7FC6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0D1DAA"/>
    <w:multiLevelType w:val="hybridMultilevel"/>
    <w:tmpl w:val="F1BEB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A833FD"/>
    <w:multiLevelType w:val="hybridMultilevel"/>
    <w:tmpl w:val="B30C6A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12"/>
  </w:num>
  <w:num w:numId="14">
    <w:abstractNumId w:val="18"/>
  </w:num>
  <w:num w:numId="15">
    <w:abstractNumId w:val="16"/>
  </w:num>
  <w:num w:numId="16">
    <w:abstractNumId w:val="0"/>
  </w:num>
  <w:num w:numId="17">
    <w:abstractNumId w:val="17"/>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72C"/>
    <w:rsid w:val="00316E53"/>
    <w:rsid w:val="00E94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8AF10"/>
  <w15:chartTrackingRefBased/>
  <w15:docId w15:val="{2969DC9F-A6A3-4DDD-B6AB-7F0CE4CC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9472C"/>
    <w:pPr>
      <w:keepNext/>
      <w:keepLines/>
      <w:spacing w:before="240" w:after="0"/>
      <w:outlineLvl w:val="0"/>
    </w:pPr>
    <w:rPr>
      <w:rFonts w:ascii="Calibri" w:eastAsia="SimSun" w:hAnsi="Calibri" w:cs="Times New Roman"/>
      <w:b/>
      <w:sz w:val="52"/>
      <w:szCs w:val="32"/>
    </w:rPr>
  </w:style>
  <w:style w:type="paragraph" w:styleId="Heading2">
    <w:name w:val="heading 2"/>
    <w:basedOn w:val="Normal"/>
    <w:next w:val="Normal"/>
    <w:link w:val="Heading2Char"/>
    <w:uiPriority w:val="1"/>
    <w:semiHidden/>
    <w:unhideWhenUsed/>
    <w:qFormat/>
    <w:rsid w:val="00E9472C"/>
    <w:pPr>
      <w:keepNext/>
      <w:keepLines/>
      <w:spacing w:before="40" w:after="0"/>
      <w:outlineLvl w:val="1"/>
    </w:pPr>
    <w:rPr>
      <w:rFonts w:ascii="Calibri" w:eastAsia="SimSun" w:hAnsi="Calibri" w:cs="Times New Roman"/>
      <w:b/>
      <w:sz w:val="44"/>
      <w:szCs w:val="26"/>
      <w:u w:val="double"/>
    </w:rPr>
  </w:style>
  <w:style w:type="paragraph" w:styleId="Heading3">
    <w:name w:val="heading 3"/>
    <w:basedOn w:val="Normal"/>
    <w:next w:val="Normal"/>
    <w:link w:val="Heading3Char"/>
    <w:uiPriority w:val="2"/>
    <w:semiHidden/>
    <w:unhideWhenUsed/>
    <w:qFormat/>
    <w:rsid w:val="00E9472C"/>
    <w:pPr>
      <w:keepNext/>
      <w:keepLines/>
      <w:spacing w:before="40" w:after="0"/>
      <w:outlineLvl w:val="2"/>
    </w:pPr>
    <w:rPr>
      <w:rFonts w:ascii="Calibri" w:eastAsia="SimSun" w:hAnsi="Calibri" w:cs="Times New Roman"/>
      <w:b/>
      <w:sz w:val="32"/>
      <w:szCs w:val="24"/>
      <w:u w:val="single"/>
    </w:rPr>
  </w:style>
  <w:style w:type="paragraph" w:styleId="Heading4">
    <w:name w:val="heading 4"/>
    <w:basedOn w:val="Normal"/>
    <w:next w:val="Normal"/>
    <w:link w:val="Heading4Char"/>
    <w:uiPriority w:val="3"/>
    <w:semiHidden/>
    <w:unhideWhenUsed/>
    <w:qFormat/>
    <w:rsid w:val="00E9472C"/>
    <w:pPr>
      <w:keepNext/>
      <w:keepLines/>
      <w:spacing w:before="40" w:after="0"/>
      <w:outlineLvl w:val="3"/>
    </w:pPr>
    <w:rPr>
      <w:rFonts w:ascii="Calibri" w:eastAsia="SimSun" w:hAnsi="Calibri" w:cs="Times New Roman"/>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cket1">
    <w:name w:val="Pocket1"/>
    <w:basedOn w:val="Normal"/>
    <w:next w:val="Normal"/>
    <w:qFormat/>
    <w:rsid w:val="00E947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E9472C"/>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Char1">
    <w:name w:val="Char1"/>
    <w:basedOn w:val="Normal"/>
    <w:next w:val="Normal"/>
    <w:uiPriority w:val="2"/>
    <w:unhideWhenUsed/>
    <w:qFormat/>
    <w:rsid w:val="00E9472C"/>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Ch1">
    <w:name w:val=" Ch1"/>
    <w:basedOn w:val="Normal"/>
    <w:next w:val="Normal"/>
    <w:uiPriority w:val="3"/>
    <w:unhideWhenUsed/>
    <w:qFormat/>
    <w:rsid w:val="00E9472C"/>
    <w:pPr>
      <w:keepNext/>
      <w:keepLines/>
      <w:spacing w:before="40" w:after="0"/>
      <w:outlineLvl w:val="3"/>
    </w:pPr>
    <w:rPr>
      <w:rFonts w:ascii="Calibri" w:eastAsia="SimSun" w:hAnsi="Calibri" w:cs="Times New Roman"/>
      <w:b/>
      <w:iCs/>
      <w:sz w:val="26"/>
      <w:lang w:eastAsia="en-US"/>
    </w:rPr>
  </w:style>
  <w:style w:type="numbering" w:customStyle="1" w:styleId="NoList1">
    <w:name w:val="No List1"/>
    <w:next w:val="NoList"/>
    <w:uiPriority w:val="99"/>
    <w:semiHidden/>
    <w:unhideWhenUsed/>
    <w:rsid w:val="00E9472C"/>
  </w:style>
  <w:style w:type="character" w:customStyle="1" w:styleId="Heading1Char">
    <w:name w:val="Heading 1 Char"/>
    <w:aliases w:val="Pocket Char"/>
    <w:basedOn w:val="DefaultParagraphFont"/>
    <w:link w:val="Heading1"/>
    <w:rsid w:val="00E9472C"/>
    <w:rPr>
      <w:rFonts w:ascii="Calibri" w:eastAsia="SimSun" w:hAnsi="Calibri" w:cs="Times New Roman"/>
      <w:b/>
      <w:sz w:val="52"/>
      <w:szCs w:val="32"/>
    </w:rPr>
  </w:style>
  <w:style w:type="character" w:customStyle="1" w:styleId="Heading2Char">
    <w:name w:val="Heading 2 Char"/>
    <w:aliases w:val="Hat Char"/>
    <w:basedOn w:val="DefaultParagraphFont"/>
    <w:link w:val="Heading2"/>
    <w:uiPriority w:val="1"/>
    <w:rsid w:val="00E9472C"/>
    <w:rPr>
      <w:rFonts w:ascii="Calibri" w:eastAsia="SimSun" w:hAnsi="Calibri" w:cs="Times New Roman"/>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E9472C"/>
    <w:rPr>
      <w:rFonts w:ascii="Calibri" w:eastAsia="SimSun" w:hAnsi="Calibri" w:cs="Times New Roman"/>
      <w:b/>
      <w:sz w:val="32"/>
      <w:szCs w:val="24"/>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E9472C"/>
    <w:rPr>
      <w:rFonts w:ascii="Calibri" w:eastAsia="SimSun" w:hAnsi="Calibri" w:cs="Times New Roman"/>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E9472C"/>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472C"/>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E9472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Readstuff1"/>
    <w:uiPriority w:val="99"/>
    <w:unhideWhenUsed/>
    <w:rsid w:val="00E9472C"/>
  </w:style>
  <w:style w:type="character" w:styleId="FollowedHyperlink">
    <w:name w:val="FollowedHyperlink"/>
    <w:basedOn w:val="DefaultParagraphFont"/>
    <w:uiPriority w:val="99"/>
    <w:semiHidden/>
    <w:unhideWhenUsed/>
    <w:rsid w:val="00E9472C"/>
    <w:rPr>
      <w:color w:val="auto"/>
      <w:u w:val="none"/>
    </w:rPr>
  </w:style>
  <w:style w:type="numbering" w:customStyle="1" w:styleId="NoList11">
    <w:name w:val="No List11"/>
    <w:next w:val="NoList"/>
    <w:uiPriority w:val="99"/>
    <w:semiHidden/>
    <w:unhideWhenUsed/>
    <w:rsid w:val="00E9472C"/>
  </w:style>
  <w:style w:type="numbering" w:customStyle="1" w:styleId="NoList111">
    <w:name w:val="No List111"/>
    <w:next w:val="NoList"/>
    <w:uiPriority w:val="99"/>
    <w:semiHidden/>
    <w:unhideWhenUsed/>
    <w:rsid w:val="00E9472C"/>
  </w:style>
  <w:style w:type="paragraph" w:customStyle="1" w:styleId="DocumentMap1">
    <w:name w:val="Document Map1"/>
    <w:basedOn w:val="Normal"/>
    <w:next w:val="DocumentMap"/>
    <w:link w:val="DocumentMapChar"/>
    <w:uiPriority w:val="99"/>
    <w:semiHidden/>
    <w:unhideWhenUsed/>
    <w:rsid w:val="00E9472C"/>
    <w:pPr>
      <w:spacing w:after="0" w:line="240" w:lineRule="auto"/>
    </w:pPr>
    <w:rPr>
      <w:rFonts w:ascii="Lucida Grande" w:eastAsia="Cambria" w:hAnsi="Lucida Grande" w:cs="Lucida Grande"/>
    </w:rPr>
  </w:style>
  <w:style w:type="character" w:customStyle="1" w:styleId="DocumentMapChar">
    <w:name w:val="Document Map Char"/>
    <w:basedOn w:val="DefaultParagraphFont"/>
    <w:link w:val="DocumentMap1"/>
    <w:uiPriority w:val="99"/>
    <w:semiHidden/>
    <w:rsid w:val="00E9472C"/>
    <w:rPr>
      <w:rFonts w:ascii="Lucida Grande" w:eastAsia="Cambria" w:hAnsi="Lucida Grande" w:cs="Lucida Grande"/>
    </w:rPr>
  </w:style>
  <w:style w:type="paragraph" w:customStyle="1" w:styleId="ListParagraph1">
    <w:name w:val="List Paragraph1"/>
    <w:basedOn w:val="Normal"/>
    <w:next w:val="ListParagraph"/>
    <w:uiPriority w:val="34"/>
    <w:qFormat/>
    <w:rsid w:val="00E9472C"/>
    <w:pPr>
      <w:ind w:left="720"/>
      <w:contextualSpacing/>
    </w:pPr>
    <w:rPr>
      <w:rFonts w:ascii="Calibri" w:eastAsia="Calibri" w:hAnsi="Calibri" w:cs="Calibri"/>
      <w:lang w:eastAsia="en-US"/>
    </w:rPr>
  </w:style>
  <w:style w:type="character" w:customStyle="1" w:styleId="c-timestamplabel">
    <w:name w:val="c-timestamp__label"/>
    <w:basedOn w:val="DefaultParagraphFont"/>
    <w:rsid w:val="00E9472C"/>
  </w:style>
  <w:style w:type="paragraph" w:customStyle="1" w:styleId="Revision1">
    <w:name w:val="Revision1"/>
    <w:next w:val="Revision"/>
    <w:hidden/>
    <w:uiPriority w:val="99"/>
    <w:semiHidden/>
    <w:rsid w:val="00E9472C"/>
    <w:pPr>
      <w:spacing w:after="0" w:line="240" w:lineRule="auto"/>
    </w:pPr>
    <w:rPr>
      <w:rFonts w:ascii="Calibri" w:eastAsia="DengXian" w:hAnsi="Calibri" w:cs="Calibri"/>
      <w:szCs w:val="24"/>
      <w:lang w:eastAsia="en-US"/>
    </w:rPr>
  </w:style>
  <w:style w:type="paragraph" w:customStyle="1" w:styleId="textbold">
    <w:name w:val="text bold"/>
    <w:basedOn w:val="Normal"/>
    <w:link w:val="Emphasis"/>
    <w:uiPriority w:val="7"/>
    <w:qFormat/>
    <w:rsid w:val="00E9472C"/>
    <w:pPr>
      <w:pBdr>
        <w:top w:val="single" w:sz="4" w:space="0" w:color="auto"/>
        <w:left w:val="single" w:sz="4" w:space="0" w:color="auto"/>
        <w:bottom w:val="single" w:sz="4" w:space="0" w:color="auto"/>
        <w:right w:val="single" w:sz="4" w:space="0" w:color="auto"/>
      </w:pBdr>
      <w:spacing w:line="254" w:lineRule="auto"/>
      <w:ind w:left="720"/>
      <w:jc w:val="both"/>
    </w:pPr>
    <w:rPr>
      <w:rFonts w:ascii="Calibri" w:hAnsi="Calibri" w:cs="Calibri"/>
      <w:b/>
      <w:iCs/>
      <w:u w:val="single"/>
    </w:rPr>
  </w:style>
  <w:style w:type="paragraph" w:customStyle="1" w:styleId="dcr-o5gy41">
    <w:name w:val="dcr-o5gy41"/>
    <w:basedOn w:val="Normal"/>
    <w:rsid w:val="00E9472C"/>
    <w:pPr>
      <w:spacing w:before="100" w:beforeAutospacing="1" w:after="100" w:afterAutospacing="1"/>
    </w:pPr>
    <w:rPr>
      <w:rFonts w:ascii="Calibri" w:eastAsia="Calibri" w:hAnsi="Calibri" w:cs="Calibri"/>
      <w:lang w:eastAsia="en-US"/>
    </w:rPr>
  </w:style>
  <w:style w:type="character" w:customStyle="1" w:styleId="dcr-19x4pdv">
    <w:name w:val="dcr-19x4pdv"/>
    <w:basedOn w:val="DefaultParagraphFont"/>
    <w:rsid w:val="00E9472C"/>
  </w:style>
  <w:style w:type="paragraph" w:customStyle="1" w:styleId="NormalWeb1">
    <w:name w:val="Normal (Web)1"/>
    <w:basedOn w:val="Normal"/>
    <w:next w:val="NormalWeb"/>
    <w:uiPriority w:val="99"/>
    <w:unhideWhenUsed/>
    <w:rsid w:val="00E9472C"/>
    <w:pPr>
      <w:spacing w:before="100" w:beforeAutospacing="1" w:after="100" w:afterAutospacing="1"/>
    </w:pPr>
    <w:rPr>
      <w:rFonts w:ascii="Calibri" w:eastAsia="Calibri" w:hAnsi="Calibri" w:cs="Calibri"/>
      <w:lang w:eastAsia="en-US"/>
    </w:rPr>
  </w:style>
  <w:style w:type="paragraph" w:customStyle="1" w:styleId="c-article-author-affiliationaddress">
    <w:name w:val="c-article-author-affiliation__address"/>
    <w:basedOn w:val="Normal"/>
    <w:rsid w:val="00E9472C"/>
    <w:pPr>
      <w:spacing w:before="100" w:beforeAutospacing="1" w:after="100" w:afterAutospacing="1"/>
    </w:pPr>
    <w:rPr>
      <w:rFonts w:ascii="Calibri" w:eastAsia="Calibri" w:hAnsi="Calibri" w:cs="Calibri"/>
      <w:lang w:eastAsia="en-US"/>
    </w:rPr>
  </w:style>
  <w:style w:type="paragraph" w:customStyle="1" w:styleId="c-article-author-affiliationauthors-list">
    <w:name w:val="c-article-author-affiliation__authors-list"/>
    <w:basedOn w:val="Normal"/>
    <w:rsid w:val="00E9472C"/>
    <w:pPr>
      <w:spacing w:before="100" w:beforeAutospacing="1" w:after="100" w:afterAutospacing="1"/>
    </w:pPr>
    <w:rPr>
      <w:rFonts w:ascii="Calibri" w:eastAsia="Calibri" w:hAnsi="Calibri" w:cs="Calibri"/>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9472C"/>
    <w:pPr>
      <w:spacing w:after="0" w:line="240" w:lineRule="auto"/>
    </w:pPr>
    <w:rPr>
      <w:rFonts w:eastAsia="DengXian"/>
      <w:szCs w:val="24"/>
      <w:u w:val="single"/>
      <w:lang w:eastAsia="en-US"/>
    </w:rPr>
  </w:style>
  <w:style w:type="paragraph" w:customStyle="1" w:styleId="Emphasize">
    <w:name w:val="Emphasize"/>
    <w:basedOn w:val="Normal"/>
    <w:uiPriority w:val="7"/>
    <w:qFormat/>
    <w:rsid w:val="00E9472C"/>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Calibri" w:hAnsi="Calibri" w:cs="Calibri"/>
      <w:b/>
      <w:iCs/>
      <w:u w:val="single"/>
      <w:lang w:eastAsia="en-US"/>
    </w:rPr>
  </w:style>
  <w:style w:type="paragraph" w:customStyle="1" w:styleId="Emphasis1">
    <w:name w:val="Emphasis1"/>
    <w:basedOn w:val="Normal"/>
    <w:autoRedefine/>
    <w:uiPriority w:val="20"/>
    <w:qFormat/>
    <w:rsid w:val="00E9472C"/>
    <w:pPr>
      <w:pBdr>
        <w:top w:val="single" w:sz="4" w:space="1" w:color="auto"/>
        <w:left w:val="single" w:sz="4" w:space="4" w:color="auto"/>
        <w:bottom w:val="single" w:sz="4" w:space="1" w:color="auto"/>
        <w:right w:val="single" w:sz="4" w:space="4" w:color="auto"/>
      </w:pBdr>
      <w:ind w:left="720"/>
      <w:jc w:val="both"/>
    </w:pPr>
    <w:rPr>
      <w:rFonts w:ascii="Calibri" w:eastAsia="Calibri" w:hAnsi="Calibri" w:cs="Calibri"/>
      <w:b/>
      <w:iCs/>
      <w:u w:val="single"/>
      <w:lang w:eastAsia="en-US"/>
    </w:rPr>
  </w:style>
  <w:style w:type="character" w:customStyle="1" w:styleId="Style1Char">
    <w:name w:val="Style1 Char"/>
    <w:basedOn w:val="DefaultParagraphFont"/>
    <w:rsid w:val="00E9472C"/>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E9472C"/>
    <w:rPr>
      <w:color w:val="605E5C"/>
      <w:shd w:val="clear" w:color="auto" w:fill="E1DFDD"/>
    </w:rPr>
  </w:style>
  <w:style w:type="paragraph" w:customStyle="1" w:styleId="Readstuff1">
    <w:name w:val="Read stuff1"/>
    <w:basedOn w:val="Heading1"/>
    <w:next w:val="NoSpacing"/>
    <w:link w:val="Hyperlink"/>
    <w:autoRedefine/>
    <w:uiPriority w:val="99"/>
    <w:qFormat/>
    <w:rsid w:val="00E9472C"/>
    <w:rPr>
      <w:rFonts w:asciiTheme="minorHAnsi" w:eastAsiaTheme="minorEastAsia" w:hAnsiTheme="minorHAnsi" w:cstheme="minorBidi"/>
      <w:b w:val="0"/>
      <w:sz w:val="22"/>
      <w:szCs w:val="22"/>
    </w:rPr>
  </w:style>
  <w:style w:type="character" w:styleId="Strong">
    <w:name w:val="Strong"/>
    <w:basedOn w:val="DefaultParagraphFont"/>
    <w:uiPriority w:val="22"/>
    <w:qFormat/>
    <w:rsid w:val="00E9472C"/>
    <w:rPr>
      <w:b/>
      <w:bCs/>
    </w:rPr>
  </w:style>
  <w:style w:type="character" w:customStyle="1" w:styleId="related-itemeyebrow">
    <w:name w:val="related-item__eyebrow"/>
    <w:basedOn w:val="DefaultParagraphFont"/>
    <w:rsid w:val="00E9472C"/>
  </w:style>
  <w:style w:type="character" w:customStyle="1" w:styleId="inline-videodetail">
    <w:name w:val="inline-video__detail"/>
    <w:basedOn w:val="DefaultParagraphFont"/>
    <w:rsid w:val="00E9472C"/>
  </w:style>
  <w:style w:type="paragraph" w:customStyle="1" w:styleId="endmark">
    <w:name w:val="endmark"/>
    <w:basedOn w:val="Normal"/>
    <w:rsid w:val="00E9472C"/>
    <w:pPr>
      <w:spacing w:before="100" w:beforeAutospacing="1" w:after="100" w:afterAutospacing="1"/>
    </w:pPr>
    <w:rPr>
      <w:rFonts w:ascii="Calibri" w:eastAsia="Calibri" w:hAnsi="Calibri" w:cs="Calibri"/>
      <w:lang w:eastAsia="en-US"/>
    </w:rPr>
  </w:style>
  <w:style w:type="paragraph" w:customStyle="1" w:styleId="gy">
    <w:name w:val="gy"/>
    <w:basedOn w:val="Normal"/>
    <w:rsid w:val="00E9472C"/>
    <w:pPr>
      <w:spacing w:before="100" w:beforeAutospacing="1" w:after="100" w:afterAutospacing="1" w:line="240" w:lineRule="auto"/>
    </w:pPr>
    <w:rPr>
      <w:rFonts w:ascii="Times New Roman" w:eastAsia="Times New Roman" w:hAnsi="Times New Roman" w:cs="Times New Roman"/>
      <w:sz w:val="24"/>
      <w:lang w:eastAsia="en-US"/>
    </w:rPr>
  </w:style>
  <w:style w:type="paragraph" w:customStyle="1" w:styleId="blanktag">
    <w:name w:val="blanktag"/>
    <w:basedOn w:val="Normal"/>
    <w:rsid w:val="00E9472C"/>
    <w:pPr>
      <w:spacing w:before="100" w:beforeAutospacing="1" w:after="100" w:afterAutospacing="1" w:line="240" w:lineRule="auto"/>
    </w:pPr>
    <w:rPr>
      <w:rFonts w:ascii="Times New Roman" w:eastAsia="Times New Roman" w:hAnsi="Times New Roman" w:cs="Times New Roman"/>
      <w:sz w:val="24"/>
      <w:lang w:eastAsia="en-US"/>
    </w:rPr>
  </w:style>
  <w:style w:type="character" w:customStyle="1" w:styleId="image-tv-leshonit">
    <w:name w:val="image-tv-leshonit"/>
    <w:basedOn w:val="DefaultParagraphFont"/>
    <w:rsid w:val="00E9472C"/>
  </w:style>
  <w:style w:type="paragraph" w:customStyle="1" w:styleId="more-ontitle">
    <w:name w:val="more-on__title"/>
    <w:basedOn w:val="Normal"/>
    <w:rsid w:val="00E9472C"/>
    <w:pPr>
      <w:spacing w:before="100" w:beforeAutospacing="1" w:after="100" w:afterAutospacing="1" w:line="240" w:lineRule="auto"/>
    </w:pPr>
    <w:rPr>
      <w:rFonts w:ascii="Times New Roman" w:eastAsia="Times New Roman" w:hAnsi="Times New Roman" w:cs="Times New Roman"/>
      <w:sz w:val="24"/>
      <w:lang w:eastAsia="en-US"/>
    </w:rPr>
  </w:style>
  <w:style w:type="paragraph" w:customStyle="1" w:styleId="more-oncontent">
    <w:name w:val="more-on__content"/>
    <w:basedOn w:val="Normal"/>
    <w:rsid w:val="00E9472C"/>
    <w:pPr>
      <w:spacing w:before="100" w:beforeAutospacing="1" w:after="100" w:afterAutospacing="1" w:line="240" w:lineRule="auto"/>
    </w:pPr>
    <w:rPr>
      <w:rFonts w:ascii="Times New Roman" w:eastAsia="Times New Roman" w:hAnsi="Times New Roman" w:cs="Times New Roman"/>
      <w:sz w:val="24"/>
      <w:lang w:eastAsia="en-US"/>
    </w:rPr>
  </w:style>
  <w:style w:type="character" w:customStyle="1" w:styleId="pullquotequote-content">
    <w:name w:val="pullquote__quote-content"/>
    <w:basedOn w:val="DefaultParagraphFont"/>
    <w:rsid w:val="00E9472C"/>
  </w:style>
  <w:style w:type="paragraph" w:customStyle="1" w:styleId="UnderlinePara">
    <w:name w:val="Underline Para"/>
    <w:basedOn w:val="Normal"/>
    <w:uiPriority w:val="1"/>
    <w:qFormat/>
    <w:rsid w:val="00E9472C"/>
    <w:pPr>
      <w:widowControl w:val="0"/>
      <w:suppressAutoHyphens/>
      <w:spacing w:after="200"/>
      <w:contextualSpacing/>
    </w:pPr>
    <w:rPr>
      <w:rFonts w:ascii="Cambria" w:eastAsia="Calibri" w:hAnsi="Cambria" w:cs="Calibri"/>
      <w:u w:val="single"/>
      <w:lang w:eastAsia="en-US"/>
    </w:rPr>
  </w:style>
  <w:style w:type="character" w:customStyle="1" w:styleId="s1">
    <w:name w:val="s1"/>
    <w:basedOn w:val="DefaultParagraphFont"/>
    <w:rsid w:val="00E9472C"/>
  </w:style>
  <w:style w:type="character" w:customStyle="1" w:styleId="cite-authors">
    <w:name w:val="cite-authors"/>
    <w:basedOn w:val="DefaultParagraphFont"/>
    <w:rsid w:val="00E9472C"/>
  </w:style>
  <w:style w:type="character" w:customStyle="1" w:styleId="author">
    <w:name w:val="author"/>
    <w:basedOn w:val="DefaultParagraphFont"/>
    <w:rsid w:val="00E9472C"/>
  </w:style>
  <w:style w:type="character" w:customStyle="1" w:styleId="cite-title">
    <w:name w:val="cite-title"/>
    <w:basedOn w:val="DefaultParagraphFont"/>
    <w:rsid w:val="00E9472C"/>
  </w:style>
  <w:style w:type="character" w:customStyle="1" w:styleId="cite-blog">
    <w:name w:val="cite-blog"/>
    <w:basedOn w:val="DefaultParagraphFont"/>
    <w:rsid w:val="00E9472C"/>
  </w:style>
  <w:style w:type="character" w:customStyle="1" w:styleId="cite-date">
    <w:name w:val="cite-date"/>
    <w:basedOn w:val="DefaultParagraphFont"/>
    <w:rsid w:val="00E9472C"/>
  </w:style>
  <w:style w:type="character" w:customStyle="1" w:styleId="doi">
    <w:name w:val="doi"/>
    <w:basedOn w:val="DefaultParagraphFont"/>
    <w:rsid w:val="00E9472C"/>
  </w:style>
  <w:style w:type="character" w:styleId="CommentReference">
    <w:name w:val="annotation reference"/>
    <w:basedOn w:val="DefaultParagraphFont"/>
    <w:uiPriority w:val="99"/>
    <w:semiHidden/>
    <w:unhideWhenUsed/>
    <w:rsid w:val="00E9472C"/>
    <w:rPr>
      <w:sz w:val="16"/>
      <w:szCs w:val="16"/>
    </w:rPr>
  </w:style>
  <w:style w:type="paragraph" w:customStyle="1" w:styleId="CommentText1">
    <w:name w:val="Comment Text1"/>
    <w:basedOn w:val="Normal"/>
    <w:next w:val="CommentText"/>
    <w:link w:val="CommentTextChar"/>
    <w:uiPriority w:val="99"/>
    <w:semiHidden/>
    <w:unhideWhenUsed/>
    <w:rsid w:val="00E9472C"/>
    <w:pPr>
      <w:spacing w:line="240" w:lineRule="auto"/>
    </w:pPr>
    <w:rPr>
      <w:rFonts w:ascii="Calibri" w:eastAsia="Cambria" w:hAnsi="Calibri" w:cs="Calibri"/>
      <w:sz w:val="20"/>
      <w:szCs w:val="20"/>
    </w:rPr>
  </w:style>
  <w:style w:type="character" w:customStyle="1" w:styleId="CommentTextChar">
    <w:name w:val="Comment Text Char"/>
    <w:basedOn w:val="DefaultParagraphFont"/>
    <w:link w:val="CommentText1"/>
    <w:uiPriority w:val="99"/>
    <w:semiHidden/>
    <w:rsid w:val="00E9472C"/>
    <w:rPr>
      <w:rFonts w:ascii="Calibri" w:eastAsia="Cambria" w:hAnsi="Calibri" w:cs="Calibri"/>
      <w:sz w:val="20"/>
      <w:szCs w:val="20"/>
    </w:rPr>
  </w:style>
  <w:style w:type="paragraph" w:customStyle="1" w:styleId="CommentSubject1">
    <w:name w:val="Comment Subject1"/>
    <w:basedOn w:val="CommentText"/>
    <w:next w:val="CommentText"/>
    <w:uiPriority w:val="99"/>
    <w:semiHidden/>
    <w:unhideWhenUsed/>
    <w:rsid w:val="00E9472C"/>
    <w:rPr>
      <w:rFonts w:ascii="Calibri" w:eastAsia="Calibri" w:hAnsi="Calibri" w:cs="Calibri"/>
      <w:b/>
      <w:bCs/>
      <w:lang w:eastAsia="en-US"/>
    </w:rPr>
  </w:style>
  <w:style w:type="character" w:customStyle="1" w:styleId="CommentSubjectChar">
    <w:name w:val="Comment Subject Char"/>
    <w:basedOn w:val="CommentTextChar"/>
    <w:link w:val="CommentSubject"/>
    <w:uiPriority w:val="99"/>
    <w:semiHidden/>
    <w:rsid w:val="00E9472C"/>
    <w:rPr>
      <w:rFonts w:ascii="Calibri" w:eastAsia="Cambria" w:hAnsi="Calibri" w:cs="Calibri"/>
      <w:b/>
      <w:bCs/>
      <w:sz w:val="20"/>
      <w:szCs w:val="20"/>
    </w:rPr>
  </w:style>
  <w:style w:type="paragraph" w:customStyle="1" w:styleId="DocumentMap2">
    <w:name w:val="Document Map2"/>
    <w:basedOn w:val="Normal"/>
    <w:next w:val="DocumentMap"/>
    <w:link w:val="DocumentMapChar1"/>
    <w:uiPriority w:val="99"/>
    <w:semiHidden/>
    <w:unhideWhenUsed/>
    <w:rsid w:val="00E9472C"/>
    <w:pPr>
      <w:spacing w:after="0" w:line="240" w:lineRule="auto"/>
    </w:pPr>
    <w:rPr>
      <w:rFonts w:ascii="Segoe UI" w:eastAsia="Calibri" w:hAnsi="Segoe UI" w:cs="Segoe UI"/>
      <w:sz w:val="16"/>
      <w:szCs w:val="16"/>
      <w:lang w:eastAsia="en-US"/>
    </w:rPr>
  </w:style>
  <w:style w:type="character" w:customStyle="1" w:styleId="DocumentMapChar1">
    <w:name w:val="Document Map Char1"/>
    <w:basedOn w:val="DefaultParagraphFont"/>
    <w:link w:val="DocumentMap2"/>
    <w:uiPriority w:val="99"/>
    <w:semiHidden/>
    <w:rsid w:val="00E9472C"/>
    <w:rPr>
      <w:rFonts w:ascii="Segoe UI" w:eastAsia="Calibri" w:hAnsi="Segoe UI" w:cs="Segoe UI"/>
      <w:sz w:val="16"/>
      <w:szCs w:val="16"/>
      <w:lang w:eastAsia="en-US"/>
    </w:rPr>
  </w:style>
  <w:style w:type="paragraph" w:customStyle="1" w:styleId="ListParagraph2">
    <w:name w:val="List Paragraph2"/>
    <w:basedOn w:val="Normal"/>
    <w:next w:val="ListParagraph"/>
    <w:uiPriority w:val="34"/>
    <w:qFormat/>
    <w:rsid w:val="00E9472C"/>
    <w:pPr>
      <w:ind w:left="720"/>
      <w:contextualSpacing/>
    </w:pPr>
    <w:rPr>
      <w:rFonts w:ascii="Calibri" w:eastAsia="Calibri" w:hAnsi="Calibri" w:cs="Calibri"/>
      <w:lang w:eastAsia="en-US"/>
    </w:rPr>
  </w:style>
  <w:style w:type="paragraph" w:customStyle="1" w:styleId="Revision2">
    <w:name w:val="Revision2"/>
    <w:next w:val="Revision"/>
    <w:hidden/>
    <w:uiPriority w:val="99"/>
    <w:semiHidden/>
    <w:rsid w:val="00E9472C"/>
    <w:pPr>
      <w:spacing w:after="0" w:line="240" w:lineRule="auto"/>
    </w:pPr>
    <w:rPr>
      <w:rFonts w:ascii="Calibri" w:eastAsia="Calibri" w:hAnsi="Calibri" w:cs="Calibri"/>
      <w:lang w:eastAsia="en-US"/>
    </w:rPr>
  </w:style>
  <w:style w:type="paragraph" w:customStyle="1" w:styleId="NormalWeb2">
    <w:name w:val="Normal (Web)2"/>
    <w:basedOn w:val="Normal"/>
    <w:next w:val="NormalWeb"/>
    <w:uiPriority w:val="99"/>
    <w:semiHidden/>
    <w:unhideWhenUsed/>
    <w:rsid w:val="00E9472C"/>
    <w:rPr>
      <w:rFonts w:ascii="Times New Roman" w:eastAsia="Calibri" w:hAnsi="Times New Roman" w:cs="Times New Roman"/>
      <w:sz w:val="24"/>
      <w:szCs w:val="24"/>
      <w:lang w:eastAsia="en-US"/>
    </w:rPr>
  </w:style>
  <w:style w:type="paragraph" w:customStyle="1" w:styleId="NoSpacing1">
    <w:name w:val="No Spacing1"/>
    <w:next w:val="NoSpacing"/>
    <w:uiPriority w:val="1"/>
    <w:qFormat/>
    <w:rsid w:val="00E9472C"/>
    <w:pPr>
      <w:spacing w:after="0" w:line="240" w:lineRule="auto"/>
    </w:pPr>
    <w:rPr>
      <w:rFonts w:ascii="Calibri" w:eastAsia="Calibri" w:hAnsi="Calibri" w:cs="Calibri"/>
      <w:lang w:eastAsia="en-US"/>
    </w:rPr>
  </w:style>
  <w:style w:type="paragraph" w:customStyle="1" w:styleId="CommentText2">
    <w:name w:val="Comment Text2"/>
    <w:basedOn w:val="Normal"/>
    <w:next w:val="CommentText"/>
    <w:link w:val="CommentTextChar1"/>
    <w:uiPriority w:val="99"/>
    <w:semiHidden/>
    <w:unhideWhenUsed/>
    <w:rsid w:val="00E9472C"/>
    <w:pPr>
      <w:spacing w:line="240" w:lineRule="auto"/>
    </w:pPr>
    <w:rPr>
      <w:rFonts w:ascii="Calibri" w:eastAsia="Calibri" w:hAnsi="Calibri" w:cs="Calibri"/>
      <w:sz w:val="20"/>
      <w:szCs w:val="20"/>
      <w:lang w:eastAsia="en-US"/>
    </w:rPr>
  </w:style>
  <w:style w:type="character" w:customStyle="1" w:styleId="CommentTextChar1">
    <w:name w:val="Comment Text Char1"/>
    <w:basedOn w:val="DefaultParagraphFont"/>
    <w:link w:val="CommentText2"/>
    <w:uiPriority w:val="99"/>
    <w:semiHidden/>
    <w:rsid w:val="00E9472C"/>
    <w:rPr>
      <w:rFonts w:ascii="Calibri" w:eastAsia="Calibri" w:hAnsi="Calibri" w:cs="Calibri"/>
      <w:sz w:val="20"/>
      <w:szCs w:val="20"/>
      <w:lang w:eastAsia="en-US"/>
    </w:rPr>
  </w:style>
  <w:style w:type="paragraph" w:customStyle="1" w:styleId="CommentText3">
    <w:name w:val="Comment Text3"/>
    <w:basedOn w:val="Normal"/>
    <w:next w:val="CommentText"/>
    <w:link w:val="CommentTextChar2"/>
    <w:uiPriority w:val="99"/>
    <w:semiHidden/>
    <w:unhideWhenUsed/>
    <w:rsid w:val="00E9472C"/>
    <w:pPr>
      <w:spacing w:line="240" w:lineRule="auto"/>
    </w:pPr>
    <w:rPr>
      <w:rFonts w:ascii="Calibri" w:hAnsi="Calibri" w:cs="Calibri"/>
      <w:sz w:val="20"/>
      <w:szCs w:val="20"/>
    </w:rPr>
  </w:style>
  <w:style w:type="character" w:customStyle="1" w:styleId="CommentTextChar2">
    <w:name w:val="Comment Text Char2"/>
    <w:basedOn w:val="DefaultParagraphFont"/>
    <w:link w:val="CommentText3"/>
    <w:uiPriority w:val="99"/>
    <w:semiHidden/>
    <w:rsid w:val="00E9472C"/>
    <w:rPr>
      <w:rFonts w:ascii="Calibri" w:hAnsi="Calibri" w:cs="Calibri"/>
      <w:sz w:val="20"/>
      <w:szCs w:val="20"/>
    </w:rPr>
  </w:style>
  <w:style w:type="paragraph" w:styleId="CommentText">
    <w:name w:val="annotation text"/>
    <w:basedOn w:val="Normal"/>
    <w:link w:val="CommentTextChar3"/>
    <w:uiPriority w:val="99"/>
    <w:semiHidden/>
    <w:unhideWhenUsed/>
    <w:rsid w:val="00E9472C"/>
    <w:pPr>
      <w:spacing w:line="240" w:lineRule="auto"/>
    </w:pPr>
    <w:rPr>
      <w:sz w:val="20"/>
      <w:szCs w:val="20"/>
    </w:rPr>
  </w:style>
  <w:style w:type="character" w:customStyle="1" w:styleId="CommentTextChar3">
    <w:name w:val="Comment Text Char3"/>
    <w:basedOn w:val="DefaultParagraphFont"/>
    <w:link w:val="CommentText"/>
    <w:uiPriority w:val="99"/>
    <w:semiHidden/>
    <w:rsid w:val="00E9472C"/>
    <w:rPr>
      <w:sz w:val="20"/>
      <w:szCs w:val="20"/>
    </w:rPr>
  </w:style>
  <w:style w:type="paragraph" w:styleId="CommentSubject">
    <w:name w:val="annotation subject"/>
    <w:basedOn w:val="CommentText"/>
    <w:next w:val="CommentText"/>
    <w:link w:val="CommentSubjectChar"/>
    <w:uiPriority w:val="99"/>
    <w:semiHidden/>
    <w:unhideWhenUsed/>
    <w:rsid w:val="00E9472C"/>
    <w:rPr>
      <w:rFonts w:ascii="Calibri" w:eastAsia="Cambria" w:hAnsi="Calibri" w:cs="Calibri"/>
      <w:b/>
      <w:bCs/>
    </w:rPr>
  </w:style>
  <w:style w:type="character" w:customStyle="1" w:styleId="CommentSubjectChar1">
    <w:name w:val="Comment Subject Char1"/>
    <w:basedOn w:val="CommentTextChar3"/>
    <w:uiPriority w:val="99"/>
    <w:semiHidden/>
    <w:rsid w:val="00E9472C"/>
    <w:rPr>
      <w:b/>
      <w:bCs/>
      <w:sz w:val="20"/>
      <w:szCs w:val="20"/>
    </w:rPr>
  </w:style>
  <w:style w:type="paragraph" w:customStyle="1" w:styleId="DocumentMap3">
    <w:name w:val="Document Map3"/>
    <w:basedOn w:val="Normal"/>
    <w:next w:val="DocumentMap"/>
    <w:link w:val="DocumentMapChar2"/>
    <w:uiPriority w:val="99"/>
    <w:semiHidden/>
    <w:unhideWhenUsed/>
    <w:rsid w:val="00E9472C"/>
    <w:pPr>
      <w:spacing w:after="0" w:line="240" w:lineRule="auto"/>
    </w:pPr>
    <w:rPr>
      <w:rFonts w:ascii="Segoe UI" w:hAnsi="Segoe UI" w:cs="Segoe UI"/>
      <w:sz w:val="16"/>
      <w:szCs w:val="16"/>
    </w:rPr>
  </w:style>
  <w:style w:type="character" w:customStyle="1" w:styleId="DocumentMapChar2">
    <w:name w:val="Document Map Char2"/>
    <w:basedOn w:val="DefaultParagraphFont"/>
    <w:link w:val="DocumentMap3"/>
    <w:uiPriority w:val="99"/>
    <w:semiHidden/>
    <w:rsid w:val="00E9472C"/>
    <w:rPr>
      <w:rFonts w:ascii="Segoe UI" w:hAnsi="Segoe UI" w:cs="Segoe UI"/>
      <w:sz w:val="16"/>
      <w:szCs w:val="16"/>
    </w:rPr>
  </w:style>
  <w:style w:type="paragraph" w:customStyle="1" w:styleId="ListParagraph3">
    <w:name w:val="List Paragraph3"/>
    <w:basedOn w:val="Normal"/>
    <w:next w:val="ListParagraph"/>
    <w:uiPriority w:val="99"/>
    <w:unhideWhenUsed/>
    <w:qFormat/>
    <w:rsid w:val="00E9472C"/>
    <w:pPr>
      <w:ind w:left="720"/>
      <w:contextualSpacing/>
    </w:pPr>
    <w:rPr>
      <w:rFonts w:ascii="Calibri" w:eastAsia="Calibri" w:hAnsi="Calibri" w:cs="Calibri"/>
      <w:lang w:eastAsia="en-US"/>
    </w:rPr>
  </w:style>
  <w:style w:type="paragraph" w:customStyle="1" w:styleId="Revision3">
    <w:name w:val="Revision3"/>
    <w:next w:val="Revision"/>
    <w:hidden/>
    <w:uiPriority w:val="99"/>
    <w:semiHidden/>
    <w:rsid w:val="00E9472C"/>
    <w:pPr>
      <w:spacing w:after="0" w:line="240" w:lineRule="auto"/>
    </w:pPr>
    <w:rPr>
      <w:rFonts w:ascii="Calibri" w:eastAsia="Calibri" w:hAnsi="Calibri" w:cs="Calibri"/>
      <w:lang w:eastAsia="en-US"/>
    </w:rPr>
  </w:style>
  <w:style w:type="paragraph" w:customStyle="1" w:styleId="NormalWeb3">
    <w:name w:val="Normal (Web)3"/>
    <w:basedOn w:val="Normal"/>
    <w:next w:val="NormalWeb"/>
    <w:uiPriority w:val="99"/>
    <w:semiHidden/>
    <w:unhideWhenUsed/>
    <w:rsid w:val="00E9472C"/>
    <w:rPr>
      <w:rFonts w:ascii="Times New Roman" w:eastAsia="Calibri" w:hAnsi="Times New Roman" w:cs="Times New Roman"/>
      <w:sz w:val="24"/>
      <w:szCs w:val="24"/>
      <w:lang w:eastAsia="en-US"/>
    </w:rPr>
  </w:style>
  <w:style w:type="paragraph" w:customStyle="1" w:styleId="NoSpacing2">
    <w:name w:val="No Spacing2"/>
    <w:next w:val="NoSpacing"/>
    <w:uiPriority w:val="99"/>
    <w:unhideWhenUsed/>
    <w:qFormat/>
    <w:rsid w:val="00E9472C"/>
    <w:pPr>
      <w:spacing w:after="0" w:line="240" w:lineRule="auto"/>
    </w:pPr>
    <w:rPr>
      <w:rFonts w:ascii="Calibri" w:eastAsia="Calibri" w:hAnsi="Calibri" w:cs="Calibri"/>
      <w:lang w:eastAsia="en-US"/>
    </w:rPr>
  </w:style>
  <w:style w:type="character" w:customStyle="1" w:styleId="Heading1Char1">
    <w:name w:val="Heading 1 Char1"/>
    <w:basedOn w:val="DefaultParagraphFont"/>
    <w:link w:val="Heading1"/>
    <w:uiPriority w:val="9"/>
    <w:rsid w:val="00E9472C"/>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E9472C"/>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E9472C"/>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E9472C"/>
    <w:rPr>
      <w:rFonts w:asciiTheme="majorHAnsi" w:eastAsiaTheme="majorEastAsia" w:hAnsiTheme="majorHAnsi" w:cstheme="majorBidi"/>
      <w:i/>
      <w:iCs/>
      <w:color w:val="2F5496" w:themeColor="accent1" w:themeShade="BF"/>
    </w:rPr>
  </w:style>
  <w:style w:type="paragraph" w:styleId="DocumentMap">
    <w:name w:val="Document Map"/>
    <w:basedOn w:val="Normal"/>
    <w:link w:val="DocumentMapChar3"/>
    <w:uiPriority w:val="99"/>
    <w:semiHidden/>
    <w:unhideWhenUsed/>
    <w:rsid w:val="00E9472C"/>
    <w:pPr>
      <w:spacing w:after="0" w:line="240" w:lineRule="auto"/>
    </w:pPr>
    <w:rPr>
      <w:rFonts w:ascii="Segoe UI" w:hAnsi="Segoe UI" w:cs="Segoe UI"/>
      <w:sz w:val="16"/>
      <w:szCs w:val="16"/>
    </w:rPr>
  </w:style>
  <w:style w:type="character" w:customStyle="1" w:styleId="DocumentMapChar3">
    <w:name w:val="Document Map Char3"/>
    <w:basedOn w:val="DefaultParagraphFont"/>
    <w:link w:val="DocumentMap"/>
    <w:uiPriority w:val="99"/>
    <w:semiHidden/>
    <w:rsid w:val="00E9472C"/>
    <w:rPr>
      <w:rFonts w:ascii="Segoe UI" w:hAnsi="Segoe UI" w:cs="Segoe UI"/>
      <w:sz w:val="16"/>
      <w:szCs w:val="16"/>
    </w:rPr>
  </w:style>
  <w:style w:type="paragraph" w:styleId="ListParagraph">
    <w:name w:val="List Paragraph"/>
    <w:basedOn w:val="Normal"/>
    <w:uiPriority w:val="34"/>
    <w:qFormat/>
    <w:rsid w:val="00E9472C"/>
    <w:pPr>
      <w:ind w:left="720"/>
      <w:contextualSpacing/>
    </w:pPr>
  </w:style>
  <w:style w:type="paragraph" w:styleId="Revision">
    <w:name w:val="Revision"/>
    <w:hidden/>
    <w:uiPriority w:val="99"/>
    <w:semiHidden/>
    <w:rsid w:val="00E9472C"/>
    <w:pPr>
      <w:spacing w:after="0" w:line="240" w:lineRule="auto"/>
    </w:pPr>
  </w:style>
  <w:style w:type="paragraph" w:styleId="NormalWeb">
    <w:name w:val="Normal (Web)"/>
    <w:basedOn w:val="Normal"/>
    <w:uiPriority w:val="99"/>
    <w:semiHidden/>
    <w:unhideWhenUsed/>
    <w:rsid w:val="00E9472C"/>
    <w:rPr>
      <w:rFonts w:ascii="Times New Roman" w:hAnsi="Times New Roman" w:cs="Times New Roman"/>
      <w:sz w:val="24"/>
      <w:szCs w:val="24"/>
    </w:rPr>
  </w:style>
  <w:style w:type="paragraph" w:styleId="NoSpacing">
    <w:name w:val="No Spacing"/>
    <w:uiPriority w:val="1"/>
    <w:qFormat/>
    <w:rsid w:val="00E947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et.com/news/elon-musk-wants-to-preserve-humanity-in-space/?ftag=CAD090e536&amp;bhid=21042762719686224048097372147668" TargetMode="External"/><Relationship Id="rId13" Type="http://schemas.openxmlformats.org/officeDocument/2006/relationships/hyperlink" Target="https://www.theverge.com/tldr/2018/2/1/16954950/elon-musk-flamethrowers-sold-out" TargetMode="External"/><Relationship Id="rId18" Type="http://schemas.openxmlformats.org/officeDocument/2006/relationships/hyperlink" Target="https://theconversation.com/elon-musks-starship-may-be-more-moral-catastrophe-than-bold-step-in-space-exploration-12445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theguardian.com/world/2018/sep/09/spanish-flu-pandemic-centenary-first-world-war" TargetMode="External"/><Relationship Id="rId7" Type="http://schemas.openxmlformats.org/officeDocument/2006/relationships/hyperlink" Target="https://www.cnet.com/news/elon-musk-wants-to-preserve-humanity-in-space/?ftag=CAD090e536&amp;bhid=21042762719686224048097372147668" TargetMode="External"/><Relationship Id="rId12" Type="http://schemas.openxmlformats.org/officeDocument/2006/relationships/hyperlink" Target="https://www.salon.com/2018/02/12/the-case-for-nationalizing-elon-musk/" TargetMode="External"/><Relationship Id="rId17" Type="http://schemas.openxmlformats.org/officeDocument/2006/relationships/hyperlink" Target="https://www.newsweek.com/colonizing-other-planets-could-trigger-war-earth-and-ecological-disaster-1226630" TargetMode="External"/><Relationship Id="rId25" Type="http://schemas.openxmlformats.org/officeDocument/2006/relationships/hyperlink" Target="https://www.ncbi.nlm.nih.gov/pmc/articles/PMC6446569/" TargetMode="External"/><Relationship Id="rId2" Type="http://schemas.openxmlformats.org/officeDocument/2006/relationships/styles" Target="styles.xml"/><Relationship Id="rId16" Type="http://schemas.openxmlformats.org/officeDocument/2006/relationships/hyperlink" Target="https://www.sciencehistory.org/distillations/the-folly-of-the-martian-back-up-plan%208-17" TargetMode="External"/><Relationship Id="rId20" Type="http://schemas.openxmlformats.org/officeDocument/2006/relationships/hyperlink" Target="https://www.theguardian.com/science/2020/mar/06/worst-case-thinking-prevent-pandemics-coronavirus-existential-risk" TargetMode="External"/><Relationship Id="rId1" Type="http://schemas.openxmlformats.org/officeDocument/2006/relationships/numbering" Target="numbering.xml"/><Relationship Id="rId6" Type="http://schemas.openxmlformats.org/officeDocument/2006/relationships/hyperlink" Target="https://www.cbsnews.com/news/elon-musk-revises-spacex-mars-plans-hopes-for-flights-2022/" TargetMode="External"/><Relationship Id="rId11" Type="http://schemas.openxmlformats.org/officeDocument/2006/relationships/hyperlink" Target="https://www.cbsnews.com/news/elon-musk-mars-explorers-sxsw-south-by-southwest-austin-texas-today-2018-03-13/" TargetMode="External"/><Relationship Id="rId24" Type="http://schemas.openxmlformats.org/officeDocument/2006/relationships/hyperlink" Target="http://thespacereview.com/article/3155/1" TargetMode="External"/><Relationship Id="rId5" Type="http://schemas.openxmlformats.org/officeDocument/2006/relationships/hyperlink" Target="https://www.independent.co.uk/voices/bezos-musk-branson-space-billionaires-b1886741.html" TargetMode="External"/><Relationship Id="rId15" Type="http://schemas.openxmlformats.org/officeDocument/2006/relationships/hyperlink" Target="https://www.theguardian.com/science/blog/2018/aug/28/the-case-against-mars-colonisation%208-28" TargetMode="External"/><Relationship Id="rId23" Type="http://schemas.openxmlformats.org/officeDocument/2006/relationships/hyperlink" Target="https://www.open.ac.uk/research-groups/astrobiology/blog/space-resource-need-multilateralism-outer-space" TargetMode="External"/><Relationship Id="rId10" Type="http://schemas.openxmlformats.org/officeDocument/2006/relationships/hyperlink" Target="http://wallstreetonparade.com/2018/03/this-is-not-normal-markets-elon-musk-and-donald-trump/" TargetMode="External"/><Relationship Id="rId19" Type="http://schemas.openxmlformats.org/officeDocument/2006/relationships/hyperlink" Target="https://www.theguardian.com/science/blog/2018/aug/28/the-case-against-mars-colonisation%208-28" TargetMode="External"/><Relationship Id="rId4" Type="http://schemas.openxmlformats.org/officeDocument/2006/relationships/webSettings" Target="webSettings.xml"/><Relationship Id="rId9" Type="http://schemas.openxmlformats.org/officeDocument/2006/relationships/hyperlink" Target="http://inthesetimes.com/working/entry/20899/elon-musk-spacex-tesla-falcon-heavy-launch" TargetMode="External"/><Relationship Id="rId14" Type="http://schemas.openxmlformats.org/officeDocument/2006/relationships/hyperlink" Target="https://www.prio.org/Publications/Publication/?x=10538" TargetMode="External"/><Relationship Id="rId22" Type="http://schemas.openxmlformats.org/officeDocument/2006/relationships/hyperlink" Target="https://www.theguardian.com/world/2018/sep/09/spanish-flu-pandemic-centenary-first-world-wa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14882</Words>
  <Characters>84833</Characters>
  <Application>Microsoft Office Word</Application>
  <DocSecurity>0</DocSecurity>
  <Lines>706</Lines>
  <Paragraphs>199</Paragraphs>
  <ScaleCrop>false</ScaleCrop>
  <Company/>
  <LinksUpToDate>false</LinksUpToDate>
  <CharactersWithSpaces>99516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2022-02-20T21:13:00Z</dcterms:created>
  <dcterms:modified xsi:type="dcterms:W3CDTF">2022-02-20T21:13:00Z</dcterms:modified>
</cp:coreProperties>
</file>