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DD98D" w14:textId="77777777" w:rsidR="00C13D6C" w:rsidRPr="00C13D6C" w:rsidRDefault="00C13D6C" w:rsidP="00C13D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SimSun" w:cs="Times New Roman"/>
          <w:b/>
          <w:sz w:val="52"/>
          <w:szCs w:val="32"/>
        </w:rPr>
      </w:pPr>
      <w:r w:rsidRPr="00C13D6C">
        <w:rPr>
          <w:rFonts w:eastAsia="SimSun" w:cs="Times New Roman"/>
          <w:b/>
          <w:sz w:val="52"/>
          <w:szCs w:val="32"/>
        </w:rPr>
        <w:t>1AC</w:t>
      </w:r>
    </w:p>
    <w:p w14:paraId="102FBE88" w14:textId="77777777" w:rsidR="00C13D6C" w:rsidRPr="00C13D6C" w:rsidRDefault="00C13D6C" w:rsidP="00C13D6C">
      <w:pPr>
        <w:keepNext/>
        <w:keepLines/>
        <w:pageBreakBefore/>
        <w:spacing w:before="40" w:after="0"/>
        <w:jc w:val="center"/>
        <w:outlineLvl w:val="1"/>
        <w:rPr>
          <w:rFonts w:eastAsia="MS Gothic" w:cs="Times New Roman"/>
          <w:b/>
          <w:sz w:val="44"/>
          <w:szCs w:val="26"/>
          <w:u w:val="double"/>
        </w:rPr>
      </w:pPr>
      <w:r w:rsidRPr="00C13D6C">
        <w:rPr>
          <w:rFonts w:eastAsia="MS Gothic" w:cs="Times New Roman"/>
          <w:b/>
          <w:sz w:val="44"/>
          <w:szCs w:val="26"/>
          <w:u w:val="double"/>
        </w:rPr>
        <w:t>Mars</w:t>
      </w:r>
    </w:p>
    <w:p w14:paraId="12AD25C0" w14:textId="77777777" w:rsidR="00C13D6C" w:rsidRPr="00C13D6C" w:rsidRDefault="00C13D6C" w:rsidP="00C13D6C">
      <w:pPr>
        <w:keepNext/>
        <w:keepLines/>
        <w:spacing w:before="40" w:after="0"/>
        <w:outlineLvl w:val="3"/>
        <w:rPr>
          <w:rFonts w:eastAsia="MS Gothic" w:cs="Times New Roman"/>
          <w:b/>
          <w:iCs/>
          <w:sz w:val="26"/>
        </w:rPr>
      </w:pPr>
      <w:r w:rsidRPr="00C13D6C">
        <w:rPr>
          <w:rFonts w:eastAsia="MS Gothic" w:cs="Times New Roman"/>
          <w:b/>
          <w:iCs/>
          <w:sz w:val="26"/>
        </w:rPr>
        <w:t>Plan: The appropriation of Mars by private entities is unjust.</w:t>
      </w:r>
    </w:p>
    <w:p w14:paraId="178DEF06" w14:textId="77777777" w:rsidR="00C13D6C" w:rsidRPr="00C13D6C" w:rsidRDefault="00C13D6C" w:rsidP="00C13D6C">
      <w:pPr>
        <w:keepNext/>
        <w:keepLines/>
        <w:pageBreakBefore/>
        <w:spacing w:before="40" w:after="0"/>
        <w:jc w:val="center"/>
        <w:outlineLvl w:val="2"/>
        <w:rPr>
          <w:rFonts w:eastAsia="MS Gothic" w:cs="Times New Roman"/>
          <w:b/>
          <w:sz w:val="32"/>
          <w:szCs w:val="24"/>
          <w:u w:val="single"/>
        </w:rPr>
      </w:pPr>
      <w:r w:rsidRPr="00C13D6C">
        <w:rPr>
          <w:rFonts w:eastAsia="MS Gothic" w:cs="Times New Roman"/>
          <w:b/>
          <w:sz w:val="32"/>
          <w:szCs w:val="24"/>
          <w:u w:val="single"/>
        </w:rPr>
        <w:t>Colonization</w:t>
      </w:r>
    </w:p>
    <w:p w14:paraId="3B177C77" w14:textId="77777777" w:rsidR="00C13D6C" w:rsidRPr="00C13D6C" w:rsidRDefault="00C13D6C" w:rsidP="00C13D6C">
      <w:pPr>
        <w:keepNext/>
        <w:keepLines/>
        <w:spacing w:before="40" w:after="0"/>
        <w:outlineLvl w:val="3"/>
        <w:rPr>
          <w:rFonts w:eastAsia="MS Gothic" w:cs="Times New Roman"/>
          <w:b/>
          <w:iCs/>
          <w:sz w:val="26"/>
        </w:rPr>
      </w:pPr>
      <w:r w:rsidRPr="00C13D6C">
        <w:rPr>
          <w:rFonts w:eastAsia="MS Gothic" w:cs="Times New Roman"/>
          <w:b/>
          <w:iCs/>
          <w:sz w:val="26"/>
        </w:rPr>
        <w:t>The pursuit of Mars colonization is actively harmful even though it won’t happen – legitimates and sanitizes the activity of the ultra-rich</w:t>
      </w:r>
    </w:p>
    <w:p w14:paraId="0F0EBF6B" w14:textId="77777777" w:rsidR="00C13D6C" w:rsidRPr="00C13D6C" w:rsidRDefault="00C13D6C" w:rsidP="00C13D6C">
      <w:pPr>
        <w:rPr>
          <w:rFonts w:eastAsia="Cambria"/>
          <w:b/>
          <w:bCs/>
          <w:sz w:val="26"/>
        </w:rPr>
      </w:pPr>
      <w:r w:rsidRPr="00C13D6C">
        <w:rPr>
          <w:rFonts w:eastAsia="Cambria"/>
          <w:b/>
          <w:bCs/>
          <w:sz w:val="26"/>
        </w:rPr>
        <w:t>Kern 21</w:t>
      </w:r>
    </w:p>
    <w:p w14:paraId="43D22BB6" w14:textId="77777777" w:rsidR="00C13D6C" w:rsidRPr="00C13D6C" w:rsidRDefault="00C13D6C" w:rsidP="00C13D6C">
      <w:pPr>
        <w:rPr>
          <w:rFonts w:eastAsia="Cambria"/>
          <w:sz w:val="16"/>
        </w:rPr>
      </w:pPr>
      <w:r w:rsidRPr="00C13D6C">
        <w:rPr>
          <w:rFonts w:eastAsia="Cambria"/>
          <w:sz w:val="16"/>
        </w:rPr>
        <w:t xml:space="preserve">(Sim, </w:t>
      </w:r>
      <w:hyperlink r:id="rId5" w:history="1">
        <w:r w:rsidRPr="00C13D6C">
          <w:rPr>
            <w:rFonts w:eastAsia="Cambria"/>
            <w:sz w:val="16"/>
          </w:rPr>
          <w:t>https://www.independent.co.uk/voices/bezos-musk-branson-space-billionaires-b1886741.html</w:t>
        </w:r>
      </w:hyperlink>
      <w:r w:rsidRPr="00C13D6C">
        <w:rPr>
          <w:rFonts w:eastAsia="Cambria"/>
          <w:sz w:val="16"/>
        </w:rPr>
        <w:t>, 7-19)</w:t>
      </w:r>
    </w:p>
    <w:p w14:paraId="70E3B5AA" w14:textId="77777777" w:rsidR="00C13D6C" w:rsidRPr="00C13D6C" w:rsidRDefault="00C13D6C" w:rsidP="00C13D6C">
      <w:pPr>
        <w:rPr>
          <w:rFonts w:eastAsia="Cambria"/>
        </w:rPr>
      </w:pPr>
      <w:r w:rsidRPr="00C13D6C">
        <w:rPr>
          <w:rFonts w:eastAsia="Cambria"/>
          <w:sz w:val="16"/>
        </w:rPr>
        <w:t xml:space="preserve">Last weekend, Richard </w:t>
      </w:r>
      <w:r w:rsidRPr="00C13D6C">
        <w:rPr>
          <w:rFonts w:eastAsia="Cambria"/>
          <w:u w:val="single"/>
        </w:rPr>
        <w:t>Branson described his bounce</w:t>
      </w:r>
      <w:r w:rsidRPr="00C13D6C">
        <w:rPr>
          <w:rFonts w:eastAsia="Cambria"/>
          <w:sz w:val="16"/>
        </w:rPr>
        <w:t xml:space="preserve"> up to low-earth orbit </w:t>
      </w:r>
      <w:r w:rsidRPr="00C13D6C">
        <w:rPr>
          <w:rFonts w:eastAsia="Cambria"/>
          <w:u w:val="single"/>
        </w:rPr>
        <w:t>as making space “more accessible to all.</w:t>
      </w:r>
      <w:r w:rsidRPr="00C13D6C">
        <w:rPr>
          <w:rFonts w:eastAsia="Cambria"/>
          <w:sz w:val="16"/>
        </w:rPr>
        <w:t xml:space="preserve">” </w:t>
      </w:r>
      <w:r w:rsidRPr="00C13D6C">
        <w:rPr>
          <w:rFonts w:eastAsia="Cambria"/>
          <w:b/>
          <w:iCs/>
          <w:u w:val="single"/>
        </w:rPr>
        <w:t>It’s laughably ironic for a billionaire to co-opt the language of inclusivity to describe the privatization of space flight.</w:t>
      </w:r>
      <w:r w:rsidRPr="00C13D6C">
        <w:rPr>
          <w:rFonts w:eastAsia="Cambria"/>
          <w:sz w:val="16"/>
        </w:rPr>
        <w:t xml:space="preserve"> However, mainstream media shared the speech far and wide, largely uncritically, with few journalists pointing out that this carnival ride for the uber-rich was funded with over $200 million dollars in taxpayer subsidies. None that I saw credited Chanda Prescod-Weinstein, the Black feminist astrophysicist whose line Branson reflected, and whose idea of making space accessible to all starts with social justice on earth. With this speech, </w:t>
      </w:r>
      <w:r w:rsidRPr="00C13D6C">
        <w:rPr>
          <w:rFonts w:eastAsia="Cambria"/>
          <w:u w:val="single"/>
        </w:rPr>
        <w:t xml:space="preserve">Branson added to the chorus of </w:t>
      </w:r>
      <w:r w:rsidRPr="00C13D6C">
        <w:rPr>
          <w:rFonts w:eastAsia="Cambria"/>
          <w:highlight w:val="green"/>
          <w:u w:val="single"/>
        </w:rPr>
        <w:t>billionaires</w:t>
      </w:r>
      <w:r w:rsidRPr="00C13D6C">
        <w:rPr>
          <w:rFonts w:eastAsia="Cambria"/>
          <w:u w:val="single"/>
        </w:rPr>
        <w:t xml:space="preserve"> </w:t>
      </w:r>
      <w:r w:rsidRPr="00C13D6C">
        <w:rPr>
          <w:rFonts w:eastAsia="Cambria"/>
          <w:highlight w:val="green"/>
          <w:u w:val="single"/>
        </w:rPr>
        <w:t xml:space="preserve">using </w:t>
      </w:r>
      <w:r w:rsidRPr="00C13D6C">
        <w:rPr>
          <w:rFonts w:eastAsia="Cambria"/>
          <w:b/>
          <w:iCs/>
          <w:highlight w:val="green"/>
          <w:u w:val="single"/>
        </w:rPr>
        <w:t xml:space="preserve">science fiction fantasies to sell us on their </w:t>
      </w:r>
      <w:r w:rsidRPr="00C13D6C">
        <w:rPr>
          <w:rFonts w:eastAsia="Cambria"/>
          <w:b/>
          <w:iCs/>
          <w:u w:val="single"/>
        </w:rPr>
        <w:t xml:space="preserve">vanity </w:t>
      </w:r>
      <w:r w:rsidRPr="00C13D6C">
        <w:rPr>
          <w:rFonts w:eastAsia="Cambria"/>
          <w:b/>
          <w:iCs/>
          <w:highlight w:val="green"/>
          <w:u w:val="single"/>
        </w:rPr>
        <w:t>space programs</w:t>
      </w:r>
      <w:r w:rsidRPr="00C13D6C">
        <w:rPr>
          <w:rFonts w:eastAsia="Cambria"/>
          <w:sz w:val="16"/>
        </w:rPr>
        <w:t xml:space="preserve">. Jeff Bezos will likely treat us to more high-minded speechifying in advance of his launch on Tuesday. He has described Blue Origin’s mission as necessary to avoid putting a limit on energy usage per capita on Earth. Basically, </w:t>
      </w:r>
      <w:proofErr w:type="gramStart"/>
      <w:r w:rsidRPr="00C13D6C">
        <w:rPr>
          <w:rFonts w:eastAsia="Cambria"/>
          <w:u w:val="single"/>
        </w:rPr>
        <w:t>in order to</w:t>
      </w:r>
      <w:proofErr w:type="gramEnd"/>
      <w:r w:rsidRPr="00C13D6C">
        <w:rPr>
          <w:rFonts w:eastAsia="Cambria"/>
          <w:u w:val="single"/>
        </w:rPr>
        <w:t xml:space="preserve"> avoid learning to live sustainably here, we must go up to space so we can keep exploiting the hell out of whatever we find up there. </w:t>
      </w:r>
      <w:r w:rsidRPr="00C13D6C">
        <w:rPr>
          <w:rFonts w:eastAsia="Cambria"/>
          <w:sz w:val="16"/>
        </w:rPr>
        <w:t xml:space="preserve">As SpaceX’s Elon Musk has said, “We don’t want to be one of those single planet species, we want to be a multi-planet species”. Never mind that we’ve found zero evidence of any kind of life on other planets, let alone intelligent life, let alone intelligent life spread across multiple planets; </w:t>
      </w:r>
      <w:r w:rsidRPr="00C13D6C">
        <w:rPr>
          <w:rFonts w:eastAsia="Cambria"/>
          <w:u w:val="single"/>
        </w:rPr>
        <w:t xml:space="preserve">Musk’s rhetoric echoes a </w:t>
      </w:r>
      <w:proofErr w:type="gramStart"/>
      <w:r w:rsidRPr="00C13D6C">
        <w:rPr>
          <w:rFonts w:eastAsia="Cambria"/>
          <w:u w:val="single"/>
        </w:rPr>
        <w:t>commonly-held</w:t>
      </w:r>
      <w:proofErr w:type="gramEnd"/>
      <w:r w:rsidRPr="00C13D6C">
        <w:rPr>
          <w:rFonts w:eastAsia="Cambria"/>
          <w:u w:val="single"/>
        </w:rPr>
        <w:t xml:space="preserve"> belief that space colonization is an inevitability, that it’s our destiny. </w:t>
      </w:r>
      <w:r w:rsidRPr="00C13D6C">
        <w:rPr>
          <w:rFonts w:eastAsia="Cambria"/>
          <w:b/>
          <w:iCs/>
          <w:highlight w:val="green"/>
          <w:u w:val="single"/>
        </w:rPr>
        <w:t xml:space="preserve">We should be wary </w:t>
      </w:r>
      <w:r w:rsidRPr="00C13D6C">
        <w:rPr>
          <w:rFonts w:eastAsia="Cambria"/>
          <w:b/>
          <w:iCs/>
          <w:u w:val="single"/>
        </w:rPr>
        <w:t xml:space="preserve">when rich people say </w:t>
      </w:r>
      <w:r w:rsidRPr="00C13D6C">
        <w:rPr>
          <w:rFonts w:eastAsia="Cambria"/>
          <w:b/>
          <w:iCs/>
          <w:highlight w:val="green"/>
          <w:u w:val="single"/>
        </w:rPr>
        <w:t>that colonization is our destiny</w:t>
      </w:r>
      <w:r w:rsidRPr="00C13D6C">
        <w:rPr>
          <w:rFonts w:eastAsia="Cambria"/>
          <w:sz w:val="16"/>
        </w:rPr>
        <w:t xml:space="preserve">. </w:t>
      </w:r>
      <w:r w:rsidRPr="00C13D6C">
        <w:rPr>
          <w:rFonts w:eastAsia="Cambria"/>
          <w:u w:val="single"/>
        </w:rPr>
        <w:t xml:space="preserve">That rhetoric </w:t>
      </w:r>
      <w:r w:rsidRPr="00C13D6C">
        <w:rPr>
          <w:rFonts w:eastAsia="Cambria"/>
          <w:highlight w:val="green"/>
          <w:u w:val="single"/>
        </w:rPr>
        <w:t xml:space="preserve">sounds </w:t>
      </w:r>
      <w:r w:rsidRPr="00C13D6C">
        <w:rPr>
          <w:rFonts w:eastAsia="Cambria"/>
          <w:u w:val="single"/>
        </w:rPr>
        <w:t xml:space="preserve">awfully </w:t>
      </w:r>
      <w:proofErr w:type="gramStart"/>
      <w:r w:rsidRPr="00C13D6C">
        <w:rPr>
          <w:rFonts w:eastAsia="Cambria"/>
          <w:highlight w:val="green"/>
          <w:u w:val="single"/>
        </w:rPr>
        <w:t>similar to</w:t>
      </w:r>
      <w:proofErr w:type="gramEnd"/>
      <w:r w:rsidRPr="00C13D6C">
        <w:rPr>
          <w:rFonts w:eastAsia="Cambria"/>
          <w:highlight w:val="green"/>
          <w:u w:val="single"/>
        </w:rPr>
        <w:t xml:space="preserve"> Manifest Destiny</w:t>
      </w:r>
      <w:r w:rsidRPr="00C13D6C">
        <w:rPr>
          <w:rFonts w:eastAsia="Cambria"/>
          <w:u w:val="single"/>
        </w:rPr>
        <w:t xml:space="preserve">, which provided greedy men a </w:t>
      </w:r>
      <w:r w:rsidRPr="00C13D6C">
        <w:rPr>
          <w:rFonts w:eastAsia="Cambria"/>
          <w:highlight w:val="green"/>
          <w:u w:val="single"/>
        </w:rPr>
        <w:t xml:space="preserve">moral pretense to commit </w:t>
      </w:r>
      <w:r w:rsidRPr="00C13D6C">
        <w:rPr>
          <w:rFonts w:eastAsia="Cambria"/>
          <w:b/>
          <w:iCs/>
          <w:u w:val="single"/>
        </w:rPr>
        <w:t xml:space="preserve">a lot of </w:t>
      </w:r>
      <w:r w:rsidRPr="00C13D6C">
        <w:rPr>
          <w:rFonts w:eastAsia="Cambria"/>
          <w:b/>
          <w:iCs/>
          <w:highlight w:val="green"/>
          <w:u w:val="single"/>
        </w:rPr>
        <w:t>atrocities</w:t>
      </w:r>
      <w:r w:rsidRPr="00C13D6C">
        <w:rPr>
          <w:rFonts w:eastAsia="Cambria"/>
          <w:b/>
          <w:iCs/>
          <w:u w:val="single"/>
        </w:rPr>
        <w:t>.</w:t>
      </w:r>
      <w:r w:rsidRPr="00C13D6C">
        <w:rPr>
          <w:rFonts w:eastAsia="Cambria"/>
          <w:u w:val="single"/>
        </w:rPr>
        <w:t xml:space="preserve"> </w:t>
      </w:r>
      <w:r w:rsidRPr="00C13D6C">
        <w:rPr>
          <w:rFonts w:eastAsia="Cambria"/>
          <w:sz w:val="16"/>
        </w:rPr>
        <w:t xml:space="preserve">I recently wrote a viral Twitter-thread-turned-essay about the enormous challenges of sustaining life in space, and why we’re not going to see lunar colonies anytime soon. But </w:t>
      </w:r>
      <w:r w:rsidRPr="00C13D6C">
        <w:rPr>
          <w:rFonts w:eastAsia="Calibri"/>
          <w:b/>
          <w:iCs/>
          <w:highlight w:val="green"/>
          <w:u w:val="single"/>
        </w:rPr>
        <w:t xml:space="preserve">just because </w:t>
      </w:r>
      <w:r w:rsidRPr="00C13D6C">
        <w:rPr>
          <w:rFonts w:eastAsia="Calibri"/>
          <w:b/>
          <w:iCs/>
          <w:u w:val="single"/>
        </w:rPr>
        <w:t xml:space="preserve">these </w:t>
      </w:r>
      <w:r w:rsidRPr="00C13D6C">
        <w:rPr>
          <w:rFonts w:eastAsia="Calibri"/>
          <w:b/>
          <w:iCs/>
          <w:highlight w:val="green"/>
          <w:u w:val="single"/>
        </w:rPr>
        <w:t>billionaires won’t succeed</w:t>
      </w:r>
      <w:r w:rsidRPr="00C13D6C">
        <w:rPr>
          <w:rFonts w:eastAsia="Calibri"/>
          <w:b/>
          <w:iCs/>
          <w:u w:val="single"/>
        </w:rPr>
        <w:t xml:space="preserve"> in establishing exoplanetary colonies in their lifetimes </w:t>
      </w:r>
      <w:r w:rsidRPr="00C13D6C">
        <w:rPr>
          <w:rFonts w:eastAsia="Calibri"/>
          <w:b/>
          <w:iCs/>
          <w:highlight w:val="green"/>
          <w:u w:val="single"/>
        </w:rPr>
        <w:t>doesn’t mean their pursuit of them isn’t harmful</w:t>
      </w:r>
      <w:r w:rsidRPr="00C13D6C">
        <w:rPr>
          <w:rFonts w:eastAsia="Calibri"/>
          <w:b/>
          <w:iCs/>
          <w:u w:val="single"/>
        </w:rPr>
        <w:t xml:space="preserve">. </w:t>
      </w:r>
      <w:r w:rsidRPr="00C13D6C">
        <w:rPr>
          <w:rFonts w:eastAsia="Cambria"/>
          <w:u w:val="single"/>
        </w:rPr>
        <w:t xml:space="preserve">Bezos, Branson, and Musk have sold the public on their space programs, and as a result, </w:t>
      </w:r>
      <w:r w:rsidRPr="00C13D6C">
        <w:rPr>
          <w:rFonts w:eastAsia="Cambria"/>
          <w:b/>
          <w:iCs/>
          <w:highlight w:val="green"/>
          <w:u w:val="single"/>
        </w:rPr>
        <w:t xml:space="preserve">we’re giving them </w:t>
      </w:r>
      <w:r w:rsidRPr="00C13D6C">
        <w:rPr>
          <w:rFonts w:eastAsia="Cambria"/>
          <w:b/>
          <w:iCs/>
          <w:u w:val="single"/>
        </w:rPr>
        <w:t>a lot of our wealth</w:t>
      </w:r>
      <w:r w:rsidRPr="00C13D6C">
        <w:rPr>
          <w:rFonts w:eastAsia="Cambria"/>
          <w:sz w:val="16"/>
        </w:rPr>
        <w:t xml:space="preserve"> – </w:t>
      </w:r>
      <w:r w:rsidRPr="00C13D6C">
        <w:rPr>
          <w:rFonts w:eastAsia="Cambria"/>
          <w:highlight w:val="green"/>
          <w:u w:val="single"/>
        </w:rPr>
        <w:t xml:space="preserve">billions </w:t>
      </w:r>
      <w:r w:rsidRPr="00C13D6C">
        <w:rPr>
          <w:rFonts w:eastAsia="Cambria"/>
          <w:u w:val="single"/>
        </w:rPr>
        <w:t xml:space="preserve">of dollars </w:t>
      </w:r>
      <w:r w:rsidRPr="00C13D6C">
        <w:rPr>
          <w:rFonts w:eastAsia="Cambria"/>
          <w:highlight w:val="green"/>
          <w:u w:val="single"/>
        </w:rPr>
        <w:t>of taxpayer money and</w:t>
      </w:r>
      <w:r w:rsidRPr="00C13D6C">
        <w:rPr>
          <w:rFonts w:eastAsia="Cambria"/>
          <w:u w:val="single"/>
        </w:rPr>
        <w:t xml:space="preserve"> billions in </w:t>
      </w:r>
      <w:r w:rsidRPr="00C13D6C">
        <w:rPr>
          <w:rFonts w:eastAsia="Cambria"/>
          <w:highlight w:val="green"/>
          <w:u w:val="single"/>
        </w:rPr>
        <w:t>personal investments</w:t>
      </w:r>
      <w:r w:rsidRPr="00C13D6C">
        <w:rPr>
          <w:rFonts w:eastAsia="Cambria"/>
          <w:sz w:val="16"/>
        </w:rPr>
        <w:t xml:space="preserve">. What’s more, </w:t>
      </w:r>
      <w:r w:rsidRPr="00C13D6C">
        <w:rPr>
          <w:rFonts w:eastAsia="Cambria"/>
          <w:u w:val="single"/>
        </w:rPr>
        <w:t>the global economic system is rigged so that a guy like Bezos can become a hundred-billionaire</w:t>
      </w:r>
      <w:r w:rsidRPr="00C13D6C">
        <w:rPr>
          <w:rFonts w:eastAsia="Cambria"/>
          <w:sz w:val="16"/>
        </w:rPr>
        <w:t xml:space="preserve"> while profiting off the labor of over a million employees, some working for poverty wages, who piss in bottles to meet quotas and sometimes die at work. </w:t>
      </w:r>
      <w:r w:rsidRPr="00C13D6C">
        <w:rPr>
          <w:rFonts w:eastAsia="Cambria"/>
          <w:u w:val="single"/>
        </w:rPr>
        <w:t xml:space="preserve">Meanwhile, the activities of the </w:t>
      </w:r>
      <w:r w:rsidRPr="00C13D6C">
        <w:rPr>
          <w:rFonts w:eastAsia="Cambria"/>
          <w:highlight w:val="green"/>
          <w:u w:val="single"/>
        </w:rPr>
        <w:t xml:space="preserve">corporations </w:t>
      </w:r>
      <w:r w:rsidRPr="00C13D6C">
        <w:rPr>
          <w:rFonts w:eastAsia="Cambria"/>
          <w:u w:val="single"/>
        </w:rPr>
        <w:t xml:space="preserve">that create these billionaires </w:t>
      </w:r>
      <w:r w:rsidRPr="00C13D6C">
        <w:rPr>
          <w:rFonts w:eastAsia="Cambria"/>
          <w:highlight w:val="green"/>
          <w:u w:val="single"/>
        </w:rPr>
        <w:t xml:space="preserve">are </w:t>
      </w:r>
      <w:r w:rsidRPr="00C13D6C">
        <w:rPr>
          <w:rFonts w:eastAsia="Cambria"/>
          <w:b/>
          <w:iCs/>
          <w:highlight w:val="green"/>
          <w:u w:val="single"/>
        </w:rPr>
        <w:t>ravaging the only habitable</w:t>
      </w:r>
      <w:r w:rsidRPr="00C13D6C">
        <w:rPr>
          <w:rFonts w:eastAsia="Cambria"/>
          <w:highlight w:val="green"/>
          <w:u w:val="single"/>
        </w:rPr>
        <w:t xml:space="preserve"> planet </w:t>
      </w:r>
      <w:r w:rsidRPr="00C13D6C">
        <w:rPr>
          <w:rFonts w:eastAsia="Cambria"/>
          <w:u w:val="single"/>
        </w:rPr>
        <w:t>we’ve got</w:t>
      </w:r>
      <w:r w:rsidRPr="00C13D6C">
        <w:rPr>
          <w:rFonts w:eastAsia="Cambria"/>
          <w:sz w:val="16"/>
        </w:rPr>
        <w:t xml:space="preserve">. </w:t>
      </w:r>
      <w:r w:rsidRPr="00C13D6C">
        <w:rPr>
          <w:rFonts w:eastAsia="Cambria"/>
          <w:u w:val="single"/>
        </w:rPr>
        <w:t xml:space="preserve">But because our neo-feudal lords have </w:t>
      </w:r>
      <w:r w:rsidRPr="00C13D6C">
        <w:rPr>
          <w:rFonts w:eastAsia="Cambria"/>
          <w:highlight w:val="green"/>
          <w:u w:val="single"/>
        </w:rPr>
        <w:t xml:space="preserve">sold us on a </w:t>
      </w:r>
      <w:r w:rsidRPr="00C13D6C">
        <w:rPr>
          <w:rFonts w:eastAsia="Cambria"/>
          <w:b/>
          <w:iCs/>
          <w:highlight w:val="green"/>
          <w:u w:val="single"/>
        </w:rPr>
        <w:t>science-fiction fantasy</w:t>
      </w:r>
      <w:r w:rsidRPr="00C13D6C">
        <w:rPr>
          <w:rFonts w:eastAsia="Cambria"/>
          <w:u w:val="single"/>
        </w:rPr>
        <w:t xml:space="preserve">, </w:t>
      </w:r>
      <w:r w:rsidRPr="00C13D6C">
        <w:rPr>
          <w:rFonts w:eastAsia="Cambria"/>
          <w:highlight w:val="green"/>
          <w:u w:val="single"/>
        </w:rPr>
        <w:t xml:space="preserve">many look up to them as heroes </w:t>
      </w:r>
      <w:r w:rsidRPr="00C13D6C">
        <w:rPr>
          <w:rFonts w:eastAsia="Cambria"/>
          <w:u w:val="single"/>
        </w:rPr>
        <w:t xml:space="preserve">rather than decrying their </w:t>
      </w:r>
      <w:r w:rsidRPr="00C13D6C">
        <w:rPr>
          <w:rFonts w:eastAsia="Cambria"/>
          <w:b/>
          <w:iCs/>
          <w:u w:val="single"/>
        </w:rPr>
        <w:t>obscene and ill-gotten wealth.</w:t>
      </w:r>
      <w:r w:rsidRPr="00C13D6C">
        <w:rPr>
          <w:rFonts w:eastAsia="Cambria"/>
          <w:u w:val="single"/>
        </w:rPr>
        <w:t xml:space="preserve"> </w:t>
      </w:r>
      <w:r w:rsidRPr="00C13D6C">
        <w:rPr>
          <w:rFonts w:eastAsia="Cambria"/>
          <w:sz w:val="16"/>
        </w:rPr>
        <w:t xml:space="preserve">Look, I love science fiction. I’m a sci-fi writer and a lifelong Trekkie. But I’m starting to realize that </w:t>
      </w:r>
      <w:r w:rsidRPr="00C13D6C">
        <w:rPr>
          <w:rFonts w:eastAsia="Cambria"/>
          <w:u w:val="single"/>
        </w:rPr>
        <w:t>a public which consumes so much science fiction and so little science fact is dangerous</w:t>
      </w:r>
      <w:r w:rsidRPr="00C13D6C">
        <w:rPr>
          <w:rFonts w:eastAsia="Cambria"/>
          <w:sz w:val="16"/>
        </w:rPr>
        <w:t xml:space="preserve">. Just because you watched Matt Damon live on Mars for a year in a movie with convincing graphics doesn’t mean that Elon Musk is on the verge of building a colony there. But when he says he’s going to Mars in six years, there are legions of Musk stans on Twitter who believe him – and his stock soars. </w:t>
      </w:r>
      <w:r w:rsidRPr="00C13D6C">
        <w:rPr>
          <w:rFonts w:eastAsia="Cambria"/>
          <w:u w:val="single"/>
        </w:rPr>
        <w:t xml:space="preserve">One reason we find the fantasy of outer space colonization so irresistible is the </w:t>
      </w:r>
      <w:r w:rsidRPr="00C13D6C">
        <w:rPr>
          <w:rFonts w:eastAsia="Cambria"/>
          <w:b/>
          <w:iCs/>
          <w:u w:val="single"/>
        </w:rPr>
        <w:t>prospect of starting afresh</w:t>
      </w:r>
      <w:r w:rsidRPr="00C13D6C">
        <w:rPr>
          <w:rFonts w:eastAsia="Cambria"/>
          <w:sz w:val="16"/>
        </w:rPr>
        <w:t xml:space="preserve">. </w:t>
      </w:r>
      <w:r w:rsidRPr="00C13D6C">
        <w:rPr>
          <w:rFonts w:eastAsia="Cambria"/>
          <w:u w:val="single"/>
        </w:rPr>
        <w:t>Our global society is enormously complicated, with baked-in bigotries and illogical ways of doing things that seem impossible to untangle here on earth. But on another planet</w:t>
      </w:r>
      <w:r w:rsidRPr="00C13D6C">
        <w:rPr>
          <w:rFonts w:eastAsia="Cambria"/>
          <w:sz w:val="16"/>
        </w:rPr>
        <w:t xml:space="preserve">, so we assume, </w:t>
      </w:r>
      <w:r w:rsidRPr="00C13D6C">
        <w:rPr>
          <w:rFonts w:eastAsia="Cambria"/>
          <w:u w:val="single"/>
        </w:rPr>
        <w:t xml:space="preserve">we could start over and get it right this time. </w:t>
      </w:r>
      <w:r w:rsidRPr="00C13D6C">
        <w:rPr>
          <w:rFonts w:eastAsia="Cambria"/>
          <w:highlight w:val="green"/>
          <w:u w:val="single"/>
        </w:rPr>
        <w:t>Realistically</w:t>
      </w:r>
      <w:r w:rsidRPr="00C13D6C">
        <w:rPr>
          <w:rFonts w:eastAsia="Cambria"/>
          <w:u w:val="single"/>
        </w:rPr>
        <w:t xml:space="preserve">, though, </w:t>
      </w:r>
      <w:r w:rsidRPr="00C13D6C">
        <w:rPr>
          <w:rFonts w:eastAsia="Cambria"/>
          <w:highlight w:val="green"/>
          <w:u w:val="single"/>
        </w:rPr>
        <w:t xml:space="preserve">there’s </w:t>
      </w:r>
      <w:r w:rsidRPr="00C13D6C">
        <w:rPr>
          <w:rFonts w:eastAsia="Cambria"/>
          <w:b/>
          <w:iCs/>
          <w:highlight w:val="green"/>
          <w:u w:val="single"/>
        </w:rPr>
        <w:t>no leaving our messiness behind</w:t>
      </w:r>
      <w:r w:rsidRPr="00C13D6C">
        <w:rPr>
          <w:rFonts w:eastAsia="Cambria"/>
          <w:u w:val="single"/>
        </w:rPr>
        <w:t>,</w:t>
      </w:r>
      <w:r w:rsidRPr="00C13D6C">
        <w:rPr>
          <w:rFonts w:eastAsia="Cambria"/>
          <w:sz w:val="16"/>
        </w:rPr>
        <w:t xml:space="preserve"> no matter how many light-years away we travel. I can’t think of a better illustration for this than the fact that </w:t>
      </w:r>
      <w:r w:rsidRPr="00C13D6C">
        <w:rPr>
          <w:rFonts w:eastAsia="Cambria"/>
          <w:u w:val="single"/>
        </w:rPr>
        <w:t>the moon is already a toilet</w:t>
      </w:r>
      <w:r w:rsidRPr="00C13D6C">
        <w:rPr>
          <w:rFonts w:eastAsia="Cambria"/>
          <w:sz w:val="16"/>
        </w:rPr>
        <w:t xml:space="preserve">. When people think of what astronauts left behind on the moon, they might picture Buzz Aldrin planting an American flag. But I picture all the literal shit we left up there. NASA, unlike any respectable hiker, didn’t value “packing out waste”. The pooping protocol for Apollo astronauts involved wearing adhesive bags stuck to their asses, which notoriously tore out pubic hairs when removed. They sealed the bag – hoping nothing escaped to float around the lunar module – and crushed an antibacterial capsule inside, mushing it around with their poop to prevent a future biohazard. Then they chucked the bag out the airlock. Over the course of the Apollo missions, we planted five flags on the moon and ninety-six bags of human excrement. We also left a plaque on the Lunar Lander reading, “We came in peace for all mankind” – never mind that at the time, the US was carpet-bombing Vietnam and hitting the kids who lived there with napalm. </w:t>
      </w:r>
      <w:r w:rsidRPr="00C13D6C">
        <w:rPr>
          <w:rFonts w:eastAsia="Cambria"/>
          <w:u w:val="single"/>
        </w:rPr>
        <w:t>Anywhere we travel, we’ll be bringing all our shit – literal and figurative – with us. And as any Apollo astronaut can tell you, shit is much easier to deal with on Earth than in space</w:t>
      </w:r>
      <w:r w:rsidRPr="00C13D6C">
        <w:rPr>
          <w:rFonts w:eastAsia="Cambria"/>
          <w:sz w:val="16"/>
        </w:rPr>
        <w:t xml:space="preserve">. </w:t>
      </w:r>
      <w:r w:rsidRPr="00C13D6C">
        <w:rPr>
          <w:rFonts w:eastAsia="Cambria"/>
          <w:b/>
          <w:iCs/>
          <w:u w:val="single"/>
        </w:rPr>
        <w:t>If you care deeply, as I do, about the long-term goals of space science, it’s imperative to put a stop to the world-eating overconsumption that creates billionaires, rather than indulging their pet projects</w:t>
      </w:r>
      <w:r w:rsidRPr="00C13D6C">
        <w:rPr>
          <w:rFonts w:eastAsia="Cambria"/>
          <w:sz w:val="16"/>
        </w:rPr>
        <w:t xml:space="preserve">. For now, </w:t>
      </w:r>
      <w:r w:rsidRPr="00C13D6C">
        <w:rPr>
          <w:rFonts w:eastAsia="Cambria"/>
          <w:highlight w:val="green"/>
          <w:u w:val="single"/>
        </w:rPr>
        <w:t xml:space="preserve">the best thing we could do </w:t>
      </w:r>
      <w:r w:rsidRPr="00C13D6C">
        <w:rPr>
          <w:rFonts w:eastAsia="Cambria"/>
          <w:u w:val="single"/>
        </w:rPr>
        <w:t xml:space="preserve">to ensure humanity’s long-term survival in space </w:t>
      </w:r>
      <w:r w:rsidRPr="00C13D6C">
        <w:rPr>
          <w:rFonts w:eastAsia="Cambria"/>
          <w:highlight w:val="green"/>
          <w:u w:val="single"/>
        </w:rPr>
        <w:t xml:space="preserve">is to </w:t>
      </w:r>
      <w:r w:rsidRPr="00C13D6C">
        <w:rPr>
          <w:rFonts w:eastAsia="Cambria"/>
          <w:b/>
          <w:iCs/>
          <w:highlight w:val="green"/>
          <w:u w:val="single"/>
        </w:rPr>
        <w:t xml:space="preserve">figure out living sustainably </w:t>
      </w:r>
      <w:r w:rsidRPr="00C13D6C">
        <w:rPr>
          <w:rFonts w:eastAsia="Cambria"/>
          <w:b/>
          <w:iCs/>
          <w:u w:val="single"/>
        </w:rPr>
        <w:t xml:space="preserve">here </w:t>
      </w:r>
      <w:r w:rsidRPr="00C13D6C">
        <w:rPr>
          <w:rFonts w:eastAsia="Cambria"/>
          <w:b/>
          <w:iCs/>
          <w:highlight w:val="green"/>
          <w:u w:val="single"/>
        </w:rPr>
        <w:t>on earth</w:t>
      </w:r>
      <w:r w:rsidRPr="00C13D6C">
        <w:rPr>
          <w:rFonts w:eastAsia="Cambria"/>
          <w:b/>
          <w:iCs/>
          <w:u w:val="single"/>
        </w:rPr>
        <w:t>.</w:t>
      </w:r>
      <w:r w:rsidRPr="00C13D6C">
        <w:rPr>
          <w:rFonts w:eastAsia="Cambria"/>
          <w:sz w:val="16"/>
        </w:rPr>
        <w:t xml:space="preserve"> If you’re a sci-fi lover like me, think of it this way: we are already living on a magnificent spaceship uniquely suited to our needs. It is enormous, big enough to bring all our friends and family along. It has excellent gravity and radiation shielding in the form of a breathable atmosphere. It comes with a nearly-unlimited renewable energy source – the Sun – which should last us another billion years before it gets too hot and burns us up.</w:t>
      </w:r>
    </w:p>
    <w:p w14:paraId="6ABD1EB6" w14:textId="77777777" w:rsidR="00C13D6C" w:rsidRPr="00C13D6C" w:rsidRDefault="00C13D6C" w:rsidP="00C13D6C">
      <w:pPr>
        <w:rPr>
          <w:rFonts w:eastAsia="Cambria"/>
          <w:sz w:val="16"/>
        </w:rPr>
      </w:pPr>
    </w:p>
    <w:p w14:paraId="745011F1" w14:textId="77777777" w:rsidR="00C13D6C" w:rsidRPr="00C13D6C" w:rsidRDefault="00C13D6C" w:rsidP="00C13D6C">
      <w:pPr>
        <w:keepNext/>
        <w:keepLines/>
        <w:spacing w:before="40" w:after="0"/>
        <w:outlineLvl w:val="3"/>
        <w:rPr>
          <w:rFonts w:eastAsia="MS Gothic" w:cs="Times New Roman"/>
          <w:b/>
          <w:iCs/>
          <w:sz w:val="26"/>
        </w:rPr>
      </w:pPr>
      <w:r w:rsidRPr="00C13D6C">
        <w:rPr>
          <w:rFonts w:eastAsia="MS Gothic" w:cs="Times New Roman"/>
          <w:b/>
          <w:iCs/>
          <w:sz w:val="26"/>
        </w:rPr>
        <w:t>Private colonization ensures error replication and resources would be better deployed terrestrially</w:t>
      </w:r>
    </w:p>
    <w:p w14:paraId="3ECD44FC" w14:textId="77777777" w:rsidR="00C13D6C" w:rsidRPr="00C13D6C" w:rsidRDefault="00C13D6C" w:rsidP="00C13D6C">
      <w:pPr>
        <w:rPr>
          <w:rFonts w:eastAsia="Cambria"/>
          <w:b/>
          <w:bCs/>
          <w:sz w:val="26"/>
        </w:rPr>
      </w:pPr>
      <w:proofErr w:type="spellStart"/>
      <w:r w:rsidRPr="00C13D6C">
        <w:rPr>
          <w:rFonts w:eastAsia="Cambria"/>
          <w:b/>
          <w:bCs/>
          <w:sz w:val="26"/>
        </w:rPr>
        <w:t>Bharmal</w:t>
      </w:r>
      <w:proofErr w:type="spellEnd"/>
      <w:r w:rsidRPr="00C13D6C">
        <w:rPr>
          <w:rFonts w:eastAsia="Cambria"/>
          <w:b/>
          <w:bCs/>
          <w:sz w:val="26"/>
        </w:rPr>
        <w:t xml:space="preserve"> 18 </w:t>
      </w:r>
    </w:p>
    <w:p w14:paraId="63DC49E4" w14:textId="77777777" w:rsidR="00C13D6C" w:rsidRPr="00C13D6C" w:rsidRDefault="00C13D6C" w:rsidP="00C13D6C">
      <w:pPr>
        <w:rPr>
          <w:rFonts w:eastAsia="Cambria"/>
          <w:sz w:val="16"/>
        </w:rPr>
      </w:pPr>
      <w:r w:rsidRPr="00C13D6C">
        <w:rPr>
          <w:rFonts w:eastAsia="Cambria"/>
          <w:sz w:val="16"/>
        </w:rPr>
        <w:t>(</w:t>
      </w:r>
      <w:proofErr w:type="spellStart"/>
      <w:r w:rsidRPr="00C13D6C">
        <w:rPr>
          <w:rFonts w:eastAsia="Cambria"/>
          <w:sz w:val="16"/>
        </w:rPr>
        <w:t>Zahaan</w:t>
      </w:r>
      <w:proofErr w:type="spellEnd"/>
      <w:r w:rsidRPr="00C13D6C">
        <w:rPr>
          <w:rFonts w:eastAsia="Cambria"/>
          <w:sz w:val="16"/>
        </w:rPr>
        <w:t xml:space="preserve"> works for Google and is a recipient of Nasa’s Exceptional Public Achievement Medal for YouTube Space Lab. </w:t>
      </w:r>
      <w:hyperlink r:id="rId6" w:history="1">
        <w:r w:rsidRPr="00C13D6C">
          <w:rPr>
            <w:rFonts w:eastAsia="Cambria"/>
            <w:sz w:val="16"/>
          </w:rPr>
          <w:t>https://www.theguardian.com/science/blog/2018/aug/28/the-case-against-mars-colonisation 8-28</w:t>
        </w:r>
      </w:hyperlink>
      <w:r w:rsidRPr="00C13D6C">
        <w:rPr>
          <w:rFonts w:eastAsia="Cambria"/>
          <w:sz w:val="16"/>
        </w:rPr>
        <w:t xml:space="preserve">) </w:t>
      </w:r>
    </w:p>
    <w:p w14:paraId="150BA192" w14:textId="77777777" w:rsidR="00C13D6C" w:rsidRPr="00C13D6C" w:rsidRDefault="00C13D6C" w:rsidP="00C13D6C">
      <w:pPr>
        <w:rPr>
          <w:rFonts w:eastAsia="Cambria"/>
          <w:u w:val="single"/>
        </w:rPr>
      </w:pPr>
      <w:r w:rsidRPr="00C13D6C">
        <w:rPr>
          <w:rFonts w:eastAsia="Cambria"/>
          <w:u w:val="single"/>
        </w:rPr>
        <w:t xml:space="preserve">The most </w:t>
      </w:r>
      <w:proofErr w:type="spellStart"/>
      <w:r w:rsidRPr="00C13D6C">
        <w:rPr>
          <w:rFonts w:eastAsia="Cambria"/>
          <w:u w:val="single"/>
        </w:rPr>
        <w:t>polarising</w:t>
      </w:r>
      <w:proofErr w:type="spellEnd"/>
      <w:r w:rsidRPr="00C13D6C">
        <w:rPr>
          <w:rFonts w:eastAsia="Cambria"/>
          <w:u w:val="single"/>
        </w:rPr>
        <w:t xml:space="preserve"> issue in the Mars debate is arguably the tension between those dreaming of a second home and those </w:t>
      </w:r>
      <w:proofErr w:type="spellStart"/>
      <w:r w:rsidRPr="00C13D6C">
        <w:rPr>
          <w:rFonts w:eastAsia="Cambria"/>
          <w:u w:val="single"/>
        </w:rPr>
        <w:t>prioritising</w:t>
      </w:r>
      <w:proofErr w:type="spellEnd"/>
      <w:r w:rsidRPr="00C13D6C">
        <w:rPr>
          <w:rFonts w:eastAsia="Cambria"/>
          <w:u w:val="single"/>
        </w:rPr>
        <w:t xml:space="preserve"> the one we have now. </w:t>
      </w:r>
      <w:r w:rsidRPr="00C13D6C">
        <w:rPr>
          <w:rFonts w:eastAsia="Cambria"/>
          <w:sz w:val="16"/>
        </w:rPr>
        <w:t xml:space="preserve">Before his death, Stephen Hawking made the bleak prediction that humanity only had 100 years left on Earth. </w:t>
      </w:r>
      <w:r w:rsidRPr="00C13D6C">
        <w:rPr>
          <w:rFonts w:eastAsia="Cambria"/>
          <w:u w:val="single"/>
        </w:rPr>
        <w:t>Faced with a growing list of threats</w:t>
      </w:r>
      <w:r w:rsidRPr="00C13D6C">
        <w:rPr>
          <w:rFonts w:eastAsia="Cambria"/>
          <w:sz w:val="16"/>
        </w:rPr>
        <w:t xml:space="preserve"> – climate change, overpopulation, nuclear war – </w:t>
      </w:r>
      <w:r w:rsidRPr="00C13D6C">
        <w:rPr>
          <w:rFonts w:eastAsia="Cambria"/>
          <w:u w:val="single"/>
        </w:rPr>
        <w:t>Hawking believed that we had reached "the point of no return" and had no choice as a species but to become multi-planetary – starting with</w:t>
      </w:r>
      <w:r w:rsidRPr="00C13D6C">
        <w:rPr>
          <w:rFonts w:eastAsia="Cambria"/>
          <w:sz w:val="16"/>
        </w:rPr>
        <w:t xml:space="preserve"> the </w:t>
      </w:r>
      <w:proofErr w:type="spellStart"/>
      <w:r w:rsidRPr="00C13D6C">
        <w:rPr>
          <w:rFonts w:eastAsia="Cambria"/>
          <w:sz w:val="16"/>
        </w:rPr>
        <w:t>colonisation</w:t>
      </w:r>
      <w:proofErr w:type="spellEnd"/>
      <w:r w:rsidRPr="00C13D6C">
        <w:rPr>
          <w:rFonts w:eastAsia="Cambria"/>
          <w:sz w:val="16"/>
        </w:rPr>
        <w:t xml:space="preserve"> of </w:t>
      </w:r>
      <w:r w:rsidRPr="00C13D6C">
        <w:rPr>
          <w:rFonts w:eastAsia="Cambria"/>
          <w:u w:val="single"/>
        </w:rPr>
        <w:t>Mars.</w:t>
      </w:r>
      <w:r w:rsidRPr="00C13D6C">
        <w:rPr>
          <w:rFonts w:eastAsia="Cambria"/>
          <w:sz w:val="16"/>
        </w:rPr>
        <w:t xml:space="preserve"> Elon Musk has also said on numerous occasions that we need a “backup planet” should something apocalyptic – like an asteroid collision – destroy Earth. </w:t>
      </w:r>
      <w:r w:rsidRPr="00C13D6C">
        <w:rPr>
          <w:rFonts w:eastAsia="Cambria"/>
          <w:b/>
          <w:iCs/>
          <w:u w:val="single"/>
        </w:rPr>
        <w:t>However, not everyone agrees</w:t>
      </w:r>
      <w:r w:rsidRPr="00C13D6C">
        <w:rPr>
          <w:rFonts w:eastAsia="Cambria"/>
          <w:sz w:val="16"/>
        </w:rPr>
        <w:t xml:space="preserve">. In the Pew survey mentioned earlier, </w:t>
      </w:r>
      <w:proofErr w:type="gramStart"/>
      <w:r w:rsidRPr="00C13D6C">
        <w:rPr>
          <w:rFonts w:eastAsia="Cambria"/>
          <w:u w:val="single"/>
        </w:rPr>
        <w:t>a majority of</w:t>
      </w:r>
      <w:proofErr w:type="gramEnd"/>
      <w:r w:rsidRPr="00C13D6C">
        <w:rPr>
          <w:rFonts w:eastAsia="Cambria"/>
          <w:u w:val="single"/>
        </w:rPr>
        <w:t xml:space="preserve"> US adults believed that Nasa’s number one priority should be fixing problems on Earth. The </w:t>
      </w:r>
      <w:r w:rsidRPr="00C13D6C">
        <w:rPr>
          <w:rFonts w:eastAsia="Cambria"/>
          <w:highlight w:val="green"/>
          <w:u w:val="single"/>
        </w:rPr>
        <w:t>billions</w:t>
      </w:r>
      <w:r w:rsidRPr="00C13D6C">
        <w:rPr>
          <w:rFonts w:eastAsia="Cambria"/>
          <w:u w:val="single"/>
        </w:rPr>
        <w:t xml:space="preserve"> – if not trillions – of dollars </w:t>
      </w:r>
      <w:r w:rsidRPr="00C13D6C">
        <w:rPr>
          <w:rFonts w:eastAsia="Cambria"/>
          <w:highlight w:val="green"/>
          <w:u w:val="single"/>
        </w:rPr>
        <w:t xml:space="preserve">needed to </w:t>
      </w:r>
      <w:proofErr w:type="spellStart"/>
      <w:r w:rsidRPr="00C13D6C">
        <w:rPr>
          <w:rFonts w:eastAsia="Cambria"/>
          <w:highlight w:val="green"/>
          <w:u w:val="single"/>
        </w:rPr>
        <w:t>colonise</w:t>
      </w:r>
      <w:proofErr w:type="spellEnd"/>
      <w:r w:rsidRPr="00C13D6C">
        <w:rPr>
          <w:rFonts w:eastAsia="Cambria"/>
          <w:highlight w:val="green"/>
          <w:u w:val="single"/>
        </w:rPr>
        <w:t xml:space="preserve"> Mars could</w:t>
      </w:r>
      <w:r w:rsidRPr="00C13D6C">
        <w:rPr>
          <w:rFonts w:eastAsia="Cambria"/>
          <w:u w:val="single"/>
        </w:rPr>
        <w:t>,</w:t>
      </w:r>
      <w:r w:rsidRPr="00C13D6C">
        <w:rPr>
          <w:rFonts w:eastAsia="Cambria"/>
          <w:sz w:val="16"/>
        </w:rPr>
        <w:t xml:space="preserve"> for example, </w:t>
      </w:r>
      <w:r w:rsidRPr="00C13D6C">
        <w:rPr>
          <w:rFonts w:eastAsia="Cambria"/>
          <w:b/>
          <w:iCs/>
          <w:highlight w:val="green"/>
          <w:u w:val="single"/>
        </w:rPr>
        <w:t>be</w:t>
      </w:r>
      <w:r w:rsidRPr="00C13D6C">
        <w:rPr>
          <w:rFonts w:eastAsia="Cambria"/>
          <w:b/>
          <w:iCs/>
          <w:u w:val="single"/>
        </w:rPr>
        <w:t xml:space="preserve"> better </w:t>
      </w:r>
      <w:r w:rsidRPr="00C13D6C">
        <w:rPr>
          <w:rFonts w:eastAsia="Cambria"/>
          <w:b/>
          <w:iCs/>
          <w:highlight w:val="green"/>
          <w:u w:val="single"/>
        </w:rPr>
        <w:t>spent investing in renewable</w:t>
      </w:r>
      <w:r w:rsidRPr="00C13D6C">
        <w:rPr>
          <w:rFonts w:eastAsia="Cambria"/>
          <w:b/>
          <w:iCs/>
          <w:u w:val="single"/>
        </w:rPr>
        <w:t xml:space="preserve"> forms of </w:t>
      </w:r>
      <w:r w:rsidRPr="00C13D6C">
        <w:rPr>
          <w:rFonts w:eastAsia="Cambria"/>
          <w:b/>
          <w:iCs/>
          <w:highlight w:val="green"/>
          <w:u w:val="single"/>
        </w:rPr>
        <w:t>energy</w:t>
      </w:r>
      <w:r w:rsidRPr="00C13D6C">
        <w:rPr>
          <w:rFonts w:eastAsia="Cambria"/>
          <w:b/>
          <w:iCs/>
          <w:u w:val="single"/>
        </w:rPr>
        <w:t xml:space="preserve"> to address climate change </w:t>
      </w:r>
      <w:r w:rsidRPr="00C13D6C">
        <w:rPr>
          <w:rFonts w:eastAsia="Cambria"/>
          <w:b/>
          <w:iCs/>
          <w:highlight w:val="green"/>
          <w:u w:val="single"/>
        </w:rPr>
        <w:t>or strengthening</w:t>
      </w:r>
      <w:r w:rsidRPr="00C13D6C">
        <w:rPr>
          <w:rFonts w:eastAsia="Cambria"/>
          <w:b/>
          <w:iCs/>
          <w:u w:val="single"/>
        </w:rPr>
        <w:t xml:space="preserve"> our planetary </w:t>
      </w:r>
      <w:proofErr w:type="spellStart"/>
      <w:r w:rsidRPr="00C13D6C">
        <w:rPr>
          <w:rFonts w:eastAsia="Cambria"/>
          <w:b/>
          <w:iCs/>
          <w:highlight w:val="green"/>
          <w:u w:val="single"/>
        </w:rPr>
        <w:t>defences</w:t>
      </w:r>
      <w:proofErr w:type="spellEnd"/>
      <w:r w:rsidRPr="00C13D6C">
        <w:rPr>
          <w:rFonts w:eastAsia="Cambria"/>
          <w:b/>
          <w:iCs/>
          <w:highlight w:val="green"/>
          <w:u w:val="single"/>
        </w:rPr>
        <w:t xml:space="preserve"> against asteroid</w:t>
      </w:r>
      <w:r w:rsidRPr="00C13D6C">
        <w:rPr>
          <w:rFonts w:eastAsia="Cambria"/>
          <w:b/>
          <w:iCs/>
          <w:u w:val="single"/>
        </w:rPr>
        <w:t xml:space="preserve"> collisions. </w:t>
      </w:r>
      <w:r w:rsidRPr="00C13D6C">
        <w:rPr>
          <w:rFonts w:eastAsia="Cambria"/>
          <w:sz w:val="16"/>
        </w:rPr>
        <w:t xml:space="preserve">And of course, </w:t>
      </w:r>
      <w:r w:rsidRPr="00C13D6C">
        <w:rPr>
          <w:rFonts w:eastAsia="Cambria"/>
          <w:b/>
          <w:iCs/>
          <w:u w:val="single"/>
        </w:rPr>
        <w:t xml:space="preserve">if we have not figured out how to deal with problems of our own making here on Earth, there is no guarantee that the same fate would not befall Mars colonists. </w:t>
      </w:r>
      <w:r w:rsidRPr="00C13D6C">
        <w:rPr>
          <w:rFonts w:eastAsia="Cambria"/>
          <w:sz w:val="16"/>
        </w:rPr>
        <w:t xml:space="preserve">Furthermore, </w:t>
      </w:r>
      <w:r w:rsidRPr="00C13D6C">
        <w:rPr>
          <w:rFonts w:eastAsia="Cambria"/>
          <w:u w:val="single"/>
        </w:rPr>
        <w:t xml:space="preserve">if something truly horrible were to happen on Earth, it’s </w:t>
      </w:r>
      <w:r w:rsidRPr="00C13D6C">
        <w:rPr>
          <w:rFonts w:eastAsia="Cambria"/>
          <w:highlight w:val="green"/>
          <w:u w:val="single"/>
        </w:rPr>
        <w:t>not clear Mars would</w:t>
      </w:r>
      <w:r w:rsidRPr="00C13D6C">
        <w:rPr>
          <w:rFonts w:eastAsia="Cambria"/>
          <w:u w:val="single"/>
        </w:rPr>
        <w:t xml:space="preserve"> </w:t>
      </w:r>
      <w:proofErr w:type="gramStart"/>
      <w:r w:rsidRPr="00C13D6C">
        <w:rPr>
          <w:rFonts w:eastAsia="Cambria"/>
          <w:u w:val="single"/>
        </w:rPr>
        <w:t xml:space="preserve">actually </w:t>
      </w:r>
      <w:r w:rsidRPr="00C13D6C">
        <w:rPr>
          <w:rFonts w:eastAsia="Cambria"/>
          <w:highlight w:val="green"/>
          <w:u w:val="single"/>
        </w:rPr>
        <w:t>be</w:t>
      </w:r>
      <w:proofErr w:type="gramEnd"/>
      <w:r w:rsidRPr="00C13D6C">
        <w:rPr>
          <w:rFonts w:eastAsia="Cambria"/>
          <w:u w:val="single"/>
        </w:rPr>
        <w:t xml:space="preserve"> an </w:t>
      </w:r>
      <w:r w:rsidRPr="00C13D6C">
        <w:rPr>
          <w:rFonts w:eastAsia="Cambria"/>
          <w:b/>
          <w:iCs/>
          <w:highlight w:val="green"/>
          <w:u w:val="single"/>
        </w:rPr>
        <w:t>effective salvation</w:t>
      </w:r>
      <w:r w:rsidRPr="00C13D6C">
        <w:rPr>
          <w:rFonts w:eastAsia="Cambria"/>
          <w:b/>
          <w:iCs/>
          <w:u w:val="single"/>
        </w:rPr>
        <w:t>.</w:t>
      </w:r>
      <w:r w:rsidRPr="00C13D6C">
        <w:rPr>
          <w:rFonts w:eastAsia="Cambria"/>
          <w:sz w:val="16"/>
        </w:rPr>
        <w:t xml:space="preserve"> </w:t>
      </w:r>
      <w:r w:rsidRPr="00C13D6C">
        <w:rPr>
          <w:rFonts w:eastAsia="Cambria"/>
          <w:u w:val="single"/>
        </w:rPr>
        <w:t xml:space="preserve">Giant </w:t>
      </w:r>
      <w:r w:rsidRPr="00C13D6C">
        <w:rPr>
          <w:rFonts w:eastAsia="Cambria"/>
          <w:highlight w:val="green"/>
          <w:u w:val="single"/>
        </w:rPr>
        <w:t>underground bunkers</w:t>
      </w:r>
      <w:r w:rsidRPr="00C13D6C">
        <w:rPr>
          <w:rFonts w:eastAsia="Cambria"/>
          <w:u w:val="single"/>
        </w:rPr>
        <w:t xml:space="preserve"> on Earth</w:t>
      </w:r>
      <w:r w:rsidRPr="00C13D6C">
        <w:rPr>
          <w:rFonts w:eastAsia="Cambria"/>
          <w:sz w:val="16"/>
        </w:rPr>
        <w:t xml:space="preserve">, for example, </w:t>
      </w:r>
      <w:r w:rsidRPr="00C13D6C">
        <w:rPr>
          <w:rFonts w:eastAsia="Cambria"/>
          <w:b/>
          <w:iCs/>
          <w:highlight w:val="green"/>
          <w:u w:val="single"/>
        </w:rPr>
        <w:t>could protect more people</w:t>
      </w:r>
      <w:r w:rsidRPr="00C13D6C">
        <w:rPr>
          <w:rFonts w:eastAsia="Cambria"/>
          <w:b/>
          <w:iCs/>
          <w:u w:val="single"/>
        </w:rPr>
        <w:t>, more easily than a colony on Mars</w:t>
      </w:r>
      <w:r w:rsidRPr="00C13D6C">
        <w:rPr>
          <w:rFonts w:eastAsia="Cambria"/>
          <w:sz w:val="16"/>
        </w:rPr>
        <w:t xml:space="preserve">. And </w:t>
      </w:r>
      <w:r w:rsidRPr="00C13D6C">
        <w:rPr>
          <w:rFonts w:eastAsia="Cambria"/>
          <w:u w:val="single"/>
        </w:rPr>
        <w:t xml:space="preserve">in the event of apocalyptic scenario, it is possible that the </w:t>
      </w:r>
      <w:r w:rsidRPr="00C13D6C">
        <w:rPr>
          <w:rFonts w:eastAsia="Cambria"/>
          <w:highlight w:val="green"/>
          <w:u w:val="single"/>
        </w:rPr>
        <w:t>conditions on Earth</w:t>
      </w:r>
      <w:r w:rsidRPr="00C13D6C">
        <w:rPr>
          <w:rFonts w:eastAsia="Cambria"/>
          <w:sz w:val="16"/>
        </w:rPr>
        <w:t xml:space="preserve"> – </w:t>
      </w:r>
      <w:r w:rsidRPr="00C13D6C">
        <w:rPr>
          <w:rFonts w:eastAsia="Cambria"/>
          <w:b/>
          <w:iCs/>
          <w:u w:val="single"/>
        </w:rPr>
        <w:t>however horrific</w:t>
      </w:r>
      <w:r w:rsidRPr="00C13D6C">
        <w:rPr>
          <w:rFonts w:eastAsia="Cambria"/>
          <w:sz w:val="16"/>
        </w:rPr>
        <w:t xml:space="preserve"> – </w:t>
      </w:r>
      <w:r w:rsidRPr="00C13D6C">
        <w:rPr>
          <w:rFonts w:eastAsia="Cambria"/>
          <w:b/>
          <w:iCs/>
          <w:highlight w:val="green"/>
          <w:u w:val="single"/>
        </w:rPr>
        <w:t>may still be more hospitable than the Martian wasteland</w:t>
      </w:r>
      <w:r w:rsidRPr="00C13D6C">
        <w:rPr>
          <w:rFonts w:eastAsia="Cambria"/>
          <w:sz w:val="16"/>
        </w:rPr>
        <w:t xml:space="preserve">. Let's not forget that </w:t>
      </w:r>
      <w:r w:rsidRPr="00C13D6C">
        <w:rPr>
          <w:rFonts w:eastAsia="Cambria"/>
          <w:u w:val="single"/>
        </w:rPr>
        <w:t xml:space="preserve">Mars has next to no atmosphere, only one third gravity and is exposed to </w:t>
      </w:r>
      <w:r w:rsidRPr="00C13D6C">
        <w:rPr>
          <w:rFonts w:eastAsia="Cambria"/>
          <w:highlight w:val="green"/>
          <w:u w:val="single"/>
        </w:rPr>
        <w:t>surface radiation</w:t>
      </w:r>
      <w:r w:rsidRPr="00C13D6C">
        <w:rPr>
          <w:rFonts w:eastAsia="Cambria"/>
          <w:u w:val="single"/>
        </w:rPr>
        <w:t xml:space="preserve"> approximately </w:t>
      </w:r>
      <w:r w:rsidRPr="00C13D6C">
        <w:rPr>
          <w:rFonts w:eastAsia="Cambria"/>
          <w:highlight w:val="green"/>
          <w:u w:val="single"/>
        </w:rPr>
        <w:t>100 times greater</w:t>
      </w:r>
      <w:r w:rsidRPr="00C13D6C">
        <w:rPr>
          <w:rFonts w:eastAsia="Cambria"/>
          <w:u w:val="single"/>
        </w:rPr>
        <w:t xml:space="preserve"> than on Earth.</w:t>
      </w:r>
    </w:p>
    <w:p w14:paraId="7A422D89" w14:textId="77777777" w:rsidR="00C13D6C" w:rsidRPr="00C13D6C" w:rsidRDefault="00C13D6C" w:rsidP="00C13D6C">
      <w:pPr>
        <w:rPr>
          <w:rFonts w:eastAsia="Cambria"/>
          <w:u w:val="single"/>
        </w:rPr>
      </w:pPr>
    </w:p>
    <w:p w14:paraId="57D9D642" w14:textId="77777777" w:rsidR="00C13D6C" w:rsidRPr="00C13D6C" w:rsidRDefault="00C13D6C" w:rsidP="00C13D6C">
      <w:pPr>
        <w:keepNext/>
        <w:keepLines/>
        <w:spacing w:before="40" w:after="0"/>
        <w:outlineLvl w:val="3"/>
        <w:rPr>
          <w:rFonts w:eastAsia="MS Gothic" w:cs="Times New Roman"/>
          <w:b/>
          <w:iCs/>
          <w:sz w:val="26"/>
        </w:rPr>
      </w:pPr>
      <w:r w:rsidRPr="00C13D6C">
        <w:rPr>
          <w:rFonts w:eastAsia="MS Gothic" w:cs="Times New Roman"/>
          <w:b/>
          <w:iCs/>
          <w:sz w:val="26"/>
        </w:rPr>
        <w:t xml:space="preserve">Discount optimism about space colonization- there’s a profit incentive to make colonization appear feasible despite technological deficiencies. </w:t>
      </w:r>
    </w:p>
    <w:p w14:paraId="5AFD749F" w14:textId="77777777" w:rsidR="00C13D6C" w:rsidRPr="00C13D6C" w:rsidRDefault="00C13D6C" w:rsidP="00C13D6C">
      <w:pPr>
        <w:rPr>
          <w:rFonts w:eastAsia="Cambria"/>
          <w:b/>
          <w:bCs/>
          <w:sz w:val="26"/>
        </w:rPr>
      </w:pPr>
      <w:proofErr w:type="spellStart"/>
      <w:r w:rsidRPr="00C13D6C">
        <w:rPr>
          <w:rFonts w:eastAsia="Cambria"/>
          <w:b/>
          <w:bCs/>
          <w:sz w:val="26"/>
        </w:rPr>
        <w:t>Prell</w:t>
      </w:r>
      <w:proofErr w:type="spellEnd"/>
      <w:r w:rsidRPr="00C13D6C">
        <w:rPr>
          <w:rFonts w:eastAsia="Cambria"/>
          <w:b/>
          <w:bCs/>
          <w:sz w:val="26"/>
        </w:rPr>
        <w:t xml:space="preserve"> 18</w:t>
      </w:r>
    </w:p>
    <w:p w14:paraId="486FDF03" w14:textId="77777777" w:rsidR="00C13D6C" w:rsidRPr="00C13D6C" w:rsidRDefault="00C13D6C" w:rsidP="00C13D6C">
      <w:pPr>
        <w:rPr>
          <w:rFonts w:eastAsia="Cambria"/>
          <w:sz w:val="16"/>
        </w:rPr>
      </w:pPr>
      <w:r w:rsidRPr="00C13D6C">
        <w:rPr>
          <w:rFonts w:eastAsia="Cambria"/>
          <w:sz w:val="16"/>
        </w:rPr>
        <w:t xml:space="preserve">(James </w:t>
      </w:r>
      <w:proofErr w:type="spellStart"/>
      <w:r w:rsidRPr="00C13D6C">
        <w:rPr>
          <w:rFonts w:eastAsia="Cambria"/>
          <w:sz w:val="16"/>
        </w:rPr>
        <w:t>Prell</w:t>
      </w:r>
      <w:proofErr w:type="spellEnd"/>
      <w:r w:rsidRPr="00C13D6C">
        <w:rPr>
          <w:rFonts w:eastAsia="Cambria"/>
          <w:sz w:val="16"/>
        </w:rPr>
        <w:t xml:space="preserve"> is a recent graduate of the University of Pennsylvania. He reads and writes about science, technology, and society. </w:t>
      </w:r>
      <w:hyperlink r:id="rId7" w:history="1">
        <w:r w:rsidRPr="00C13D6C">
          <w:rPr>
            <w:rFonts w:eastAsia="Cambria"/>
            <w:sz w:val="16"/>
          </w:rPr>
          <w:t>https://www.sciencehistory.org/distillations/the-folly-of-the-martian-back-up-plan 8-17</w:t>
        </w:r>
      </w:hyperlink>
      <w:r w:rsidRPr="00C13D6C">
        <w:rPr>
          <w:rFonts w:eastAsia="Cambria"/>
          <w:sz w:val="16"/>
        </w:rPr>
        <w:t xml:space="preserve">) </w:t>
      </w:r>
    </w:p>
    <w:p w14:paraId="06CB5B79" w14:textId="77777777" w:rsidR="00C13D6C" w:rsidRPr="00C13D6C" w:rsidRDefault="00C13D6C" w:rsidP="00C13D6C">
      <w:pPr>
        <w:rPr>
          <w:rFonts w:eastAsia="Cambria"/>
        </w:rPr>
      </w:pPr>
      <w:r w:rsidRPr="00C13D6C">
        <w:rPr>
          <w:rFonts w:eastAsia="Cambria"/>
          <w:sz w:val="16"/>
        </w:rPr>
        <w:t xml:space="preserve">In an interview with the American astrophysicist Neil deGrasse Tyson in 2010, Stephen Colbert called astronauts “the supermodels of science.” The bit was satirical, but Colbert had a point: for many, spaceflight is sexy. The serious question is: do we </w:t>
      </w:r>
      <w:proofErr w:type="gramStart"/>
      <w:r w:rsidRPr="00C13D6C">
        <w:rPr>
          <w:rFonts w:eastAsia="Cambria"/>
          <w:sz w:val="16"/>
        </w:rPr>
        <w:t>actually need</w:t>
      </w:r>
      <w:proofErr w:type="gramEnd"/>
      <w:r w:rsidRPr="00C13D6C">
        <w:rPr>
          <w:rFonts w:eastAsia="Cambria"/>
          <w:sz w:val="16"/>
        </w:rPr>
        <w:t xml:space="preserve"> to send people into space—supermodels or not? In recent years, buzz has surrounded the partnership between NASA and SpaceX, a company whose founder, Elon Musk, has famously stated that he will launch the first manned mission to Mars in 2024. On February 6, SpaceX ran its first test launch of the Falcon Heavy, a rocket system with three reusable boosters that Musk says is the precursor to the BFR, or Big Falcon Rocket, that he intends to build </w:t>
      </w:r>
      <w:proofErr w:type="gramStart"/>
      <w:r w:rsidRPr="00C13D6C">
        <w:rPr>
          <w:rFonts w:eastAsia="Cambria"/>
          <w:sz w:val="16"/>
        </w:rPr>
        <w:t>in order to</w:t>
      </w:r>
      <w:proofErr w:type="gramEnd"/>
      <w:r w:rsidRPr="00C13D6C">
        <w:rPr>
          <w:rFonts w:eastAsia="Cambria"/>
          <w:sz w:val="16"/>
        </w:rPr>
        <w:t xml:space="preserve"> carry the first colonists to Mars. </w:t>
      </w:r>
      <w:r w:rsidRPr="00C13D6C">
        <w:rPr>
          <w:rFonts w:eastAsia="Cambria"/>
          <w:u w:val="single"/>
        </w:rPr>
        <w:t xml:space="preserve">For Musk, an independent colony on Mars would function </w:t>
      </w:r>
      <w:proofErr w:type="gramStart"/>
      <w:r w:rsidRPr="00C13D6C">
        <w:rPr>
          <w:rFonts w:eastAsia="Cambria"/>
          <w:u w:val="single"/>
        </w:rPr>
        <w:t>as a way to</w:t>
      </w:r>
      <w:proofErr w:type="gramEnd"/>
      <w:r w:rsidRPr="00C13D6C">
        <w:rPr>
          <w:rFonts w:eastAsia="Cambria"/>
          <w:u w:val="single"/>
        </w:rPr>
        <w:t xml:space="preserve"> "back up the biosphere</w:t>
      </w:r>
      <w:r w:rsidRPr="00C13D6C">
        <w:rPr>
          <w:rFonts w:eastAsia="Cambria"/>
          <w:sz w:val="16"/>
        </w:rPr>
        <w:t xml:space="preserve">." If anything were to happen on Earth that could cause an extinction event, such as nuclear war or a meteor strike, Musk sees Mars </w:t>
      </w:r>
      <w:proofErr w:type="gramStart"/>
      <w:r w:rsidRPr="00C13D6C">
        <w:rPr>
          <w:rFonts w:eastAsia="Cambria"/>
          <w:sz w:val="16"/>
        </w:rPr>
        <w:t>as a way to</w:t>
      </w:r>
      <w:proofErr w:type="gramEnd"/>
      <w:r w:rsidRPr="00C13D6C">
        <w:rPr>
          <w:rFonts w:eastAsia="Cambria"/>
          <w:sz w:val="16"/>
        </w:rPr>
        <w:t xml:space="preserve"> ensure that humanity survives. </w:t>
      </w:r>
      <w:r w:rsidRPr="00C13D6C">
        <w:rPr>
          <w:rFonts w:eastAsia="Cambria"/>
          <w:u w:val="single"/>
        </w:rPr>
        <w:t xml:space="preserve">This existential reasoning for </w:t>
      </w:r>
      <w:r w:rsidRPr="00C13D6C">
        <w:rPr>
          <w:rFonts w:eastAsia="Cambria"/>
          <w:highlight w:val="green"/>
          <w:u w:val="single"/>
        </w:rPr>
        <w:t>traveling</w:t>
      </w:r>
      <w:r w:rsidRPr="00C13D6C">
        <w:rPr>
          <w:rFonts w:eastAsia="Cambria"/>
          <w:u w:val="single"/>
        </w:rPr>
        <w:t xml:space="preserve"> to the red planet </w:t>
      </w:r>
      <w:r w:rsidRPr="00C13D6C">
        <w:rPr>
          <w:rFonts w:eastAsia="Cambria"/>
          <w:highlight w:val="green"/>
          <w:u w:val="single"/>
        </w:rPr>
        <w:t xml:space="preserve">does </w:t>
      </w:r>
      <w:r w:rsidRPr="00C13D6C">
        <w:rPr>
          <w:rFonts w:eastAsia="Cambria"/>
          <w:b/>
          <w:iCs/>
          <w:highlight w:val="green"/>
          <w:u w:val="single"/>
        </w:rPr>
        <w:t>come with a problem</w:t>
      </w:r>
      <w:r w:rsidRPr="00C13D6C">
        <w:rPr>
          <w:rFonts w:eastAsia="Cambria"/>
          <w:sz w:val="16"/>
        </w:rPr>
        <w:t xml:space="preserve">. </w:t>
      </w:r>
      <w:r w:rsidRPr="00C13D6C">
        <w:rPr>
          <w:rFonts w:eastAsia="Cambria"/>
          <w:u w:val="single"/>
        </w:rPr>
        <w:t xml:space="preserve">We have </w:t>
      </w:r>
      <w:r w:rsidRPr="00C13D6C">
        <w:rPr>
          <w:rFonts w:eastAsia="Cambria"/>
          <w:highlight w:val="green"/>
          <w:u w:val="single"/>
        </w:rPr>
        <w:t>barely developed the technology</w:t>
      </w:r>
      <w:r w:rsidRPr="00C13D6C">
        <w:rPr>
          <w:rFonts w:eastAsia="Cambria"/>
          <w:u w:val="single"/>
        </w:rPr>
        <w:t xml:space="preserve"> to consistently launch these rockets.</w:t>
      </w:r>
      <w:r w:rsidRPr="00C13D6C">
        <w:rPr>
          <w:rFonts w:eastAsia="Cambria"/>
          <w:sz w:val="16"/>
        </w:rPr>
        <w:t xml:space="preserve"> Musk is confident in the tech behind his reusable boosters, but </w:t>
      </w:r>
      <w:r w:rsidRPr="00C13D6C">
        <w:rPr>
          <w:rFonts w:eastAsia="Cambria"/>
          <w:highlight w:val="green"/>
          <w:u w:val="single"/>
        </w:rPr>
        <w:t>experts</w:t>
      </w:r>
      <w:r w:rsidRPr="00C13D6C">
        <w:rPr>
          <w:rFonts w:eastAsia="Cambria"/>
          <w:u w:val="single"/>
        </w:rPr>
        <w:t xml:space="preserve"> like</w:t>
      </w:r>
      <w:r w:rsidRPr="00C13D6C">
        <w:rPr>
          <w:rFonts w:eastAsia="Cambria"/>
          <w:sz w:val="16"/>
        </w:rPr>
        <w:t xml:space="preserve"> Dan </w:t>
      </w:r>
      <w:proofErr w:type="spellStart"/>
      <w:r w:rsidRPr="00C13D6C">
        <w:rPr>
          <w:rFonts w:eastAsia="Cambria"/>
          <w:u w:val="single"/>
        </w:rPr>
        <w:t>Dumbacher</w:t>
      </w:r>
      <w:proofErr w:type="spellEnd"/>
      <w:r w:rsidRPr="00C13D6C">
        <w:rPr>
          <w:rFonts w:eastAsia="Cambria"/>
          <w:u w:val="single"/>
        </w:rPr>
        <w:t>—a former NASA employee—</w:t>
      </w:r>
      <w:r w:rsidRPr="00C13D6C">
        <w:rPr>
          <w:rFonts w:eastAsia="Cambria"/>
          <w:highlight w:val="green"/>
          <w:u w:val="single"/>
        </w:rPr>
        <w:t>remain skeptical</w:t>
      </w:r>
      <w:r w:rsidRPr="00C13D6C">
        <w:rPr>
          <w:rFonts w:eastAsia="Cambria"/>
          <w:sz w:val="16"/>
        </w:rPr>
        <w:t>. “</w:t>
      </w:r>
      <w:r w:rsidRPr="00C13D6C">
        <w:rPr>
          <w:rFonts w:eastAsia="Cambria"/>
          <w:u w:val="single"/>
        </w:rPr>
        <w:t>We tried to make</w:t>
      </w:r>
      <w:r w:rsidRPr="00C13D6C">
        <w:rPr>
          <w:rFonts w:eastAsia="Cambria"/>
          <w:sz w:val="16"/>
        </w:rPr>
        <w:t xml:space="preserve"> [</w:t>
      </w:r>
      <w:r w:rsidRPr="00C13D6C">
        <w:rPr>
          <w:rFonts w:eastAsia="Cambria"/>
          <w:u w:val="single"/>
        </w:rPr>
        <w:t>the space shuttle] reusable for 55 flights,</w:t>
      </w:r>
      <w:r w:rsidRPr="00C13D6C">
        <w:rPr>
          <w:rFonts w:eastAsia="Cambria"/>
          <w:sz w:val="16"/>
        </w:rPr>
        <w:t xml:space="preserve">” he told </w:t>
      </w:r>
      <w:proofErr w:type="spellStart"/>
      <w:r w:rsidRPr="00C13D6C">
        <w:rPr>
          <w:rFonts w:eastAsia="Cambria"/>
          <w:sz w:val="16"/>
        </w:rPr>
        <w:t>SpaceNews</w:t>
      </w:r>
      <w:proofErr w:type="spellEnd"/>
      <w:r w:rsidRPr="00C13D6C">
        <w:rPr>
          <w:rFonts w:eastAsia="Cambria"/>
          <w:sz w:val="16"/>
        </w:rPr>
        <w:t xml:space="preserve"> in 2014. “</w:t>
      </w:r>
      <w:r w:rsidRPr="00C13D6C">
        <w:rPr>
          <w:rFonts w:eastAsia="Cambria"/>
          <w:u w:val="single"/>
        </w:rPr>
        <w:t>Look how long and how much money it took</w:t>
      </w:r>
      <w:r w:rsidRPr="00C13D6C">
        <w:rPr>
          <w:rFonts w:eastAsia="Cambria"/>
          <w:sz w:val="16"/>
        </w:rPr>
        <w:t xml:space="preserve"> for us to do that, and we still weren’t completely successful for all the parts. I want to be realistic: </w:t>
      </w:r>
      <w:r w:rsidRPr="00C13D6C">
        <w:rPr>
          <w:rFonts w:eastAsia="Cambria"/>
          <w:b/>
          <w:iCs/>
          <w:highlight w:val="green"/>
          <w:u w:val="single"/>
        </w:rPr>
        <w:t>We are not as smart as we think</w:t>
      </w:r>
      <w:r w:rsidRPr="00C13D6C">
        <w:rPr>
          <w:rFonts w:eastAsia="Cambria"/>
          <w:b/>
          <w:iCs/>
          <w:u w:val="single"/>
        </w:rPr>
        <w:t xml:space="preserve"> we </w:t>
      </w:r>
      <w:proofErr w:type="gramStart"/>
      <w:r w:rsidRPr="00C13D6C">
        <w:rPr>
          <w:rFonts w:eastAsia="Cambria"/>
          <w:b/>
          <w:iCs/>
          <w:u w:val="single"/>
        </w:rPr>
        <w:t>are</w:t>
      </w:r>
      <w:proofErr w:type="gramEnd"/>
      <w:r w:rsidRPr="00C13D6C">
        <w:rPr>
          <w:rFonts w:eastAsia="Cambria"/>
          <w:b/>
          <w:iCs/>
          <w:u w:val="single"/>
        </w:rPr>
        <w:t xml:space="preserve"> and </w:t>
      </w:r>
      <w:r w:rsidRPr="00C13D6C">
        <w:rPr>
          <w:rFonts w:eastAsia="Cambria"/>
          <w:b/>
          <w:iCs/>
          <w:highlight w:val="green"/>
          <w:u w:val="single"/>
        </w:rPr>
        <w:t>we don’t understand the environment as well as we think</w:t>
      </w:r>
      <w:r w:rsidRPr="00C13D6C">
        <w:rPr>
          <w:rFonts w:eastAsia="Cambria"/>
          <w:b/>
          <w:iCs/>
          <w:u w:val="single"/>
        </w:rPr>
        <w:t xml:space="preserve"> we do.” </w:t>
      </w:r>
      <w:r w:rsidRPr="00C13D6C">
        <w:rPr>
          <w:rFonts w:eastAsia="Cambria"/>
          <w:sz w:val="16"/>
        </w:rPr>
        <w:t xml:space="preserve">The cost of each launch during the space shuttle program, with refurbishment costs </w:t>
      </w:r>
      <w:proofErr w:type="gramStart"/>
      <w:r w:rsidRPr="00C13D6C">
        <w:rPr>
          <w:rFonts w:eastAsia="Cambria"/>
          <w:sz w:val="16"/>
        </w:rPr>
        <w:t>taken into account</w:t>
      </w:r>
      <w:proofErr w:type="gramEnd"/>
      <w:r w:rsidRPr="00C13D6C">
        <w:rPr>
          <w:rFonts w:eastAsia="Cambria"/>
          <w:sz w:val="16"/>
        </w:rPr>
        <w:t xml:space="preserve">, ran between $450 million and $1.5 billion. SpaceX’s account of their costs </w:t>
      </w:r>
      <w:proofErr w:type="gramStart"/>
      <w:r w:rsidRPr="00C13D6C">
        <w:rPr>
          <w:rFonts w:eastAsia="Cambria"/>
          <w:sz w:val="16"/>
        </w:rPr>
        <w:t>have</w:t>
      </w:r>
      <w:proofErr w:type="gramEnd"/>
      <w:r w:rsidRPr="00C13D6C">
        <w:rPr>
          <w:rFonts w:eastAsia="Cambria"/>
          <w:sz w:val="16"/>
        </w:rPr>
        <w:t xml:space="preserve"> been well below those figures, averaging between $61.2 million and $42.8 million per launch. However, the private company does not have 30 years’ worth of data on refurbishment costs at this point, so it is too early to celebrate its success. And that’s just getting off the ground. </w:t>
      </w:r>
      <w:r w:rsidRPr="00C13D6C">
        <w:rPr>
          <w:rFonts w:eastAsia="Cambria"/>
          <w:u w:val="single"/>
        </w:rPr>
        <w:t>It would cost between $121 and $48 billion per person per year to sustain a Martian colony</w:t>
      </w:r>
      <w:r w:rsidRPr="00C13D6C">
        <w:rPr>
          <w:rFonts w:eastAsia="Cambria"/>
          <w:sz w:val="16"/>
        </w:rPr>
        <w:t xml:space="preserve"> according to data from Popular Science Magazine in 2013, </w:t>
      </w:r>
      <w:r w:rsidRPr="00C13D6C">
        <w:rPr>
          <w:rFonts w:eastAsia="Cambria"/>
          <w:u w:val="single"/>
        </w:rPr>
        <w:t xml:space="preserve">but </w:t>
      </w:r>
      <w:r w:rsidRPr="00C13D6C">
        <w:rPr>
          <w:rFonts w:eastAsia="Cambria"/>
          <w:highlight w:val="green"/>
          <w:u w:val="single"/>
        </w:rPr>
        <w:t>the real cost is impossible to know</w:t>
      </w:r>
      <w:r w:rsidRPr="00C13D6C">
        <w:rPr>
          <w:rFonts w:eastAsia="Cambria"/>
          <w:u w:val="single"/>
        </w:rPr>
        <w:t xml:space="preserve"> without </w:t>
      </w:r>
      <w:proofErr w:type="gramStart"/>
      <w:r w:rsidRPr="00C13D6C">
        <w:rPr>
          <w:rFonts w:eastAsia="Cambria"/>
          <w:u w:val="single"/>
        </w:rPr>
        <w:t>actually going</w:t>
      </w:r>
      <w:proofErr w:type="gramEnd"/>
      <w:r w:rsidRPr="00C13D6C">
        <w:rPr>
          <w:rFonts w:eastAsia="Cambria"/>
          <w:sz w:val="16"/>
        </w:rPr>
        <w:t xml:space="preserve">. </w:t>
      </w:r>
      <w:r w:rsidRPr="00C13D6C">
        <w:rPr>
          <w:rFonts w:eastAsia="Cambria"/>
          <w:highlight w:val="green"/>
          <w:u w:val="single"/>
        </w:rPr>
        <w:t>Why should we spend time</w:t>
      </w:r>
      <w:r w:rsidRPr="00C13D6C">
        <w:rPr>
          <w:rFonts w:eastAsia="Cambria"/>
          <w:u w:val="single"/>
        </w:rPr>
        <w:t xml:space="preserve"> and resources</w:t>
      </w:r>
      <w:r w:rsidRPr="00C13D6C">
        <w:rPr>
          <w:rFonts w:eastAsia="Cambria"/>
          <w:sz w:val="16"/>
        </w:rPr>
        <w:t xml:space="preserve"> trying to survive </w:t>
      </w:r>
      <w:r w:rsidRPr="00C13D6C">
        <w:rPr>
          <w:rFonts w:eastAsia="Cambria"/>
          <w:b/>
          <w:iCs/>
          <w:highlight w:val="green"/>
          <w:u w:val="single"/>
        </w:rPr>
        <w:t>on Mars when we could be working to understand how to survive on earth</w:t>
      </w:r>
      <w:r w:rsidRPr="00C13D6C">
        <w:rPr>
          <w:rFonts w:eastAsia="Cambria"/>
          <w:sz w:val="16"/>
        </w:rPr>
        <w:t xml:space="preserve"> in the event of the kind of catastrophe that set Musk’s eye on Mars in the first place? If some </w:t>
      </w:r>
      <w:proofErr w:type="gramStart"/>
      <w:r w:rsidRPr="00C13D6C">
        <w:rPr>
          <w:rFonts w:eastAsia="Cambria"/>
          <w:sz w:val="16"/>
        </w:rPr>
        <w:t>group</w:t>
      </w:r>
      <w:proofErr w:type="gramEnd"/>
      <w:r w:rsidRPr="00C13D6C">
        <w:rPr>
          <w:rFonts w:eastAsia="Cambria"/>
          <w:sz w:val="16"/>
        </w:rPr>
        <w:t xml:space="preserve"> were to attempt the journey today, they would need access to technologies that would make them as self-sufficient as possible. After all, Earth would be nearly 33.9 million miles away during its closest pass to the red planet. Water recovery systems that reclaim vapor, wastewater, and urine — like the ones currently installed on the International Space Station — would have to be used on the </w:t>
      </w:r>
      <w:proofErr w:type="gramStart"/>
      <w:r w:rsidRPr="00C13D6C">
        <w:rPr>
          <w:rFonts w:eastAsia="Cambria"/>
          <w:sz w:val="16"/>
        </w:rPr>
        <w:t>journey, and</w:t>
      </w:r>
      <w:proofErr w:type="gramEnd"/>
      <w:r w:rsidRPr="00C13D6C">
        <w:rPr>
          <w:rFonts w:eastAsia="Cambria"/>
          <w:sz w:val="16"/>
        </w:rPr>
        <w:t xml:space="preserve"> sent ahead to Mars along with habitats ready for assembly upon the astronauts’ arrival. According to NASA such a system would have to have an efficiency much higher than the current 74% </w:t>
      </w:r>
      <w:proofErr w:type="gramStart"/>
      <w:r w:rsidRPr="00C13D6C">
        <w:rPr>
          <w:rFonts w:eastAsia="Cambria"/>
          <w:sz w:val="16"/>
        </w:rPr>
        <w:t>in order to</w:t>
      </w:r>
      <w:proofErr w:type="gramEnd"/>
      <w:r w:rsidRPr="00C13D6C">
        <w:rPr>
          <w:rFonts w:eastAsia="Cambria"/>
          <w:sz w:val="16"/>
        </w:rPr>
        <w:t xml:space="preserve"> be viable for deep space missions. The same goes for oxygen regeneration and carbon dioxide removal, which, as of today stands at around 40% efficiency and “must increase significantly” before anyone attempts the journey to Mars. As for food, astronauts would have to rely on a one-time supply of food sent </w:t>
      </w:r>
      <w:proofErr w:type="gramStart"/>
      <w:r w:rsidRPr="00C13D6C">
        <w:rPr>
          <w:rFonts w:eastAsia="Cambria"/>
          <w:sz w:val="16"/>
        </w:rPr>
        <w:t>ahead, or</w:t>
      </w:r>
      <w:proofErr w:type="gramEnd"/>
      <w:r w:rsidRPr="00C13D6C">
        <w:rPr>
          <w:rFonts w:eastAsia="Cambria"/>
          <w:sz w:val="16"/>
        </w:rPr>
        <w:t xml:space="preserve"> attempt to grow it themselves along the way. Since self-sustainability is key, a mission hoping to survive on the dead surface of Mars would likely rely on greenhouses, such as the inflatable ones in development under Dr. Ray Wheeler at NASA. These greenhouses use hydroponic farming techniques to grow crops and “sustain astronauts on a vegetable diet,” with the added benefit of helping carbon dioxide, oxygen, and wastewater management. </w:t>
      </w:r>
      <w:r w:rsidRPr="00C13D6C">
        <w:rPr>
          <w:rFonts w:eastAsia="Cambria"/>
          <w:u w:val="single"/>
        </w:rPr>
        <w:t xml:space="preserve">While </w:t>
      </w:r>
      <w:proofErr w:type="gramStart"/>
      <w:r w:rsidRPr="00C13D6C">
        <w:rPr>
          <w:rFonts w:eastAsia="Cambria"/>
          <w:u w:val="single"/>
        </w:rPr>
        <w:t>all of</w:t>
      </w:r>
      <w:proofErr w:type="gramEnd"/>
      <w:r w:rsidRPr="00C13D6C">
        <w:rPr>
          <w:rFonts w:eastAsia="Cambria"/>
          <w:u w:val="single"/>
        </w:rPr>
        <w:t xml:space="preserve"> these systems might be ready for use by a small crew within a few years, a </w:t>
      </w:r>
      <w:r w:rsidRPr="00C13D6C">
        <w:rPr>
          <w:rFonts w:eastAsia="Cambria"/>
          <w:highlight w:val="green"/>
          <w:u w:val="single"/>
        </w:rPr>
        <w:t>colony</w:t>
      </w:r>
      <w:r w:rsidRPr="00C13D6C">
        <w:rPr>
          <w:rFonts w:eastAsia="Cambria"/>
          <w:u w:val="single"/>
        </w:rPr>
        <w:t xml:space="preserve"> of a size </w:t>
      </w:r>
      <w:r w:rsidRPr="00C13D6C">
        <w:rPr>
          <w:rFonts w:eastAsia="Cambria"/>
          <w:highlight w:val="green"/>
          <w:u w:val="single"/>
        </w:rPr>
        <w:t>large enough to</w:t>
      </w:r>
      <w:r w:rsidRPr="00C13D6C">
        <w:rPr>
          <w:rFonts w:eastAsia="Cambria"/>
          <w:u w:val="single"/>
        </w:rPr>
        <w:t xml:space="preserve"> </w:t>
      </w:r>
      <w:r w:rsidRPr="00C13D6C">
        <w:rPr>
          <w:rFonts w:eastAsia="Cambria"/>
          <w:highlight w:val="green"/>
          <w:u w:val="single"/>
        </w:rPr>
        <w:t>safeguard</w:t>
      </w:r>
      <w:r w:rsidRPr="00C13D6C">
        <w:rPr>
          <w:rFonts w:eastAsia="Cambria"/>
          <w:u w:val="single"/>
        </w:rPr>
        <w:t xml:space="preserve"> humanity </w:t>
      </w:r>
      <w:r w:rsidRPr="00C13D6C">
        <w:rPr>
          <w:rFonts w:eastAsia="Cambria"/>
          <w:highlight w:val="green"/>
          <w:u w:val="single"/>
        </w:rPr>
        <w:t xml:space="preserve">from extinction would </w:t>
      </w:r>
      <w:r w:rsidRPr="00C13D6C">
        <w:rPr>
          <w:rFonts w:eastAsia="Cambria"/>
          <w:b/>
          <w:iCs/>
          <w:highlight w:val="green"/>
          <w:u w:val="single"/>
        </w:rPr>
        <w:t>push them to the breaking point</w:t>
      </w:r>
      <w:r w:rsidRPr="00C13D6C">
        <w:rPr>
          <w:rFonts w:eastAsia="Cambria"/>
          <w:sz w:val="16"/>
          <w:highlight w:val="green"/>
        </w:rPr>
        <w:t>.</w:t>
      </w:r>
      <w:r w:rsidRPr="00C13D6C">
        <w:rPr>
          <w:rFonts w:eastAsia="Cambria"/>
          <w:sz w:val="16"/>
        </w:rPr>
        <w:t xml:space="preserve"> </w:t>
      </w:r>
      <w:r w:rsidRPr="00C13D6C">
        <w:rPr>
          <w:rFonts w:eastAsia="Cambria"/>
          <w:u w:val="single"/>
        </w:rPr>
        <w:t>It would take, optimistically</w:t>
      </w:r>
      <w:r w:rsidRPr="00C13D6C">
        <w:rPr>
          <w:rFonts w:eastAsia="Cambria"/>
          <w:sz w:val="16"/>
        </w:rPr>
        <w:t xml:space="preserve">, </w:t>
      </w:r>
      <w:r w:rsidRPr="00C13D6C">
        <w:rPr>
          <w:rFonts w:eastAsia="Cambria"/>
          <w:b/>
          <w:iCs/>
          <w:u w:val="single"/>
        </w:rPr>
        <w:t xml:space="preserve">decades before Mars </w:t>
      </w:r>
      <w:proofErr w:type="gramStart"/>
      <w:r w:rsidRPr="00C13D6C">
        <w:rPr>
          <w:rFonts w:eastAsia="Cambria"/>
          <w:b/>
          <w:iCs/>
          <w:u w:val="single"/>
        </w:rPr>
        <w:t>was</w:t>
      </w:r>
      <w:proofErr w:type="gramEnd"/>
      <w:r w:rsidRPr="00C13D6C">
        <w:rPr>
          <w:rFonts w:eastAsia="Cambria"/>
          <w:b/>
          <w:iCs/>
          <w:u w:val="single"/>
        </w:rPr>
        <w:t xml:space="preserve"> truly self-sufficient</w:t>
      </w:r>
      <w:r w:rsidRPr="00C13D6C">
        <w:rPr>
          <w:rFonts w:eastAsia="Cambria"/>
          <w:sz w:val="16"/>
        </w:rPr>
        <w:t xml:space="preserve">, and </w:t>
      </w:r>
      <w:r w:rsidRPr="00C13D6C">
        <w:rPr>
          <w:rFonts w:eastAsia="Cambria"/>
          <w:u w:val="single"/>
        </w:rPr>
        <w:t xml:space="preserve">that </w:t>
      </w:r>
      <w:r w:rsidRPr="00C13D6C">
        <w:rPr>
          <w:rFonts w:eastAsia="Cambria"/>
          <w:highlight w:val="green"/>
          <w:u w:val="single"/>
        </w:rPr>
        <w:t xml:space="preserve">time and money could be spent working to </w:t>
      </w:r>
      <w:r w:rsidRPr="00C13D6C">
        <w:rPr>
          <w:rFonts w:eastAsia="Cambria"/>
          <w:b/>
          <w:iCs/>
          <w:highlight w:val="green"/>
          <w:u w:val="single"/>
        </w:rPr>
        <w:t>prevent</w:t>
      </w:r>
      <w:r w:rsidRPr="00C13D6C">
        <w:rPr>
          <w:rFonts w:eastAsia="Cambria"/>
          <w:b/>
          <w:iCs/>
          <w:u w:val="single"/>
        </w:rPr>
        <w:t xml:space="preserve"> the kind of </w:t>
      </w:r>
      <w:r w:rsidRPr="00C13D6C">
        <w:rPr>
          <w:rFonts w:eastAsia="Cambria"/>
          <w:b/>
          <w:iCs/>
          <w:highlight w:val="green"/>
          <w:u w:val="single"/>
        </w:rPr>
        <w:t>disasters</w:t>
      </w:r>
      <w:r w:rsidRPr="00C13D6C">
        <w:rPr>
          <w:rFonts w:eastAsia="Cambria"/>
          <w:b/>
          <w:iCs/>
          <w:u w:val="single"/>
        </w:rPr>
        <w:t xml:space="preserve"> that threaten our existence </w:t>
      </w:r>
      <w:r w:rsidRPr="00C13D6C">
        <w:rPr>
          <w:rFonts w:eastAsia="Cambria"/>
          <w:b/>
          <w:iCs/>
          <w:highlight w:val="green"/>
          <w:u w:val="single"/>
        </w:rPr>
        <w:t>on Earth</w:t>
      </w:r>
      <w:r w:rsidRPr="00C13D6C">
        <w:rPr>
          <w:rFonts w:eastAsia="Cambria"/>
          <w:u w:val="single"/>
        </w:rPr>
        <w:t xml:space="preserve">, </w:t>
      </w:r>
      <w:r w:rsidRPr="00C13D6C">
        <w:rPr>
          <w:rFonts w:eastAsia="Cambria"/>
          <w:highlight w:val="green"/>
          <w:u w:val="single"/>
        </w:rPr>
        <w:t>such as</w:t>
      </w:r>
      <w:r w:rsidRPr="00C13D6C">
        <w:rPr>
          <w:rFonts w:eastAsia="Cambria"/>
          <w:u w:val="single"/>
        </w:rPr>
        <w:t xml:space="preserve"> natural disasters related to </w:t>
      </w:r>
      <w:r w:rsidRPr="00C13D6C">
        <w:rPr>
          <w:rFonts w:eastAsia="Cambria"/>
          <w:highlight w:val="green"/>
          <w:u w:val="single"/>
        </w:rPr>
        <w:t>climate change</w:t>
      </w:r>
      <w:r w:rsidRPr="00C13D6C">
        <w:rPr>
          <w:rFonts w:eastAsia="Cambria"/>
          <w:u w:val="single"/>
        </w:rPr>
        <w:t xml:space="preserve">. On its best day, Mars still barely has an atmosphere. Its core is inactive, which means that it lacks any kind of magnetic field to block out the most intense solar radiation. It is a dead planet that would take efforts only dreamed about in science fiction to colonize. </w:t>
      </w:r>
      <w:r w:rsidRPr="00C13D6C">
        <w:rPr>
          <w:rFonts w:eastAsia="Cambria"/>
          <w:b/>
          <w:iCs/>
          <w:highlight w:val="green"/>
          <w:u w:val="single"/>
        </w:rPr>
        <w:t>Even Earth after total nuclear war would be easier to live on.</w:t>
      </w:r>
      <w:r w:rsidRPr="00C13D6C">
        <w:rPr>
          <w:rFonts w:eastAsia="Cambria"/>
          <w:sz w:val="16"/>
        </w:rPr>
        <w:t xml:space="preserve"> </w:t>
      </w:r>
      <w:r w:rsidRPr="00C13D6C">
        <w:rPr>
          <w:rFonts w:eastAsia="Cambria"/>
          <w:u w:val="single"/>
        </w:rPr>
        <w:t xml:space="preserve">There is scientific value in the exploration of other planets, but discoveries can be achieved without the steep added cost of having to keep an astronaut </w:t>
      </w:r>
      <w:r w:rsidRPr="00C13D6C">
        <w:rPr>
          <w:rFonts w:eastAsia="Cambria"/>
          <w:b/>
          <w:iCs/>
          <w:u w:val="single"/>
        </w:rPr>
        <w:t>alive during</w:t>
      </w:r>
      <w:r w:rsidRPr="00C13D6C">
        <w:rPr>
          <w:rFonts w:eastAsia="Cambria"/>
          <w:u w:val="single"/>
        </w:rPr>
        <w:t xml:space="preserve"> the trip.</w:t>
      </w:r>
      <w:r w:rsidRPr="00C13D6C">
        <w:rPr>
          <w:rFonts w:eastAsia="Cambria"/>
          <w:sz w:val="16"/>
        </w:rPr>
        <w:t xml:space="preserve"> </w:t>
      </w:r>
      <w:r w:rsidRPr="00C13D6C">
        <w:rPr>
          <w:rFonts w:eastAsia="Cambria"/>
          <w:u w:val="single"/>
        </w:rPr>
        <w:t>Compared to the projected cost of a Martian base, NASA’s Curiosity rover cost a fraction</w:t>
      </w:r>
      <w:r w:rsidRPr="00C13D6C">
        <w:rPr>
          <w:rFonts w:eastAsia="Cambria"/>
          <w:sz w:val="16"/>
        </w:rPr>
        <w:t xml:space="preserve"> of that, coming in at $2.5 billion. Curiosity has far exceeded its life expectancy of two years and continues to operate today, with the added benefit of not needing to eat, breath, or worry about dying from radiation exposure.</w:t>
      </w:r>
    </w:p>
    <w:p w14:paraId="4280DB37" w14:textId="77777777" w:rsidR="00C13D6C" w:rsidRPr="00C13D6C" w:rsidRDefault="00C13D6C" w:rsidP="00C13D6C">
      <w:pPr>
        <w:rPr>
          <w:rFonts w:eastAsia="Cambria"/>
        </w:rPr>
      </w:pPr>
    </w:p>
    <w:p w14:paraId="6466B7E7" w14:textId="77777777" w:rsidR="00C13D6C" w:rsidRPr="00C13D6C" w:rsidRDefault="00C13D6C" w:rsidP="00C13D6C">
      <w:pPr>
        <w:keepNext/>
        <w:keepLines/>
        <w:spacing w:before="40" w:after="0"/>
        <w:outlineLvl w:val="3"/>
        <w:rPr>
          <w:rFonts w:eastAsia="MS Gothic" w:cs="Times New Roman"/>
          <w:b/>
          <w:iCs/>
          <w:sz w:val="26"/>
        </w:rPr>
      </w:pPr>
      <w:r w:rsidRPr="00C13D6C">
        <w:rPr>
          <w:rFonts w:eastAsia="MS Gothic" w:cs="Times New Roman"/>
          <w:b/>
          <w:iCs/>
          <w:sz w:val="26"/>
        </w:rPr>
        <w:t>Mars colonization is disastrous – causes interplanetary war and environmental collapse on earth</w:t>
      </w:r>
    </w:p>
    <w:p w14:paraId="53A9FA79" w14:textId="77777777" w:rsidR="00C13D6C" w:rsidRPr="00C13D6C" w:rsidRDefault="00C13D6C" w:rsidP="00C13D6C">
      <w:pPr>
        <w:rPr>
          <w:rFonts w:eastAsia="Cambria"/>
          <w:b/>
          <w:bCs/>
          <w:sz w:val="26"/>
        </w:rPr>
      </w:pPr>
      <w:r w:rsidRPr="00C13D6C">
        <w:rPr>
          <w:rFonts w:eastAsia="Cambria"/>
          <w:b/>
          <w:bCs/>
          <w:sz w:val="26"/>
        </w:rPr>
        <w:t xml:space="preserve">Morton, PhD, 18 </w:t>
      </w:r>
    </w:p>
    <w:p w14:paraId="3AFAE0D4" w14:textId="77777777" w:rsidR="00C13D6C" w:rsidRPr="00C13D6C" w:rsidRDefault="00C13D6C" w:rsidP="00C13D6C">
      <w:pPr>
        <w:rPr>
          <w:rFonts w:eastAsia="Cambria"/>
          <w:sz w:val="16"/>
        </w:rPr>
      </w:pPr>
      <w:r w:rsidRPr="00C13D6C">
        <w:rPr>
          <w:rFonts w:eastAsia="Cambria"/>
          <w:sz w:val="16"/>
        </w:rPr>
        <w:t xml:space="preserve">(Adam Morton is a retired philosopher attached to the University of British Columbia </w:t>
      </w:r>
      <w:hyperlink r:id="rId8" w:history="1">
        <w:r w:rsidRPr="00C13D6C">
          <w:rPr>
            <w:rFonts w:eastAsia="Cambria"/>
            <w:sz w:val="16"/>
          </w:rPr>
          <w:t>https://www.newsweek.com/colonizing-other-planets-could-trigger-war-earth-and-ecological-disaster-1226630</w:t>
        </w:r>
      </w:hyperlink>
      <w:r w:rsidRPr="00C13D6C">
        <w:rPr>
          <w:rFonts w:eastAsia="Cambria"/>
          <w:sz w:val="16"/>
        </w:rPr>
        <w:t xml:space="preserve">, 11-22) </w:t>
      </w:r>
    </w:p>
    <w:p w14:paraId="458FFBEF" w14:textId="77777777" w:rsidR="00C13D6C" w:rsidRPr="00C13D6C" w:rsidRDefault="00C13D6C" w:rsidP="00C13D6C">
      <w:pPr>
        <w:rPr>
          <w:rFonts w:eastAsia="Cambria"/>
        </w:rPr>
      </w:pPr>
      <w:r w:rsidRPr="00C13D6C">
        <w:rPr>
          <w:rFonts w:eastAsia="Cambria"/>
          <w:sz w:val="16"/>
        </w:rPr>
        <w:t xml:space="preserve">Plans for the exploration and even colonization of other planets </w:t>
      </w:r>
      <w:proofErr w:type="gramStart"/>
      <w:r w:rsidRPr="00C13D6C">
        <w:rPr>
          <w:rFonts w:eastAsia="Cambria"/>
          <w:sz w:val="16"/>
        </w:rPr>
        <w:t>are</w:t>
      </w:r>
      <w:proofErr w:type="gramEnd"/>
      <w:r w:rsidRPr="00C13D6C">
        <w:rPr>
          <w:rFonts w:eastAsia="Cambria"/>
          <w:sz w:val="16"/>
        </w:rPr>
        <w:t xml:space="preserve"> very much in the air, and </w:t>
      </w:r>
      <w:r w:rsidRPr="00C13D6C">
        <w:rPr>
          <w:rFonts w:eastAsia="Cambria"/>
          <w:highlight w:val="green"/>
          <w:u w:val="single"/>
        </w:rPr>
        <w:t>getting to Mars</w:t>
      </w:r>
      <w:r w:rsidRPr="00C13D6C">
        <w:rPr>
          <w:rFonts w:eastAsia="Cambria"/>
          <w:sz w:val="16"/>
        </w:rPr>
        <w:t xml:space="preserve"> in particular </w:t>
      </w:r>
      <w:r w:rsidRPr="00C13D6C">
        <w:rPr>
          <w:rFonts w:eastAsia="Cambria"/>
          <w:b/>
          <w:iCs/>
          <w:u w:val="single"/>
        </w:rPr>
        <w:t xml:space="preserve">has become </w:t>
      </w:r>
      <w:r w:rsidRPr="00C13D6C">
        <w:rPr>
          <w:rFonts w:eastAsia="Cambria"/>
          <w:b/>
          <w:iCs/>
          <w:highlight w:val="green"/>
          <w:u w:val="single"/>
        </w:rPr>
        <w:t>a billionaire's hobby</w:t>
      </w:r>
      <w:r w:rsidRPr="00C13D6C">
        <w:rPr>
          <w:rFonts w:eastAsia="Cambria"/>
          <w:sz w:val="16"/>
        </w:rPr>
        <w:t xml:space="preserve"> lately. Elon Musk would like to establish a human colony on Mars in a matter of decades. (For the foreseeable future—a century, I would venture—Mars will be the only real possibility.) </w:t>
      </w:r>
      <w:r w:rsidRPr="00C13D6C">
        <w:rPr>
          <w:rFonts w:eastAsia="Cambria"/>
          <w:u w:val="single"/>
        </w:rPr>
        <w:t xml:space="preserve">But planetary </w:t>
      </w:r>
      <w:r w:rsidRPr="00C13D6C">
        <w:rPr>
          <w:rFonts w:eastAsia="Cambria"/>
          <w:highlight w:val="green"/>
          <w:u w:val="single"/>
        </w:rPr>
        <w:t>colonies may be</w:t>
      </w:r>
      <w:r w:rsidRPr="00C13D6C">
        <w:rPr>
          <w:rFonts w:eastAsia="Cambria"/>
          <w:sz w:val="16"/>
        </w:rPr>
        <w:t xml:space="preserve"> a bad idea, even </w:t>
      </w:r>
      <w:r w:rsidRPr="00C13D6C">
        <w:rPr>
          <w:rFonts w:eastAsia="Cambria"/>
          <w:b/>
          <w:iCs/>
          <w:u w:val="single"/>
        </w:rPr>
        <w:t xml:space="preserve">a </w:t>
      </w:r>
      <w:r w:rsidRPr="00C13D6C">
        <w:rPr>
          <w:rFonts w:eastAsia="Cambria"/>
          <w:b/>
          <w:iCs/>
          <w:highlight w:val="green"/>
          <w:u w:val="single"/>
        </w:rPr>
        <w:t>disastrous</w:t>
      </w:r>
      <w:r w:rsidRPr="00C13D6C">
        <w:rPr>
          <w:rFonts w:eastAsia="Cambria"/>
          <w:b/>
          <w:iCs/>
          <w:u w:val="single"/>
        </w:rPr>
        <w:t xml:space="preserve"> idea</w:t>
      </w:r>
      <w:r w:rsidRPr="00C13D6C">
        <w:rPr>
          <w:rFonts w:eastAsia="Cambria"/>
          <w:sz w:val="16"/>
        </w:rPr>
        <w:t xml:space="preserve">. So, it is important to see the arguments against them, as well as their appeal. I begin with a reason that is sometimes made central to proposals for colonies—the idea that we should achieve them as soon as it is feasible. It is a call for escape from imminent danger. The idea is that </w:t>
      </w:r>
      <w:r w:rsidRPr="00C13D6C">
        <w:rPr>
          <w:rFonts w:eastAsia="Cambria"/>
          <w:u w:val="single"/>
        </w:rPr>
        <w:t>nuclear war, ecological catastrophe</w:t>
      </w:r>
      <w:r w:rsidRPr="00C13D6C">
        <w:rPr>
          <w:rFonts w:eastAsia="Cambria"/>
          <w:sz w:val="16"/>
        </w:rPr>
        <w:t xml:space="preserve">, or the rise of artificially intelligent </w:t>
      </w:r>
      <w:r w:rsidRPr="00C13D6C">
        <w:rPr>
          <w:rFonts w:eastAsia="Cambria"/>
          <w:u w:val="single"/>
        </w:rPr>
        <w:t>robots, will wipe out humans</w:t>
      </w:r>
      <w:r w:rsidRPr="00C13D6C">
        <w:rPr>
          <w:rFonts w:eastAsia="Cambria"/>
          <w:sz w:val="16"/>
        </w:rPr>
        <w:t xml:space="preserve"> on Earth. </w:t>
      </w:r>
      <w:r w:rsidRPr="00C13D6C">
        <w:rPr>
          <w:rFonts w:eastAsia="Cambria"/>
          <w:u w:val="single"/>
        </w:rPr>
        <w:t>But a colony</w:t>
      </w:r>
      <w:r w:rsidRPr="00C13D6C">
        <w:rPr>
          <w:rFonts w:eastAsia="Cambria"/>
          <w:sz w:val="16"/>
        </w:rPr>
        <w:t xml:space="preserve"> far away </w:t>
      </w:r>
      <w:r w:rsidRPr="00C13D6C">
        <w:rPr>
          <w:rFonts w:eastAsia="Cambria"/>
          <w:u w:val="single"/>
        </w:rPr>
        <w:t>might survive</w:t>
      </w:r>
      <w:r w:rsidRPr="00C13D6C">
        <w:rPr>
          <w:rFonts w:eastAsia="Cambria"/>
          <w:sz w:val="16"/>
        </w:rPr>
        <w:t xml:space="preserve">, so that the species continues. Stephen Hawking is among those who have argued, or usually just pronounced, for versions of this (and if you want scientific authority, it is hard to do better). But </w:t>
      </w:r>
      <w:r w:rsidRPr="00C13D6C">
        <w:rPr>
          <w:rFonts w:eastAsia="Cambria"/>
          <w:b/>
          <w:iCs/>
          <w:highlight w:val="green"/>
          <w:u w:val="single"/>
        </w:rPr>
        <w:t>the idea has serious flaws</w:t>
      </w:r>
      <w:r w:rsidRPr="00C13D6C">
        <w:rPr>
          <w:rFonts w:eastAsia="Cambria"/>
          <w:sz w:val="16"/>
        </w:rPr>
        <w:t xml:space="preserve">. </w:t>
      </w:r>
      <w:r w:rsidRPr="00C13D6C">
        <w:rPr>
          <w:rFonts w:eastAsia="Cambria"/>
          <w:u w:val="single"/>
        </w:rPr>
        <w:t>It is hard to think of even a post-apocalyptic Earth that is less hospitable to any terrestrial life than Mars, let alone elsewhere in the solar system</w:t>
      </w:r>
      <w:r w:rsidRPr="00C13D6C">
        <w:rPr>
          <w:rFonts w:eastAsia="Cambria"/>
          <w:sz w:val="16"/>
        </w:rPr>
        <w:t xml:space="preserve">, so the challenges are enormous. But let us ignore that. Suppose that a colony had a reasonable chance of surviving, would the argument from danger justify founding it soon? I think not. </w:t>
      </w:r>
      <w:r w:rsidRPr="00C13D6C">
        <w:rPr>
          <w:rFonts w:eastAsia="Cambria"/>
          <w:u w:val="single"/>
        </w:rPr>
        <w:t xml:space="preserve">One danger is </w:t>
      </w:r>
      <w:r w:rsidRPr="00C13D6C">
        <w:rPr>
          <w:rFonts w:eastAsia="Cambria"/>
          <w:highlight w:val="green"/>
          <w:u w:val="single"/>
        </w:rPr>
        <w:t>nuclear and biological war</w:t>
      </w:r>
      <w:r w:rsidRPr="00C13D6C">
        <w:rPr>
          <w:rFonts w:eastAsia="Cambria"/>
          <w:sz w:val="16"/>
        </w:rPr>
        <w:t xml:space="preserve">: One nation or ethnic group fears or hates another enough to unleash bombs or viruses. In a bad scenario they succeed. Millions die, and their territory becomes uninhabitable. </w:t>
      </w:r>
      <w:r w:rsidRPr="00C13D6C">
        <w:rPr>
          <w:rFonts w:eastAsia="Cambria"/>
          <w:u w:val="single"/>
        </w:rPr>
        <w:t>In the worst scenario, the other side retaliates or the affliction spreads</w:t>
      </w:r>
      <w:r w:rsidRPr="00C13D6C">
        <w:rPr>
          <w:rFonts w:eastAsia="Cambria"/>
          <w:sz w:val="16"/>
        </w:rPr>
        <w:t xml:space="preserve"> and eventually everyone is dead. </w:t>
      </w:r>
      <w:r w:rsidRPr="00C13D6C">
        <w:rPr>
          <w:rFonts w:eastAsia="Cambria"/>
          <w:u w:val="single"/>
        </w:rPr>
        <w:t xml:space="preserve">But </w:t>
      </w:r>
      <w:r w:rsidRPr="00C13D6C">
        <w:rPr>
          <w:rFonts w:eastAsia="Cambria"/>
          <w:highlight w:val="green"/>
          <w:u w:val="single"/>
        </w:rPr>
        <w:t>people survive on Mars</w:t>
      </w:r>
      <w:r w:rsidRPr="00C13D6C">
        <w:rPr>
          <w:rFonts w:eastAsia="Cambria"/>
          <w:u w:val="single"/>
        </w:rPr>
        <w:t>. Which people</w:t>
      </w:r>
      <w:r w:rsidRPr="00C13D6C">
        <w:rPr>
          <w:rFonts w:eastAsia="Cambria"/>
          <w:sz w:val="16"/>
        </w:rPr>
        <w:t xml:space="preserve">? </w:t>
      </w:r>
      <w:r w:rsidRPr="00C13D6C">
        <w:rPr>
          <w:rFonts w:eastAsia="Cambria"/>
          <w:highlight w:val="green"/>
          <w:u w:val="single"/>
        </w:rPr>
        <w:t>They will include members of one group or their opponents</w:t>
      </w:r>
      <w:r w:rsidRPr="00C13D6C">
        <w:rPr>
          <w:rFonts w:eastAsia="Cambria"/>
          <w:u w:val="single"/>
        </w:rPr>
        <w:t xml:space="preserve">, so if the aim really is to wipe out this group </w:t>
      </w:r>
      <w:r w:rsidRPr="00C13D6C">
        <w:rPr>
          <w:rFonts w:eastAsia="Cambria"/>
          <w:highlight w:val="green"/>
          <w:u w:val="single"/>
        </w:rPr>
        <w:t xml:space="preserve">it will be directed at the </w:t>
      </w:r>
      <w:r w:rsidRPr="00C13D6C">
        <w:rPr>
          <w:rFonts w:eastAsia="Cambria"/>
          <w:b/>
          <w:iCs/>
          <w:highlight w:val="green"/>
          <w:u w:val="single"/>
        </w:rPr>
        <w:t>colonists as well</w:t>
      </w:r>
      <w:r w:rsidRPr="00C13D6C">
        <w:rPr>
          <w:rFonts w:eastAsia="Cambria"/>
          <w:u w:val="single"/>
        </w:rPr>
        <w:t>.</w:t>
      </w:r>
      <w:r w:rsidRPr="00C13D6C">
        <w:rPr>
          <w:rFonts w:eastAsia="Cambria"/>
          <w:sz w:val="16"/>
        </w:rPr>
        <w:t xml:space="preserve"> </w:t>
      </w:r>
      <w:r w:rsidRPr="00C13D6C">
        <w:rPr>
          <w:rFonts w:eastAsia="Cambria"/>
          <w:b/>
          <w:iCs/>
          <w:u w:val="single"/>
        </w:rPr>
        <w:t xml:space="preserve">They are hated, and they are </w:t>
      </w:r>
      <w:r w:rsidRPr="00C13D6C">
        <w:rPr>
          <w:rFonts w:eastAsia="Cambria"/>
          <w:b/>
          <w:iCs/>
          <w:highlight w:val="green"/>
          <w:u w:val="single"/>
        </w:rPr>
        <w:t>capable of retaliation</w:t>
      </w:r>
      <w:r w:rsidRPr="00C13D6C">
        <w:rPr>
          <w:rFonts w:eastAsia="Cambria"/>
          <w:sz w:val="16"/>
        </w:rPr>
        <w:t xml:space="preserve">. Bomb-bearing rockets are much simpler to make than people-bearing rockets. And someone crazy enough to push the button would be crazy enough to direct them at the hated enemy wherever they are found. So, </w:t>
      </w:r>
      <w:r w:rsidRPr="00C13D6C">
        <w:rPr>
          <w:rFonts w:eastAsia="Cambria"/>
          <w:u w:val="single"/>
        </w:rPr>
        <w:t xml:space="preserve">the </w:t>
      </w:r>
      <w:r w:rsidRPr="00C13D6C">
        <w:rPr>
          <w:rFonts w:eastAsia="Cambria"/>
          <w:highlight w:val="green"/>
          <w:u w:val="single"/>
        </w:rPr>
        <w:t>colony would not be safe</w:t>
      </w:r>
      <w:r w:rsidRPr="00C13D6C">
        <w:rPr>
          <w:rFonts w:eastAsia="Cambria"/>
          <w:sz w:val="16"/>
        </w:rPr>
        <w:t xml:space="preserve">. At any rate, </w:t>
      </w:r>
      <w:r w:rsidRPr="00C13D6C">
        <w:rPr>
          <w:rFonts w:eastAsia="Cambria"/>
          <w:u w:val="single"/>
        </w:rPr>
        <w:t xml:space="preserve">it will not </w:t>
      </w:r>
      <w:proofErr w:type="gramStart"/>
      <w:r w:rsidRPr="00C13D6C">
        <w:rPr>
          <w:rFonts w:eastAsia="Cambria"/>
          <w:u w:val="single"/>
        </w:rPr>
        <w:t>be not</w:t>
      </w:r>
      <w:proofErr w:type="gramEnd"/>
      <w:r w:rsidRPr="00C13D6C">
        <w:rPr>
          <w:rFonts w:eastAsia="Cambria"/>
          <w:u w:val="single"/>
        </w:rPr>
        <w:t xml:space="preserve"> safe enough that founding it is a better bet than making war less likely on Earth.</w:t>
      </w:r>
      <w:r w:rsidRPr="00C13D6C">
        <w:rPr>
          <w:rFonts w:eastAsia="Cambria"/>
          <w:sz w:val="16"/>
        </w:rPr>
        <w:t xml:space="preserve"> Worse, </w:t>
      </w:r>
      <w:r w:rsidRPr="00C13D6C">
        <w:rPr>
          <w:rFonts w:eastAsia="Cambria"/>
          <w:highlight w:val="green"/>
          <w:u w:val="single"/>
        </w:rPr>
        <w:t>any nation party</w:t>
      </w:r>
      <w:r w:rsidRPr="00C13D6C">
        <w:rPr>
          <w:rFonts w:eastAsia="Cambria"/>
          <w:u w:val="single"/>
        </w:rPr>
        <w:t xml:space="preserve"> to founding a colony </w:t>
      </w:r>
      <w:r w:rsidRPr="00C13D6C">
        <w:rPr>
          <w:rFonts w:eastAsia="Cambria"/>
          <w:highlight w:val="green"/>
          <w:u w:val="single"/>
        </w:rPr>
        <w:t>will arouse suspicion in its enemie</w:t>
      </w:r>
      <w:r w:rsidRPr="00C13D6C">
        <w:rPr>
          <w:rFonts w:eastAsia="Cambria"/>
          <w:u w:val="single"/>
        </w:rPr>
        <w:t xml:space="preserve">s that it is </w:t>
      </w:r>
      <w:r w:rsidRPr="00C13D6C">
        <w:rPr>
          <w:rFonts w:eastAsia="Cambria"/>
          <w:b/>
          <w:iCs/>
          <w:u w:val="single"/>
        </w:rPr>
        <w:t>scheming to start and survive a war</w:t>
      </w:r>
      <w:r w:rsidRPr="00C13D6C">
        <w:rPr>
          <w:rFonts w:eastAsia="Cambria"/>
          <w:u w:val="single"/>
        </w:rPr>
        <w:t xml:space="preserve">. And </w:t>
      </w:r>
      <w:r w:rsidRPr="00C13D6C">
        <w:rPr>
          <w:rFonts w:eastAsia="Cambria"/>
          <w:highlight w:val="green"/>
          <w:u w:val="single"/>
        </w:rPr>
        <w:t>this makes war</w:t>
      </w:r>
      <w:r w:rsidRPr="00C13D6C">
        <w:rPr>
          <w:rFonts w:eastAsia="Cambria"/>
          <w:u w:val="single"/>
        </w:rPr>
        <w:t xml:space="preserve"> </w:t>
      </w:r>
      <w:r w:rsidRPr="00C13D6C">
        <w:rPr>
          <w:rFonts w:eastAsia="Cambria"/>
          <w:b/>
          <w:iCs/>
          <w:highlight w:val="green"/>
          <w:u w:val="single"/>
        </w:rPr>
        <w:t>more</w:t>
      </w:r>
      <w:r w:rsidRPr="00C13D6C">
        <w:rPr>
          <w:rFonts w:eastAsia="Cambria"/>
          <w:b/>
          <w:iCs/>
          <w:u w:val="single"/>
        </w:rPr>
        <w:t xml:space="preserve"> rather than less </w:t>
      </w:r>
      <w:r w:rsidRPr="00C13D6C">
        <w:rPr>
          <w:rFonts w:eastAsia="Cambria"/>
          <w:b/>
          <w:iCs/>
          <w:highlight w:val="green"/>
          <w:u w:val="single"/>
        </w:rPr>
        <w:t>likely</w:t>
      </w:r>
      <w:r w:rsidRPr="00C13D6C">
        <w:rPr>
          <w:rFonts w:eastAsia="Cambria"/>
          <w:highlight w:val="green"/>
          <w:u w:val="single"/>
        </w:rPr>
        <w:t>. Another danger is</w:t>
      </w:r>
      <w:r w:rsidRPr="00C13D6C">
        <w:rPr>
          <w:rFonts w:eastAsia="Cambria"/>
          <w:sz w:val="16"/>
        </w:rPr>
        <w:t xml:space="preserve"> the rise of </w:t>
      </w:r>
      <w:r w:rsidRPr="00C13D6C">
        <w:rPr>
          <w:rFonts w:eastAsia="Cambria"/>
          <w:b/>
          <w:iCs/>
          <w:highlight w:val="green"/>
          <w:u w:val="single"/>
        </w:rPr>
        <w:t>smart robots</w:t>
      </w:r>
      <w:r w:rsidRPr="00C13D6C">
        <w:rPr>
          <w:rFonts w:eastAsia="Cambria"/>
          <w:sz w:val="16"/>
        </w:rPr>
        <w:t xml:space="preserve">. </w:t>
      </w:r>
      <w:r w:rsidRPr="00C13D6C">
        <w:rPr>
          <w:rFonts w:eastAsia="Cambria"/>
          <w:u w:val="single"/>
        </w:rPr>
        <w:t>But again, there is no escape in space</w:t>
      </w:r>
      <w:r w:rsidRPr="00C13D6C">
        <w:rPr>
          <w:rFonts w:eastAsia="Cambria"/>
          <w:sz w:val="16"/>
        </w:rPr>
        <w:t xml:space="preserve">. </w:t>
      </w:r>
      <w:r w:rsidRPr="00C13D6C">
        <w:rPr>
          <w:rFonts w:eastAsia="Cambria"/>
          <w:highlight w:val="green"/>
          <w:u w:val="single"/>
        </w:rPr>
        <w:t>Space travel and running a colony use</w:t>
      </w:r>
      <w:r w:rsidRPr="00C13D6C">
        <w:rPr>
          <w:rFonts w:eastAsia="Cambria"/>
          <w:u w:val="single"/>
        </w:rPr>
        <w:t xml:space="preserve"> as much </w:t>
      </w:r>
      <w:r w:rsidRPr="00C13D6C">
        <w:rPr>
          <w:rFonts w:eastAsia="Cambria"/>
          <w:highlight w:val="green"/>
          <w:u w:val="single"/>
        </w:rPr>
        <w:t>computation</w:t>
      </w:r>
      <w:r w:rsidRPr="00C13D6C">
        <w:rPr>
          <w:rFonts w:eastAsia="Cambria"/>
          <w:u w:val="single"/>
        </w:rPr>
        <w:t xml:space="preserve"> as they can get</w:t>
      </w:r>
      <w:r w:rsidRPr="00C13D6C">
        <w:rPr>
          <w:rFonts w:eastAsia="Cambria"/>
          <w:sz w:val="16"/>
        </w:rPr>
        <w:t xml:space="preserve">. This was true of the moon </w:t>
      </w:r>
      <w:proofErr w:type="gramStart"/>
      <w:r w:rsidRPr="00C13D6C">
        <w:rPr>
          <w:rFonts w:eastAsia="Cambria"/>
          <w:sz w:val="16"/>
        </w:rPr>
        <w:t>landings</w:t>
      </w:r>
      <w:proofErr w:type="gramEnd"/>
      <w:r w:rsidRPr="00C13D6C">
        <w:rPr>
          <w:rFonts w:eastAsia="Cambria"/>
          <w:sz w:val="16"/>
        </w:rPr>
        <w:t xml:space="preserve"> and it is even truer now. Human beings have an essential role in plans and design, but on the trip itself they are mostly just going along for the ride. So</w:t>
      </w:r>
      <w:r w:rsidRPr="00C13D6C">
        <w:rPr>
          <w:rFonts w:eastAsia="Cambria"/>
          <w:u w:val="single"/>
        </w:rPr>
        <w:t>, imagine</w:t>
      </w:r>
      <w:r w:rsidRPr="00C13D6C">
        <w:rPr>
          <w:rFonts w:eastAsia="Cambria"/>
          <w:sz w:val="16"/>
        </w:rPr>
        <w:t xml:space="preserve">, just for the sake of argument, that </w:t>
      </w:r>
      <w:r w:rsidRPr="00C13D6C">
        <w:rPr>
          <w:rFonts w:eastAsia="Cambria"/>
          <w:b/>
          <w:iCs/>
          <w:u w:val="single"/>
        </w:rPr>
        <w:t xml:space="preserve">hyper-calculating artificial intelligences are </w:t>
      </w:r>
      <w:proofErr w:type="gramStart"/>
      <w:r w:rsidRPr="00C13D6C">
        <w:rPr>
          <w:rFonts w:eastAsia="Cambria"/>
          <w:b/>
          <w:iCs/>
          <w:u w:val="single"/>
        </w:rPr>
        <w:t>in a position</w:t>
      </w:r>
      <w:proofErr w:type="gramEnd"/>
      <w:r w:rsidRPr="00C13D6C">
        <w:rPr>
          <w:rFonts w:eastAsia="Cambria"/>
          <w:b/>
          <w:iCs/>
          <w:u w:val="single"/>
        </w:rPr>
        <w:t xml:space="preserve"> to threaten human civilization</w:t>
      </w:r>
      <w:r w:rsidRPr="00C13D6C">
        <w:rPr>
          <w:rFonts w:eastAsia="Cambria"/>
          <w:sz w:val="16"/>
        </w:rPr>
        <w:t xml:space="preserve">. The </w:t>
      </w:r>
      <w:r w:rsidRPr="00C13D6C">
        <w:rPr>
          <w:rFonts w:eastAsia="Cambria"/>
          <w:highlight w:val="green"/>
          <w:u w:val="single"/>
        </w:rPr>
        <w:t>extension</w:t>
      </w:r>
      <w:r w:rsidRPr="00C13D6C">
        <w:rPr>
          <w:rFonts w:eastAsia="Cambria"/>
          <w:u w:val="single"/>
        </w:rPr>
        <w:t xml:space="preserve"> </w:t>
      </w:r>
      <w:r w:rsidRPr="00C13D6C">
        <w:rPr>
          <w:rFonts w:eastAsia="Cambria"/>
          <w:sz w:val="16"/>
        </w:rPr>
        <w:t xml:space="preserve">of that civilization </w:t>
      </w:r>
      <w:r w:rsidRPr="00C13D6C">
        <w:rPr>
          <w:rFonts w:eastAsia="Cambria"/>
          <w:b/>
          <w:iCs/>
          <w:u w:val="single"/>
        </w:rPr>
        <w:t xml:space="preserve">on another planet </w:t>
      </w:r>
      <w:r w:rsidRPr="00C13D6C">
        <w:rPr>
          <w:rFonts w:eastAsia="Cambria"/>
          <w:b/>
          <w:iCs/>
          <w:highlight w:val="green"/>
          <w:u w:val="single"/>
        </w:rPr>
        <w:t>relies even more</w:t>
      </w:r>
      <w:r w:rsidRPr="00C13D6C">
        <w:rPr>
          <w:rFonts w:eastAsia="Cambria"/>
          <w:b/>
          <w:iCs/>
          <w:u w:val="single"/>
        </w:rPr>
        <w:t xml:space="preserve"> on those very powers</w:t>
      </w:r>
      <w:r w:rsidRPr="00C13D6C">
        <w:rPr>
          <w:rFonts w:eastAsia="Cambria"/>
          <w:sz w:val="16"/>
        </w:rPr>
        <w:t xml:space="preserve">, which will have to be networked to earthly computation. If mere humans can hack into machinery in targeted countries to disrupt them, then these super-capable but malevolent AIs will have no problem. Whatever their "motives," these will be the same elsewhere as on earth, and space is less of an obstacle to the flow of (mis)information and commands than to the flow of people and physical objects. No safety there. </w:t>
      </w:r>
      <w:r w:rsidRPr="00C13D6C">
        <w:rPr>
          <w:rFonts w:eastAsia="Cambria"/>
          <w:highlight w:val="green"/>
          <w:u w:val="single"/>
        </w:rPr>
        <w:t>The third danger is ecological</w:t>
      </w:r>
      <w:r w:rsidRPr="00C13D6C">
        <w:rPr>
          <w:rFonts w:eastAsia="Cambria"/>
          <w:sz w:val="16"/>
        </w:rPr>
        <w:t xml:space="preserve">. </w:t>
      </w:r>
      <w:r w:rsidRPr="00C13D6C">
        <w:rPr>
          <w:rFonts w:eastAsia="Cambria"/>
          <w:u w:val="single"/>
        </w:rPr>
        <w:t>We are ruining the climate and polluting the oceans</w:t>
      </w:r>
      <w:r w:rsidRPr="00C13D6C">
        <w:rPr>
          <w:rFonts w:eastAsia="Cambria"/>
          <w:sz w:val="16"/>
        </w:rPr>
        <w:t xml:space="preserve">. </w:t>
      </w:r>
      <w:r w:rsidRPr="00C13D6C">
        <w:rPr>
          <w:rFonts w:eastAsia="Cambria"/>
          <w:highlight w:val="green"/>
          <w:u w:val="single"/>
        </w:rPr>
        <w:t>We could develop tech</w:t>
      </w:r>
      <w:r w:rsidRPr="00C13D6C">
        <w:rPr>
          <w:rFonts w:eastAsia="Cambria"/>
          <w:u w:val="single"/>
        </w:rPr>
        <w:t xml:space="preserve">nology </w:t>
      </w:r>
      <w:r w:rsidRPr="00C13D6C">
        <w:rPr>
          <w:rFonts w:eastAsia="Cambria"/>
          <w:highlight w:val="green"/>
          <w:u w:val="single"/>
        </w:rPr>
        <w:t>that mitigated</w:t>
      </w:r>
      <w:r w:rsidRPr="00C13D6C">
        <w:rPr>
          <w:rFonts w:eastAsia="Cambria"/>
          <w:u w:val="single"/>
        </w:rPr>
        <w:t xml:space="preserve"> or even reversed </w:t>
      </w:r>
      <w:r w:rsidRPr="00C13D6C">
        <w:rPr>
          <w:rFonts w:eastAsia="Cambria"/>
          <w:highlight w:val="green"/>
          <w:u w:val="single"/>
        </w:rPr>
        <w:t>the dangers</w:t>
      </w:r>
      <w:r w:rsidRPr="00C13D6C">
        <w:rPr>
          <w:rFonts w:eastAsia="Cambria"/>
          <w:sz w:val="16"/>
        </w:rPr>
        <w:t xml:space="preserve">. It would be </w:t>
      </w:r>
      <w:r w:rsidRPr="00C13D6C">
        <w:rPr>
          <w:rFonts w:eastAsia="Cambria"/>
          <w:b/>
          <w:iCs/>
          <w:highlight w:val="green"/>
          <w:u w:val="single"/>
        </w:rPr>
        <w:t>easier than</w:t>
      </w:r>
      <w:r w:rsidRPr="00C13D6C">
        <w:rPr>
          <w:rFonts w:eastAsia="Cambria"/>
          <w:b/>
          <w:iCs/>
          <w:u w:val="single"/>
        </w:rPr>
        <w:t xml:space="preserve"> developing technology for </w:t>
      </w:r>
      <w:r w:rsidRPr="00C13D6C">
        <w:rPr>
          <w:rFonts w:eastAsia="Cambria"/>
          <w:b/>
          <w:iCs/>
          <w:highlight w:val="green"/>
          <w:u w:val="single"/>
        </w:rPr>
        <w:t>surviving on Mars</w:t>
      </w:r>
      <w:r w:rsidRPr="00C13D6C">
        <w:rPr>
          <w:rFonts w:eastAsia="Cambria"/>
          <w:sz w:val="16"/>
        </w:rPr>
        <w:t xml:space="preserve">, where we must grow food and create oxygen in a very cold and dark environment without much protection from radiation and a limited supply of water. Moreover, </w:t>
      </w:r>
      <w:r w:rsidRPr="00C13D6C">
        <w:rPr>
          <w:rFonts w:eastAsia="Cambria"/>
          <w:highlight w:val="green"/>
          <w:u w:val="single"/>
        </w:rPr>
        <w:t>getting enough people to Mars</w:t>
      </w:r>
      <w:r w:rsidRPr="00C13D6C">
        <w:rPr>
          <w:rFonts w:eastAsia="Cambria"/>
          <w:u w:val="single"/>
        </w:rPr>
        <w:t xml:space="preserve"> to make a colony that could survive without help from home, </w:t>
      </w:r>
      <w:r w:rsidRPr="00C13D6C">
        <w:rPr>
          <w:rFonts w:eastAsia="Cambria"/>
          <w:highlight w:val="green"/>
          <w:u w:val="single"/>
        </w:rPr>
        <w:t>self-sufficient</w:t>
      </w:r>
      <w:r w:rsidRPr="00C13D6C">
        <w:rPr>
          <w:rFonts w:eastAsia="Cambria"/>
          <w:u w:val="single"/>
        </w:rPr>
        <w:t xml:space="preserve"> technologically and with enough genetic diversity that our already rather uniform species would have a future, </w:t>
      </w:r>
      <w:r w:rsidRPr="00C13D6C">
        <w:rPr>
          <w:rFonts w:eastAsia="Cambria"/>
          <w:b/>
          <w:iCs/>
          <w:u w:val="single"/>
        </w:rPr>
        <w:t>would involve a lot of rockets.</w:t>
      </w:r>
      <w:r w:rsidRPr="00C13D6C">
        <w:rPr>
          <w:rFonts w:eastAsia="Cambria"/>
          <w:sz w:val="16"/>
        </w:rPr>
        <w:t xml:space="preserve"> Musk talks in terms of 10,000 flights, although some plans require more. And this would be just to get things started. </w:t>
      </w:r>
      <w:r w:rsidRPr="00C13D6C">
        <w:rPr>
          <w:rFonts w:eastAsia="Cambria"/>
          <w:u w:val="single"/>
        </w:rPr>
        <w:t>We just do not know what the impact on the earth and its atmosphere of the launches and the prior manufacturing would be.</w:t>
      </w:r>
      <w:r w:rsidRPr="00C13D6C">
        <w:rPr>
          <w:rFonts w:eastAsia="Cambria"/>
          <w:sz w:val="16"/>
        </w:rPr>
        <w:t xml:space="preserve"> It would not be positive, at any rate. And </w:t>
      </w:r>
      <w:r w:rsidRPr="00C13D6C">
        <w:rPr>
          <w:rFonts w:eastAsia="Cambria"/>
          <w:b/>
          <w:iCs/>
          <w:u w:val="single"/>
        </w:rPr>
        <w:t xml:space="preserve">industrial </w:t>
      </w:r>
      <w:r w:rsidRPr="00C13D6C">
        <w:rPr>
          <w:rFonts w:eastAsia="Cambria"/>
          <w:b/>
          <w:iCs/>
          <w:highlight w:val="green"/>
          <w:u w:val="single"/>
        </w:rPr>
        <w:t>power and</w:t>
      </w:r>
      <w:r w:rsidRPr="00C13D6C">
        <w:rPr>
          <w:rFonts w:eastAsia="Cambria"/>
          <w:b/>
          <w:iCs/>
          <w:u w:val="single"/>
        </w:rPr>
        <w:t xml:space="preserve"> scientific </w:t>
      </w:r>
      <w:r w:rsidRPr="00C13D6C">
        <w:rPr>
          <w:rFonts w:eastAsia="Cambria"/>
          <w:b/>
          <w:iCs/>
          <w:highlight w:val="green"/>
          <w:u w:val="single"/>
        </w:rPr>
        <w:t>brains would be diverted away from</w:t>
      </w:r>
      <w:r w:rsidRPr="00C13D6C">
        <w:rPr>
          <w:rFonts w:eastAsia="Cambria"/>
          <w:b/>
          <w:iCs/>
          <w:u w:val="single"/>
        </w:rPr>
        <w:t xml:space="preserve"> the needs of </w:t>
      </w:r>
      <w:r w:rsidRPr="00C13D6C">
        <w:rPr>
          <w:rFonts w:eastAsia="Cambria"/>
          <w:b/>
          <w:iCs/>
          <w:highlight w:val="green"/>
          <w:u w:val="single"/>
        </w:rPr>
        <w:t>earth</w:t>
      </w:r>
      <w:r w:rsidRPr="00C13D6C">
        <w:rPr>
          <w:rFonts w:eastAsia="Cambria"/>
          <w:b/>
          <w:iCs/>
          <w:u w:val="single"/>
        </w:rPr>
        <w:t xml:space="preserve"> to the well-being of the colony</w:t>
      </w:r>
      <w:r w:rsidRPr="00C13D6C">
        <w:rPr>
          <w:rFonts w:eastAsia="Cambria"/>
          <w:sz w:val="16"/>
        </w:rPr>
        <w:t xml:space="preserve">. </w:t>
      </w:r>
      <w:r w:rsidRPr="00C13D6C">
        <w:rPr>
          <w:rFonts w:eastAsia="Cambria"/>
          <w:u w:val="single"/>
        </w:rPr>
        <w:t xml:space="preserve">It is not what we need; you would only think that we could afford it if you were blind to how desperate things really are. So again, </w:t>
      </w:r>
      <w:r w:rsidRPr="00C13D6C">
        <w:rPr>
          <w:rFonts w:eastAsia="Cambria"/>
          <w:highlight w:val="green"/>
          <w:u w:val="single"/>
        </w:rPr>
        <w:t xml:space="preserve">the colony solution is </w:t>
      </w:r>
      <w:r w:rsidRPr="00C13D6C">
        <w:rPr>
          <w:rFonts w:eastAsia="Cambria"/>
          <w:b/>
          <w:iCs/>
          <w:highlight w:val="green"/>
          <w:u w:val="single"/>
        </w:rPr>
        <w:t>likely to make the</w:t>
      </w:r>
      <w:r w:rsidRPr="00C13D6C">
        <w:rPr>
          <w:rFonts w:eastAsia="Cambria"/>
          <w:b/>
          <w:iCs/>
          <w:u w:val="single"/>
        </w:rPr>
        <w:t xml:space="preserve"> earthly </w:t>
      </w:r>
      <w:r w:rsidRPr="00C13D6C">
        <w:rPr>
          <w:rFonts w:eastAsia="Cambria"/>
          <w:b/>
          <w:iCs/>
          <w:highlight w:val="green"/>
          <w:u w:val="single"/>
        </w:rPr>
        <w:t xml:space="preserve">situation </w:t>
      </w:r>
      <w:r w:rsidRPr="00C13D6C">
        <w:rPr>
          <w:rFonts w:eastAsia="Cambria"/>
          <w:b/>
          <w:iCs/>
          <w:u w:val="single"/>
        </w:rPr>
        <w:t xml:space="preserve">even </w:t>
      </w:r>
      <w:r w:rsidRPr="00C13D6C">
        <w:rPr>
          <w:rFonts w:eastAsia="Cambria"/>
          <w:b/>
          <w:iCs/>
          <w:highlight w:val="green"/>
          <w:u w:val="single"/>
        </w:rPr>
        <w:t>more dire.</w:t>
      </w:r>
    </w:p>
    <w:p w14:paraId="3FC0CE46" w14:textId="77777777" w:rsidR="00C13D6C" w:rsidRPr="00C13D6C" w:rsidRDefault="00C13D6C" w:rsidP="00C13D6C">
      <w:pPr>
        <w:rPr>
          <w:rFonts w:eastAsia="Cambria"/>
          <w:sz w:val="16"/>
        </w:rPr>
      </w:pPr>
    </w:p>
    <w:p w14:paraId="62B63416" w14:textId="77777777" w:rsidR="00C13D6C" w:rsidRPr="00C13D6C" w:rsidRDefault="00C13D6C" w:rsidP="00C13D6C">
      <w:pPr>
        <w:keepNext/>
        <w:keepLines/>
        <w:spacing w:before="40" w:after="0"/>
        <w:outlineLvl w:val="3"/>
        <w:rPr>
          <w:rFonts w:eastAsia="MS Gothic"/>
          <w:b/>
          <w:iCs/>
          <w:sz w:val="26"/>
        </w:rPr>
      </w:pPr>
      <w:r w:rsidRPr="00C13D6C">
        <w:rPr>
          <w:rFonts w:eastAsia="MS Gothic"/>
          <w:b/>
          <w:iCs/>
          <w:sz w:val="26"/>
        </w:rPr>
        <w:t xml:space="preserve">Warming causes </w:t>
      </w:r>
      <w:r w:rsidRPr="00C13D6C">
        <w:rPr>
          <w:rFonts w:eastAsia="MS Gothic"/>
          <w:b/>
          <w:iCs/>
          <w:sz w:val="26"/>
          <w:u w:val="single"/>
        </w:rPr>
        <w:t>extinction</w:t>
      </w:r>
      <w:r w:rsidRPr="00C13D6C">
        <w:rPr>
          <w:rFonts w:eastAsia="MS Gothic"/>
          <w:b/>
          <w:iCs/>
          <w:sz w:val="26"/>
        </w:rPr>
        <w:t xml:space="preserve"> – </w:t>
      </w:r>
      <w:r w:rsidRPr="00C13D6C">
        <w:rPr>
          <w:rFonts w:eastAsia="MS Gothic"/>
          <w:b/>
          <w:iCs/>
          <w:sz w:val="26"/>
          <w:u w:val="single"/>
        </w:rPr>
        <w:t>nonlinear</w:t>
      </w:r>
      <w:r w:rsidRPr="00C13D6C">
        <w:rPr>
          <w:rFonts w:eastAsia="MS Gothic"/>
          <w:b/>
          <w:iCs/>
          <w:sz w:val="26"/>
        </w:rPr>
        <w:t xml:space="preserve"> and </w:t>
      </w:r>
      <w:r w:rsidRPr="00C13D6C">
        <w:rPr>
          <w:rFonts w:eastAsia="MS Gothic"/>
          <w:b/>
          <w:iCs/>
          <w:sz w:val="26"/>
          <w:u w:val="single"/>
        </w:rPr>
        <w:t>unpredictable</w:t>
      </w:r>
      <w:r w:rsidRPr="00C13D6C">
        <w:rPr>
          <w:rFonts w:eastAsia="MS Gothic"/>
          <w:b/>
          <w:iCs/>
          <w:sz w:val="26"/>
        </w:rPr>
        <w:t xml:space="preserve"> effects cause </w:t>
      </w:r>
      <w:r w:rsidRPr="00C13D6C">
        <w:rPr>
          <w:rFonts w:eastAsia="MS Gothic"/>
          <w:b/>
          <w:iCs/>
          <w:sz w:val="26"/>
          <w:u w:val="single"/>
        </w:rPr>
        <w:t>escalatory conflicts</w:t>
      </w:r>
      <w:r w:rsidRPr="00C13D6C">
        <w:rPr>
          <w:rFonts w:eastAsia="MS Gothic"/>
          <w:b/>
          <w:iCs/>
          <w:sz w:val="26"/>
        </w:rPr>
        <w:t xml:space="preserve"> – only action </w:t>
      </w:r>
      <w:r w:rsidRPr="00C13D6C">
        <w:rPr>
          <w:rFonts w:eastAsia="MS Gothic"/>
          <w:b/>
          <w:iCs/>
          <w:sz w:val="26"/>
          <w:u w:val="single"/>
        </w:rPr>
        <w:t>now</w:t>
      </w:r>
      <w:r w:rsidRPr="00C13D6C">
        <w:rPr>
          <w:rFonts w:eastAsia="MS Gothic"/>
          <w:b/>
          <w:iCs/>
          <w:sz w:val="26"/>
        </w:rPr>
        <w:t xml:space="preserve"> solves</w:t>
      </w:r>
    </w:p>
    <w:p w14:paraId="02F915F9" w14:textId="77777777" w:rsidR="00C13D6C" w:rsidRPr="00C13D6C" w:rsidRDefault="00C13D6C" w:rsidP="00C13D6C">
      <w:pPr>
        <w:rPr>
          <w:rFonts w:eastAsia="Cambria"/>
        </w:rPr>
      </w:pPr>
      <w:r w:rsidRPr="00C13D6C">
        <w:rPr>
          <w:rFonts w:eastAsia="Cambria"/>
          <w:b/>
          <w:bCs/>
          <w:sz w:val="26"/>
        </w:rPr>
        <w:t>Melton 19</w:t>
      </w:r>
      <w:r w:rsidRPr="00C13D6C">
        <w:rPr>
          <w:rFonts w:eastAsia="Cambria"/>
        </w:rPr>
        <w:t xml:space="preserve"> [Michelle Melton is a 3L at Harvard Law School. Before law school, she was an associate fellow in the Energy and National Security Program at the Center for Strategic and International Studies, where she focused on climate policy. Climate Change and National Security, Part II: How Big a Threat is the Climate? January 7, 2019. https://www.lawfareblog.com/climate-change-and-national-security-part-ii-how-big-threat-climate]</w:t>
      </w:r>
    </w:p>
    <w:p w14:paraId="28CCAD1A" w14:textId="77777777" w:rsidR="00C13D6C" w:rsidRPr="00C13D6C" w:rsidRDefault="00C13D6C" w:rsidP="00C13D6C">
      <w:pPr>
        <w:rPr>
          <w:rFonts w:eastAsia="Cambria"/>
          <w:sz w:val="14"/>
        </w:rPr>
      </w:pPr>
      <w:bookmarkStart w:id="0" w:name="_Hlk96109431"/>
      <w:r w:rsidRPr="00C13D6C">
        <w:rPr>
          <w:rFonts w:eastAsia="Cambria"/>
          <w:sz w:val="14"/>
        </w:rPr>
        <w:t xml:space="preserve">At least until 2050, and possibly for decades after, </w:t>
      </w:r>
      <w:r w:rsidRPr="00C13D6C">
        <w:rPr>
          <w:rFonts w:eastAsia="Cambria"/>
          <w:highlight w:val="green"/>
          <w:u w:val="single"/>
        </w:rPr>
        <w:t>climate change will</w:t>
      </w:r>
      <w:r w:rsidRPr="00C13D6C">
        <w:rPr>
          <w:rFonts w:eastAsia="Cambria"/>
          <w:u w:val="single"/>
        </w:rPr>
        <w:t xml:space="preserve"> remain a </w:t>
      </w:r>
      <w:r w:rsidRPr="00C13D6C">
        <w:rPr>
          <w:rFonts w:eastAsia="Cambria"/>
          <w:b/>
          <w:iCs/>
          <w:u w:val="single"/>
        </w:rPr>
        <w:t>creeping threat</w:t>
      </w:r>
      <w:r w:rsidRPr="00C13D6C">
        <w:rPr>
          <w:rFonts w:eastAsia="Cambria"/>
          <w:u w:val="single"/>
        </w:rPr>
        <w:t xml:space="preserve"> that will </w:t>
      </w:r>
      <w:r w:rsidRPr="00C13D6C">
        <w:rPr>
          <w:rFonts w:eastAsia="Cambria"/>
          <w:b/>
          <w:iCs/>
          <w:u w:val="single"/>
        </w:rPr>
        <w:t xml:space="preserve">exacerbate and </w:t>
      </w:r>
      <w:r w:rsidRPr="00C13D6C">
        <w:rPr>
          <w:rFonts w:eastAsia="Cambria"/>
          <w:b/>
          <w:iCs/>
          <w:highlight w:val="green"/>
          <w:u w:val="single"/>
        </w:rPr>
        <w:t>amplify</w:t>
      </w:r>
      <w:r w:rsidRPr="00C13D6C">
        <w:rPr>
          <w:rFonts w:eastAsia="Cambria"/>
          <w:u w:val="single"/>
        </w:rPr>
        <w:t xml:space="preserve"> existing, </w:t>
      </w:r>
      <w:r w:rsidRPr="00C13D6C">
        <w:rPr>
          <w:rFonts w:eastAsia="Cambria"/>
          <w:b/>
          <w:iCs/>
          <w:u w:val="single"/>
        </w:rPr>
        <w:t>structural</w:t>
      </w:r>
      <w:r w:rsidRPr="00C13D6C">
        <w:rPr>
          <w:rFonts w:eastAsia="Cambria"/>
          <w:u w:val="single"/>
        </w:rPr>
        <w:t xml:space="preserve"> global </w:t>
      </w:r>
      <w:r w:rsidRPr="00C13D6C">
        <w:rPr>
          <w:rFonts w:eastAsia="Cambria"/>
          <w:b/>
          <w:iCs/>
          <w:u w:val="single"/>
        </w:rPr>
        <w:t>inequalities</w:t>
      </w:r>
      <w:r w:rsidRPr="00C13D6C">
        <w:rPr>
          <w:rFonts w:eastAsia="Cambria"/>
          <w:sz w:val="14"/>
        </w:rPr>
        <w:t xml:space="preserve">. While the developed world will be negatively affected by climate change through 2050, the consequences of climate change will be felt most acutely in the developing world. The national security threats posed by climate change to 2050 are likely to differ in degree, not kind, from the kinds of threats already posed by climate change. For the next few decades, </w:t>
      </w:r>
      <w:r w:rsidRPr="00C13D6C">
        <w:rPr>
          <w:rFonts w:eastAsia="Cambria"/>
          <w:u w:val="single"/>
        </w:rPr>
        <w:t xml:space="preserve">climate change will </w:t>
      </w:r>
      <w:r w:rsidRPr="00C13D6C">
        <w:rPr>
          <w:rFonts w:eastAsia="Cambria"/>
          <w:b/>
          <w:iCs/>
          <w:u w:val="single"/>
        </w:rPr>
        <w:t>exacerbate humanitarian crises</w:t>
      </w:r>
      <w:r w:rsidRPr="00C13D6C">
        <w:rPr>
          <w:rFonts w:eastAsia="Cambria"/>
          <w:sz w:val="14"/>
        </w:rPr>
        <w:t>—</w:t>
      </w:r>
      <w:r w:rsidRPr="00C13D6C">
        <w:rPr>
          <w:rFonts w:eastAsia="Cambria"/>
          <w:u w:val="single"/>
        </w:rPr>
        <w:t xml:space="preserve">some of which will </w:t>
      </w:r>
      <w:r w:rsidRPr="00C13D6C">
        <w:rPr>
          <w:rFonts w:eastAsia="Cambria"/>
          <w:highlight w:val="green"/>
          <w:u w:val="single"/>
        </w:rPr>
        <w:t>result in</w:t>
      </w:r>
      <w:r w:rsidRPr="00C13D6C">
        <w:rPr>
          <w:rFonts w:eastAsia="Cambria"/>
          <w:u w:val="single"/>
        </w:rPr>
        <w:t xml:space="preserve"> the </w:t>
      </w:r>
      <w:r w:rsidRPr="00C13D6C">
        <w:rPr>
          <w:rFonts w:eastAsia="Cambria"/>
          <w:highlight w:val="green"/>
          <w:u w:val="single"/>
        </w:rPr>
        <w:t xml:space="preserve">deployment of </w:t>
      </w:r>
      <w:r w:rsidRPr="00C13D6C">
        <w:rPr>
          <w:rFonts w:eastAsia="Cambria"/>
          <w:b/>
          <w:iCs/>
          <w:highlight w:val="green"/>
          <w:u w:val="single"/>
        </w:rPr>
        <w:t>military personnel</w:t>
      </w:r>
      <w:r w:rsidRPr="00C13D6C">
        <w:rPr>
          <w:rFonts w:eastAsia="Cambria"/>
          <w:sz w:val="14"/>
        </w:rPr>
        <w:t xml:space="preserve">, as well as material and financial assistance. </w:t>
      </w:r>
      <w:r w:rsidRPr="00C13D6C">
        <w:rPr>
          <w:rFonts w:eastAsia="Cambria"/>
          <w:u w:val="single"/>
        </w:rPr>
        <w:t>It wil</w:t>
      </w:r>
      <w:r w:rsidRPr="00C13D6C">
        <w:rPr>
          <w:rFonts w:eastAsia="Cambria"/>
          <w:highlight w:val="green"/>
          <w:u w:val="single"/>
        </w:rPr>
        <w:t>l</w:t>
      </w:r>
      <w:r w:rsidRPr="00C13D6C">
        <w:rPr>
          <w:rFonts w:eastAsia="Cambria"/>
          <w:sz w:val="14"/>
        </w:rPr>
        <w:t xml:space="preserve"> also </w:t>
      </w:r>
      <w:r w:rsidRPr="00C13D6C">
        <w:rPr>
          <w:rFonts w:eastAsia="Cambria"/>
          <w:b/>
          <w:iCs/>
          <w:highlight w:val="green"/>
          <w:u w:val="single"/>
        </w:rPr>
        <w:t>aggravate</w:t>
      </w:r>
      <w:r w:rsidRPr="00C13D6C">
        <w:rPr>
          <w:rFonts w:eastAsia="Cambria"/>
          <w:sz w:val="14"/>
        </w:rPr>
        <w:t xml:space="preserve"> natural </w:t>
      </w:r>
      <w:r w:rsidRPr="00C13D6C">
        <w:rPr>
          <w:rFonts w:eastAsia="Cambria"/>
          <w:b/>
          <w:iCs/>
          <w:u w:val="single"/>
        </w:rPr>
        <w:t>resource constraints</w:t>
      </w:r>
      <w:r w:rsidRPr="00C13D6C">
        <w:rPr>
          <w:rFonts w:eastAsia="Cambria"/>
          <w:sz w:val="14"/>
        </w:rPr>
        <w:t xml:space="preserve">, potentially </w:t>
      </w:r>
      <w:r w:rsidRPr="00C13D6C">
        <w:rPr>
          <w:rFonts w:eastAsia="Cambria"/>
          <w:u w:val="single"/>
        </w:rPr>
        <w:t>contributing to</w:t>
      </w:r>
      <w:r w:rsidRPr="00C13D6C">
        <w:rPr>
          <w:rFonts w:eastAsia="Cambria"/>
          <w:sz w:val="14"/>
        </w:rPr>
        <w:t xml:space="preserve"> political and economic </w:t>
      </w:r>
      <w:r w:rsidRPr="00C13D6C">
        <w:rPr>
          <w:rFonts w:eastAsia="Cambria"/>
          <w:b/>
          <w:iCs/>
          <w:highlight w:val="green"/>
          <w:u w:val="single"/>
        </w:rPr>
        <w:t>conflict</w:t>
      </w:r>
      <w:r w:rsidRPr="00C13D6C">
        <w:rPr>
          <w:rFonts w:eastAsia="Cambria"/>
          <w:highlight w:val="green"/>
          <w:u w:val="single"/>
        </w:rPr>
        <w:t xml:space="preserve"> over </w:t>
      </w:r>
      <w:r w:rsidRPr="00C13D6C">
        <w:rPr>
          <w:rFonts w:eastAsia="Cambria"/>
          <w:b/>
          <w:iCs/>
          <w:highlight w:val="green"/>
          <w:u w:val="single"/>
        </w:rPr>
        <w:t>water</w:t>
      </w:r>
      <w:r w:rsidRPr="00C13D6C">
        <w:rPr>
          <w:rFonts w:eastAsia="Cambria"/>
          <w:highlight w:val="green"/>
          <w:u w:val="single"/>
        </w:rPr>
        <w:t xml:space="preserve">, </w:t>
      </w:r>
      <w:proofErr w:type="gramStart"/>
      <w:r w:rsidRPr="00C13D6C">
        <w:rPr>
          <w:rFonts w:eastAsia="Cambria"/>
          <w:b/>
          <w:iCs/>
          <w:highlight w:val="green"/>
          <w:u w:val="single"/>
        </w:rPr>
        <w:t>food</w:t>
      </w:r>
      <w:proofErr w:type="gramEnd"/>
      <w:r w:rsidRPr="00C13D6C">
        <w:rPr>
          <w:rFonts w:eastAsia="Cambria"/>
          <w:highlight w:val="green"/>
          <w:u w:val="single"/>
        </w:rPr>
        <w:t xml:space="preserve"> and </w:t>
      </w:r>
      <w:r w:rsidRPr="00C13D6C">
        <w:rPr>
          <w:rFonts w:eastAsia="Cambria"/>
          <w:b/>
          <w:iCs/>
          <w:highlight w:val="green"/>
          <w:u w:val="single"/>
        </w:rPr>
        <w:t>energy</w:t>
      </w:r>
      <w:r w:rsidRPr="00C13D6C">
        <w:rPr>
          <w:rFonts w:eastAsia="Cambria"/>
          <w:sz w:val="14"/>
        </w:rPr>
        <w:t>. The question for the next 30 years is not “can humanity survive as a species with 1.5°C or 2°C of warming,” but, “how much will the existing disparities between the developed and developing world widen, and how long (and how successfully) can these widening political/economic disparities be sustained</w:t>
      </w:r>
      <w:r w:rsidRPr="00C13D6C">
        <w:rPr>
          <w:rFonts w:eastAsia="Cambria"/>
          <w:sz w:val="14"/>
          <w:szCs w:val="16"/>
        </w:rPr>
        <w:t xml:space="preserve">?” The urgency of the climate threat in the next few decades will depend, to a large degree, on whether and how much the U.S. government perceives a widening of these global inequities as a threat to U.S. national security. </w:t>
      </w:r>
      <w:r w:rsidRPr="00C13D6C">
        <w:rPr>
          <w:rFonts w:eastAsia="Cambria"/>
          <w:sz w:val="14"/>
        </w:rPr>
        <w:t xml:space="preserve">By contrast, </w:t>
      </w:r>
      <w:r w:rsidRPr="00C13D6C">
        <w:rPr>
          <w:rFonts w:eastAsia="Cambria"/>
          <w:u w:val="single"/>
        </w:rPr>
        <w:t xml:space="preserve">if emissions continue to </w:t>
      </w:r>
      <w:r w:rsidRPr="00C13D6C">
        <w:rPr>
          <w:rFonts w:eastAsia="Cambria"/>
          <w:b/>
          <w:iCs/>
          <w:u w:val="single"/>
        </w:rPr>
        <w:t>creep upward</w:t>
      </w:r>
      <w:r w:rsidRPr="00C13D6C">
        <w:rPr>
          <w:rFonts w:eastAsia="Cambria"/>
          <w:sz w:val="14"/>
        </w:rPr>
        <w:t xml:space="preserve"> (or if they do not decline rapidly), by 2100 climate-related national security </w:t>
      </w:r>
      <w:r w:rsidRPr="00C13D6C">
        <w:rPr>
          <w:rFonts w:eastAsia="Cambria"/>
          <w:u w:val="single"/>
        </w:rPr>
        <w:t xml:space="preserve">threats could be </w:t>
      </w:r>
      <w:r w:rsidRPr="00C13D6C">
        <w:rPr>
          <w:rFonts w:eastAsia="Cambria"/>
          <w:b/>
          <w:iCs/>
          <w:u w:val="single"/>
        </w:rPr>
        <w:t>existential</w:t>
      </w:r>
      <w:r w:rsidRPr="00C13D6C">
        <w:rPr>
          <w:rFonts w:eastAsia="Cambria"/>
          <w:sz w:val="14"/>
        </w:rPr>
        <w:t xml:space="preserve">. </w:t>
      </w:r>
      <w:r w:rsidRPr="00C13D6C">
        <w:rPr>
          <w:rFonts w:eastAsia="Cambria"/>
          <w:u w:val="single"/>
        </w:rPr>
        <w:t>The question for the next hundred years is not</w:t>
      </w:r>
      <w:r w:rsidRPr="00C13D6C">
        <w:rPr>
          <w:rFonts w:eastAsia="Cambria"/>
          <w:sz w:val="14"/>
        </w:rPr>
        <w:t>, “are disparities politically and economically manageable?” but, “</w:t>
      </w:r>
      <w:r w:rsidRPr="00C13D6C">
        <w:rPr>
          <w:rFonts w:eastAsia="Cambria"/>
          <w:u w:val="single"/>
        </w:rPr>
        <w:t xml:space="preserve">can the </w:t>
      </w:r>
      <w:r w:rsidRPr="00C13D6C">
        <w:rPr>
          <w:rFonts w:eastAsia="Cambria"/>
          <w:b/>
          <w:iCs/>
          <w:u w:val="single"/>
        </w:rPr>
        <w:t>global order</w:t>
      </w:r>
      <w:r w:rsidRPr="00C13D6C">
        <w:rPr>
          <w:rFonts w:eastAsia="Cambria"/>
          <w:u w:val="single"/>
        </w:rPr>
        <w:t xml:space="preserve">, premised on the </w:t>
      </w:r>
      <w:r w:rsidRPr="00C13D6C">
        <w:rPr>
          <w:rFonts w:eastAsia="Cambria"/>
          <w:b/>
          <w:iCs/>
          <w:u w:val="single"/>
        </w:rPr>
        <w:t>nation-state system</w:t>
      </w:r>
      <w:r w:rsidRPr="00C13D6C">
        <w:rPr>
          <w:rFonts w:eastAsia="Cambria"/>
          <w:u w:val="single"/>
        </w:rPr>
        <w:t xml:space="preserve">, itself based on territorial sovereignty, </w:t>
      </w:r>
      <w:r w:rsidRPr="00C13D6C">
        <w:rPr>
          <w:rFonts w:eastAsia="Cambria"/>
          <w:b/>
          <w:iCs/>
          <w:u w:val="single"/>
        </w:rPr>
        <w:t>survive</w:t>
      </w:r>
      <w:r w:rsidRPr="00C13D6C">
        <w:rPr>
          <w:rFonts w:eastAsia="Cambria"/>
          <w:u w:val="single"/>
        </w:rPr>
        <w:t xml:space="preserve"> in a world in which </w:t>
      </w:r>
      <w:r w:rsidRPr="00C13D6C">
        <w:rPr>
          <w:rFonts w:eastAsia="Cambria"/>
          <w:b/>
          <w:iCs/>
          <w:u w:val="single"/>
        </w:rPr>
        <w:t>substantial swathes of territory</w:t>
      </w:r>
      <w:r w:rsidRPr="00C13D6C">
        <w:rPr>
          <w:rFonts w:eastAsia="Cambria"/>
          <w:u w:val="single"/>
        </w:rPr>
        <w:t xml:space="preserve"> are potentially </w:t>
      </w:r>
      <w:r w:rsidRPr="00C13D6C">
        <w:rPr>
          <w:rFonts w:eastAsia="Cambria"/>
          <w:b/>
          <w:iCs/>
          <w:u w:val="single"/>
        </w:rPr>
        <w:t>uninhabitable</w:t>
      </w:r>
      <w:r w:rsidRPr="00C13D6C">
        <w:rPr>
          <w:rFonts w:eastAsia="Cambria"/>
          <w:sz w:val="14"/>
        </w:rPr>
        <w:t xml:space="preserve">?” National Security Consequences of Climate Change to 2050 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 Looking ahead to 2050, it can be said with relative confidence that the national security consequences of climate change will vary in degree, not in kind, from the national security threats already facing the United States. This is hardly good news. </w:t>
      </w:r>
      <w:r w:rsidRPr="00C13D6C">
        <w:rPr>
          <w:rFonts w:eastAsia="Cambria"/>
          <w:u w:val="single"/>
        </w:rPr>
        <w:t xml:space="preserve">Even </w:t>
      </w:r>
      <w:r w:rsidRPr="00C13D6C">
        <w:rPr>
          <w:rFonts w:eastAsia="Cambria"/>
          <w:b/>
          <w:iCs/>
          <w:u w:val="single"/>
        </w:rPr>
        <w:t>small differences</w:t>
      </w:r>
      <w:r w:rsidRPr="00C13D6C">
        <w:rPr>
          <w:rFonts w:eastAsia="Cambria"/>
          <w:u w:val="single"/>
        </w:rPr>
        <w:t xml:space="preserve"> in global average </w:t>
      </w:r>
      <w:r w:rsidRPr="00C13D6C">
        <w:rPr>
          <w:rFonts w:eastAsia="Cambria"/>
          <w:b/>
          <w:iCs/>
          <w:u w:val="single"/>
        </w:rPr>
        <w:t>temperatures</w:t>
      </w:r>
      <w:r w:rsidRPr="00C13D6C">
        <w:rPr>
          <w:rFonts w:eastAsia="Cambria"/>
          <w:u w:val="single"/>
        </w:rPr>
        <w:t xml:space="preserve"> result in </w:t>
      </w:r>
      <w:r w:rsidRPr="00C13D6C">
        <w:rPr>
          <w:rFonts w:eastAsia="Cambria"/>
          <w:b/>
          <w:iCs/>
          <w:u w:val="single"/>
        </w:rPr>
        <w:t>significant environmental changes</w:t>
      </w:r>
      <w:r w:rsidRPr="00C13D6C">
        <w:rPr>
          <w:rFonts w:eastAsia="Cambria"/>
          <w:u w:val="single"/>
        </w:rPr>
        <w:t xml:space="preserve">, with attendant </w:t>
      </w:r>
      <w:r w:rsidRPr="00C13D6C">
        <w:rPr>
          <w:rFonts w:eastAsia="Cambria"/>
          <w:b/>
          <w:iCs/>
          <w:u w:val="single"/>
        </w:rPr>
        <w:t>social</w:t>
      </w:r>
      <w:r w:rsidRPr="00C13D6C">
        <w:rPr>
          <w:rFonts w:eastAsia="Cambria"/>
          <w:u w:val="single"/>
        </w:rPr>
        <w:t xml:space="preserve">, </w:t>
      </w:r>
      <w:proofErr w:type="gramStart"/>
      <w:r w:rsidRPr="00C13D6C">
        <w:rPr>
          <w:rFonts w:eastAsia="Cambria"/>
          <w:b/>
          <w:iCs/>
          <w:u w:val="single"/>
        </w:rPr>
        <w:t>economic</w:t>
      </w:r>
      <w:proofErr w:type="gramEnd"/>
      <w:r w:rsidRPr="00C13D6C">
        <w:rPr>
          <w:rFonts w:eastAsia="Cambria"/>
          <w:u w:val="single"/>
        </w:rPr>
        <w:t xml:space="preserve"> and </w:t>
      </w:r>
      <w:r w:rsidRPr="00C13D6C">
        <w:rPr>
          <w:rFonts w:eastAsia="Cambria"/>
          <w:b/>
          <w:iCs/>
          <w:u w:val="single"/>
        </w:rPr>
        <w:t>political consequences</w:t>
      </w:r>
      <w:r w:rsidRPr="00C13D6C">
        <w:rPr>
          <w:rFonts w:eastAsia="Cambria"/>
          <w:sz w:val="14"/>
        </w:rPr>
        <w:t xml:space="preserve">. By 2050, </w:t>
      </w:r>
      <w:r w:rsidRPr="00C13D6C">
        <w:rPr>
          <w:rFonts w:eastAsia="Cambria"/>
          <w:u w:val="single"/>
        </w:rPr>
        <w:t xml:space="preserve">climate change will </w:t>
      </w:r>
      <w:r w:rsidRPr="00C13D6C">
        <w:rPr>
          <w:rFonts w:eastAsia="Cambria"/>
          <w:b/>
          <w:iCs/>
          <w:u w:val="single"/>
        </w:rPr>
        <w:t>wreak increasing havoc</w:t>
      </w:r>
      <w:r w:rsidRPr="00C13D6C">
        <w:rPr>
          <w:rFonts w:eastAsia="Cambria"/>
          <w:u w:val="single"/>
        </w:rPr>
        <w:t xml:space="preserve"> on </w:t>
      </w:r>
      <w:r w:rsidRPr="00C13D6C">
        <w:rPr>
          <w:rFonts w:eastAsia="Cambria"/>
          <w:b/>
          <w:iCs/>
          <w:u w:val="single"/>
        </w:rPr>
        <w:t>human</w:t>
      </w:r>
      <w:r w:rsidRPr="00C13D6C">
        <w:rPr>
          <w:rFonts w:eastAsia="Cambria"/>
          <w:u w:val="single"/>
        </w:rPr>
        <w:t xml:space="preserve"> and </w:t>
      </w:r>
      <w:r w:rsidRPr="00C13D6C">
        <w:rPr>
          <w:rFonts w:eastAsia="Cambria"/>
          <w:b/>
          <w:iCs/>
          <w:u w:val="single"/>
        </w:rPr>
        <w:t>natural systems</w:t>
      </w:r>
      <w:r w:rsidRPr="00C13D6C">
        <w:rPr>
          <w:rFonts w:eastAsia="Cambria"/>
          <w:sz w:val="14"/>
        </w:rPr>
        <w:t>—predominantly, but not exclusively, in the developing world—</w:t>
      </w:r>
      <w:r w:rsidRPr="00C13D6C">
        <w:rPr>
          <w:rFonts w:eastAsia="Cambria"/>
          <w:u w:val="single"/>
        </w:rPr>
        <w:t>with</w:t>
      </w:r>
      <w:r w:rsidRPr="00C13D6C">
        <w:rPr>
          <w:rFonts w:eastAsia="Cambria"/>
          <w:sz w:val="14"/>
        </w:rPr>
        <w:t xml:space="preserve"> attenuated but </w:t>
      </w:r>
      <w:r w:rsidRPr="00C13D6C">
        <w:rPr>
          <w:rFonts w:eastAsia="Cambria"/>
          <w:b/>
          <w:iCs/>
          <w:u w:val="single"/>
        </w:rPr>
        <w:t>profound consequences</w:t>
      </w:r>
      <w:r w:rsidRPr="00C13D6C">
        <w:rPr>
          <w:rFonts w:eastAsia="Cambria"/>
          <w:u w:val="single"/>
        </w:rPr>
        <w:t xml:space="preserve"> for </w:t>
      </w:r>
      <w:r w:rsidRPr="00C13D6C">
        <w:rPr>
          <w:rFonts w:eastAsia="Cambria"/>
          <w:b/>
          <w:iCs/>
          <w:u w:val="single"/>
        </w:rPr>
        <w:t>national security</w:t>
      </w:r>
      <w:r w:rsidRPr="00C13D6C">
        <w:rPr>
          <w:rFonts w:eastAsia="Cambria"/>
          <w:sz w:val="14"/>
        </w:rPr>
        <w:t xml:space="preserve">. </w:t>
      </w:r>
      <w:proofErr w:type="gramStart"/>
      <w:r w:rsidRPr="00C13D6C">
        <w:rPr>
          <w:rFonts w:eastAsia="Cambria"/>
          <w:sz w:val="14"/>
        </w:rPr>
        <w:t xml:space="preserve">In particular, </w:t>
      </w:r>
      <w:r w:rsidRPr="00C13D6C">
        <w:rPr>
          <w:rFonts w:eastAsia="Cambria"/>
          <w:highlight w:val="green"/>
          <w:u w:val="single"/>
        </w:rPr>
        <w:t>changes</w:t>
      </w:r>
      <w:proofErr w:type="gramEnd"/>
      <w:r w:rsidRPr="00C13D6C">
        <w:rPr>
          <w:rFonts w:eastAsia="Cambria"/>
          <w:highlight w:val="green"/>
          <w:u w:val="single"/>
        </w:rPr>
        <w:t xml:space="preserve"> in </w:t>
      </w:r>
      <w:r w:rsidRPr="00C13D6C">
        <w:rPr>
          <w:rFonts w:eastAsia="Cambria"/>
          <w:b/>
          <w:iCs/>
          <w:highlight w:val="green"/>
          <w:u w:val="single"/>
        </w:rPr>
        <w:t>temperature</w:t>
      </w:r>
      <w:r w:rsidRPr="00C13D6C">
        <w:rPr>
          <w:rFonts w:eastAsia="Cambria"/>
          <w:u w:val="single"/>
        </w:rPr>
        <w:t xml:space="preserve">, the </w:t>
      </w:r>
      <w:r w:rsidRPr="00C13D6C">
        <w:rPr>
          <w:rFonts w:eastAsia="Cambria"/>
          <w:b/>
          <w:iCs/>
          <w:highlight w:val="green"/>
          <w:u w:val="single"/>
        </w:rPr>
        <w:t>hydrological cycle</w:t>
      </w:r>
      <w:r w:rsidRPr="00C13D6C">
        <w:rPr>
          <w:rFonts w:eastAsia="Cambria"/>
          <w:u w:val="single"/>
        </w:rPr>
        <w:t xml:space="preserve"> and the </w:t>
      </w:r>
      <w:r w:rsidRPr="00C13D6C">
        <w:rPr>
          <w:rFonts w:eastAsia="Cambria"/>
          <w:b/>
          <w:iCs/>
          <w:u w:val="single"/>
        </w:rPr>
        <w:t>ranges of insects</w:t>
      </w:r>
      <w:r w:rsidRPr="00C13D6C">
        <w:rPr>
          <w:rFonts w:eastAsia="Cambria"/>
          <w:u w:val="single"/>
        </w:rPr>
        <w:t xml:space="preserve"> </w:t>
      </w:r>
      <w:r w:rsidRPr="00C13D6C">
        <w:rPr>
          <w:rFonts w:eastAsia="Cambria"/>
          <w:highlight w:val="green"/>
          <w:u w:val="single"/>
        </w:rPr>
        <w:t xml:space="preserve">will impact </w:t>
      </w:r>
      <w:r w:rsidRPr="00C13D6C">
        <w:rPr>
          <w:rFonts w:eastAsia="Cambria"/>
          <w:b/>
          <w:iCs/>
          <w:highlight w:val="green"/>
          <w:u w:val="single"/>
        </w:rPr>
        <w:t xml:space="preserve">food </w:t>
      </w:r>
      <w:r w:rsidRPr="00C13D6C">
        <w:rPr>
          <w:rFonts w:eastAsia="Cambria"/>
          <w:b/>
          <w:iCs/>
          <w:u w:val="single"/>
        </w:rPr>
        <w:t>availability</w:t>
      </w:r>
      <w:r w:rsidRPr="00C13D6C">
        <w:rPr>
          <w:rFonts w:eastAsia="Cambria"/>
          <w:u w:val="single"/>
        </w:rPr>
        <w:t xml:space="preserve"> and food access in much of the world, increasing food insecurity</w:t>
      </w:r>
      <w:r w:rsidRPr="00C13D6C">
        <w:rPr>
          <w:rFonts w:eastAsia="Cambria"/>
          <w:sz w:val="14"/>
        </w:rPr>
        <w:t xml:space="preserve">. </w:t>
      </w:r>
      <w:r w:rsidRPr="00C13D6C">
        <w:rPr>
          <w:rFonts w:eastAsia="Cambria"/>
          <w:b/>
          <w:iCs/>
          <w:highlight w:val="green"/>
          <w:u w:val="single"/>
        </w:rPr>
        <w:t>Storms</w:t>
      </w:r>
      <w:r w:rsidRPr="00C13D6C">
        <w:rPr>
          <w:rFonts w:eastAsia="Cambria"/>
          <w:u w:val="single"/>
        </w:rPr>
        <w:t xml:space="preserve">, </w:t>
      </w:r>
      <w:r w:rsidRPr="00C13D6C">
        <w:rPr>
          <w:rFonts w:eastAsia="Cambria"/>
          <w:b/>
          <w:iCs/>
          <w:highlight w:val="green"/>
          <w:u w:val="single"/>
        </w:rPr>
        <w:t>flooding</w:t>
      </w:r>
      <w:r w:rsidRPr="00C13D6C">
        <w:rPr>
          <w:rFonts w:eastAsia="Cambria"/>
          <w:u w:val="single"/>
        </w:rPr>
        <w:t xml:space="preserve">, </w:t>
      </w:r>
      <w:r w:rsidRPr="00C13D6C">
        <w:rPr>
          <w:rFonts w:eastAsia="Cambria"/>
          <w:b/>
          <w:iCs/>
          <w:u w:val="single"/>
        </w:rPr>
        <w:t xml:space="preserve">changes in </w:t>
      </w:r>
      <w:r w:rsidRPr="00C13D6C">
        <w:rPr>
          <w:rFonts w:eastAsia="Cambria"/>
          <w:b/>
          <w:iCs/>
          <w:highlight w:val="green"/>
          <w:u w:val="single"/>
        </w:rPr>
        <w:t>ocean pH</w:t>
      </w:r>
      <w:r w:rsidRPr="00C13D6C">
        <w:rPr>
          <w:rFonts w:eastAsia="Cambria"/>
          <w:u w:val="single"/>
        </w:rPr>
        <w:t xml:space="preserve"> and other climate-linked changes </w:t>
      </w:r>
      <w:r w:rsidRPr="00C13D6C">
        <w:rPr>
          <w:rFonts w:eastAsia="Cambria"/>
          <w:highlight w:val="green"/>
          <w:u w:val="single"/>
        </w:rPr>
        <w:t xml:space="preserve">will damage </w:t>
      </w:r>
      <w:r w:rsidRPr="00C13D6C">
        <w:rPr>
          <w:rFonts w:eastAsia="Cambria"/>
          <w:b/>
          <w:iCs/>
          <w:highlight w:val="green"/>
          <w:u w:val="single"/>
        </w:rPr>
        <w:t>infrastructure</w:t>
      </w:r>
      <w:r w:rsidRPr="00C13D6C">
        <w:rPr>
          <w:rFonts w:eastAsia="Cambria"/>
          <w:u w:val="single"/>
        </w:rPr>
        <w:t xml:space="preserve"> and negatively impact </w:t>
      </w:r>
      <w:r w:rsidRPr="00C13D6C">
        <w:rPr>
          <w:rFonts w:eastAsia="Cambria"/>
          <w:b/>
          <w:iCs/>
          <w:u w:val="single"/>
        </w:rPr>
        <w:t xml:space="preserve">labor </w:t>
      </w:r>
      <w:r w:rsidRPr="00C13D6C">
        <w:rPr>
          <w:rFonts w:eastAsia="Cambria"/>
          <w:b/>
          <w:iCs/>
          <w:highlight w:val="green"/>
          <w:u w:val="single"/>
        </w:rPr>
        <w:t>productivity</w:t>
      </w:r>
      <w:r w:rsidRPr="00C13D6C">
        <w:rPr>
          <w:rFonts w:eastAsia="Cambria"/>
          <w:highlight w:val="green"/>
          <w:u w:val="single"/>
        </w:rPr>
        <w:t xml:space="preserve"> and</w:t>
      </w:r>
      <w:r w:rsidRPr="00C13D6C">
        <w:rPr>
          <w:rFonts w:eastAsia="Cambria"/>
          <w:u w:val="single"/>
        </w:rPr>
        <w:t xml:space="preserve"> economic </w:t>
      </w:r>
      <w:r w:rsidRPr="00C13D6C">
        <w:rPr>
          <w:rFonts w:eastAsia="Cambria"/>
          <w:b/>
          <w:iCs/>
          <w:highlight w:val="green"/>
          <w:u w:val="single"/>
        </w:rPr>
        <w:t>growth</w:t>
      </w:r>
      <w:r w:rsidRPr="00C13D6C">
        <w:rPr>
          <w:rFonts w:eastAsia="Cambria"/>
          <w:sz w:val="14"/>
        </w:rPr>
        <w:t xml:space="preserve"> in much of the world. </w:t>
      </w:r>
      <w:r w:rsidRPr="00C13D6C">
        <w:rPr>
          <w:rFonts w:eastAsia="Cambria"/>
          <w:u w:val="single"/>
        </w:rPr>
        <w:t xml:space="preserve">Vector-borne </w:t>
      </w:r>
      <w:r w:rsidRPr="00C13D6C">
        <w:rPr>
          <w:rFonts w:eastAsia="Cambria"/>
          <w:b/>
          <w:iCs/>
          <w:highlight w:val="green"/>
          <w:u w:val="single"/>
        </w:rPr>
        <w:t>diseases</w:t>
      </w:r>
      <w:r w:rsidRPr="00C13D6C">
        <w:rPr>
          <w:rFonts w:eastAsia="Cambria"/>
          <w:highlight w:val="green"/>
          <w:u w:val="single"/>
        </w:rPr>
        <w:t xml:space="preserve"> will</w:t>
      </w:r>
      <w:r w:rsidRPr="00C13D6C">
        <w:rPr>
          <w:rFonts w:eastAsia="Cambria"/>
          <w:u w:val="single"/>
        </w:rPr>
        <w:t xml:space="preserve"> also </w:t>
      </w:r>
      <w:r w:rsidRPr="00C13D6C">
        <w:rPr>
          <w:rFonts w:eastAsia="Cambria"/>
          <w:highlight w:val="green"/>
          <w:u w:val="single"/>
        </w:rPr>
        <w:t>be</w:t>
      </w:r>
      <w:r w:rsidRPr="00C13D6C">
        <w:rPr>
          <w:rFonts w:eastAsia="Cambria"/>
          <w:u w:val="single"/>
        </w:rPr>
        <w:t xml:space="preserve">come </w:t>
      </w:r>
      <w:r w:rsidRPr="00C13D6C">
        <w:rPr>
          <w:rFonts w:eastAsia="Cambria"/>
          <w:b/>
          <w:iCs/>
          <w:u w:val="single"/>
        </w:rPr>
        <w:t xml:space="preserve">more </w:t>
      </w:r>
      <w:r w:rsidRPr="00C13D6C">
        <w:rPr>
          <w:rFonts w:eastAsia="Cambria"/>
          <w:b/>
          <w:iCs/>
          <w:highlight w:val="green"/>
          <w:u w:val="single"/>
        </w:rPr>
        <w:t>prevalent</w:t>
      </w:r>
      <w:r w:rsidRPr="00C13D6C">
        <w:rPr>
          <w:rFonts w:eastAsia="Cambria"/>
          <w:sz w:val="14"/>
        </w:rPr>
        <w:t xml:space="preserve">, </w:t>
      </w:r>
      <w:r w:rsidRPr="00C13D6C">
        <w:rPr>
          <w:rFonts w:eastAsia="Cambria"/>
          <w:u w:val="single"/>
        </w:rPr>
        <w:t xml:space="preserve">as climate change will expand the geographic </w:t>
      </w:r>
      <w:r w:rsidRPr="00C13D6C">
        <w:rPr>
          <w:rFonts w:eastAsia="Cambria"/>
          <w:b/>
          <w:iCs/>
          <w:u w:val="single"/>
        </w:rPr>
        <w:t>range</w:t>
      </w:r>
      <w:r w:rsidRPr="00C13D6C">
        <w:rPr>
          <w:rFonts w:eastAsia="Cambria"/>
          <w:u w:val="single"/>
        </w:rPr>
        <w:t xml:space="preserve"> and </w:t>
      </w:r>
      <w:r w:rsidRPr="00C13D6C">
        <w:rPr>
          <w:rFonts w:eastAsia="Cambria"/>
          <w:b/>
          <w:iCs/>
          <w:u w:val="single"/>
        </w:rPr>
        <w:t>intensity</w:t>
      </w:r>
      <w:r w:rsidRPr="00C13D6C">
        <w:rPr>
          <w:rFonts w:eastAsia="Cambria"/>
          <w:u w:val="single"/>
        </w:rPr>
        <w:t xml:space="preserve"> of </w:t>
      </w:r>
      <w:r w:rsidRPr="00C13D6C">
        <w:rPr>
          <w:rFonts w:eastAsia="Cambria"/>
          <w:b/>
          <w:iCs/>
          <w:u w:val="single"/>
        </w:rPr>
        <w:t>transmission</w:t>
      </w:r>
      <w:r w:rsidRPr="00C13D6C">
        <w:rPr>
          <w:rFonts w:eastAsia="Cambria"/>
          <w:u w:val="single"/>
        </w:rPr>
        <w:t xml:space="preserve"> of diseases like malaria, West Nile, Zika and dengue fever, and cholera</w:t>
      </w:r>
      <w:r w:rsidRPr="00C13D6C">
        <w:rPr>
          <w:rFonts w:eastAsia="Cambria"/>
          <w:sz w:val="14"/>
        </w:rPr>
        <w:t xml:space="preserve">. </w:t>
      </w:r>
      <w:r w:rsidRPr="00C13D6C">
        <w:rPr>
          <w:rFonts w:eastAsia="Cambria"/>
          <w:u w:val="single"/>
        </w:rPr>
        <w:t xml:space="preserve">Rising </w:t>
      </w:r>
      <w:r w:rsidRPr="00C13D6C">
        <w:rPr>
          <w:rFonts w:eastAsia="Cambria"/>
          <w:b/>
          <w:iCs/>
          <w:u w:val="single"/>
        </w:rPr>
        <w:t>public health challenges</w:t>
      </w:r>
      <w:r w:rsidRPr="00C13D6C">
        <w:rPr>
          <w:rFonts w:eastAsia="Cambria"/>
          <w:u w:val="single"/>
        </w:rPr>
        <w:t xml:space="preserve">, </w:t>
      </w:r>
      <w:r w:rsidRPr="00C13D6C">
        <w:rPr>
          <w:rFonts w:eastAsia="Cambria"/>
          <w:b/>
          <w:iCs/>
          <w:u w:val="single"/>
        </w:rPr>
        <w:t>economic devastation</w:t>
      </w:r>
      <w:r w:rsidRPr="00C13D6C">
        <w:rPr>
          <w:rFonts w:eastAsia="Cambria"/>
          <w:u w:val="single"/>
        </w:rPr>
        <w:t xml:space="preserve"> and </w:t>
      </w:r>
      <w:r w:rsidRPr="00C13D6C">
        <w:rPr>
          <w:rFonts w:eastAsia="Cambria"/>
          <w:b/>
          <w:iCs/>
          <w:u w:val="single"/>
        </w:rPr>
        <w:t>food insecurity</w:t>
      </w:r>
      <w:r w:rsidRPr="00C13D6C">
        <w:rPr>
          <w:rFonts w:eastAsia="Cambria"/>
          <w:u w:val="single"/>
        </w:rPr>
        <w:t xml:space="preserve"> will translate into an increased </w:t>
      </w:r>
      <w:r w:rsidRPr="00C13D6C">
        <w:rPr>
          <w:rFonts w:eastAsia="Cambria"/>
          <w:b/>
          <w:iCs/>
          <w:u w:val="single"/>
        </w:rPr>
        <w:t>demand</w:t>
      </w:r>
      <w:r w:rsidRPr="00C13D6C">
        <w:rPr>
          <w:rFonts w:eastAsia="Cambria"/>
          <w:u w:val="single"/>
        </w:rPr>
        <w:t xml:space="preserve"> for </w:t>
      </w:r>
      <w:r w:rsidRPr="00C13D6C">
        <w:rPr>
          <w:rFonts w:eastAsia="Cambria"/>
          <w:b/>
          <w:iCs/>
          <w:u w:val="single"/>
        </w:rPr>
        <w:t>humanitarian assistance</w:t>
      </w:r>
      <w:r w:rsidRPr="00C13D6C">
        <w:rPr>
          <w:rFonts w:eastAsia="Cambria"/>
          <w:u w:val="single"/>
        </w:rPr>
        <w:t xml:space="preserve"> provided by the </w:t>
      </w:r>
      <w:r w:rsidRPr="00C13D6C">
        <w:rPr>
          <w:rFonts w:eastAsia="Cambria"/>
          <w:b/>
          <w:iCs/>
          <w:u w:val="single"/>
        </w:rPr>
        <w:t>military</w:t>
      </w:r>
      <w:r w:rsidRPr="00C13D6C">
        <w:rPr>
          <w:rFonts w:eastAsia="Cambria"/>
          <w:u w:val="single"/>
        </w:rPr>
        <w:t xml:space="preserve">, increased </w:t>
      </w:r>
      <w:r w:rsidRPr="00C13D6C">
        <w:rPr>
          <w:rFonts w:eastAsia="Cambria"/>
          <w:b/>
          <w:iCs/>
          <w:highlight w:val="green"/>
          <w:u w:val="single"/>
        </w:rPr>
        <w:t>migration</w:t>
      </w:r>
      <w:r w:rsidRPr="00C13D6C">
        <w:rPr>
          <w:rFonts w:eastAsia="Cambria"/>
          <w:sz w:val="14"/>
        </w:rPr>
        <w:t>—especially from tropical and subtropical regions—</w:t>
      </w:r>
      <w:r w:rsidRPr="00C13D6C">
        <w:rPr>
          <w:rFonts w:eastAsia="Cambria"/>
          <w:highlight w:val="green"/>
          <w:u w:val="single"/>
        </w:rPr>
        <w:t xml:space="preserve">and </w:t>
      </w:r>
      <w:r w:rsidRPr="00C13D6C">
        <w:rPr>
          <w:rFonts w:eastAsia="Cambria"/>
          <w:b/>
          <w:iCs/>
          <w:highlight w:val="green"/>
          <w:u w:val="single"/>
        </w:rPr>
        <w:t>geopolitical conflict</w:t>
      </w:r>
      <w:r w:rsidRPr="00C13D6C">
        <w:rPr>
          <w:rFonts w:eastAsia="Cambria"/>
          <w:sz w:val="14"/>
        </w:rPr>
        <w:t xml:space="preserve">. Long-term trends such as declining food security, coupled with short-term events like hurricanes, could sustain unprecedented levels of migration. The 2015 refugee crisis in Europe portends the kinds of population movements that will only accelerate in the coming decades: people from Africa, Southwest and South Asia and elsewhere crossing land and water to reach Europe. For the United States, this likely means greater numbers of people seeking entry from both Central America and the Caribbean. Such influxes are not unprecedented, but they are unlikely to abate and could increase in volume over the next few decades, driven in part by climate change-related food insecurity, climate change-related storms </w:t>
      </w:r>
      <w:proofErr w:type="gramStart"/>
      <w:r w:rsidRPr="00C13D6C">
        <w:rPr>
          <w:rFonts w:eastAsia="Cambria"/>
          <w:sz w:val="14"/>
        </w:rPr>
        <w:t>and also</w:t>
      </w:r>
      <w:proofErr w:type="gramEnd"/>
      <w:r w:rsidRPr="00C13D6C">
        <w:rPr>
          <w:rFonts w:eastAsia="Cambria"/>
          <w:sz w:val="14"/>
        </w:rPr>
        <w:t xml:space="preserve"> by economic and political instability. Food insecurity, economic losses and </w:t>
      </w:r>
      <w:proofErr w:type="gramStart"/>
      <w:r w:rsidRPr="00C13D6C">
        <w:rPr>
          <w:rFonts w:eastAsia="Cambria"/>
          <w:sz w:val="14"/>
        </w:rPr>
        <w:t>loss</w:t>
      </w:r>
      <w:proofErr w:type="gramEnd"/>
      <w:r w:rsidRPr="00C13D6C">
        <w:rPr>
          <w:rFonts w:eastAsia="Cambria"/>
          <w:sz w:val="14"/>
        </w:rPr>
        <w:t xml:space="preserve"> of human life are also likely to exacerbate existing political tensions in the developing world, especially in regions with poor governance and/or where the climate is particularly vulnerable to warming (e.g., the Mediterranean basin). While the Arab Spring had many underlying causes, it also coincided with a period of high food prices, which arguably contributed to the protests. In some situations, </w:t>
      </w:r>
      <w:r w:rsidRPr="00C13D6C">
        <w:rPr>
          <w:rFonts w:eastAsia="Cambria"/>
          <w:b/>
          <w:iCs/>
          <w:u w:val="single"/>
        </w:rPr>
        <w:t>food insecurity</w:t>
      </w:r>
      <w:r w:rsidRPr="00C13D6C">
        <w:rPr>
          <w:rFonts w:eastAsia="Cambria"/>
          <w:u w:val="single"/>
        </w:rPr>
        <w:t xml:space="preserve">, </w:t>
      </w:r>
      <w:r w:rsidRPr="00C13D6C">
        <w:rPr>
          <w:rFonts w:eastAsia="Cambria"/>
          <w:b/>
          <w:iCs/>
          <w:u w:val="single"/>
        </w:rPr>
        <w:t xml:space="preserve">economic </w:t>
      </w:r>
      <w:proofErr w:type="gramStart"/>
      <w:r w:rsidRPr="00C13D6C">
        <w:rPr>
          <w:rFonts w:eastAsia="Cambria"/>
          <w:b/>
          <w:iCs/>
          <w:u w:val="single"/>
        </w:rPr>
        <w:t>losses</w:t>
      </w:r>
      <w:proofErr w:type="gramEnd"/>
      <w:r w:rsidRPr="00C13D6C">
        <w:rPr>
          <w:rFonts w:eastAsia="Cambria"/>
          <w:u w:val="single"/>
        </w:rPr>
        <w:t xml:space="preserve"> and </w:t>
      </w:r>
      <w:r w:rsidRPr="00C13D6C">
        <w:rPr>
          <w:rFonts w:eastAsia="Cambria"/>
          <w:b/>
          <w:iCs/>
          <w:u w:val="single"/>
        </w:rPr>
        <w:t>public health crises</w:t>
      </w:r>
      <w:r w:rsidRPr="00C13D6C">
        <w:rPr>
          <w:rFonts w:eastAsia="Cambria"/>
          <w:u w:val="single"/>
        </w:rPr>
        <w:t xml:space="preserve">, combined with </w:t>
      </w:r>
      <w:r w:rsidRPr="00C13D6C">
        <w:rPr>
          <w:rFonts w:eastAsia="Cambria"/>
          <w:b/>
          <w:iCs/>
          <w:u w:val="single"/>
        </w:rPr>
        <w:t>weak</w:t>
      </w:r>
      <w:r w:rsidRPr="00C13D6C">
        <w:rPr>
          <w:rFonts w:eastAsia="Cambria"/>
          <w:u w:val="single"/>
        </w:rPr>
        <w:t xml:space="preserve"> and ineffectual </w:t>
      </w:r>
      <w:r w:rsidRPr="00C13D6C">
        <w:rPr>
          <w:rFonts w:eastAsia="Cambria"/>
          <w:b/>
          <w:iCs/>
          <w:u w:val="single"/>
        </w:rPr>
        <w:t>governance</w:t>
      </w:r>
      <w:r w:rsidRPr="00C13D6C">
        <w:rPr>
          <w:rFonts w:eastAsia="Cambria"/>
          <w:u w:val="single"/>
        </w:rPr>
        <w:t xml:space="preserve">, could </w:t>
      </w:r>
      <w:r w:rsidRPr="00C13D6C">
        <w:rPr>
          <w:rFonts w:eastAsia="Cambria"/>
          <w:b/>
          <w:iCs/>
          <w:u w:val="single"/>
        </w:rPr>
        <w:t>precipitate future conflicts</w:t>
      </w:r>
      <w:r w:rsidRPr="00C13D6C">
        <w:rPr>
          <w:rFonts w:eastAsia="Cambria"/>
          <w:sz w:val="14"/>
        </w:rPr>
        <w:t xml:space="preserve"> of this kind—although it will be difficult to know where and when without more precise local studies of both underlying political dynamics and the regionally-specific impacts of climate change. 2100 and Beyond While the national security impacts of climate change to 2050 are likely to be costly and disruptive for the U.S. military—and devastating for many people around the world—at some point after 2050, if warming continues at its current pace, </w:t>
      </w:r>
      <w:r w:rsidRPr="00C13D6C">
        <w:rPr>
          <w:rFonts w:eastAsia="Cambria"/>
          <w:u w:val="single"/>
        </w:rPr>
        <w:t xml:space="preserve">changes to the climate could </w:t>
      </w:r>
      <w:r w:rsidRPr="00C13D6C">
        <w:rPr>
          <w:rFonts w:eastAsia="Cambria"/>
          <w:b/>
          <w:iCs/>
          <w:u w:val="single"/>
        </w:rPr>
        <w:t>fundamentally reshape geopolitics</w:t>
      </w:r>
      <w:r w:rsidRPr="00C13D6C">
        <w:rPr>
          <w:rFonts w:eastAsia="Cambria"/>
          <w:sz w:val="14"/>
        </w:rPr>
        <w:t xml:space="preserve"> and possibly even the current nation-state basis of the current global order. To be clear, both the ultimate level of warming and its attendant political consequences is highly speculative, for the reasons I explained in my last post. Nonetheless, we do know that the planet is currently on track for at least 3-4°C of warming by 2100. The “known knowns” of higher levels of warming—say, 3°C—are frightening. At that 3°C of warming, for example, scientists project that </w:t>
      </w:r>
      <w:r w:rsidRPr="00C13D6C">
        <w:rPr>
          <w:rFonts w:eastAsia="Cambria"/>
          <w:u w:val="single"/>
        </w:rPr>
        <w:t>there will</w:t>
      </w:r>
      <w:r w:rsidRPr="00C13D6C">
        <w:rPr>
          <w:rFonts w:eastAsia="Cambria"/>
          <w:sz w:val="14"/>
        </w:rPr>
        <w:t xml:space="preserve"> be a nearly </w:t>
      </w:r>
      <w:r w:rsidRPr="00C13D6C">
        <w:rPr>
          <w:rFonts w:eastAsia="Cambria"/>
          <w:b/>
          <w:iCs/>
          <w:u w:val="single"/>
        </w:rPr>
        <w:t>70 percent decline</w:t>
      </w:r>
      <w:r w:rsidRPr="00C13D6C">
        <w:rPr>
          <w:rFonts w:eastAsia="Cambria"/>
          <w:u w:val="single"/>
        </w:rPr>
        <w:t xml:space="preserve"> in </w:t>
      </w:r>
      <w:r w:rsidRPr="00C13D6C">
        <w:rPr>
          <w:rFonts w:eastAsia="Cambria"/>
          <w:b/>
          <w:iCs/>
          <w:u w:val="single"/>
        </w:rPr>
        <w:t>wheat</w:t>
      </w:r>
      <w:r w:rsidRPr="00C13D6C">
        <w:rPr>
          <w:rFonts w:eastAsia="Cambria"/>
          <w:u w:val="single"/>
        </w:rPr>
        <w:t xml:space="preserve"> production in </w:t>
      </w:r>
      <w:r w:rsidRPr="00C13D6C">
        <w:rPr>
          <w:rFonts w:eastAsia="Cambria"/>
          <w:b/>
          <w:iCs/>
          <w:u w:val="single"/>
        </w:rPr>
        <w:t>Central America</w:t>
      </w:r>
      <w:r w:rsidRPr="00C13D6C">
        <w:rPr>
          <w:rFonts w:eastAsia="Cambria"/>
          <w:u w:val="single"/>
        </w:rPr>
        <w:t xml:space="preserve"> and the Caribbean</w:t>
      </w:r>
      <w:r w:rsidRPr="00C13D6C">
        <w:rPr>
          <w:rFonts w:eastAsia="Cambria"/>
          <w:sz w:val="14"/>
        </w:rPr>
        <w:t xml:space="preserve">, </w:t>
      </w:r>
      <w:r w:rsidRPr="00C13D6C">
        <w:rPr>
          <w:rFonts w:eastAsia="Cambria"/>
          <w:b/>
          <w:iCs/>
          <w:u w:val="single"/>
        </w:rPr>
        <w:t>75 percent</w:t>
      </w:r>
      <w:r w:rsidRPr="00C13D6C">
        <w:rPr>
          <w:rFonts w:eastAsia="Cambria"/>
          <w:u w:val="single"/>
        </w:rPr>
        <w:t xml:space="preserve"> of the </w:t>
      </w:r>
      <w:r w:rsidRPr="00C13D6C">
        <w:rPr>
          <w:rFonts w:eastAsia="Cambria"/>
          <w:b/>
          <w:iCs/>
          <w:u w:val="single"/>
        </w:rPr>
        <w:t>land area</w:t>
      </w:r>
      <w:r w:rsidRPr="00C13D6C">
        <w:rPr>
          <w:rFonts w:eastAsia="Cambria"/>
          <w:u w:val="single"/>
        </w:rPr>
        <w:t xml:space="preserve"> in the </w:t>
      </w:r>
      <w:r w:rsidRPr="00C13D6C">
        <w:rPr>
          <w:rFonts w:eastAsia="Cambria"/>
          <w:b/>
          <w:iCs/>
          <w:u w:val="single"/>
        </w:rPr>
        <w:t>Mid</w:t>
      </w:r>
      <w:r w:rsidRPr="00C13D6C">
        <w:rPr>
          <w:rFonts w:eastAsia="Cambria"/>
          <w:u w:val="single"/>
        </w:rPr>
        <w:t xml:space="preserve">dle </w:t>
      </w:r>
      <w:r w:rsidRPr="00C13D6C">
        <w:rPr>
          <w:rFonts w:eastAsia="Cambria"/>
          <w:b/>
          <w:iCs/>
          <w:u w:val="single"/>
        </w:rPr>
        <w:t>East</w:t>
      </w:r>
      <w:r w:rsidRPr="00C13D6C">
        <w:rPr>
          <w:rFonts w:eastAsia="Cambria"/>
          <w:sz w:val="14"/>
        </w:rPr>
        <w:t xml:space="preserve"> and more than </w:t>
      </w:r>
      <w:r w:rsidRPr="00C13D6C">
        <w:rPr>
          <w:rFonts w:eastAsia="Cambria"/>
          <w:u w:val="single"/>
        </w:rPr>
        <w:t xml:space="preserve">50 percent in South Asia will be affected by highly unusual heat, and </w:t>
      </w:r>
      <w:r w:rsidRPr="00C13D6C">
        <w:rPr>
          <w:rFonts w:eastAsia="Cambria"/>
          <w:b/>
          <w:iCs/>
          <w:highlight w:val="green"/>
          <w:u w:val="single"/>
        </w:rPr>
        <w:t>sea level rise</w:t>
      </w:r>
      <w:r w:rsidRPr="00C13D6C">
        <w:rPr>
          <w:rFonts w:eastAsia="Cambria"/>
          <w:highlight w:val="green"/>
          <w:u w:val="single"/>
        </w:rPr>
        <w:t xml:space="preserve"> could </w:t>
      </w:r>
      <w:r w:rsidRPr="00C13D6C">
        <w:rPr>
          <w:rFonts w:eastAsia="Cambria"/>
          <w:b/>
          <w:iCs/>
          <w:highlight w:val="green"/>
          <w:u w:val="single"/>
        </w:rPr>
        <w:t>displace</w:t>
      </w:r>
      <w:r w:rsidRPr="00C13D6C">
        <w:rPr>
          <w:rFonts w:eastAsia="Cambria"/>
          <w:u w:val="single"/>
        </w:rPr>
        <w:t xml:space="preserve"> and imperil the lives </w:t>
      </w:r>
      <w:r w:rsidRPr="00C13D6C">
        <w:rPr>
          <w:rFonts w:eastAsia="Cambria"/>
          <w:b/>
          <w:iCs/>
          <w:highlight w:val="green"/>
          <w:u w:val="single"/>
        </w:rPr>
        <w:t>hundreds of millions</w:t>
      </w:r>
      <w:r w:rsidRPr="00C13D6C">
        <w:rPr>
          <w:rFonts w:eastAsia="Cambria"/>
          <w:u w:val="single"/>
        </w:rPr>
        <w:t xml:space="preserve"> of people</w:t>
      </w:r>
      <w:r w:rsidRPr="00C13D6C">
        <w:rPr>
          <w:rFonts w:eastAsia="Cambria"/>
          <w:sz w:val="14"/>
        </w:rPr>
        <w:t xml:space="preserve">, among other consequences. But </w:t>
      </w:r>
      <w:r w:rsidRPr="00C13D6C">
        <w:rPr>
          <w:rFonts w:eastAsia="Cambria"/>
          <w:u w:val="single"/>
        </w:rPr>
        <w:t>even higher levels of warming are physically possible within this century</w:t>
      </w:r>
      <w:r w:rsidRPr="00C13D6C">
        <w:rPr>
          <w:rFonts w:eastAsia="Cambria"/>
          <w:sz w:val="14"/>
        </w:rPr>
        <w:t xml:space="preserve">. At these levels of warming, </w:t>
      </w:r>
      <w:r w:rsidRPr="00C13D6C">
        <w:rPr>
          <w:rFonts w:eastAsia="Cambria"/>
          <w:u w:val="single"/>
        </w:rPr>
        <w:t xml:space="preserve">some </w:t>
      </w:r>
      <w:r w:rsidRPr="00C13D6C">
        <w:rPr>
          <w:rFonts w:eastAsia="Cambria"/>
          <w:b/>
          <w:iCs/>
          <w:u w:val="single"/>
        </w:rPr>
        <w:t>regions of the world</w:t>
      </w:r>
      <w:r w:rsidRPr="00C13D6C">
        <w:rPr>
          <w:rFonts w:eastAsia="Cambria"/>
          <w:u w:val="single"/>
        </w:rPr>
        <w:t xml:space="preserve"> would be </w:t>
      </w:r>
      <w:r w:rsidRPr="00C13D6C">
        <w:rPr>
          <w:rFonts w:eastAsia="Cambria"/>
          <w:b/>
          <w:iCs/>
          <w:u w:val="single"/>
        </w:rPr>
        <w:t>literally uninhabitable</w:t>
      </w:r>
      <w:r w:rsidRPr="00C13D6C">
        <w:rPr>
          <w:rFonts w:eastAsia="Cambria"/>
          <w:sz w:val="14"/>
        </w:rPr>
        <w:t xml:space="preserve">, likely resulting in the depopulation of the tropics, </w:t>
      </w:r>
      <w:r w:rsidRPr="00C13D6C">
        <w:rPr>
          <w:rFonts w:eastAsia="Cambria"/>
          <w:u w:val="single"/>
        </w:rPr>
        <w:t xml:space="preserve">to say nothing of the consequences of </w:t>
      </w:r>
      <w:r w:rsidRPr="00C13D6C">
        <w:rPr>
          <w:rFonts w:eastAsia="Cambria"/>
          <w:b/>
          <w:iCs/>
          <w:u w:val="single"/>
        </w:rPr>
        <w:t>sea-level rise</w:t>
      </w:r>
      <w:r w:rsidRPr="00C13D6C">
        <w:rPr>
          <w:rFonts w:eastAsia="Cambria"/>
          <w:u w:val="single"/>
        </w:rPr>
        <w:t xml:space="preserve"> for </w:t>
      </w:r>
      <w:r w:rsidRPr="00C13D6C">
        <w:rPr>
          <w:rFonts w:eastAsia="Cambria"/>
          <w:b/>
          <w:iCs/>
          <w:u w:val="single"/>
        </w:rPr>
        <w:t>economically important cities</w:t>
      </w:r>
      <w:r w:rsidRPr="00C13D6C">
        <w:rPr>
          <w:rFonts w:eastAsia="Cambria"/>
          <w:u w:val="single"/>
        </w:rPr>
        <w:t xml:space="preserve"> such as Amsterdam and New York</w:t>
      </w:r>
      <w:r w:rsidRPr="00C13D6C">
        <w:rPr>
          <w:rFonts w:eastAsia="Cambria"/>
          <w:sz w:val="14"/>
        </w:rPr>
        <w:t xml:space="preserve">. </w:t>
      </w:r>
      <w:r w:rsidRPr="00C13D6C">
        <w:rPr>
          <w:rFonts w:eastAsia="Cambria"/>
          <w:u w:val="single"/>
        </w:rPr>
        <w:t xml:space="preserve">Even if newly warmed regions of the far north could </w:t>
      </w:r>
      <w:r w:rsidRPr="00C13D6C">
        <w:rPr>
          <w:rFonts w:eastAsia="Cambria"/>
          <w:b/>
          <w:iCs/>
          <w:u w:val="single"/>
        </w:rPr>
        <w:t>theoretically accommodate</w:t>
      </w:r>
      <w:r w:rsidRPr="00C13D6C">
        <w:rPr>
          <w:rFonts w:eastAsia="Cambria"/>
          <w:u w:val="single"/>
        </w:rPr>
        <w:t xml:space="preserve"> the resulting </w:t>
      </w:r>
      <w:r w:rsidRPr="00C13D6C">
        <w:rPr>
          <w:rFonts w:eastAsia="Cambria"/>
          <w:b/>
          <w:iCs/>
          <w:u w:val="single"/>
        </w:rPr>
        <w:t>migrants</w:t>
      </w:r>
      <w:r w:rsidRPr="00C13D6C">
        <w:rPr>
          <w:rFonts w:eastAsia="Cambria"/>
          <w:u w:val="single"/>
        </w:rPr>
        <w:t xml:space="preserve">, this </w:t>
      </w:r>
      <w:r w:rsidRPr="00C13D6C">
        <w:rPr>
          <w:rFonts w:eastAsia="Cambria"/>
          <w:b/>
          <w:iCs/>
          <w:u w:val="single"/>
        </w:rPr>
        <w:t>presumes</w:t>
      </w:r>
      <w:r w:rsidRPr="00C13D6C">
        <w:rPr>
          <w:rFonts w:eastAsia="Cambria"/>
          <w:u w:val="single"/>
        </w:rPr>
        <w:t xml:space="preserve"> that the </w:t>
      </w:r>
      <w:r w:rsidRPr="00C13D6C">
        <w:rPr>
          <w:rFonts w:eastAsia="Cambria"/>
          <w:b/>
          <w:iCs/>
          <w:u w:val="single"/>
        </w:rPr>
        <w:t>political response</w:t>
      </w:r>
      <w:r w:rsidRPr="00C13D6C">
        <w:rPr>
          <w:rFonts w:eastAsia="Cambria"/>
          <w:u w:val="single"/>
        </w:rPr>
        <w:t xml:space="preserve"> to this unprecedented </w:t>
      </w:r>
      <w:r w:rsidRPr="00C13D6C">
        <w:rPr>
          <w:rFonts w:eastAsia="Cambria"/>
          <w:b/>
          <w:iCs/>
          <w:u w:val="single"/>
        </w:rPr>
        <w:t>global displacement</w:t>
      </w:r>
      <w:r w:rsidRPr="00C13D6C">
        <w:rPr>
          <w:rFonts w:eastAsia="Cambria"/>
          <w:u w:val="single"/>
        </w:rPr>
        <w:t xml:space="preserve"> would be </w:t>
      </w:r>
      <w:r w:rsidRPr="00C13D6C">
        <w:rPr>
          <w:rFonts w:eastAsia="Cambria"/>
          <w:b/>
          <w:iCs/>
          <w:u w:val="single"/>
        </w:rPr>
        <w:t>orderly</w:t>
      </w:r>
      <w:r w:rsidRPr="00C13D6C">
        <w:rPr>
          <w:rFonts w:eastAsia="Cambria"/>
          <w:u w:val="single"/>
        </w:rPr>
        <w:t xml:space="preserve"> and </w:t>
      </w:r>
      <w:r w:rsidRPr="00C13D6C">
        <w:rPr>
          <w:rFonts w:eastAsia="Cambria"/>
          <w:b/>
          <w:iCs/>
          <w:u w:val="single"/>
        </w:rPr>
        <w:t>conflict-free</w:t>
      </w:r>
      <w:r w:rsidRPr="00C13D6C">
        <w:rPr>
          <w:rFonts w:eastAsia="Cambria"/>
          <w:u w:val="single"/>
        </w:rPr>
        <w:t xml:space="preserve"> </w:t>
      </w:r>
      <w:r w:rsidRPr="00C13D6C">
        <w:rPr>
          <w:rFonts w:eastAsia="Cambria"/>
          <w:b/>
          <w:iCs/>
          <w:u w:val="single"/>
        </w:rPr>
        <w:t>borders on fantasy</w:t>
      </w:r>
      <w:r w:rsidRPr="00C13D6C">
        <w:rPr>
          <w:rFonts w:eastAsia="Cambria"/>
          <w:sz w:val="14"/>
        </w:rPr>
        <w:t xml:space="preserve">. The geopolitical consequences of significant levels of warming are severe, but if these changes occur in a linear way, at least there will be time for human systems to adjust. Perhaps </w:t>
      </w:r>
      <w:r w:rsidRPr="00C13D6C">
        <w:rPr>
          <w:rFonts w:eastAsia="Cambria"/>
          <w:u w:val="single"/>
        </w:rPr>
        <w:t xml:space="preserve">more challenging for national security is the possibility that the until-now </w:t>
      </w:r>
      <w:r w:rsidRPr="00C13D6C">
        <w:rPr>
          <w:rFonts w:eastAsia="Cambria"/>
          <w:b/>
          <w:iCs/>
          <w:highlight w:val="green"/>
          <w:u w:val="single"/>
        </w:rPr>
        <w:t>linear changes give way</w:t>
      </w:r>
      <w:r w:rsidRPr="00C13D6C">
        <w:rPr>
          <w:rFonts w:eastAsia="Cambria"/>
          <w:highlight w:val="green"/>
          <w:u w:val="single"/>
        </w:rPr>
        <w:t xml:space="preserve"> to </w:t>
      </w:r>
      <w:r w:rsidRPr="00C13D6C">
        <w:rPr>
          <w:rFonts w:eastAsia="Cambria"/>
          <w:b/>
          <w:iCs/>
          <w:highlight w:val="green"/>
          <w:u w:val="single"/>
        </w:rPr>
        <w:t>abrupt</w:t>
      </w:r>
      <w:r w:rsidRPr="00C13D6C">
        <w:rPr>
          <w:rFonts w:eastAsia="Cambria"/>
          <w:u w:val="single"/>
        </w:rPr>
        <w:t xml:space="preserve"> and </w:t>
      </w:r>
      <w:r w:rsidRPr="00C13D6C">
        <w:rPr>
          <w:rFonts w:eastAsia="Cambria"/>
          <w:b/>
          <w:iCs/>
          <w:highlight w:val="green"/>
          <w:u w:val="single"/>
        </w:rPr>
        <w:t>irreversible ones</w:t>
      </w:r>
      <w:r w:rsidRPr="00C13D6C">
        <w:rPr>
          <w:rFonts w:eastAsia="Cambria"/>
          <w:sz w:val="14"/>
        </w:rPr>
        <w:t xml:space="preserve">. Scientists forecast that, </w:t>
      </w:r>
      <w:r w:rsidRPr="00C13D6C">
        <w:rPr>
          <w:rFonts w:eastAsia="Cambria"/>
          <w:u w:val="single"/>
        </w:rPr>
        <w:t>at higher levels of warming</w:t>
      </w:r>
      <w:r w:rsidRPr="00C13D6C">
        <w:rPr>
          <w:rFonts w:eastAsia="Cambria"/>
          <w:sz w:val="14"/>
        </w:rPr>
        <w:t>—precisely what level is speculative—</w:t>
      </w:r>
      <w:r w:rsidRPr="00C13D6C">
        <w:rPr>
          <w:rFonts w:eastAsia="Cambria"/>
          <w:u w:val="single"/>
        </w:rPr>
        <w:t xml:space="preserve">humanity could trigger </w:t>
      </w:r>
      <w:r w:rsidRPr="00C13D6C">
        <w:rPr>
          <w:rFonts w:eastAsia="Cambria"/>
          <w:b/>
          <w:iCs/>
          <w:u w:val="single"/>
        </w:rPr>
        <w:t>catastrophic</w:t>
      </w:r>
      <w:r w:rsidRPr="00C13D6C">
        <w:rPr>
          <w:rFonts w:eastAsia="Cambria"/>
          <w:u w:val="single"/>
        </w:rPr>
        <w:t xml:space="preserve">, </w:t>
      </w:r>
      <w:proofErr w:type="gramStart"/>
      <w:r w:rsidRPr="00C13D6C">
        <w:rPr>
          <w:rFonts w:eastAsia="Cambria"/>
          <w:b/>
          <w:iCs/>
          <w:u w:val="single"/>
        </w:rPr>
        <w:t>abrupt</w:t>
      </w:r>
      <w:proofErr w:type="gramEnd"/>
      <w:r w:rsidRPr="00C13D6C">
        <w:rPr>
          <w:rFonts w:eastAsia="Cambria"/>
          <w:u w:val="single"/>
        </w:rPr>
        <w:t xml:space="preserve"> and </w:t>
      </w:r>
      <w:r w:rsidRPr="00C13D6C">
        <w:rPr>
          <w:rFonts w:eastAsia="Cambria"/>
          <w:b/>
          <w:iCs/>
          <w:u w:val="single"/>
        </w:rPr>
        <w:t>unavoidable consequences</w:t>
      </w:r>
      <w:r w:rsidRPr="00C13D6C">
        <w:rPr>
          <w:rFonts w:eastAsia="Cambria"/>
          <w:u w:val="single"/>
        </w:rPr>
        <w:t xml:space="preserve"> to the </w:t>
      </w:r>
      <w:r w:rsidRPr="00C13D6C">
        <w:rPr>
          <w:rFonts w:eastAsia="Cambria"/>
          <w:b/>
          <w:iCs/>
          <w:u w:val="single"/>
        </w:rPr>
        <w:t>ecosystem</w:t>
      </w:r>
      <w:r w:rsidRPr="00C13D6C">
        <w:rPr>
          <w:rFonts w:eastAsia="Cambria"/>
          <w:sz w:val="14"/>
        </w:rPr>
        <w:t xml:space="preserve">. </w:t>
      </w:r>
      <w:r w:rsidRPr="00C13D6C">
        <w:rPr>
          <w:rFonts w:eastAsia="Cambria"/>
          <w:u w:val="single"/>
        </w:rPr>
        <w:t xml:space="preserve">The IPCC has considered </w:t>
      </w:r>
      <w:r w:rsidRPr="00C13D6C">
        <w:rPr>
          <w:rFonts w:eastAsia="Cambria"/>
          <w:b/>
          <w:iCs/>
          <w:u w:val="single"/>
        </w:rPr>
        <w:t>nine</w:t>
      </w:r>
      <w:r w:rsidRPr="00C13D6C">
        <w:rPr>
          <w:rFonts w:eastAsia="Cambria"/>
          <w:u w:val="single"/>
        </w:rPr>
        <w:t xml:space="preserve"> such abrupt changes</w:t>
      </w:r>
      <w:r w:rsidRPr="00C13D6C">
        <w:rPr>
          <w:rFonts w:eastAsia="Cambria"/>
          <w:sz w:val="14"/>
        </w:rPr>
        <w:t xml:space="preserve">; </w:t>
      </w:r>
      <w:r w:rsidRPr="00C13D6C">
        <w:rPr>
          <w:rFonts w:eastAsia="Cambria"/>
          <w:u w:val="single"/>
        </w:rPr>
        <w:t>one example is the</w:t>
      </w:r>
      <w:r w:rsidRPr="00C13D6C">
        <w:rPr>
          <w:rFonts w:eastAsia="Cambria"/>
          <w:sz w:val="14"/>
        </w:rPr>
        <w:t xml:space="preserve"> potential </w:t>
      </w:r>
      <w:r w:rsidRPr="00C13D6C">
        <w:rPr>
          <w:rFonts w:eastAsia="Cambria"/>
          <w:b/>
          <w:iCs/>
          <w:u w:val="single"/>
        </w:rPr>
        <w:t>shutting down</w:t>
      </w:r>
      <w:r w:rsidRPr="00C13D6C">
        <w:rPr>
          <w:rFonts w:eastAsia="Cambria"/>
          <w:u w:val="single"/>
        </w:rPr>
        <w:t xml:space="preserve"> of the </w:t>
      </w:r>
      <w:r w:rsidRPr="00C13D6C">
        <w:rPr>
          <w:rFonts w:eastAsia="Cambria"/>
          <w:b/>
          <w:iCs/>
          <w:u w:val="single"/>
        </w:rPr>
        <w:t>Indian summer monsoon</w:t>
      </w:r>
      <w:r w:rsidRPr="00C13D6C">
        <w:rPr>
          <w:rFonts w:eastAsia="Cambria"/>
          <w:sz w:val="14"/>
        </w:rPr>
        <w:t xml:space="preserve">. </w:t>
      </w:r>
      <w:r w:rsidRPr="00C13D6C">
        <w:rPr>
          <w:rFonts w:eastAsia="Cambria"/>
          <w:u w:val="single"/>
        </w:rPr>
        <w:t xml:space="preserve">Over a </w:t>
      </w:r>
      <w:r w:rsidRPr="00C13D6C">
        <w:rPr>
          <w:rFonts w:eastAsia="Cambria"/>
          <w:b/>
          <w:iCs/>
          <w:u w:val="single"/>
        </w:rPr>
        <w:t>billion</w:t>
      </w:r>
      <w:r w:rsidRPr="00C13D6C">
        <w:rPr>
          <w:rFonts w:eastAsia="Cambria"/>
          <w:u w:val="single"/>
        </w:rPr>
        <w:t xml:space="preserve"> people are </w:t>
      </w:r>
      <w:r w:rsidRPr="00C13D6C">
        <w:rPr>
          <w:rFonts w:eastAsia="Cambria"/>
          <w:b/>
          <w:iCs/>
          <w:u w:val="single"/>
        </w:rPr>
        <w:t>dependent</w:t>
      </w:r>
      <w:r w:rsidRPr="00C13D6C">
        <w:rPr>
          <w:rFonts w:eastAsia="Cambria"/>
          <w:u w:val="single"/>
        </w:rPr>
        <w:t xml:space="preserve"> upon the Indian monsoon</w:t>
      </w:r>
      <w:r w:rsidRPr="00C13D6C">
        <w:rPr>
          <w:rFonts w:eastAsia="Cambria"/>
          <w:sz w:val="14"/>
        </w:rPr>
        <w:t xml:space="preserve">, </w:t>
      </w:r>
      <w:r w:rsidRPr="00C13D6C">
        <w:rPr>
          <w:rFonts w:eastAsia="Cambria"/>
          <w:u w:val="single"/>
        </w:rPr>
        <w:t>which provides parts of South Asia with about 80 percent of its annual rainfall</w:t>
      </w:r>
      <w:r w:rsidRPr="00C13D6C">
        <w:rPr>
          <w:rFonts w:eastAsia="Cambria"/>
          <w:sz w:val="14"/>
        </w:rPr>
        <w:t xml:space="preserve">; relatively minor changes in the monsoon in either direction can cause disasters. In 2010, a wetter monsoon led to the catastrophic flooding in Pakistan, which directly affected 20 million people; a drier monsoon in 2002 led to devastating drought. Studies suggest that the Indian summer monsoon has two stable states: wet (i.e., the current state) and dry (characterized by low precipitation over the subcontinent). At some point, if warming continues, the monsoon could abruptly shift into the second, “dry” state, with catastrophic consequences for over a billion people dependent on monsoon-fed agriculture. The IPCC suggests that such a state-shift is “unlikely”—that is, there is a 10 to 33 percent chance that a state-shift will happen in the 21st century—but scientists also have relatively low confidence in their understanding of the underlying mechanisms in this and other large-scale natural systems. The consequences of abrupt, severe warming for national security are obvious in general, if unclear in the specifics. In 2003, </w:t>
      </w:r>
      <w:r w:rsidRPr="00C13D6C">
        <w:rPr>
          <w:rFonts w:eastAsia="Cambria"/>
          <w:u w:val="single"/>
        </w:rPr>
        <w:t>the Defense Department</w:t>
      </w:r>
      <w:r w:rsidRPr="00C13D6C">
        <w:rPr>
          <w:rFonts w:eastAsia="Cambria"/>
          <w:sz w:val="14"/>
        </w:rPr>
        <w:t xml:space="preserve"> asked a </w:t>
      </w:r>
      <w:r w:rsidRPr="00C13D6C">
        <w:rPr>
          <w:rFonts w:eastAsia="Cambria"/>
          <w:u w:val="single"/>
        </w:rPr>
        <w:t>contractor</w:t>
      </w:r>
      <w:r w:rsidRPr="00C13D6C">
        <w:rPr>
          <w:rFonts w:eastAsia="Cambria"/>
          <w:sz w:val="14"/>
        </w:rPr>
        <w:t xml:space="preserve"> to explore such a scenario. The resulting report outlined the offensive and defensive national security strategies countries may adopt if faced with abrupt climate </w:t>
      </w:r>
      <w:proofErr w:type="gramStart"/>
      <w:r w:rsidRPr="00C13D6C">
        <w:rPr>
          <w:rFonts w:eastAsia="Cambria"/>
          <w:sz w:val="14"/>
        </w:rPr>
        <w:t>change, and</w:t>
      </w:r>
      <w:proofErr w:type="gramEnd"/>
      <w:r w:rsidRPr="00C13D6C">
        <w:rPr>
          <w:rFonts w:eastAsia="Cambria"/>
          <w:sz w:val="14"/>
        </w:rPr>
        <w:t xml:space="preserve"> </w:t>
      </w:r>
      <w:r w:rsidRPr="00C13D6C">
        <w:rPr>
          <w:rFonts w:eastAsia="Cambria"/>
          <w:u w:val="single"/>
        </w:rPr>
        <w:t xml:space="preserve">highlighted the </w:t>
      </w:r>
      <w:r w:rsidRPr="00C13D6C">
        <w:rPr>
          <w:rFonts w:eastAsia="Cambria"/>
          <w:b/>
          <w:iCs/>
          <w:u w:val="single"/>
        </w:rPr>
        <w:t>increased risk</w:t>
      </w:r>
      <w:r w:rsidRPr="00C13D6C">
        <w:rPr>
          <w:rFonts w:eastAsia="Cambria"/>
          <w:u w:val="single"/>
        </w:rPr>
        <w:t xml:space="preserve"> of inter- and intra-state </w:t>
      </w:r>
      <w:r w:rsidRPr="00C13D6C">
        <w:rPr>
          <w:rFonts w:eastAsia="Cambria"/>
          <w:b/>
          <w:iCs/>
          <w:u w:val="single"/>
        </w:rPr>
        <w:t>conflict</w:t>
      </w:r>
      <w:r w:rsidRPr="00C13D6C">
        <w:rPr>
          <w:rFonts w:eastAsia="Cambria"/>
          <w:u w:val="single"/>
        </w:rPr>
        <w:t xml:space="preserve"> over natural </w:t>
      </w:r>
      <w:r w:rsidRPr="00C13D6C">
        <w:rPr>
          <w:rFonts w:eastAsia="Cambria"/>
          <w:b/>
          <w:iCs/>
          <w:u w:val="single"/>
        </w:rPr>
        <w:t>resources</w:t>
      </w:r>
      <w:r w:rsidRPr="00C13D6C">
        <w:rPr>
          <w:rFonts w:eastAsia="Cambria"/>
          <w:u w:val="single"/>
        </w:rPr>
        <w:t xml:space="preserve"> and </w:t>
      </w:r>
      <w:r w:rsidRPr="00C13D6C">
        <w:rPr>
          <w:rFonts w:eastAsia="Cambria"/>
          <w:b/>
          <w:iCs/>
          <w:u w:val="single"/>
        </w:rPr>
        <w:t>immigration</w:t>
      </w:r>
      <w:r w:rsidRPr="00C13D6C">
        <w:rPr>
          <w:rFonts w:eastAsia="Cambria"/>
          <w:sz w:val="14"/>
        </w:rPr>
        <w:t xml:space="preserve">. Although the report may be off in its imagined timeframe (positing abrupt climate change by 2020), the world it conjures is improbable but not outlandish. If the Indian monsoon were to switch to dry state, and a billion people were suddenly without reliable food sources, for example, it is not clear how the Indian government would react, assuming it would survive in its current form. Major wars or low-intensity proxy conflicts seem likely, if not inevitable, in such a scenario. This is not to say that a parade of climate </w:t>
      </w:r>
      <w:proofErr w:type="spellStart"/>
      <w:r w:rsidRPr="00C13D6C">
        <w:rPr>
          <w:rFonts w:eastAsia="Cambria"/>
          <w:sz w:val="14"/>
        </w:rPr>
        <w:t>horribles</w:t>
      </w:r>
      <w:proofErr w:type="spellEnd"/>
      <w:r w:rsidRPr="00C13D6C">
        <w:rPr>
          <w:rFonts w:eastAsia="Cambria"/>
          <w:sz w:val="14"/>
        </w:rPr>
        <w:t xml:space="preserve"> is certain—or even likely—to come to pass. Scientific understanding of the sensitivities in the climate system are far from perfect. It is also possible that emissions will decline more rapidly than anticipated, averting the worst consequences of climate change. But this outcome is far from guaranteed. And even if global emissions decline precipitously, humanity cannot be sure when or whether the planet has crossed a climate tipping point beyond which the incremental nature of the current changes shifts from the current linear, gradual progression to a non-linear and abrupt process. Within the next few decades, the most likely scenario involves manageable, but costly, consequences on infrastructure, food security and natural disasters, which will be borne primarily by the world’s most impoverished citizens and the members of the military who provide them with humanitarian assistance and disaster relief. But </w:t>
      </w:r>
      <w:r w:rsidRPr="00C13D6C">
        <w:rPr>
          <w:rFonts w:eastAsia="Cambria"/>
          <w:b/>
          <w:iCs/>
          <w:u w:val="single"/>
        </w:rPr>
        <w:t>while</w:t>
      </w:r>
      <w:r w:rsidRPr="00C13D6C">
        <w:rPr>
          <w:rFonts w:eastAsia="Cambria"/>
          <w:u w:val="single"/>
        </w:rPr>
        <w:t xml:space="preserve"> the head-turning national security </w:t>
      </w:r>
      <w:r w:rsidRPr="00C13D6C">
        <w:rPr>
          <w:rFonts w:eastAsia="Cambria"/>
          <w:b/>
          <w:iCs/>
          <w:u w:val="single"/>
        </w:rPr>
        <w:t>impacts</w:t>
      </w:r>
      <w:r w:rsidRPr="00C13D6C">
        <w:rPr>
          <w:rFonts w:eastAsia="Cambria"/>
          <w:u w:val="single"/>
        </w:rPr>
        <w:t xml:space="preserve"> of climate change are </w:t>
      </w:r>
      <w:r w:rsidRPr="00C13D6C">
        <w:rPr>
          <w:rFonts w:eastAsia="Cambria"/>
          <w:b/>
          <w:iCs/>
          <w:u w:val="single"/>
        </w:rPr>
        <w:t>probably</w:t>
      </w:r>
      <w:r w:rsidRPr="00C13D6C">
        <w:rPr>
          <w:rFonts w:eastAsia="Cambria"/>
          <w:u w:val="single"/>
        </w:rPr>
        <w:t xml:space="preserve"> several </w:t>
      </w:r>
      <w:r w:rsidRPr="00C13D6C">
        <w:rPr>
          <w:rFonts w:eastAsia="Cambria"/>
          <w:b/>
          <w:iCs/>
          <w:u w:val="single"/>
        </w:rPr>
        <w:t>decades away</w:t>
      </w:r>
      <w:r w:rsidRPr="00C13D6C">
        <w:rPr>
          <w:rFonts w:eastAsia="Cambria"/>
          <w:u w:val="single"/>
        </w:rPr>
        <w:t xml:space="preserve">, the </w:t>
      </w:r>
      <w:r w:rsidRPr="00C13D6C">
        <w:rPr>
          <w:rFonts w:eastAsia="Cambria"/>
          <w:b/>
          <w:iCs/>
          <w:u w:val="single"/>
        </w:rPr>
        <w:t>nature of the threat</w:t>
      </w:r>
      <w:r w:rsidRPr="00C13D6C">
        <w:rPr>
          <w:rFonts w:eastAsia="Cambria"/>
          <w:u w:val="single"/>
        </w:rPr>
        <w:t xml:space="preserve"> is such that </w:t>
      </w:r>
      <w:r w:rsidRPr="00C13D6C">
        <w:rPr>
          <w:rFonts w:eastAsia="Cambria"/>
          <w:b/>
          <w:iCs/>
          <w:highlight w:val="green"/>
          <w:u w:val="single"/>
        </w:rPr>
        <w:t xml:space="preserve">waiting </w:t>
      </w:r>
      <w:r w:rsidRPr="00C13D6C">
        <w:rPr>
          <w:rFonts w:eastAsia="Cambria"/>
          <w:b/>
          <w:iCs/>
          <w:u w:val="single"/>
        </w:rPr>
        <w:t>until</w:t>
      </w:r>
      <w:r w:rsidRPr="00C13D6C">
        <w:rPr>
          <w:rFonts w:eastAsia="Cambria"/>
          <w:u w:val="single"/>
        </w:rPr>
        <w:t xml:space="preserve"> these </w:t>
      </w:r>
      <w:r w:rsidRPr="00C13D6C">
        <w:rPr>
          <w:rFonts w:eastAsia="Cambria"/>
          <w:b/>
          <w:iCs/>
          <w:u w:val="single"/>
        </w:rPr>
        <w:t>changes manifest</w:t>
      </w:r>
      <w:r w:rsidRPr="00C13D6C">
        <w:rPr>
          <w:rFonts w:eastAsia="Cambria"/>
          <w:u w:val="single"/>
        </w:rPr>
        <w:t xml:space="preserve"> </w:t>
      </w:r>
      <w:r w:rsidRPr="00C13D6C">
        <w:rPr>
          <w:rFonts w:eastAsia="Cambria"/>
          <w:highlight w:val="green"/>
          <w:u w:val="single"/>
        </w:rPr>
        <w:t xml:space="preserve">is </w:t>
      </w:r>
      <w:r w:rsidRPr="00C13D6C">
        <w:rPr>
          <w:rFonts w:eastAsia="Cambria"/>
          <w:b/>
          <w:iCs/>
          <w:highlight w:val="green"/>
          <w:u w:val="single"/>
        </w:rPr>
        <w:t>not</w:t>
      </w:r>
      <w:r w:rsidRPr="00C13D6C">
        <w:rPr>
          <w:rFonts w:eastAsia="Cambria"/>
          <w:b/>
          <w:iCs/>
          <w:u w:val="single"/>
        </w:rPr>
        <w:t xml:space="preserve"> a </w:t>
      </w:r>
      <w:r w:rsidRPr="00C13D6C">
        <w:rPr>
          <w:rFonts w:eastAsia="Cambria"/>
          <w:b/>
          <w:iCs/>
          <w:highlight w:val="green"/>
          <w:u w:val="single"/>
        </w:rPr>
        <w:t>viable</w:t>
      </w:r>
      <w:r w:rsidRPr="00C13D6C">
        <w:rPr>
          <w:rFonts w:eastAsia="Cambria"/>
          <w:b/>
          <w:iCs/>
          <w:u w:val="single"/>
        </w:rPr>
        <w:t xml:space="preserve"> option</w:t>
      </w:r>
      <w:r w:rsidRPr="00C13D6C">
        <w:rPr>
          <w:rFonts w:eastAsia="Cambria"/>
          <w:sz w:val="14"/>
        </w:rPr>
        <w:t xml:space="preserve">. </w:t>
      </w:r>
      <w:r w:rsidRPr="00C13D6C">
        <w:rPr>
          <w:rFonts w:eastAsia="Cambria"/>
          <w:highlight w:val="green"/>
          <w:u w:val="single"/>
        </w:rPr>
        <w:t>By the time</w:t>
      </w:r>
      <w:r w:rsidRPr="00C13D6C">
        <w:rPr>
          <w:rFonts w:eastAsia="Cambria"/>
          <w:u w:val="single"/>
        </w:rPr>
        <w:t xml:space="preserve"> the climate </w:t>
      </w:r>
      <w:r w:rsidRPr="00C13D6C">
        <w:rPr>
          <w:rFonts w:eastAsia="Cambria"/>
          <w:highlight w:val="green"/>
          <w:u w:val="single"/>
        </w:rPr>
        <w:t>consequences are severe enough</w:t>
      </w:r>
      <w:r w:rsidRPr="00C13D6C">
        <w:rPr>
          <w:rFonts w:eastAsia="Cambria"/>
          <w:u w:val="single"/>
        </w:rPr>
        <w:t xml:space="preserve"> to compel action, </w:t>
      </w:r>
      <w:r w:rsidRPr="00C13D6C">
        <w:rPr>
          <w:rFonts w:eastAsia="Cambria"/>
          <w:highlight w:val="green"/>
          <w:u w:val="single"/>
        </w:rPr>
        <w:t>there is</w:t>
      </w:r>
      <w:r w:rsidRPr="00C13D6C">
        <w:rPr>
          <w:rFonts w:eastAsia="Cambria"/>
          <w:u w:val="single"/>
        </w:rPr>
        <w:t xml:space="preserve"> likely to be </w:t>
      </w:r>
      <w:r w:rsidRPr="00C13D6C">
        <w:rPr>
          <w:rFonts w:eastAsia="Cambria"/>
          <w:highlight w:val="green"/>
          <w:u w:val="single"/>
        </w:rPr>
        <w:t>little that can be done</w:t>
      </w:r>
      <w:r w:rsidRPr="00C13D6C">
        <w:rPr>
          <w:rFonts w:eastAsia="Cambria"/>
          <w:u w:val="single"/>
        </w:rPr>
        <w:t xml:space="preserve"> on human timescales to undo the changes to </w:t>
      </w:r>
      <w:r w:rsidRPr="00C13D6C">
        <w:rPr>
          <w:rFonts w:eastAsia="Cambria"/>
          <w:b/>
          <w:iCs/>
          <w:u w:val="single"/>
        </w:rPr>
        <w:t>environmental systems</w:t>
      </w:r>
      <w:r w:rsidRPr="00C13D6C">
        <w:rPr>
          <w:rFonts w:eastAsia="Cambria"/>
          <w:u w:val="single"/>
        </w:rPr>
        <w:t xml:space="preserve"> and the </w:t>
      </w:r>
      <w:r w:rsidRPr="00C13D6C">
        <w:rPr>
          <w:rFonts w:eastAsia="Cambria"/>
          <w:b/>
          <w:iCs/>
          <w:u w:val="single"/>
        </w:rPr>
        <w:t>human societies dependent upon them</w:t>
      </w:r>
      <w:r w:rsidRPr="00C13D6C">
        <w:rPr>
          <w:rFonts w:eastAsia="Cambria"/>
          <w:sz w:val="14"/>
        </w:rPr>
        <w:t>.</w:t>
      </w:r>
    </w:p>
    <w:bookmarkEnd w:id="0"/>
    <w:p w14:paraId="4F198867" w14:textId="77777777" w:rsidR="00C13D6C" w:rsidRPr="00C13D6C" w:rsidRDefault="00C13D6C" w:rsidP="00C13D6C">
      <w:pPr>
        <w:rPr>
          <w:rFonts w:eastAsia="Cambria"/>
          <w:sz w:val="16"/>
        </w:rPr>
      </w:pPr>
    </w:p>
    <w:p w14:paraId="2192AC9D" w14:textId="77777777" w:rsidR="00C13D6C" w:rsidRPr="00C13D6C" w:rsidRDefault="00C13D6C" w:rsidP="00C13D6C">
      <w:pPr>
        <w:rPr>
          <w:rFonts w:eastAsia="Cambria"/>
          <w:sz w:val="16"/>
        </w:rPr>
      </w:pPr>
    </w:p>
    <w:p w14:paraId="12F4CAAB" w14:textId="77777777" w:rsidR="00C13D6C" w:rsidRPr="00C13D6C" w:rsidRDefault="00C13D6C" w:rsidP="00C13D6C">
      <w:pPr>
        <w:keepNext/>
        <w:keepLines/>
        <w:pageBreakBefore/>
        <w:spacing w:before="40" w:after="0"/>
        <w:jc w:val="center"/>
        <w:outlineLvl w:val="2"/>
        <w:rPr>
          <w:rFonts w:eastAsia="Calibri"/>
        </w:rPr>
      </w:pPr>
      <w:r w:rsidRPr="00C13D6C">
        <w:rPr>
          <w:rFonts w:eastAsia="MS Gothic" w:cs="Times New Roman"/>
          <w:b/>
          <w:sz w:val="32"/>
          <w:szCs w:val="24"/>
          <w:u w:val="single"/>
        </w:rPr>
        <w:t>Microbes</w:t>
      </w:r>
    </w:p>
    <w:p w14:paraId="540FCE79" w14:textId="77777777" w:rsidR="00C13D6C" w:rsidRPr="00C13D6C" w:rsidRDefault="00C13D6C" w:rsidP="00C13D6C">
      <w:pPr>
        <w:keepNext/>
        <w:keepLines/>
        <w:spacing w:before="40" w:after="0"/>
        <w:outlineLvl w:val="3"/>
        <w:rPr>
          <w:rFonts w:eastAsia="MS Gothic" w:cs="Times New Roman"/>
          <w:b/>
          <w:iCs/>
          <w:sz w:val="26"/>
        </w:rPr>
      </w:pPr>
      <w:r w:rsidRPr="00C13D6C">
        <w:rPr>
          <w:rFonts w:eastAsia="MS Gothic" w:cs="Times New Roman"/>
          <w:b/>
          <w:iCs/>
          <w:sz w:val="26"/>
        </w:rPr>
        <w:t>Private space activity guarantees Martian contamination- rush, no standards, profit motive</w:t>
      </w:r>
    </w:p>
    <w:p w14:paraId="7D70D550" w14:textId="77777777" w:rsidR="00C13D6C" w:rsidRPr="00C13D6C" w:rsidRDefault="00C13D6C" w:rsidP="00C13D6C">
      <w:pPr>
        <w:rPr>
          <w:rFonts w:eastAsia="Cambria"/>
          <w:b/>
          <w:bCs/>
          <w:sz w:val="26"/>
        </w:rPr>
      </w:pPr>
      <w:r w:rsidRPr="00C13D6C">
        <w:rPr>
          <w:rFonts w:eastAsia="Cambria"/>
          <w:b/>
          <w:bCs/>
          <w:sz w:val="26"/>
        </w:rPr>
        <w:t>Rolfe, PhD, 19</w:t>
      </w:r>
    </w:p>
    <w:p w14:paraId="6CB46AB3" w14:textId="77777777" w:rsidR="00C13D6C" w:rsidRPr="00C13D6C" w:rsidRDefault="00C13D6C" w:rsidP="00C13D6C">
      <w:pPr>
        <w:rPr>
          <w:rFonts w:eastAsia="Cambria"/>
          <w:sz w:val="16"/>
        </w:rPr>
      </w:pPr>
      <w:r w:rsidRPr="00C13D6C">
        <w:rPr>
          <w:rFonts w:eastAsia="Cambria"/>
          <w:sz w:val="16"/>
        </w:rPr>
        <w:t xml:space="preserve">(Samantha, Lecturer in Astrobiology and Principal Technical Officer at </w:t>
      </w:r>
      <w:proofErr w:type="spellStart"/>
      <w:r w:rsidRPr="00C13D6C">
        <w:rPr>
          <w:rFonts w:eastAsia="Cambria"/>
          <w:sz w:val="16"/>
        </w:rPr>
        <w:t>Bayfordbury</w:t>
      </w:r>
      <w:proofErr w:type="spellEnd"/>
      <w:r w:rsidRPr="00C13D6C">
        <w:rPr>
          <w:rFonts w:eastAsia="Cambria"/>
          <w:sz w:val="16"/>
        </w:rPr>
        <w:t xml:space="preserve"> Observatory, University of Hertfordshire </w:t>
      </w:r>
      <w:hyperlink r:id="rId9" w:history="1">
        <w:r w:rsidRPr="00C13D6C">
          <w:rPr>
            <w:rFonts w:eastAsia="Cambria"/>
            <w:sz w:val="16"/>
          </w:rPr>
          <w:t>https://theconversation.com/elon-musks-starship-may-be-more-moral-catastrophe-than-bold-step-in-space-exploration-124450</w:t>
        </w:r>
      </w:hyperlink>
      <w:r w:rsidRPr="00C13D6C">
        <w:rPr>
          <w:rFonts w:eastAsia="Cambria"/>
          <w:sz w:val="16"/>
        </w:rPr>
        <w:t xml:space="preserve"> 10-2)</w:t>
      </w:r>
    </w:p>
    <w:p w14:paraId="606E52FB" w14:textId="77777777" w:rsidR="00C13D6C" w:rsidRPr="00C13D6C" w:rsidRDefault="00C13D6C" w:rsidP="00C13D6C">
      <w:pPr>
        <w:rPr>
          <w:rFonts w:eastAsia="Cambria"/>
          <w:u w:val="single"/>
        </w:rPr>
      </w:pPr>
      <w:r w:rsidRPr="00C13D6C">
        <w:rPr>
          <w:rFonts w:eastAsia="Cambria"/>
          <w:u w:val="single"/>
        </w:rPr>
        <w:t>There are many reasons to believe SpaceX will succeed</w:t>
      </w:r>
      <w:r w:rsidRPr="00C13D6C">
        <w:rPr>
          <w:rFonts w:eastAsia="Cambria"/>
          <w:sz w:val="16"/>
        </w:rPr>
        <w:t xml:space="preserve">. The company has been extremely impressive in its contribution to space, filling a gap when government agencies such as NASA could not justify the spending. It’s not the rocket technology that I doubt, </w:t>
      </w:r>
      <w:r w:rsidRPr="00C13D6C">
        <w:rPr>
          <w:rFonts w:eastAsia="Cambria"/>
          <w:u w:val="single"/>
        </w:rPr>
        <w:t xml:space="preserve">my concern is mainly </w:t>
      </w:r>
      <w:proofErr w:type="spellStart"/>
      <w:r w:rsidRPr="00C13D6C">
        <w:rPr>
          <w:rFonts w:eastAsia="Cambria"/>
          <w:b/>
          <w:iCs/>
          <w:u w:val="single"/>
        </w:rPr>
        <w:t>astrobiological</w:t>
      </w:r>
      <w:proofErr w:type="spellEnd"/>
      <w:r w:rsidRPr="00C13D6C">
        <w:rPr>
          <w:rFonts w:eastAsia="Cambria"/>
          <w:b/>
          <w:iCs/>
          <w:u w:val="single"/>
        </w:rPr>
        <w:t>.</w:t>
      </w:r>
      <w:r w:rsidRPr="00C13D6C">
        <w:rPr>
          <w:rFonts w:eastAsia="Cambria"/>
          <w:sz w:val="16"/>
        </w:rPr>
        <w:t xml:space="preserve"> </w:t>
      </w:r>
      <w:r w:rsidRPr="00C13D6C">
        <w:rPr>
          <w:rFonts w:eastAsia="Cambria"/>
          <w:highlight w:val="green"/>
          <w:u w:val="single"/>
        </w:rPr>
        <w:t>If life exists elsewhere</w:t>
      </w:r>
      <w:r w:rsidRPr="00C13D6C">
        <w:rPr>
          <w:rFonts w:eastAsia="Cambria"/>
          <w:sz w:val="16"/>
        </w:rPr>
        <w:t xml:space="preserve"> in our universe, </w:t>
      </w:r>
      <w:r w:rsidRPr="00C13D6C">
        <w:rPr>
          <w:rFonts w:eastAsia="Cambria"/>
          <w:u w:val="single"/>
        </w:rPr>
        <w:t>the solar system is a good place to start looking</w:t>
      </w:r>
      <w:r w:rsidRPr="00C13D6C">
        <w:rPr>
          <w:rFonts w:eastAsia="Cambria"/>
          <w:sz w:val="16"/>
        </w:rPr>
        <w:t xml:space="preserve"> – enabling us to touch, collect and </w:t>
      </w:r>
      <w:proofErr w:type="spellStart"/>
      <w:r w:rsidRPr="00C13D6C">
        <w:rPr>
          <w:rFonts w:eastAsia="Cambria"/>
          <w:sz w:val="16"/>
        </w:rPr>
        <w:t>analyse</w:t>
      </w:r>
      <w:proofErr w:type="spellEnd"/>
      <w:r w:rsidRPr="00C13D6C">
        <w:rPr>
          <w:rFonts w:eastAsia="Cambria"/>
          <w:sz w:val="16"/>
        </w:rPr>
        <w:t xml:space="preserve"> samples in a reasonably short time. Along with some of Jupiter’s and Saturn’s moons, </w:t>
      </w:r>
      <w:r w:rsidRPr="00C13D6C">
        <w:rPr>
          <w:rFonts w:eastAsia="Cambria"/>
          <w:highlight w:val="green"/>
          <w:u w:val="single"/>
        </w:rPr>
        <w:t>Mars is one of the top contenders</w:t>
      </w:r>
      <w:r w:rsidRPr="00C13D6C">
        <w:rPr>
          <w:rFonts w:eastAsia="Cambria"/>
          <w:u w:val="single"/>
        </w:rPr>
        <w:t xml:space="preserve"> for hosting some sort of microbial life, or for having done so in the past.</w:t>
      </w:r>
      <w:r w:rsidRPr="00C13D6C">
        <w:rPr>
          <w:rFonts w:eastAsia="Cambria"/>
          <w:sz w:val="16"/>
        </w:rPr>
        <w:t xml:space="preserve"> However, </w:t>
      </w:r>
      <w:r w:rsidRPr="00C13D6C">
        <w:rPr>
          <w:rFonts w:eastAsia="Cambria"/>
          <w:u w:val="single"/>
        </w:rPr>
        <w:t xml:space="preserve">there is a risk that microbe-ridden </w:t>
      </w:r>
      <w:r w:rsidRPr="00C13D6C">
        <w:rPr>
          <w:rFonts w:eastAsia="Cambria"/>
          <w:highlight w:val="green"/>
          <w:u w:val="single"/>
        </w:rPr>
        <w:t>humans</w:t>
      </w:r>
      <w:r w:rsidRPr="00C13D6C">
        <w:rPr>
          <w:rFonts w:eastAsia="Cambria"/>
          <w:u w:val="single"/>
        </w:rPr>
        <w:t xml:space="preserve"> walking on the red planet </w:t>
      </w:r>
      <w:r w:rsidRPr="00C13D6C">
        <w:rPr>
          <w:rFonts w:eastAsia="Cambria"/>
          <w:highlight w:val="green"/>
          <w:u w:val="single"/>
        </w:rPr>
        <w:t>could contaminate it</w:t>
      </w:r>
      <w:r w:rsidRPr="00C13D6C">
        <w:rPr>
          <w:rFonts w:eastAsia="Cambria"/>
          <w:u w:val="single"/>
        </w:rPr>
        <w:t xml:space="preserve"> with bugs from Earth</w:t>
      </w:r>
      <w:r w:rsidRPr="00C13D6C">
        <w:rPr>
          <w:rFonts w:eastAsia="Cambria"/>
          <w:sz w:val="16"/>
        </w:rPr>
        <w:t xml:space="preserve">. And contamination may threaten alien </w:t>
      </w:r>
      <w:proofErr w:type="gramStart"/>
      <w:r w:rsidRPr="00C13D6C">
        <w:rPr>
          <w:rFonts w:eastAsia="Cambria"/>
          <w:sz w:val="16"/>
        </w:rPr>
        <w:t>organisms, if</w:t>
      </w:r>
      <w:proofErr w:type="gramEnd"/>
      <w:r w:rsidRPr="00C13D6C">
        <w:rPr>
          <w:rFonts w:eastAsia="Cambria"/>
          <w:sz w:val="16"/>
        </w:rPr>
        <w:t xml:space="preserve"> they exist. It may also make it impossible to figure out whether any microbes found on Mars </w:t>
      </w:r>
      <w:proofErr w:type="gramStart"/>
      <w:r w:rsidRPr="00C13D6C">
        <w:rPr>
          <w:rFonts w:eastAsia="Cambria"/>
          <w:sz w:val="16"/>
        </w:rPr>
        <w:t>later on</w:t>
      </w:r>
      <w:proofErr w:type="gramEnd"/>
      <w:r w:rsidRPr="00C13D6C">
        <w:rPr>
          <w:rFonts w:eastAsia="Cambria"/>
          <w:sz w:val="16"/>
        </w:rPr>
        <w:t xml:space="preserve"> are </w:t>
      </w:r>
      <w:proofErr w:type="spellStart"/>
      <w:r w:rsidRPr="00C13D6C">
        <w:rPr>
          <w:rFonts w:eastAsia="Cambria"/>
          <w:sz w:val="16"/>
        </w:rPr>
        <w:t>martian</w:t>
      </w:r>
      <w:proofErr w:type="spellEnd"/>
      <w:r w:rsidRPr="00C13D6C">
        <w:rPr>
          <w:rFonts w:eastAsia="Cambria"/>
          <w:sz w:val="16"/>
        </w:rPr>
        <w:t xml:space="preserve"> or terrestrial in origin. A mission to return samples from Mars to Earth is expected to be completed by the early 2030s, with all the collection work completed by </w:t>
      </w:r>
      <w:proofErr w:type="spellStart"/>
      <w:r w:rsidRPr="00C13D6C">
        <w:rPr>
          <w:rFonts w:eastAsia="Cambria"/>
          <w:sz w:val="16"/>
        </w:rPr>
        <w:t>sterilised</w:t>
      </w:r>
      <w:proofErr w:type="spellEnd"/>
      <w:r w:rsidRPr="00C13D6C">
        <w:rPr>
          <w:rFonts w:eastAsia="Cambria"/>
          <w:sz w:val="16"/>
        </w:rPr>
        <w:t xml:space="preserve"> robots. While such missions pose a certain risk of contamination too, there are rigorous protocols to help </w:t>
      </w:r>
      <w:proofErr w:type="spellStart"/>
      <w:r w:rsidRPr="00C13D6C">
        <w:rPr>
          <w:rFonts w:eastAsia="Cambria"/>
          <w:sz w:val="16"/>
        </w:rPr>
        <w:t>minimise</w:t>
      </w:r>
      <w:proofErr w:type="spellEnd"/>
      <w:r w:rsidRPr="00C13D6C">
        <w:rPr>
          <w:rFonts w:eastAsia="Cambria"/>
          <w:sz w:val="16"/>
        </w:rPr>
        <w:t xml:space="preserve"> the chance. These were initiated by the Outer Space Treaty in 1967 and must be followed by anyone in the space industry, governmental or non-governmental entities alike. </w:t>
      </w:r>
      <w:r w:rsidRPr="00C13D6C">
        <w:rPr>
          <w:rFonts w:eastAsia="Cambria"/>
          <w:u w:val="single"/>
        </w:rPr>
        <w:t xml:space="preserve">Can we be confident that, </w:t>
      </w:r>
      <w:r w:rsidRPr="00C13D6C">
        <w:rPr>
          <w:rFonts w:eastAsia="Cambria"/>
          <w:highlight w:val="green"/>
          <w:u w:val="single"/>
        </w:rPr>
        <w:t>while pushing the boundaries</w:t>
      </w:r>
      <w:r w:rsidRPr="00C13D6C">
        <w:rPr>
          <w:rFonts w:eastAsia="Cambria"/>
          <w:u w:val="single"/>
        </w:rPr>
        <w:t xml:space="preserve"> of human exploration </w:t>
      </w:r>
      <w:r w:rsidRPr="00C13D6C">
        <w:rPr>
          <w:rFonts w:eastAsia="Cambria"/>
          <w:highlight w:val="green"/>
          <w:u w:val="single"/>
        </w:rPr>
        <w:t xml:space="preserve">in such a short time frame, </w:t>
      </w:r>
      <w:r w:rsidRPr="00C13D6C">
        <w:rPr>
          <w:rFonts w:eastAsia="Cambria"/>
          <w:b/>
          <w:iCs/>
          <w:highlight w:val="green"/>
          <w:u w:val="single"/>
        </w:rPr>
        <w:t>corners</w:t>
      </w:r>
      <w:r w:rsidRPr="00C13D6C">
        <w:rPr>
          <w:rFonts w:eastAsia="Cambria"/>
          <w:b/>
          <w:iCs/>
          <w:u w:val="single"/>
        </w:rPr>
        <w:t xml:space="preserve"> won’t be </w:t>
      </w:r>
      <w:proofErr w:type="gramStart"/>
      <w:r w:rsidRPr="00C13D6C">
        <w:rPr>
          <w:rFonts w:eastAsia="Cambria"/>
          <w:b/>
          <w:iCs/>
          <w:highlight w:val="green"/>
          <w:u w:val="single"/>
        </w:rPr>
        <w:t>cut</w:t>
      </w:r>
      <w:proofErr w:type="gramEnd"/>
      <w:r w:rsidRPr="00C13D6C">
        <w:rPr>
          <w:rFonts w:eastAsia="Cambria"/>
          <w:b/>
          <w:iCs/>
          <w:u w:val="single"/>
        </w:rPr>
        <w:t xml:space="preserve"> or </w:t>
      </w:r>
      <w:r w:rsidRPr="00C13D6C">
        <w:rPr>
          <w:rFonts w:eastAsia="Cambria"/>
          <w:b/>
          <w:iCs/>
          <w:highlight w:val="green"/>
          <w:u w:val="single"/>
        </w:rPr>
        <w:t>standards</w:t>
      </w:r>
      <w:r w:rsidRPr="00C13D6C">
        <w:rPr>
          <w:rFonts w:eastAsia="Cambria"/>
          <w:b/>
          <w:iCs/>
          <w:u w:val="single"/>
        </w:rPr>
        <w:t xml:space="preserve"> won’t be </w:t>
      </w:r>
      <w:r w:rsidRPr="00C13D6C">
        <w:rPr>
          <w:rFonts w:eastAsia="Cambria"/>
          <w:b/>
          <w:iCs/>
          <w:highlight w:val="green"/>
          <w:u w:val="single"/>
        </w:rPr>
        <w:t>allowed to slip</w:t>
      </w:r>
      <w:r w:rsidRPr="00C13D6C">
        <w:rPr>
          <w:rFonts w:eastAsia="Cambria"/>
          <w:sz w:val="16"/>
        </w:rPr>
        <w:t xml:space="preserve">? It will be considerably harder to follow these protocols once humans are </w:t>
      </w:r>
      <w:proofErr w:type="gramStart"/>
      <w:r w:rsidRPr="00C13D6C">
        <w:rPr>
          <w:rFonts w:eastAsia="Cambria"/>
          <w:sz w:val="16"/>
        </w:rPr>
        <w:t>actually on</w:t>
      </w:r>
      <w:proofErr w:type="gramEnd"/>
      <w:r w:rsidRPr="00C13D6C">
        <w:rPr>
          <w:rFonts w:eastAsia="Cambria"/>
          <w:sz w:val="16"/>
        </w:rPr>
        <w:t xml:space="preserve"> the planet. </w:t>
      </w:r>
      <w:r w:rsidRPr="00C13D6C">
        <w:rPr>
          <w:rFonts w:eastAsia="Cambria"/>
          <w:highlight w:val="green"/>
          <w:u w:val="single"/>
        </w:rPr>
        <w:t>If SpaceX was serious</w:t>
      </w:r>
      <w:r w:rsidRPr="00C13D6C">
        <w:rPr>
          <w:rFonts w:eastAsia="Cambria"/>
          <w:u w:val="single"/>
        </w:rPr>
        <w:t xml:space="preserve"> about planetary protection, </w:t>
      </w:r>
      <w:r w:rsidRPr="00C13D6C">
        <w:rPr>
          <w:rFonts w:eastAsia="Cambria"/>
          <w:highlight w:val="green"/>
          <w:u w:val="single"/>
        </w:rPr>
        <w:t>I would expect to see a policy</w:t>
      </w:r>
      <w:r w:rsidRPr="00C13D6C">
        <w:rPr>
          <w:rFonts w:eastAsia="Cambria"/>
          <w:u w:val="single"/>
        </w:rPr>
        <w:t xml:space="preserve"> on its website</w:t>
      </w:r>
      <w:r w:rsidRPr="00C13D6C">
        <w:rPr>
          <w:rFonts w:eastAsia="Cambria"/>
          <w:sz w:val="16"/>
        </w:rPr>
        <w:t xml:space="preserve">, or easily found by searching “SpaceX planetary protection”. </w:t>
      </w:r>
      <w:r w:rsidRPr="00C13D6C">
        <w:rPr>
          <w:rFonts w:eastAsia="Cambria"/>
          <w:u w:val="single"/>
        </w:rPr>
        <w:t>But that isn’t the case.</w:t>
      </w:r>
      <w:r w:rsidRPr="00C13D6C">
        <w:rPr>
          <w:rFonts w:eastAsia="Cambria"/>
          <w:sz w:val="16"/>
        </w:rPr>
        <w:t xml:space="preserve"> </w:t>
      </w:r>
      <w:proofErr w:type="gramStart"/>
      <w:r w:rsidRPr="00C13D6C">
        <w:rPr>
          <w:rFonts w:eastAsia="Cambria"/>
          <w:sz w:val="16"/>
        </w:rPr>
        <w:t>So</w:t>
      </w:r>
      <w:proofErr w:type="gramEnd"/>
      <w:r w:rsidRPr="00C13D6C">
        <w:rPr>
          <w:rFonts w:eastAsia="Cambria"/>
          <w:sz w:val="16"/>
        </w:rPr>
        <w:t xml:space="preserve"> while it is possible that it has a rigorous planetary protection plan in place behind the scenes, </w:t>
      </w:r>
      <w:r w:rsidRPr="00C13D6C">
        <w:rPr>
          <w:rFonts w:eastAsia="Cambria"/>
          <w:u w:val="single"/>
        </w:rPr>
        <w:t xml:space="preserve">its public-facing content seems to suggest that </w:t>
      </w:r>
      <w:r w:rsidRPr="00C13D6C">
        <w:rPr>
          <w:rFonts w:eastAsia="Cambria"/>
          <w:highlight w:val="green"/>
          <w:u w:val="single"/>
        </w:rPr>
        <w:t>pushing the boundaries</w:t>
      </w:r>
      <w:r w:rsidRPr="00C13D6C">
        <w:rPr>
          <w:rFonts w:eastAsia="Cambria"/>
          <w:u w:val="single"/>
        </w:rPr>
        <w:t xml:space="preserve"> of human exploration </w:t>
      </w:r>
      <w:r w:rsidRPr="00C13D6C">
        <w:rPr>
          <w:rFonts w:eastAsia="Cambria"/>
          <w:highlight w:val="green"/>
          <w:u w:val="single"/>
        </w:rPr>
        <w:t xml:space="preserve">is </w:t>
      </w:r>
      <w:r w:rsidRPr="00C13D6C">
        <w:rPr>
          <w:rFonts w:eastAsia="Cambria"/>
          <w:b/>
          <w:iCs/>
          <w:highlight w:val="green"/>
          <w:u w:val="single"/>
        </w:rPr>
        <w:t>more important than the consequences</w:t>
      </w:r>
      <w:r w:rsidRPr="00C13D6C">
        <w:rPr>
          <w:rFonts w:eastAsia="Cambria"/>
          <w:b/>
          <w:iCs/>
          <w:u w:val="single"/>
        </w:rPr>
        <w:t xml:space="preserve"> of that exploration</w:t>
      </w:r>
      <w:r w:rsidRPr="00C13D6C">
        <w:rPr>
          <w:rFonts w:eastAsia="Cambria"/>
          <w:u w:val="single"/>
        </w:rPr>
        <w:t>.</w:t>
      </w:r>
    </w:p>
    <w:p w14:paraId="03724E10" w14:textId="77777777" w:rsidR="00C13D6C" w:rsidRPr="00C13D6C" w:rsidRDefault="00C13D6C" w:rsidP="00C13D6C">
      <w:pPr>
        <w:rPr>
          <w:rFonts w:eastAsia="Cambria"/>
        </w:rPr>
      </w:pPr>
    </w:p>
    <w:p w14:paraId="53297E59" w14:textId="77777777" w:rsidR="00C13D6C" w:rsidRPr="00C13D6C" w:rsidRDefault="00C13D6C" w:rsidP="00C13D6C">
      <w:pPr>
        <w:keepNext/>
        <w:keepLines/>
        <w:spacing w:before="40" w:after="0"/>
        <w:outlineLvl w:val="3"/>
        <w:rPr>
          <w:rFonts w:eastAsia="MS Gothic" w:cs="Times New Roman"/>
          <w:b/>
          <w:iCs/>
          <w:sz w:val="26"/>
        </w:rPr>
      </w:pPr>
      <w:r w:rsidRPr="00C13D6C">
        <w:rPr>
          <w:rFonts w:eastAsia="MS Gothic" w:cs="Times New Roman"/>
          <w:b/>
          <w:iCs/>
          <w:sz w:val="26"/>
        </w:rPr>
        <w:t xml:space="preserve">Preserving Martian life outweighs any benefit of colonization </w:t>
      </w:r>
    </w:p>
    <w:p w14:paraId="79E1018F" w14:textId="77777777" w:rsidR="00C13D6C" w:rsidRPr="00C13D6C" w:rsidRDefault="00C13D6C" w:rsidP="00C13D6C">
      <w:pPr>
        <w:rPr>
          <w:rFonts w:eastAsia="Cambria"/>
          <w:b/>
          <w:bCs/>
          <w:sz w:val="26"/>
        </w:rPr>
      </w:pPr>
      <w:proofErr w:type="spellStart"/>
      <w:r w:rsidRPr="00C13D6C">
        <w:rPr>
          <w:rFonts w:eastAsia="Cambria"/>
          <w:b/>
          <w:bCs/>
          <w:sz w:val="26"/>
        </w:rPr>
        <w:t>Bharmal</w:t>
      </w:r>
      <w:proofErr w:type="spellEnd"/>
      <w:r w:rsidRPr="00C13D6C">
        <w:rPr>
          <w:rFonts w:eastAsia="Cambria"/>
          <w:b/>
          <w:bCs/>
          <w:sz w:val="26"/>
        </w:rPr>
        <w:t xml:space="preserve"> 18 </w:t>
      </w:r>
    </w:p>
    <w:p w14:paraId="4805B400" w14:textId="77777777" w:rsidR="00C13D6C" w:rsidRPr="00C13D6C" w:rsidRDefault="00C13D6C" w:rsidP="00C13D6C">
      <w:pPr>
        <w:rPr>
          <w:rFonts w:eastAsia="Cambria"/>
          <w:sz w:val="16"/>
        </w:rPr>
      </w:pPr>
      <w:r w:rsidRPr="00C13D6C">
        <w:rPr>
          <w:rFonts w:eastAsia="Cambria"/>
          <w:sz w:val="16"/>
        </w:rPr>
        <w:t>(</w:t>
      </w:r>
      <w:proofErr w:type="spellStart"/>
      <w:r w:rsidRPr="00C13D6C">
        <w:rPr>
          <w:rFonts w:eastAsia="Cambria"/>
          <w:sz w:val="16"/>
        </w:rPr>
        <w:t>Zahaan</w:t>
      </w:r>
      <w:proofErr w:type="spellEnd"/>
      <w:r w:rsidRPr="00C13D6C">
        <w:rPr>
          <w:rFonts w:eastAsia="Cambria"/>
          <w:sz w:val="16"/>
        </w:rPr>
        <w:t xml:space="preserve"> works for Google and is a recipient of Nasa’s Exceptional Public Achievement Medal for YouTube Space Lab. </w:t>
      </w:r>
      <w:hyperlink r:id="rId10" w:history="1">
        <w:r w:rsidRPr="00C13D6C">
          <w:rPr>
            <w:rFonts w:eastAsia="Cambria"/>
            <w:sz w:val="16"/>
          </w:rPr>
          <w:t>https://www.theguardian.com/science/blog/2018/aug/28/the-case-against-mars-colonisation 8-28</w:t>
        </w:r>
      </w:hyperlink>
      <w:r w:rsidRPr="00C13D6C">
        <w:rPr>
          <w:rFonts w:eastAsia="Cambria"/>
          <w:sz w:val="16"/>
        </w:rPr>
        <w:t xml:space="preserve">) </w:t>
      </w:r>
    </w:p>
    <w:p w14:paraId="1DD730F4" w14:textId="77777777" w:rsidR="00C13D6C" w:rsidRPr="00C13D6C" w:rsidRDefault="00C13D6C" w:rsidP="00C13D6C">
      <w:pPr>
        <w:rPr>
          <w:rFonts w:eastAsia="Cambria"/>
          <w:sz w:val="16"/>
        </w:rPr>
      </w:pPr>
      <w:r w:rsidRPr="00C13D6C">
        <w:rPr>
          <w:rFonts w:eastAsia="Cambria"/>
          <w:u w:val="single"/>
        </w:rPr>
        <w:t>It is hard to forget the images</w:t>
      </w:r>
      <w:r w:rsidRPr="00C13D6C">
        <w:rPr>
          <w:rFonts w:eastAsia="Cambria"/>
          <w:sz w:val="16"/>
        </w:rPr>
        <w:t xml:space="preserve"> six months ago </w:t>
      </w:r>
      <w:r w:rsidRPr="00C13D6C">
        <w:rPr>
          <w:rFonts w:eastAsia="Cambria"/>
          <w:u w:val="single"/>
        </w:rPr>
        <w:t>of</w:t>
      </w:r>
      <w:r w:rsidRPr="00C13D6C">
        <w:rPr>
          <w:rFonts w:eastAsia="Cambria"/>
          <w:sz w:val="16"/>
        </w:rPr>
        <w:t xml:space="preserve"> Elon </w:t>
      </w:r>
      <w:r w:rsidRPr="00C13D6C">
        <w:rPr>
          <w:rFonts w:eastAsia="Cambria"/>
          <w:u w:val="single"/>
        </w:rPr>
        <w:t>Musk's</w:t>
      </w:r>
      <w:r w:rsidRPr="00C13D6C">
        <w:rPr>
          <w:rFonts w:eastAsia="Cambria"/>
          <w:sz w:val="16"/>
        </w:rPr>
        <w:t xml:space="preserve"> midnight cherry </w:t>
      </w:r>
      <w:r w:rsidRPr="00C13D6C">
        <w:rPr>
          <w:rFonts w:eastAsia="Cambria"/>
          <w:u w:val="single"/>
        </w:rPr>
        <w:t>Tesla floating through space.</w:t>
      </w:r>
      <w:r w:rsidRPr="00C13D6C">
        <w:rPr>
          <w:rFonts w:eastAsia="Cambria"/>
          <w:sz w:val="16"/>
        </w:rPr>
        <w:t xml:space="preserve"> Launched atop the Falcon Heavy, SpaceX hoped to shoot the Tesla into orbit with Mars. A stunt, for sure – but also a </w:t>
      </w:r>
      <w:proofErr w:type="spellStart"/>
      <w:r w:rsidRPr="00C13D6C">
        <w:rPr>
          <w:rFonts w:eastAsia="Cambria"/>
          <w:sz w:val="16"/>
        </w:rPr>
        <w:t>marvellous</w:t>
      </w:r>
      <w:proofErr w:type="spellEnd"/>
      <w:r w:rsidRPr="00C13D6C">
        <w:rPr>
          <w:rFonts w:eastAsia="Cambria"/>
          <w:sz w:val="16"/>
        </w:rPr>
        <w:t xml:space="preserve"> demonstration of technical competence. But </w:t>
      </w:r>
      <w:r w:rsidRPr="00C13D6C">
        <w:rPr>
          <w:rFonts w:eastAsia="Cambria"/>
          <w:u w:val="single"/>
        </w:rPr>
        <w:t>not everyone was happy. Unlike every previous craft</w:t>
      </w:r>
      <w:r w:rsidRPr="00C13D6C">
        <w:rPr>
          <w:rFonts w:eastAsia="Cambria"/>
          <w:sz w:val="16"/>
        </w:rPr>
        <w:t xml:space="preserve"> sent to Mars, </w:t>
      </w:r>
      <w:r w:rsidRPr="00C13D6C">
        <w:rPr>
          <w:rFonts w:eastAsia="Cambria"/>
          <w:highlight w:val="green"/>
          <w:u w:val="single"/>
        </w:rPr>
        <w:t>this car</w:t>
      </w:r>
      <w:r w:rsidRPr="00C13D6C">
        <w:rPr>
          <w:rFonts w:eastAsia="Cambria"/>
          <w:sz w:val="16"/>
        </w:rPr>
        <w:t xml:space="preserve"> – and the mannequin called Starman sitting behind the wheel – </w:t>
      </w:r>
      <w:r w:rsidRPr="00C13D6C">
        <w:rPr>
          <w:rFonts w:eastAsia="Cambria"/>
          <w:b/>
          <w:iCs/>
          <w:highlight w:val="green"/>
          <w:u w:val="single"/>
        </w:rPr>
        <w:t xml:space="preserve">had not been </w:t>
      </w:r>
      <w:proofErr w:type="spellStart"/>
      <w:r w:rsidRPr="00C13D6C">
        <w:rPr>
          <w:rFonts w:eastAsia="Cambria"/>
          <w:b/>
          <w:iCs/>
          <w:highlight w:val="green"/>
          <w:u w:val="single"/>
        </w:rPr>
        <w:t>sterilised</w:t>
      </w:r>
      <w:proofErr w:type="spellEnd"/>
      <w:r w:rsidRPr="00C13D6C">
        <w:rPr>
          <w:rFonts w:eastAsia="Cambria"/>
          <w:b/>
          <w:iCs/>
          <w:u w:val="single"/>
        </w:rPr>
        <w:t>.</w:t>
      </w:r>
      <w:r w:rsidRPr="00C13D6C">
        <w:rPr>
          <w:rFonts w:eastAsia="Cambria"/>
          <w:sz w:val="16"/>
        </w:rPr>
        <w:t xml:space="preserve"> And for this reason, </w:t>
      </w:r>
      <w:r w:rsidRPr="00C13D6C">
        <w:rPr>
          <w:rFonts w:eastAsia="Cambria"/>
          <w:highlight w:val="green"/>
          <w:u w:val="single"/>
        </w:rPr>
        <w:t>some scientists described it as the “largest load of earthly bacteria to</w:t>
      </w:r>
      <w:r w:rsidRPr="00C13D6C">
        <w:rPr>
          <w:rFonts w:eastAsia="Cambria"/>
          <w:u w:val="single"/>
        </w:rPr>
        <w:t xml:space="preserve"> ever </w:t>
      </w:r>
      <w:r w:rsidRPr="00C13D6C">
        <w:rPr>
          <w:rFonts w:eastAsia="Cambria"/>
          <w:highlight w:val="green"/>
          <w:u w:val="single"/>
        </w:rPr>
        <w:t>enter space</w:t>
      </w:r>
      <w:r w:rsidRPr="00C13D6C">
        <w:rPr>
          <w:rFonts w:eastAsia="Cambria"/>
          <w:sz w:val="16"/>
          <w:highlight w:val="green"/>
        </w:rPr>
        <w:t>”.</w:t>
      </w:r>
      <w:r w:rsidRPr="00C13D6C">
        <w:rPr>
          <w:rFonts w:eastAsia="Cambria"/>
          <w:sz w:val="16"/>
        </w:rPr>
        <w:t xml:space="preserve"> As it happens, </w:t>
      </w:r>
      <w:r w:rsidRPr="00C13D6C">
        <w:rPr>
          <w:rFonts w:eastAsia="Cambria"/>
          <w:u w:val="single"/>
        </w:rPr>
        <w:t>the Tesla overshot its orbit</w:t>
      </w:r>
      <w:r w:rsidRPr="00C13D6C">
        <w:rPr>
          <w:rFonts w:eastAsia="Cambria"/>
          <w:sz w:val="16"/>
        </w:rPr>
        <w:t>. At the time of writing</w:t>
      </w:r>
      <w:r w:rsidRPr="00C13D6C">
        <w:rPr>
          <w:rFonts w:eastAsia="Cambria"/>
          <w:u w:val="single"/>
        </w:rPr>
        <w:t>, it is 88 million miles from Mars, drifting through the darkness of space</w:t>
      </w:r>
      <w:r w:rsidRPr="00C13D6C">
        <w:rPr>
          <w:rFonts w:eastAsia="Cambria"/>
          <w:sz w:val="16"/>
        </w:rPr>
        <w:t xml:space="preserve"> with Bowie on an infinite loop. But </w:t>
      </w:r>
      <w:r w:rsidRPr="00C13D6C">
        <w:rPr>
          <w:rFonts w:eastAsia="Cambria"/>
          <w:u w:val="single"/>
        </w:rPr>
        <w:t>the episode illustrates the first argument against human travel to Mars: contamination</w:t>
      </w:r>
      <w:r w:rsidRPr="00C13D6C">
        <w:rPr>
          <w:rFonts w:eastAsia="Cambria"/>
          <w:sz w:val="16"/>
        </w:rPr>
        <w:t xml:space="preserve">. If humans do eventually land on Mars, they would not arrive alone. They would carry with them their earthly microbes. Trillions of them. </w:t>
      </w:r>
      <w:r w:rsidRPr="00C13D6C">
        <w:rPr>
          <w:rFonts w:eastAsia="Cambria"/>
          <w:u w:val="single"/>
        </w:rPr>
        <w:t xml:space="preserve">There is a real risk that </w:t>
      </w:r>
      <w:r w:rsidRPr="00C13D6C">
        <w:rPr>
          <w:rFonts w:eastAsia="Cambria"/>
          <w:highlight w:val="green"/>
          <w:u w:val="single"/>
        </w:rPr>
        <w:t>some</w:t>
      </w:r>
      <w:r w:rsidRPr="00C13D6C">
        <w:rPr>
          <w:rFonts w:eastAsia="Cambria"/>
          <w:u w:val="single"/>
        </w:rPr>
        <w:t xml:space="preserve"> of these microbes </w:t>
      </w:r>
      <w:r w:rsidRPr="00C13D6C">
        <w:rPr>
          <w:rFonts w:eastAsia="Cambria"/>
          <w:highlight w:val="green"/>
          <w:u w:val="single"/>
        </w:rPr>
        <w:t>could find their way onto the surface of Mars</w:t>
      </w:r>
      <w:r w:rsidRPr="00C13D6C">
        <w:rPr>
          <w:rFonts w:eastAsia="Cambria"/>
          <w:u w:val="single"/>
        </w:rPr>
        <w:t xml:space="preserve"> and, in doing so, confuse</w:t>
      </w:r>
      <w:r w:rsidRPr="00C13D6C">
        <w:rPr>
          <w:rFonts w:eastAsia="Cambria"/>
          <w:sz w:val="16"/>
        </w:rPr>
        <w:t xml:space="preserve"> – perhaps irreversibly so –</w:t>
      </w:r>
      <w:r w:rsidRPr="00C13D6C">
        <w:rPr>
          <w:rFonts w:eastAsia="Cambria"/>
          <w:u w:val="single"/>
        </w:rPr>
        <w:t xml:space="preserve"> the search for Martian life.</w:t>
      </w:r>
      <w:r w:rsidRPr="00C13D6C">
        <w:rPr>
          <w:rFonts w:eastAsia="Cambria"/>
          <w:sz w:val="16"/>
        </w:rPr>
        <w:t xml:space="preserve"> This is because </w:t>
      </w:r>
      <w:r w:rsidRPr="00C13D6C">
        <w:rPr>
          <w:rFonts w:eastAsia="Cambria"/>
          <w:highlight w:val="green"/>
          <w:u w:val="single"/>
        </w:rPr>
        <w:t>we wouldn't be able to distinguish indigenous life from</w:t>
      </w:r>
      <w:r w:rsidRPr="00C13D6C">
        <w:rPr>
          <w:rFonts w:eastAsia="Cambria"/>
          <w:u w:val="single"/>
        </w:rPr>
        <w:t xml:space="preserve"> the </w:t>
      </w:r>
      <w:proofErr w:type="gramStart"/>
      <w:r w:rsidRPr="00C13D6C">
        <w:rPr>
          <w:rFonts w:eastAsia="Cambria"/>
          <w:highlight w:val="green"/>
          <w:u w:val="single"/>
        </w:rPr>
        <w:t>microbes</w:t>
      </w:r>
      <w:proofErr w:type="gramEnd"/>
      <w:r w:rsidRPr="00C13D6C">
        <w:rPr>
          <w:rFonts w:eastAsia="Cambria"/>
          <w:highlight w:val="green"/>
          <w:u w:val="single"/>
        </w:rPr>
        <w:t xml:space="preserve"> we'd brought</w:t>
      </w:r>
      <w:r w:rsidRPr="00C13D6C">
        <w:rPr>
          <w:rFonts w:eastAsia="Cambria"/>
          <w:u w:val="single"/>
        </w:rPr>
        <w:t xml:space="preserve"> with us. </w:t>
      </w:r>
      <w:r w:rsidRPr="00C13D6C">
        <w:rPr>
          <w:rFonts w:eastAsia="Cambria"/>
          <w:highlight w:val="green"/>
          <w:u w:val="single"/>
        </w:rPr>
        <w:t>Our presence</w:t>
      </w:r>
      <w:r w:rsidRPr="00C13D6C">
        <w:rPr>
          <w:rFonts w:eastAsia="Cambria"/>
          <w:u w:val="single"/>
        </w:rPr>
        <w:t xml:space="preserve"> on Mars </w:t>
      </w:r>
      <w:r w:rsidRPr="00C13D6C">
        <w:rPr>
          <w:rFonts w:eastAsia="Cambria"/>
          <w:highlight w:val="green"/>
          <w:u w:val="single"/>
        </w:rPr>
        <w:t xml:space="preserve">could </w:t>
      </w:r>
      <w:proofErr w:type="spellStart"/>
      <w:r w:rsidRPr="00C13D6C">
        <w:rPr>
          <w:rFonts w:eastAsia="Cambria"/>
          <w:highlight w:val="green"/>
          <w:u w:val="single"/>
        </w:rPr>
        <w:t>jeopardise</w:t>
      </w:r>
      <w:proofErr w:type="spellEnd"/>
      <w:r w:rsidRPr="00C13D6C">
        <w:rPr>
          <w:rFonts w:eastAsia="Cambria"/>
          <w:u w:val="single"/>
        </w:rPr>
        <w:t xml:space="preserve"> one of our main reasons for being there – </w:t>
      </w:r>
      <w:r w:rsidRPr="00C13D6C">
        <w:rPr>
          <w:rFonts w:eastAsia="Cambria"/>
          <w:highlight w:val="green"/>
          <w:u w:val="single"/>
        </w:rPr>
        <w:t xml:space="preserve">the </w:t>
      </w:r>
      <w:r w:rsidRPr="00C13D6C">
        <w:rPr>
          <w:rFonts w:eastAsia="Cambria"/>
          <w:b/>
          <w:iCs/>
          <w:highlight w:val="green"/>
          <w:u w:val="single"/>
        </w:rPr>
        <w:t>search for life.</w:t>
      </w:r>
      <w:r w:rsidRPr="00C13D6C">
        <w:rPr>
          <w:rFonts w:eastAsia="Cambria"/>
          <w:u w:val="single"/>
        </w:rPr>
        <w:t xml:space="preserve"> </w:t>
      </w:r>
      <w:r w:rsidRPr="00C13D6C">
        <w:rPr>
          <w:rFonts w:eastAsia="Cambria"/>
          <w:sz w:val="16"/>
        </w:rPr>
        <w:t xml:space="preserve">Furthermore, </w:t>
      </w:r>
      <w:r w:rsidRPr="00C13D6C">
        <w:rPr>
          <w:rFonts w:eastAsia="Cambria"/>
          <w:u w:val="single"/>
        </w:rPr>
        <w:t>there is no one way of knowing how our microbes may react with the vulnerable Martian ecosystem</w:t>
      </w:r>
      <w:r w:rsidRPr="00C13D6C">
        <w:rPr>
          <w:rFonts w:eastAsia="Cambria"/>
          <w:sz w:val="16"/>
        </w:rPr>
        <w:t>. In Cosmos, the late Carl Sagan wrote, “</w:t>
      </w:r>
      <w:r w:rsidRPr="00C13D6C">
        <w:rPr>
          <w:rFonts w:eastAsia="Cambria"/>
          <w:highlight w:val="green"/>
          <w:u w:val="single"/>
        </w:rPr>
        <w:t>If there is life on Mars</w:t>
      </w:r>
      <w:r w:rsidRPr="00C13D6C">
        <w:rPr>
          <w:rFonts w:eastAsia="Cambria"/>
          <w:u w:val="single"/>
        </w:rPr>
        <w:t>,</w:t>
      </w:r>
      <w:r w:rsidRPr="00C13D6C">
        <w:rPr>
          <w:rFonts w:eastAsia="Cambria"/>
          <w:sz w:val="16"/>
        </w:rPr>
        <w:t xml:space="preserve"> I believe we should do nothing with Mars. </w:t>
      </w:r>
      <w:r w:rsidRPr="00C13D6C">
        <w:rPr>
          <w:rFonts w:eastAsia="Cambria"/>
          <w:highlight w:val="green"/>
          <w:u w:val="single"/>
        </w:rPr>
        <w:t>Mars</w:t>
      </w:r>
      <w:r w:rsidRPr="00C13D6C">
        <w:rPr>
          <w:rFonts w:eastAsia="Cambria"/>
          <w:u w:val="single"/>
        </w:rPr>
        <w:t xml:space="preserve"> then </w:t>
      </w:r>
      <w:r w:rsidRPr="00C13D6C">
        <w:rPr>
          <w:rFonts w:eastAsia="Cambria"/>
          <w:highlight w:val="green"/>
          <w:u w:val="single"/>
        </w:rPr>
        <w:t>belongs to the Martians</w:t>
      </w:r>
      <w:r w:rsidRPr="00C13D6C">
        <w:rPr>
          <w:rFonts w:eastAsia="Cambria"/>
          <w:sz w:val="16"/>
          <w:highlight w:val="green"/>
        </w:rPr>
        <w:t xml:space="preserve">, </w:t>
      </w:r>
      <w:r w:rsidRPr="00C13D6C">
        <w:rPr>
          <w:rFonts w:eastAsia="Cambria"/>
          <w:b/>
          <w:iCs/>
          <w:u w:val="single"/>
        </w:rPr>
        <w:t>even if the Martians are only microbes</w:t>
      </w:r>
      <w:r w:rsidRPr="00C13D6C">
        <w:rPr>
          <w:rFonts w:eastAsia="Cambria"/>
          <w:sz w:val="16"/>
        </w:rPr>
        <w:t xml:space="preserve"> … </w:t>
      </w:r>
      <w:r w:rsidRPr="00C13D6C">
        <w:rPr>
          <w:rFonts w:eastAsia="Cambria"/>
          <w:u w:val="single"/>
        </w:rPr>
        <w:t xml:space="preserve">the </w:t>
      </w:r>
      <w:r w:rsidRPr="00C13D6C">
        <w:rPr>
          <w:rFonts w:eastAsia="Cambria"/>
          <w:highlight w:val="green"/>
          <w:u w:val="single"/>
        </w:rPr>
        <w:t>preservation of that life must</w:t>
      </w:r>
      <w:r w:rsidRPr="00C13D6C">
        <w:rPr>
          <w:rFonts w:eastAsia="Cambria"/>
          <w:sz w:val="16"/>
        </w:rPr>
        <w:t xml:space="preserve">, I think, </w:t>
      </w:r>
      <w:r w:rsidRPr="00C13D6C">
        <w:rPr>
          <w:rFonts w:eastAsia="Cambria"/>
          <w:b/>
          <w:iCs/>
          <w:highlight w:val="green"/>
          <w:u w:val="single"/>
        </w:rPr>
        <w:t xml:space="preserve">supersede any other </w:t>
      </w:r>
      <w:r w:rsidRPr="00C13D6C">
        <w:rPr>
          <w:rFonts w:eastAsia="Cambria"/>
          <w:b/>
          <w:iCs/>
          <w:u w:val="single"/>
        </w:rPr>
        <w:t xml:space="preserve">possible </w:t>
      </w:r>
      <w:r w:rsidRPr="00C13D6C">
        <w:rPr>
          <w:rFonts w:eastAsia="Cambria"/>
          <w:b/>
          <w:iCs/>
          <w:highlight w:val="green"/>
          <w:u w:val="single"/>
        </w:rPr>
        <w:t>use</w:t>
      </w:r>
      <w:r w:rsidRPr="00C13D6C">
        <w:rPr>
          <w:rFonts w:eastAsia="Cambria"/>
          <w:b/>
          <w:iCs/>
          <w:u w:val="single"/>
        </w:rPr>
        <w:t xml:space="preserve"> of Mars</w:t>
      </w:r>
      <w:r w:rsidRPr="00C13D6C">
        <w:rPr>
          <w:rFonts w:eastAsia="Cambria"/>
          <w:sz w:val="16"/>
        </w:rPr>
        <w:t>.”</w:t>
      </w:r>
    </w:p>
    <w:p w14:paraId="637DC905" w14:textId="77777777" w:rsidR="00C13D6C" w:rsidRPr="00C13D6C" w:rsidRDefault="00C13D6C" w:rsidP="00C13D6C">
      <w:pPr>
        <w:rPr>
          <w:rFonts w:eastAsia="Cambria"/>
          <w:sz w:val="16"/>
        </w:rPr>
      </w:pPr>
    </w:p>
    <w:p w14:paraId="6B95B07C" w14:textId="77777777" w:rsidR="00C13D6C" w:rsidRPr="00C13D6C" w:rsidRDefault="00C13D6C" w:rsidP="00C13D6C">
      <w:pPr>
        <w:keepNext/>
        <w:keepLines/>
        <w:spacing w:before="40" w:after="0"/>
        <w:outlineLvl w:val="3"/>
        <w:rPr>
          <w:rFonts w:eastAsia="DengXian Light" w:cs="Times New Roman"/>
          <w:b/>
          <w:iCs/>
          <w:sz w:val="26"/>
          <w:u w:val="single"/>
        </w:rPr>
      </w:pPr>
      <w:r w:rsidRPr="00C13D6C">
        <w:rPr>
          <w:rFonts w:eastAsia="DengXian Light" w:cs="Times New Roman"/>
          <w:b/>
          <w:iCs/>
          <w:sz w:val="26"/>
        </w:rPr>
        <w:t xml:space="preserve">Organisms in space can surpass the immune systems of Earth creatures – colonization is a </w:t>
      </w:r>
      <w:r w:rsidRPr="00C13D6C">
        <w:rPr>
          <w:rFonts w:eastAsia="DengXian Light" w:cs="Times New Roman"/>
          <w:b/>
          <w:iCs/>
          <w:sz w:val="26"/>
          <w:u w:val="single"/>
        </w:rPr>
        <w:t>biosecurity risk</w:t>
      </w:r>
    </w:p>
    <w:p w14:paraId="68A085EC" w14:textId="77777777" w:rsidR="00C13D6C" w:rsidRPr="00C13D6C" w:rsidRDefault="00C13D6C" w:rsidP="00C13D6C">
      <w:pPr>
        <w:rPr>
          <w:rFonts w:eastAsia="Calibri"/>
        </w:rPr>
      </w:pPr>
      <w:r w:rsidRPr="00C13D6C">
        <w:rPr>
          <w:rFonts w:eastAsia="Calibri"/>
          <w:b/>
          <w:bCs/>
          <w:sz w:val="26"/>
        </w:rPr>
        <w:t>Smith et al. 20</w:t>
      </w:r>
      <w:r w:rsidRPr="00C13D6C">
        <w:rPr>
          <w:rFonts w:eastAsia="Calibri"/>
        </w:rPr>
        <w:t xml:space="preserve"> [Adam Smith, Science and Technology reporter for The Independent. Harry Cockburn, </w:t>
      </w:r>
      <w:proofErr w:type="spellStart"/>
      <w:r w:rsidRPr="00C13D6C">
        <w:rPr>
          <w:rFonts w:eastAsia="Calibri"/>
        </w:rPr>
        <w:t>newsdesk</w:t>
      </w:r>
      <w:proofErr w:type="spellEnd"/>
      <w:r w:rsidRPr="00C13D6C">
        <w:rPr>
          <w:rFonts w:eastAsia="Calibri"/>
        </w:rPr>
        <w:t xml:space="preserve"> editor for The Independent. "Space germs could pose threat to mammals’ immune systems, scientists warn." Independent, 7-23-2020, accessed 2-17-2022, https://www.independent.co.uk/life-style/gadgets-and-tech/news/alien-germs-human-cells-immune-system-science-a9633811.html] HWIC</w:t>
      </w:r>
    </w:p>
    <w:p w14:paraId="713E98C1" w14:textId="77777777" w:rsidR="00C13D6C" w:rsidRPr="00C13D6C" w:rsidRDefault="00C13D6C" w:rsidP="00C13D6C">
      <w:pPr>
        <w:rPr>
          <w:rFonts w:eastAsia="Calibri"/>
          <w:u w:val="single"/>
        </w:rPr>
      </w:pPr>
      <w:r w:rsidRPr="00C13D6C">
        <w:rPr>
          <w:rFonts w:eastAsia="Calibri"/>
        </w:rPr>
        <w:t xml:space="preserve">Just as the Martians in HG Wells’ novel The War of the Worlds are finally slain by “disease bacteria” on Earth, scientists now suggest </w:t>
      </w:r>
      <w:r w:rsidRPr="00C13D6C">
        <w:rPr>
          <w:rFonts w:eastAsia="Calibri"/>
          <w:u w:val="single"/>
        </w:rPr>
        <w:t xml:space="preserve">humans and other </w:t>
      </w:r>
      <w:r w:rsidRPr="00C13D6C">
        <w:rPr>
          <w:rFonts w:eastAsia="Calibri"/>
          <w:highlight w:val="green"/>
          <w:u w:val="single"/>
        </w:rPr>
        <w:t>mammals could struggle to fight germs from other planets</w:t>
      </w:r>
      <w:r w:rsidRPr="00C13D6C">
        <w:rPr>
          <w:rFonts w:eastAsia="Calibri"/>
          <w:u w:val="single"/>
        </w:rPr>
        <w:t>.</w:t>
      </w:r>
    </w:p>
    <w:p w14:paraId="09772525" w14:textId="77777777" w:rsidR="00C13D6C" w:rsidRPr="00C13D6C" w:rsidRDefault="00C13D6C" w:rsidP="00C13D6C">
      <w:pPr>
        <w:rPr>
          <w:rFonts w:eastAsia="Calibri"/>
        </w:rPr>
      </w:pPr>
      <w:r w:rsidRPr="00C13D6C">
        <w:rPr>
          <w:rFonts w:eastAsia="Calibri"/>
        </w:rPr>
        <w:t xml:space="preserve">Given the right conditions and mixture of elements, </w:t>
      </w:r>
      <w:r w:rsidRPr="00C13D6C">
        <w:rPr>
          <w:rFonts w:eastAsia="Calibri"/>
          <w:u w:val="single"/>
        </w:rPr>
        <w:t>it is conceivable that microorganisms such as bacteria and viruses could exist beyond Earth</w:t>
      </w:r>
      <w:r w:rsidRPr="00C13D6C">
        <w:rPr>
          <w:rFonts w:eastAsia="Calibri"/>
        </w:rPr>
        <w:t xml:space="preserve">, and </w:t>
      </w:r>
      <w:r w:rsidRPr="00C13D6C">
        <w:rPr>
          <w:rFonts w:eastAsia="Calibri"/>
          <w:u w:val="single"/>
        </w:rPr>
        <w:t>there are plans to search for signs of them on Mars</w:t>
      </w:r>
      <w:r w:rsidRPr="00C13D6C">
        <w:rPr>
          <w:rFonts w:eastAsia="Calibri"/>
        </w:rPr>
        <w:t xml:space="preserve"> and some of Saturn and Jupiter’s moons.</w:t>
      </w:r>
    </w:p>
    <w:p w14:paraId="3AD8A7D3" w14:textId="77777777" w:rsidR="00C13D6C" w:rsidRPr="00C13D6C" w:rsidRDefault="00C13D6C" w:rsidP="00C13D6C">
      <w:pPr>
        <w:rPr>
          <w:rFonts w:eastAsia="Calibri"/>
        </w:rPr>
      </w:pPr>
      <w:r w:rsidRPr="00C13D6C">
        <w:rPr>
          <w:rFonts w:eastAsia="Calibri"/>
          <w:highlight w:val="green"/>
          <w:u w:val="single"/>
        </w:rPr>
        <w:t>Alien life</w:t>
      </w:r>
      <w:r w:rsidRPr="00C13D6C">
        <w:rPr>
          <w:rFonts w:eastAsia="Calibri"/>
          <w:u w:val="single"/>
        </w:rPr>
        <w:t xml:space="preserve"> forms </w:t>
      </w:r>
      <w:r w:rsidRPr="00C13D6C">
        <w:rPr>
          <w:rFonts w:eastAsia="Calibri"/>
          <w:highlight w:val="green"/>
          <w:u w:val="single"/>
        </w:rPr>
        <w:t>could</w:t>
      </w:r>
      <w:r w:rsidRPr="00C13D6C">
        <w:rPr>
          <w:rFonts w:eastAsia="Calibri"/>
        </w:rPr>
        <w:t xml:space="preserve"> theoretically </w:t>
      </w:r>
      <w:r w:rsidRPr="00C13D6C">
        <w:rPr>
          <w:rFonts w:eastAsia="Calibri"/>
          <w:highlight w:val="green"/>
          <w:u w:val="single"/>
        </w:rPr>
        <w:t>be composed of different amino acids</w:t>
      </w:r>
      <w:r w:rsidRPr="00C13D6C">
        <w:rPr>
          <w:rFonts w:eastAsia="Calibri"/>
          <w:u w:val="single"/>
        </w:rPr>
        <w:t xml:space="preserve"> to those familiar to us on Earth</w:t>
      </w:r>
      <w:r w:rsidRPr="00C13D6C">
        <w:rPr>
          <w:rFonts w:eastAsia="Calibri"/>
        </w:rPr>
        <w:t>.</w:t>
      </w:r>
    </w:p>
    <w:p w14:paraId="24AB2A03" w14:textId="77777777" w:rsidR="00C13D6C" w:rsidRPr="00C13D6C" w:rsidRDefault="00C13D6C" w:rsidP="00C13D6C">
      <w:pPr>
        <w:rPr>
          <w:rFonts w:eastAsia="Calibri"/>
        </w:rPr>
      </w:pPr>
      <w:r w:rsidRPr="00C13D6C">
        <w:rPr>
          <w:rFonts w:eastAsia="Calibri"/>
        </w:rPr>
        <w:t xml:space="preserve">Amino acids are the fundamental organic compounds which form the basis for all life as we know it, and are made up of nitrogen, carbon, </w:t>
      </w:r>
      <w:proofErr w:type="gramStart"/>
      <w:r w:rsidRPr="00C13D6C">
        <w:rPr>
          <w:rFonts w:eastAsia="Calibri"/>
        </w:rPr>
        <w:t>hydrogen</w:t>
      </w:r>
      <w:proofErr w:type="gramEnd"/>
      <w:r w:rsidRPr="00C13D6C">
        <w:rPr>
          <w:rFonts w:eastAsia="Calibri"/>
        </w:rPr>
        <w:t xml:space="preserve"> and oxygen.</w:t>
      </w:r>
    </w:p>
    <w:p w14:paraId="55777F31" w14:textId="77777777" w:rsidR="00C13D6C" w:rsidRPr="00C13D6C" w:rsidRDefault="00C13D6C" w:rsidP="00C13D6C">
      <w:pPr>
        <w:rPr>
          <w:rFonts w:eastAsia="Calibri"/>
          <w:u w:val="single"/>
        </w:rPr>
      </w:pPr>
      <w:r w:rsidRPr="00C13D6C">
        <w:rPr>
          <w:rFonts w:eastAsia="Calibri"/>
          <w:highlight w:val="green"/>
          <w:u w:val="single"/>
        </w:rPr>
        <w:t>Scientists</w:t>
      </w:r>
      <w:r w:rsidRPr="00C13D6C">
        <w:rPr>
          <w:rFonts w:eastAsia="Calibri"/>
        </w:rPr>
        <w:t xml:space="preserve"> from the universities of Aberdeen and Exeter </w:t>
      </w:r>
      <w:r w:rsidRPr="00C13D6C">
        <w:rPr>
          <w:rFonts w:eastAsia="Calibri"/>
          <w:highlight w:val="green"/>
          <w:u w:val="single"/>
        </w:rPr>
        <w:t>tested how</w:t>
      </w:r>
      <w:r w:rsidRPr="00C13D6C">
        <w:rPr>
          <w:rFonts w:eastAsia="Calibri"/>
          <w:u w:val="single"/>
        </w:rPr>
        <w:t xml:space="preserve"> mammal </w:t>
      </w:r>
      <w:r w:rsidRPr="00C13D6C">
        <w:rPr>
          <w:rFonts w:eastAsia="Calibri"/>
          <w:highlight w:val="green"/>
          <w:u w:val="single"/>
        </w:rPr>
        <w:t>immune cells responded</w:t>
      </w:r>
      <w:r w:rsidRPr="00C13D6C">
        <w:rPr>
          <w:rFonts w:eastAsia="Calibri"/>
          <w:u w:val="single"/>
        </w:rPr>
        <w:t xml:space="preserve"> to peptides containing two </w:t>
      </w:r>
      <w:r w:rsidRPr="00C13D6C">
        <w:rPr>
          <w:rFonts w:eastAsia="Calibri"/>
          <w:highlight w:val="green"/>
          <w:u w:val="single"/>
        </w:rPr>
        <w:t>amino acids that are rare on Earth but</w:t>
      </w:r>
      <w:r w:rsidRPr="00C13D6C">
        <w:rPr>
          <w:rFonts w:eastAsia="Calibri"/>
          <w:u w:val="single"/>
        </w:rPr>
        <w:t xml:space="preserve"> are </w:t>
      </w:r>
      <w:r w:rsidRPr="00C13D6C">
        <w:rPr>
          <w:rFonts w:eastAsia="Calibri"/>
          <w:highlight w:val="green"/>
          <w:u w:val="single"/>
        </w:rPr>
        <w:t>commonly found on meteorites.</w:t>
      </w:r>
    </w:p>
    <w:p w14:paraId="64576D4A" w14:textId="77777777" w:rsidR="00C13D6C" w:rsidRPr="00C13D6C" w:rsidRDefault="00C13D6C" w:rsidP="00C13D6C">
      <w:pPr>
        <w:rPr>
          <w:rFonts w:eastAsia="Calibri"/>
        </w:rPr>
      </w:pPr>
      <w:r w:rsidRPr="00C13D6C">
        <w:rPr>
          <w:rFonts w:eastAsia="Calibri"/>
          <w:u w:val="single"/>
        </w:rPr>
        <w:t>The amino acids</w:t>
      </w:r>
      <w:r w:rsidRPr="00C13D6C">
        <w:rPr>
          <w:rFonts w:eastAsia="Calibri"/>
        </w:rPr>
        <w:t xml:space="preserve"> “</w:t>
      </w:r>
      <w:proofErr w:type="spellStart"/>
      <w:r w:rsidRPr="00C13D6C">
        <w:rPr>
          <w:rFonts w:eastAsia="Calibri"/>
        </w:rPr>
        <w:t>isovaline</w:t>
      </w:r>
      <w:proofErr w:type="spellEnd"/>
      <w:r w:rsidRPr="00C13D6C">
        <w:rPr>
          <w:rFonts w:eastAsia="Calibri"/>
        </w:rPr>
        <w:t>” and “α-</w:t>
      </w:r>
      <w:proofErr w:type="spellStart"/>
      <w:r w:rsidRPr="00C13D6C">
        <w:rPr>
          <w:rFonts w:eastAsia="Calibri"/>
        </w:rPr>
        <w:t>aminoisobutyric</w:t>
      </w:r>
      <w:proofErr w:type="spellEnd"/>
      <w:r w:rsidRPr="00C13D6C">
        <w:rPr>
          <w:rFonts w:eastAsia="Calibri"/>
        </w:rPr>
        <w:t xml:space="preserve"> acid” </w:t>
      </w:r>
      <w:r w:rsidRPr="00C13D6C">
        <w:rPr>
          <w:rFonts w:eastAsia="Calibri"/>
          <w:u w:val="single"/>
        </w:rPr>
        <w:t xml:space="preserve">were introduced to mice, which have immune systems </w:t>
      </w:r>
      <w:proofErr w:type="gramStart"/>
      <w:r w:rsidRPr="00C13D6C">
        <w:rPr>
          <w:rFonts w:eastAsia="Calibri"/>
          <w:u w:val="single"/>
        </w:rPr>
        <w:t>similar to</w:t>
      </w:r>
      <w:proofErr w:type="gramEnd"/>
      <w:r w:rsidRPr="00C13D6C">
        <w:rPr>
          <w:rFonts w:eastAsia="Calibri"/>
          <w:u w:val="single"/>
        </w:rPr>
        <w:t xml:space="preserve"> humans</w:t>
      </w:r>
      <w:r w:rsidRPr="00C13D6C">
        <w:rPr>
          <w:rFonts w:eastAsia="Calibri"/>
        </w:rPr>
        <w:t>.</w:t>
      </w:r>
    </w:p>
    <w:p w14:paraId="09089EB5" w14:textId="77777777" w:rsidR="00C13D6C" w:rsidRPr="00C13D6C" w:rsidRDefault="00C13D6C" w:rsidP="00C13D6C">
      <w:pPr>
        <w:rPr>
          <w:rFonts w:eastAsia="Calibri"/>
        </w:rPr>
      </w:pPr>
      <w:r w:rsidRPr="00C13D6C">
        <w:rPr>
          <w:rFonts w:eastAsia="Calibri"/>
        </w:rPr>
        <w:t xml:space="preserve">They found that </w:t>
      </w:r>
      <w:r w:rsidRPr="00C13D6C">
        <w:rPr>
          <w:rFonts w:eastAsia="Calibri"/>
          <w:u w:val="single"/>
        </w:rPr>
        <w:t xml:space="preserve">those mice’s </w:t>
      </w:r>
      <w:r w:rsidRPr="00C13D6C">
        <w:rPr>
          <w:rFonts w:eastAsia="Calibri"/>
          <w:highlight w:val="green"/>
          <w:u w:val="single"/>
        </w:rPr>
        <w:t>immune systems responded to</w:t>
      </w:r>
      <w:r w:rsidRPr="00C13D6C">
        <w:rPr>
          <w:rFonts w:eastAsia="Calibri"/>
          <w:u w:val="single"/>
        </w:rPr>
        <w:t xml:space="preserve"> the </w:t>
      </w:r>
      <w:r w:rsidRPr="00C13D6C">
        <w:rPr>
          <w:rFonts w:eastAsia="Calibri"/>
          <w:highlight w:val="green"/>
          <w:u w:val="single"/>
        </w:rPr>
        <w:t>“alien” peptides in a way</w:t>
      </w:r>
      <w:r w:rsidRPr="00C13D6C">
        <w:rPr>
          <w:rFonts w:eastAsia="Calibri"/>
          <w:u w:val="single"/>
        </w:rPr>
        <w:t xml:space="preserve"> that was </w:t>
      </w:r>
      <w:r w:rsidRPr="00C13D6C">
        <w:rPr>
          <w:rFonts w:eastAsia="Calibri"/>
          <w:highlight w:val="green"/>
          <w:u w:val="single"/>
        </w:rPr>
        <w:t>“less efficient” than to germs from this planet</w:t>
      </w:r>
      <w:r w:rsidRPr="00C13D6C">
        <w:rPr>
          <w:rFonts w:eastAsia="Calibri"/>
        </w:rPr>
        <w:t>.</w:t>
      </w:r>
    </w:p>
    <w:p w14:paraId="2ABD2BAB" w14:textId="77777777" w:rsidR="00C13D6C" w:rsidRPr="00C13D6C" w:rsidRDefault="00C13D6C" w:rsidP="00C13D6C">
      <w:pPr>
        <w:rPr>
          <w:rFonts w:eastAsia="Calibri"/>
        </w:rPr>
      </w:pPr>
      <w:r w:rsidRPr="00C13D6C">
        <w:rPr>
          <w:rFonts w:eastAsia="Calibri"/>
          <w:u w:val="single"/>
        </w:rPr>
        <w:t>The research team examined mammalian T cells</w:t>
      </w:r>
      <w:r w:rsidRPr="00C13D6C">
        <w:rPr>
          <w:rFonts w:eastAsia="Calibri"/>
        </w:rPr>
        <w:t>, which normally work to kill pathogenic bodies, and can recruit other cells to fight off invading diseases.</w:t>
      </w:r>
    </w:p>
    <w:p w14:paraId="36411584" w14:textId="77777777" w:rsidR="00C13D6C" w:rsidRPr="00C13D6C" w:rsidRDefault="00C13D6C" w:rsidP="00C13D6C">
      <w:pPr>
        <w:rPr>
          <w:rFonts w:eastAsia="Calibri"/>
          <w:u w:val="single"/>
        </w:rPr>
      </w:pPr>
      <w:r w:rsidRPr="00C13D6C">
        <w:rPr>
          <w:rFonts w:eastAsia="Calibri"/>
          <w:u w:val="single"/>
        </w:rPr>
        <w:t xml:space="preserve">But when the scientists introduced the amino acids found on the meteorites, </w:t>
      </w:r>
      <w:r w:rsidRPr="00C13D6C">
        <w:rPr>
          <w:rFonts w:eastAsia="Calibri"/>
          <w:highlight w:val="green"/>
          <w:u w:val="single"/>
        </w:rPr>
        <w:t>the T cell response was less efficient, with activation</w:t>
      </w:r>
      <w:r w:rsidRPr="00C13D6C">
        <w:rPr>
          <w:rFonts w:eastAsia="Calibri"/>
          <w:u w:val="single"/>
        </w:rPr>
        <w:t xml:space="preserve"> levels </w:t>
      </w:r>
      <w:r w:rsidRPr="00C13D6C">
        <w:rPr>
          <w:rFonts w:eastAsia="Calibri"/>
          <w:highlight w:val="green"/>
          <w:u w:val="single"/>
        </w:rPr>
        <w:t>of 15</w:t>
      </w:r>
      <w:r w:rsidRPr="00C13D6C">
        <w:rPr>
          <w:rFonts w:eastAsia="Calibri"/>
          <w:u w:val="single"/>
        </w:rPr>
        <w:t xml:space="preserve"> per cent </w:t>
      </w:r>
      <w:r w:rsidRPr="00C13D6C">
        <w:rPr>
          <w:rFonts w:eastAsia="Calibri"/>
          <w:highlight w:val="green"/>
          <w:u w:val="single"/>
        </w:rPr>
        <w:t>and 61 per cent</w:t>
      </w:r>
      <w:r w:rsidRPr="00C13D6C">
        <w:rPr>
          <w:rFonts w:eastAsia="Calibri"/>
          <w:u w:val="single"/>
        </w:rPr>
        <w:t xml:space="preserve"> – </w:t>
      </w:r>
      <w:r w:rsidRPr="00C13D6C">
        <w:rPr>
          <w:rFonts w:eastAsia="Calibri"/>
          <w:highlight w:val="green"/>
          <w:u w:val="single"/>
        </w:rPr>
        <w:t>compared to 82</w:t>
      </w:r>
      <w:r w:rsidRPr="00C13D6C">
        <w:rPr>
          <w:rFonts w:eastAsia="Calibri"/>
          <w:u w:val="single"/>
        </w:rPr>
        <w:t xml:space="preserve"> per cent </w:t>
      </w:r>
      <w:r w:rsidRPr="00C13D6C">
        <w:rPr>
          <w:rFonts w:eastAsia="Calibri"/>
          <w:highlight w:val="green"/>
          <w:u w:val="single"/>
        </w:rPr>
        <w:t>and 91</w:t>
      </w:r>
      <w:r w:rsidRPr="00C13D6C">
        <w:rPr>
          <w:rFonts w:eastAsia="Calibri"/>
          <w:u w:val="single"/>
        </w:rPr>
        <w:t xml:space="preserve"> per cent </w:t>
      </w:r>
      <w:r w:rsidRPr="00C13D6C">
        <w:rPr>
          <w:rFonts w:eastAsia="Calibri"/>
          <w:highlight w:val="green"/>
          <w:u w:val="single"/>
        </w:rPr>
        <w:t>when exposed to</w:t>
      </w:r>
      <w:r w:rsidRPr="00C13D6C">
        <w:rPr>
          <w:rFonts w:eastAsia="Calibri"/>
          <w:u w:val="single"/>
        </w:rPr>
        <w:t xml:space="preserve"> </w:t>
      </w:r>
      <w:r w:rsidRPr="00C13D6C">
        <w:rPr>
          <w:rFonts w:eastAsia="Calibri"/>
          <w:highlight w:val="green"/>
          <w:u w:val="single"/>
        </w:rPr>
        <w:t>peptides</w:t>
      </w:r>
      <w:r w:rsidRPr="00C13D6C">
        <w:rPr>
          <w:rFonts w:eastAsia="Calibri"/>
          <w:u w:val="single"/>
        </w:rPr>
        <w:t xml:space="preserve"> made entirely of amino acids that are </w:t>
      </w:r>
      <w:r w:rsidRPr="00C13D6C">
        <w:rPr>
          <w:rFonts w:eastAsia="Calibri"/>
          <w:highlight w:val="green"/>
          <w:u w:val="single"/>
        </w:rPr>
        <w:t>common on Earth</w:t>
      </w:r>
      <w:r w:rsidRPr="00C13D6C">
        <w:rPr>
          <w:rFonts w:eastAsia="Calibri"/>
          <w:u w:val="single"/>
        </w:rPr>
        <w:t>.</w:t>
      </w:r>
    </w:p>
    <w:p w14:paraId="79E32CFC" w14:textId="77777777" w:rsidR="00C13D6C" w:rsidRPr="00C13D6C" w:rsidRDefault="00C13D6C" w:rsidP="00C13D6C">
      <w:pPr>
        <w:rPr>
          <w:rFonts w:eastAsia="Calibri"/>
        </w:rPr>
      </w:pPr>
      <w:r w:rsidRPr="00C13D6C">
        <w:rPr>
          <w:rFonts w:eastAsia="Calibri"/>
        </w:rPr>
        <w:t xml:space="preserve">“Life on Earth relies on essential 22 amino acids,” said lead author Dr Katja Schaefer, of the University of Exeter, in a statement. “Our investigation showed that </w:t>
      </w:r>
      <w:r w:rsidRPr="00C13D6C">
        <w:rPr>
          <w:rFonts w:eastAsia="Calibri"/>
          <w:u w:val="single"/>
        </w:rPr>
        <w:t xml:space="preserve">these </w:t>
      </w:r>
      <w:proofErr w:type="spellStart"/>
      <w:r w:rsidRPr="00C13D6C">
        <w:rPr>
          <w:rFonts w:eastAsia="Calibri"/>
          <w:u w:val="single"/>
        </w:rPr>
        <w:t>exo</w:t>
      </w:r>
      <w:proofErr w:type="spellEnd"/>
      <w:r w:rsidRPr="00C13D6C">
        <w:rPr>
          <w:rFonts w:eastAsia="Calibri"/>
          <w:u w:val="single"/>
        </w:rPr>
        <w:t>-peptides were still processed, and T cells were still activated, but these responses were less efficient than for ‘ordinary’ Earth peptides.”</w:t>
      </w:r>
    </w:p>
    <w:p w14:paraId="1B41BD0E" w14:textId="77777777" w:rsidR="00C13D6C" w:rsidRPr="00C13D6C" w:rsidRDefault="00C13D6C" w:rsidP="00C13D6C">
      <w:pPr>
        <w:rPr>
          <w:rFonts w:eastAsia="Calibri"/>
        </w:rPr>
      </w:pPr>
      <w:r w:rsidRPr="00C13D6C">
        <w:rPr>
          <w:rFonts w:eastAsia="Calibri"/>
        </w:rPr>
        <w:t xml:space="preserve">“We therefore speculate that </w:t>
      </w:r>
      <w:r w:rsidRPr="00C13D6C">
        <w:rPr>
          <w:rFonts w:eastAsia="Calibri"/>
          <w:highlight w:val="green"/>
          <w:u w:val="single"/>
        </w:rPr>
        <w:t xml:space="preserve">contact </w:t>
      </w:r>
      <w:r w:rsidRPr="00C13D6C">
        <w:rPr>
          <w:rFonts w:eastAsia="Calibri"/>
          <w:u w:val="single"/>
        </w:rPr>
        <w:t xml:space="preserve">with extra-terrestrial microorganisms </w:t>
      </w:r>
      <w:r w:rsidRPr="00C13D6C">
        <w:rPr>
          <w:rFonts w:eastAsia="Calibri"/>
          <w:highlight w:val="green"/>
          <w:u w:val="single"/>
        </w:rPr>
        <w:t>might pose an immunological risk for space missions aiming to retrieve organisms</w:t>
      </w:r>
      <w:r w:rsidRPr="00C13D6C">
        <w:rPr>
          <w:rFonts w:eastAsia="Calibri"/>
          <w:u w:val="single"/>
        </w:rPr>
        <w:t xml:space="preserve"> from exoplanets and moons</w:t>
      </w:r>
      <w:r w:rsidRPr="00C13D6C">
        <w:rPr>
          <w:rFonts w:eastAsia="Calibri"/>
        </w:rPr>
        <w:t>,” Dr Schaefer added.</w:t>
      </w:r>
    </w:p>
    <w:p w14:paraId="43FE7F27" w14:textId="77777777" w:rsidR="00C13D6C" w:rsidRPr="00C13D6C" w:rsidRDefault="00C13D6C" w:rsidP="00C13D6C">
      <w:pPr>
        <w:rPr>
          <w:rFonts w:eastAsia="Calibri"/>
        </w:rPr>
      </w:pPr>
      <w:r w:rsidRPr="00C13D6C">
        <w:rPr>
          <w:rFonts w:eastAsia="Calibri"/>
        </w:rPr>
        <w:t>“</w:t>
      </w:r>
      <w:r w:rsidRPr="00C13D6C">
        <w:rPr>
          <w:rFonts w:eastAsia="Calibri"/>
          <w:u w:val="single"/>
        </w:rPr>
        <w:t xml:space="preserve">The world is now only too aware of the immune challenge posed by the emergence of </w:t>
      </w:r>
      <w:proofErr w:type="gramStart"/>
      <w:r w:rsidRPr="00C13D6C">
        <w:rPr>
          <w:rFonts w:eastAsia="Calibri"/>
          <w:u w:val="single"/>
        </w:rPr>
        <w:t>brand new</w:t>
      </w:r>
      <w:proofErr w:type="gramEnd"/>
      <w:r w:rsidRPr="00C13D6C">
        <w:rPr>
          <w:rFonts w:eastAsia="Calibri"/>
          <w:u w:val="single"/>
        </w:rPr>
        <w:t xml:space="preserve"> pathogens</w:t>
      </w:r>
      <w:r w:rsidRPr="00C13D6C">
        <w:rPr>
          <w:rFonts w:eastAsia="Calibri"/>
        </w:rPr>
        <w:t xml:space="preserve">,” said Professor Neil </w:t>
      </w:r>
      <w:proofErr w:type="spellStart"/>
      <w:r w:rsidRPr="00C13D6C">
        <w:rPr>
          <w:rFonts w:eastAsia="Calibri"/>
        </w:rPr>
        <w:t>Gow</w:t>
      </w:r>
      <w:proofErr w:type="spellEnd"/>
      <w:r w:rsidRPr="00C13D6C">
        <w:rPr>
          <w:rFonts w:eastAsia="Calibri"/>
        </w:rPr>
        <w:t>, a Deputy Vice-Chancellor at the University of Exeter.</w:t>
      </w:r>
    </w:p>
    <w:p w14:paraId="1560D66F" w14:textId="77777777" w:rsidR="00C13D6C" w:rsidRPr="00C13D6C" w:rsidRDefault="00C13D6C" w:rsidP="00C13D6C">
      <w:pPr>
        <w:rPr>
          <w:rFonts w:eastAsia="Calibri"/>
        </w:rPr>
      </w:pPr>
      <w:r w:rsidRPr="00C13D6C">
        <w:rPr>
          <w:rFonts w:eastAsia="Calibri"/>
        </w:rPr>
        <w:t xml:space="preserve">The research will be published in in the journal Microorganisms, with the title, ‘A weakened immune response to synthetic </w:t>
      </w:r>
      <w:proofErr w:type="spellStart"/>
      <w:r w:rsidRPr="00C13D6C">
        <w:rPr>
          <w:rFonts w:eastAsia="Calibri"/>
        </w:rPr>
        <w:t>exo</w:t>
      </w:r>
      <w:proofErr w:type="spellEnd"/>
      <w:r w:rsidRPr="00C13D6C">
        <w:rPr>
          <w:rFonts w:eastAsia="Calibri"/>
        </w:rPr>
        <w:t xml:space="preserve">-peptides predicts a potential biosecurity risk in the retrieval of </w:t>
      </w:r>
      <w:proofErr w:type="spellStart"/>
      <w:r w:rsidRPr="00C13D6C">
        <w:rPr>
          <w:rFonts w:eastAsia="Calibri"/>
        </w:rPr>
        <w:t>exo</w:t>
      </w:r>
      <w:proofErr w:type="spellEnd"/>
      <w:r w:rsidRPr="00C13D6C">
        <w:rPr>
          <w:rFonts w:eastAsia="Calibri"/>
        </w:rPr>
        <w:t>-microorganisms’.</w:t>
      </w:r>
    </w:p>
    <w:p w14:paraId="3F0F1CF1" w14:textId="77777777" w:rsidR="00C13D6C" w:rsidRPr="00C13D6C" w:rsidRDefault="00C13D6C" w:rsidP="00C13D6C">
      <w:pPr>
        <w:rPr>
          <w:rFonts w:eastAsia="Calibri"/>
        </w:rPr>
      </w:pPr>
      <w:r w:rsidRPr="00C13D6C">
        <w:rPr>
          <w:rFonts w:eastAsia="Calibri"/>
          <w:u w:val="single"/>
        </w:rPr>
        <w:t xml:space="preserve">The </w:t>
      </w:r>
      <w:r w:rsidRPr="00C13D6C">
        <w:rPr>
          <w:rFonts w:eastAsia="Calibri"/>
          <w:highlight w:val="green"/>
          <w:u w:val="single"/>
        </w:rPr>
        <w:t>discovery of liquid water</w:t>
      </w:r>
      <w:r w:rsidRPr="00C13D6C">
        <w:rPr>
          <w:rFonts w:eastAsia="Calibri"/>
        </w:rPr>
        <w:t xml:space="preserve"> at several locations in the solar system </w:t>
      </w:r>
      <w:r w:rsidRPr="00C13D6C">
        <w:rPr>
          <w:rFonts w:eastAsia="Calibri"/>
          <w:highlight w:val="green"/>
          <w:u w:val="single"/>
        </w:rPr>
        <w:t>raises the possibility that microbial life could have</w:t>
      </w:r>
      <w:r w:rsidRPr="00C13D6C">
        <w:rPr>
          <w:rFonts w:eastAsia="Calibri"/>
          <w:u w:val="single"/>
        </w:rPr>
        <w:t xml:space="preserve"> [also] </w:t>
      </w:r>
      <w:r w:rsidRPr="00C13D6C">
        <w:rPr>
          <w:rFonts w:eastAsia="Calibri"/>
          <w:highlight w:val="green"/>
          <w:u w:val="single"/>
        </w:rPr>
        <w:t xml:space="preserve">evolved outside </w:t>
      </w:r>
      <w:proofErr w:type="gramStart"/>
      <w:r w:rsidRPr="00C13D6C">
        <w:rPr>
          <w:rFonts w:eastAsia="Calibri"/>
          <w:highlight w:val="green"/>
          <w:u w:val="single"/>
        </w:rPr>
        <w:t>Earth, and</w:t>
      </w:r>
      <w:proofErr w:type="gramEnd"/>
      <w:r w:rsidRPr="00C13D6C">
        <w:rPr>
          <w:rFonts w:eastAsia="Calibri"/>
        </w:rPr>
        <w:t xml:space="preserve"> could therefore </w:t>
      </w:r>
      <w:r w:rsidRPr="00C13D6C">
        <w:rPr>
          <w:rFonts w:eastAsia="Calibri"/>
          <w:highlight w:val="green"/>
          <w:u w:val="single"/>
        </w:rPr>
        <w:t>be accidentally introduced</w:t>
      </w:r>
      <w:r w:rsidRPr="00C13D6C">
        <w:rPr>
          <w:rFonts w:eastAsia="Calibri"/>
          <w:u w:val="single"/>
        </w:rPr>
        <w:t xml:space="preserve"> into the Earth’s ecosystem</w:t>
      </w:r>
      <w:r w:rsidRPr="00C13D6C">
        <w:rPr>
          <w:rFonts w:eastAsia="Calibri"/>
        </w:rPr>
        <w:t>.</w:t>
      </w:r>
    </w:p>
    <w:p w14:paraId="41D6215E" w14:textId="77777777" w:rsidR="00C13D6C" w:rsidRPr="00C13D6C" w:rsidRDefault="00C13D6C" w:rsidP="00C13D6C">
      <w:pPr>
        <w:rPr>
          <w:rFonts w:eastAsia="Calibri"/>
          <w:u w:val="single"/>
        </w:rPr>
      </w:pPr>
      <w:r w:rsidRPr="00C13D6C">
        <w:rPr>
          <w:rFonts w:eastAsia="Calibri"/>
          <w:u w:val="single"/>
        </w:rPr>
        <w:t>The issue of alien germs is a rising priority, as missions to other planets are becoming more common.</w:t>
      </w:r>
    </w:p>
    <w:p w14:paraId="4ECAE87E" w14:textId="77777777" w:rsidR="00C13D6C" w:rsidRPr="00C13D6C" w:rsidRDefault="00C13D6C" w:rsidP="00C13D6C">
      <w:pPr>
        <w:rPr>
          <w:rFonts w:eastAsia="Calibri"/>
        </w:rPr>
      </w:pPr>
    </w:p>
    <w:p w14:paraId="5945FF57" w14:textId="77777777" w:rsidR="00C13D6C" w:rsidRPr="00C13D6C" w:rsidRDefault="00C13D6C" w:rsidP="00C13D6C">
      <w:pPr>
        <w:keepNext/>
        <w:keepLines/>
        <w:spacing w:before="40" w:after="0" w:line="276" w:lineRule="auto"/>
        <w:outlineLvl w:val="3"/>
        <w:rPr>
          <w:rFonts w:eastAsia="MS Gothic"/>
          <w:b/>
          <w:iCs/>
          <w:sz w:val="26"/>
        </w:rPr>
      </w:pPr>
      <w:r w:rsidRPr="00C13D6C">
        <w:rPr>
          <w:rFonts w:eastAsia="MS Gothic"/>
          <w:b/>
          <w:iCs/>
          <w:sz w:val="26"/>
        </w:rPr>
        <w:t xml:space="preserve">Disease causes </w:t>
      </w:r>
      <w:r w:rsidRPr="00C13D6C">
        <w:rPr>
          <w:rFonts w:eastAsia="MS Gothic"/>
          <w:b/>
          <w:iCs/>
          <w:sz w:val="26"/>
          <w:u w:val="single"/>
        </w:rPr>
        <w:t>extinction</w:t>
      </w:r>
      <w:r w:rsidRPr="00C13D6C">
        <w:rPr>
          <w:rFonts w:eastAsia="MS Gothic"/>
          <w:b/>
          <w:iCs/>
          <w:sz w:val="26"/>
        </w:rPr>
        <w:t>.</w:t>
      </w:r>
    </w:p>
    <w:p w14:paraId="6D619713" w14:textId="77777777" w:rsidR="00C13D6C" w:rsidRPr="00C13D6C" w:rsidRDefault="00C13D6C" w:rsidP="00C13D6C">
      <w:pPr>
        <w:spacing w:line="276" w:lineRule="auto"/>
        <w:rPr>
          <w:rFonts w:eastAsia="Cambria"/>
        </w:rPr>
      </w:pPr>
      <w:r w:rsidRPr="00C13D6C">
        <w:rPr>
          <w:rFonts w:eastAsia="MS Gothic"/>
          <w:b/>
          <w:iCs/>
          <w:sz w:val="26"/>
        </w:rPr>
        <w:t>Ord ‘20</w:t>
      </w:r>
      <w:r w:rsidRPr="00C13D6C">
        <w:rPr>
          <w:rFonts w:eastAsia="Cambria"/>
        </w:rPr>
        <w:t xml:space="preserve"> (Toby Ord is a moral philosopher, Oxford University, Future of Life Institute. Ord has advised the World Health Organization, the World Bank, the World Economic Forum, the US National Intelligence Council, the UK Prime Minister’s Office, Cabinet Office, and Government Office for Science; “Why we need worst-case thinking to prevent pandemics”; The Guardian; D.A. April 18</w:t>
      </w:r>
      <w:r w:rsidRPr="00C13D6C">
        <w:rPr>
          <w:rFonts w:eastAsia="Cambria"/>
          <w:vertAlign w:val="superscript"/>
        </w:rPr>
        <w:t>th</w:t>
      </w:r>
      <w:r w:rsidRPr="00C13D6C">
        <w:rPr>
          <w:rFonts w:eastAsia="Cambria"/>
        </w:rPr>
        <w:t xml:space="preserve"> 2020, [Published March 6</w:t>
      </w:r>
      <w:r w:rsidRPr="00C13D6C">
        <w:rPr>
          <w:rFonts w:eastAsia="Cambria"/>
          <w:vertAlign w:val="superscript"/>
        </w:rPr>
        <w:t>th</w:t>
      </w:r>
      <w:r w:rsidRPr="00C13D6C">
        <w:rPr>
          <w:rFonts w:eastAsia="Cambria"/>
        </w:rPr>
        <w:t xml:space="preserve"> 2020]; </w:t>
      </w:r>
      <w:hyperlink r:id="rId11" w:history="1">
        <w:r w:rsidRPr="00C13D6C">
          <w:rPr>
            <w:rFonts w:eastAsia="Cambria"/>
          </w:rPr>
          <w:t>https://www.theguardian.com/science/2020/mar/06/worst-case-thinking-prevent-pandemics-coronavirus-existential-risk</w:t>
        </w:r>
      </w:hyperlink>
      <w:r w:rsidRPr="00C13D6C">
        <w:rPr>
          <w:rFonts w:eastAsia="Cambria"/>
        </w:rPr>
        <w:t>) //LFS—JCM</w:t>
      </w:r>
    </w:p>
    <w:p w14:paraId="53EDB860" w14:textId="77777777" w:rsidR="00C13D6C" w:rsidRPr="00C13D6C" w:rsidRDefault="00C13D6C" w:rsidP="00C13D6C">
      <w:pPr>
        <w:spacing w:line="276" w:lineRule="auto"/>
        <w:rPr>
          <w:rFonts w:eastAsia="Cambria"/>
        </w:rPr>
      </w:pPr>
      <w:r w:rsidRPr="00C13D6C">
        <w:rPr>
          <w:rFonts w:eastAsia="Cambria"/>
        </w:rPr>
        <w:t xml:space="preserve">[TITLE]: </w:t>
      </w:r>
      <w:r w:rsidRPr="00C13D6C">
        <w:rPr>
          <w:rFonts w:eastAsia="Cambria"/>
          <w:sz w:val="16"/>
          <w:szCs w:val="16"/>
        </w:rPr>
        <w:t>Why</w:t>
      </w:r>
      <w:r w:rsidRPr="00C13D6C">
        <w:rPr>
          <w:rFonts w:eastAsia="Cambria"/>
        </w:rPr>
        <w:t xml:space="preserve"> </w:t>
      </w:r>
      <w:r w:rsidRPr="00C13D6C">
        <w:rPr>
          <w:rFonts w:eastAsia="Cambria"/>
          <w:b/>
          <w:iCs/>
          <w:u w:val="single"/>
        </w:rPr>
        <w:t>we need worst-case thinking to prevent pandemics</w:t>
      </w:r>
    </w:p>
    <w:p w14:paraId="61C71A1B" w14:textId="77777777" w:rsidR="00C13D6C" w:rsidRPr="00C13D6C" w:rsidRDefault="00C13D6C" w:rsidP="00C13D6C">
      <w:pPr>
        <w:spacing w:line="276" w:lineRule="auto"/>
        <w:rPr>
          <w:rFonts w:eastAsia="Cambria"/>
          <w:sz w:val="16"/>
        </w:rPr>
      </w:pPr>
      <w:r w:rsidRPr="00C13D6C">
        <w:rPr>
          <w:rFonts w:eastAsia="Cambria"/>
          <w:highlight w:val="green"/>
          <w:u w:val="single"/>
        </w:rPr>
        <w:t>The world is in</w:t>
      </w:r>
      <w:r w:rsidRPr="00C13D6C">
        <w:rPr>
          <w:rFonts w:eastAsia="Cambria"/>
          <w:u w:val="single"/>
        </w:rPr>
        <w:t xml:space="preserve"> the early stages of what may be </w:t>
      </w:r>
      <w:r w:rsidRPr="00C13D6C">
        <w:rPr>
          <w:rFonts w:eastAsia="Cambria"/>
          <w:highlight w:val="green"/>
          <w:u w:val="single"/>
        </w:rPr>
        <w:t xml:space="preserve">the </w:t>
      </w:r>
      <w:proofErr w:type="gramStart"/>
      <w:r w:rsidRPr="00C13D6C">
        <w:rPr>
          <w:rFonts w:eastAsia="Cambria"/>
          <w:highlight w:val="green"/>
          <w:u w:val="single"/>
        </w:rPr>
        <w:t>most deadly</w:t>
      </w:r>
      <w:proofErr w:type="gramEnd"/>
      <w:r w:rsidRPr="00C13D6C">
        <w:rPr>
          <w:rFonts w:eastAsia="Cambria"/>
          <w:highlight w:val="green"/>
          <w:u w:val="single"/>
        </w:rPr>
        <w:t xml:space="preserve"> pandemic of the past 100 years</w:t>
      </w:r>
      <w:r w:rsidRPr="00C13D6C">
        <w:rPr>
          <w:rFonts w:eastAsia="Cambria"/>
          <w:sz w:val="16"/>
        </w:rPr>
        <w:t xml:space="preserve">. In </w:t>
      </w:r>
      <w:r w:rsidRPr="00C13D6C">
        <w:rPr>
          <w:rFonts w:eastAsia="Cambria"/>
          <w:u w:val="single"/>
        </w:rPr>
        <w:t>China</w:t>
      </w:r>
      <w:r w:rsidRPr="00C13D6C">
        <w:rPr>
          <w:rFonts w:eastAsia="Cambria"/>
          <w:sz w:val="16"/>
        </w:rPr>
        <w:t xml:space="preserve">, </w:t>
      </w:r>
      <w:r w:rsidRPr="00C13D6C">
        <w:rPr>
          <w:rFonts w:eastAsia="Cambria"/>
          <w:u w:val="single"/>
        </w:rPr>
        <w:t>thousands</w:t>
      </w:r>
      <w:r w:rsidRPr="00C13D6C">
        <w:rPr>
          <w:rFonts w:eastAsia="Cambria"/>
          <w:sz w:val="16"/>
        </w:rPr>
        <w:t xml:space="preserve"> of people </w:t>
      </w:r>
      <w:r w:rsidRPr="00C13D6C">
        <w:rPr>
          <w:rFonts w:eastAsia="Cambria"/>
          <w:u w:val="single"/>
        </w:rPr>
        <w:t>have already died</w:t>
      </w:r>
      <w:r w:rsidRPr="00C13D6C">
        <w:rPr>
          <w:rFonts w:eastAsia="Cambria"/>
          <w:sz w:val="16"/>
        </w:rPr>
        <w:t xml:space="preserve">; large </w:t>
      </w:r>
      <w:r w:rsidRPr="00C13D6C">
        <w:rPr>
          <w:rFonts w:eastAsia="Cambria"/>
          <w:u w:val="single"/>
        </w:rPr>
        <w:t xml:space="preserve">outbreaks have begun in South Korea, </w:t>
      </w:r>
      <w:proofErr w:type="gramStart"/>
      <w:r w:rsidRPr="00C13D6C">
        <w:rPr>
          <w:rFonts w:eastAsia="Cambria"/>
          <w:u w:val="single"/>
        </w:rPr>
        <w:t>Iran</w:t>
      </w:r>
      <w:proofErr w:type="gramEnd"/>
      <w:r w:rsidRPr="00C13D6C">
        <w:rPr>
          <w:rFonts w:eastAsia="Cambria"/>
          <w:u w:val="single"/>
        </w:rPr>
        <w:t xml:space="preserve"> and Italy</w:t>
      </w:r>
      <w:r w:rsidRPr="00C13D6C">
        <w:rPr>
          <w:rFonts w:eastAsia="Cambria"/>
          <w:sz w:val="16"/>
        </w:rPr>
        <w:t xml:space="preserve">; and </w:t>
      </w:r>
      <w:r w:rsidRPr="00C13D6C">
        <w:rPr>
          <w:rFonts w:eastAsia="Cambria"/>
          <w:u w:val="single"/>
        </w:rPr>
        <w:t>the rest of the world is bracing for impact</w:t>
      </w:r>
      <w:r w:rsidRPr="00C13D6C">
        <w:rPr>
          <w:rFonts w:eastAsia="Cambria"/>
          <w:sz w:val="16"/>
        </w:rPr>
        <w:t xml:space="preserve">. We do not yet know whether the final toll will be measured in thousands or hundreds of thousands. </w:t>
      </w:r>
      <w:r w:rsidRPr="00C13D6C">
        <w:rPr>
          <w:rFonts w:eastAsia="Cambria"/>
          <w:b/>
          <w:iCs/>
          <w:u w:val="single"/>
        </w:rPr>
        <w:t>For all our advances</w:t>
      </w:r>
      <w:r w:rsidRPr="00C13D6C">
        <w:rPr>
          <w:rFonts w:eastAsia="Cambria"/>
          <w:u w:val="single"/>
        </w:rPr>
        <w:t xml:space="preserve"> in medicine, </w:t>
      </w:r>
      <w:r w:rsidRPr="00C13D6C">
        <w:rPr>
          <w:rFonts w:eastAsia="Cambria"/>
          <w:b/>
          <w:iCs/>
          <w:u w:val="single"/>
        </w:rPr>
        <w:t>humanity remains</w:t>
      </w:r>
      <w:r w:rsidRPr="00C13D6C">
        <w:rPr>
          <w:rFonts w:eastAsia="Cambria"/>
          <w:u w:val="single"/>
        </w:rPr>
        <w:t xml:space="preserve"> much more </w:t>
      </w:r>
      <w:r w:rsidRPr="00C13D6C">
        <w:rPr>
          <w:rFonts w:eastAsia="Cambria"/>
          <w:b/>
          <w:iCs/>
          <w:u w:val="single"/>
        </w:rPr>
        <w:t>vulnerable</w:t>
      </w:r>
      <w:r w:rsidRPr="00C13D6C">
        <w:rPr>
          <w:rFonts w:eastAsia="Cambria"/>
          <w:u w:val="single"/>
        </w:rPr>
        <w:t xml:space="preserve"> </w:t>
      </w:r>
      <w:r w:rsidRPr="00C13D6C">
        <w:rPr>
          <w:rFonts w:eastAsia="Cambria"/>
          <w:b/>
          <w:iCs/>
          <w:u w:val="single"/>
        </w:rPr>
        <w:t>to pandemics</w:t>
      </w:r>
      <w:r w:rsidRPr="00C13D6C">
        <w:rPr>
          <w:rFonts w:eastAsia="Cambria"/>
          <w:u w:val="single"/>
        </w:rPr>
        <w:t xml:space="preserve"> than we would like to believe</w:t>
      </w:r>
      <w:r w:rsidRPr="00C13D6C">
        <w:rPr>
          <w:rFonts w:eastAsia="Cambria"/>
          <w:sz w:val="16"/>
        </w:rPr>
        <w:t xml:space="preserve">. </w:t>
      </w:r>
    </w:p>
    <w:p w14:paraId="2E4178D8" w14:textId="77777777" w:rsidR="00C13D6C" w:rsidRPr="00C13D6C" w:rsidRDefault="00C13D6C" w:rsidP="00C13D6C">
      <w:pPr>
        <w:spacing w:line="276" w:lineRule="auto"/>
        <w:rPr>
          <w:rFonts w:eastAsia="Cambria"/>
          <w:sz w:val="16"/>
        </w:rPr>
      </w:pPr>
      <w:r w:rsidRPr="00C13D6C">
        <w:rPr>
          <w:rFonts w:eastAsia="Cambria"/>
          <w:u w:val="single"/>
        </w:rPr>
        <w:t>To understand our vulnerability, and to determine what steps must be taken to end it,</w:t>
      </w:r>
      <w:r w:rsidRPr="00C13D6C">
        <w:rPr>
          <w:rFonts w:eastAsia="Cambria"/>
          <w:sz w:val="16"/>
        </w:rPr>
        <w:t xml:space="preserve"> </w:t>
      </w:r>
      <w:r w:rsidRPr="00C13D6C">
        <w:rPr>
          <w:rFonts w:eastAsia="Cambria"/>
          <w:u w:val="single"/>
        </w:rPr>
        <w:t>it is useful to ask about the very worst-case scenarios</w:t>
      </w:r>
      <w:r w:rsidRPr="00C13D6C">
        <w:rPr>
          <w:rFonts w:eastAsia="Cambria"/>
          <w:sz w:val="16"/>
        </w:rPr>
        <w:t xml:space="preserve">. Just how bad could a pandemic be? In science fiction, </w:t>
      </w:r>
      <w:r w:rsidRPr="00C13D6C">
        <w:rPr>
          <w:rFonts w:eastAsia="Cambria"/>
          <w:u w:val="single"/>
        </w:rPr>
        <w:t xml:space="preserve">we sometimes encounter the idea of a </w:t>
      </w:r>
      <w:r w:rsidRPr="00C13D6C">
        <w:rPr>
          <w:rFonts w:eastAsia="Cambria"/>
          <w:b/>
          <w:iCs/>
          <w:highlight w:val="green"/>
          <w:u w:val="single"/>
        </w:rPr>
        <w:t>pandemic</w:t>
      </w:r>
      <w:r w:rsidRPr="00C13D6C">
        <w:rPr>
          <w:rFonts w:eastAsia="Cambria"/>
          <w:u w:val="single"/>
        </w:rPr>
        <w:t xml:space="preserve"> so severe that it </w:t>
      </w:r>
      <w:r w:rsidRPr="00C13D6C">
        <w:rPr>
          <w:rFonts w:eastAsia="Cambria"/>
          <w:b/>
          <w:iCs/>
          <w:highlight w:val="green"/>
          <w:u w:val="single"/>
        </w:rPr>
        <w:t>could cause</w:t>
      </w:r>
      <w:r w:rsidRPr="00C13D6C">
        <w:rPr>
          <w:rFonts w:eastAsia="Cambria"/>
          <w:highlight w:val="green"/>
          <w:u w:val="single"/>
        </w:rPr>
        <w:t xml:space="preserve"> the </w:t>
      </w:r>
      <w:r w:rsidRPr="00C13D6C">
        <w:rPr>
          <w:rFonts w:eastAsia="Cambria"/>
          <w:b/>
          <w:iCs/>
          <w:highlight w:val="green"/>
          <w:u w:val="single"/>
        </w:rPr>
        <w:t>end of</w:t>
      </w:r>
      <w:r w:rsidRPr="00C13D6C">
        <w:rPr>
          <w:rFonts w:eastAsia="Cambria"/>
          <w:highlight w:val="green"/>
          <w:u w:val="single"/>
        </w:rPr>
        <w:t xml:space="preserve"> </w:t>
      </w:r>
      <w:proofErr w:type="spellStart"/>
      <w:r w:rsidRPr="00C13D6C">
        <w:rPr>
          <w:rFonts w:eastAsia="Cambria"/>
          <w:highlight w:val="green"/>
          <w:u w:val="single"/>
        </w:rPr>
        <w:t>civilisation</w:t>
      </w:r>
      <w:proofErr w:type="spellEnd"/>
      <w:r w:rsidRPr="00C13D6C">
        <w:rPr>
          <w:rFonts w:eastAsia="Cambria"/>
          <w:u w:val="single"/>
        </w:rPr>
        <w:t xml:space="preserve">, or even of </w:t>
      </w:r>
      <w:r w:rsidRPr="00C13D6C">
        <w:rPr>
          <w:rFonts w:eastAsia="Cambria"/>
          <w:b/>
          <w:iCs/>
          <w:u w:val="single"/>
        </w:rPr>
        <w:t>humanity</w:t>
      </w:r>
      <w:r w:rsidRPr="00C13D6C">
        <w:rPr>
          <w:rFonts w:eastAsia="Cambria"/>
          <w:u w:val="single"/>
        </w:rPr>
        <w:t xml:space="preserve"> itself</w:t>
      </w:r>
      <w:r w:rsidRPr="00C13D6C">
        <w:rPr>
          <w:rFonts w:eastAsia="Cambria"/>
          <w:sz w:val="16"/>
        </w:rPr>
        <w:t xml:space="preserve">. Such a risk to humanity’s entire future is known as </w:t>
      </w:r>
      <w:r w:rsidRPr="00C13D6C">
        <w:rPr>
          <w:rFonts w:eastAsia="Cambria"/>
          <w:b/>
          <w:iCs/>
          <w:u w:val="single"/>
        </w:rPr>
        <w:t>an existential risk</w:t>
      </w:r>
      <w:r w:rsidRPr="00C13D6C">
        <w:rPr>
          <w:rFonts w:eastAsia="Cambria"/>
          <w:sz w:val="16"/>
        </w:rPr>
        <w:t xml:space="preserve">. </w:t>
      </w:r>
      <w:r w:rsidRPr="00C13D6C">
        <w:rPr>
          <w:rFonts w:eastAsia="Cambria"/>
          <w:u w:val="single"/>
        </w:rPr>
        <w:t>We can say</w:t>
      </w:r>
      <w:r w:rsidRPr="00C13D6C">
        <w:rPr>
          <w:rFonts w:eastAsia="Cambria"/>
          <w:sz w:val="16"/>
        </w:rPr>
        <w:t xml:space="preserve"> with certainty </w:t>
      </w:r>
      <w:r w:rsidRPr="00C13D6C">
        <w:rPr>
          <w:rFonts w:eastAsia="Cambria"/>
          <w:u w:val="single"/>
        </w:rPr>
        <w:t>that</w:t>
      </w:r>
      <w:r w:rsidRPr="00C13D6C">
        <w:rPr>
          <w:rFonts w:eastAsia="Cambria"/>
          <w:sz w:val="16"/>
        </w:rPr>
        <w:t xml:space="preserve"> the novel </w:t>
      </w:r>
      <w:r w:rsidRPr="00C13D6C">
        <w:rPr>
          <w:rFonts w:eastAsia="Cambria"/>
          <w:u w:val="single"/>
        </w:rPr>
        <w:t>coronavirus</w:t>
      </w:r>
      <w:r w:rsidRPr="00C13D6C">
        <w:rPr>
          <w:rFonts w:eastAsia="Cambria"/>
          <w:sz w:val="16"/>
        </w:rPr>
        <w:t xml:space="preserve">, named </w:t>
      </w:r>
      <w:r w:rsidRPr="00C13D6C">
        <w:rPr>
          <w:rFonts w:eastAsia="Cambria"/>
          <w:highlight w:val="green"/>
          <w:u w:val="single"/>
        </w:rPr>
        <w:t>Covid</w:t>
      </w:r>
      <w:r w:rsidRPr="00C13D6C">
        <w:rPr>
          <w:rFonts w:eastAsia="Cambria"/>
          <w:u w:val="single"/>
        </w:rPr>
        <w:t>-19</w:t>
      </w:r>
      <w:r w:rsidRPr="00C13D6C">
        <w:rPr>
          <w:rFonts w:eastAsia="Cambria"/>
          <w:sz w:val="16"/>
        </w:rPr>
        <w:t xml:space="preserve">, </w:t>
      </w:r>
      <w:r w:rsidRPr="00C13D6C">
        <w:rPr>
          <w:rFonts w:eastAsia="Cambria"/>
          <w:highlight w:val="green"/>
          <w:u w:val="single"/>
        </w:rPr>
        <w:t>does not pose such a risk</w:t>
      </w:r>
      <w:r w:rsidRPr="00C13D6C">
        <w:rPr>
          <w:rFonts w:eastAsia="Cambria"/>
          <w:sz w:val="16"/>
          <w:highlight w:val="green"/>
        </w:rPr>
        <w:t xml:space="preserve">. </w:t>
      </w:r>
      <w:r w:rsidRPr="00C13D6C">
        <w:rPr>
          <w:rFonts w:eastAsia="Cambria"/>
          <w:b/>
          <w:iCs/>
          <w:highlight w:val="green"/>
          <w:u w:val="single"/>
        </w:rPr>
        <w:t>But could the next pandemic?</w:t>
      </w:r>
      <w:r w:rsidRPr="00C13D6C">
        <w:rPr>
          <w:rFonts w:eastAsia="Cambria"/>
          <w:sz w:val="16"/>
        </w:rPr>
        <w:t xml:space="preserve"> To find out, and to put the current outbreak into greater context, let us turn to the past. </w:t>
      </w:r>
    </w:p>
    <w:p w14:paraId="20C5B3B0" w14:textId="77777777" w:rsidR="00C13D6C" w:rsidRPr="00C13D6C" w:rsidRDefault="00C13D6C" w:rsidP="00C13D6C">
      <w:pPr>
        <w:spacing w:line="276" w:lineRule="auto"/>
        <w:rPr>
          <w:rFonts w:eastAsia="Cambria"/>
          <w:sz w:val="16"/>
        </w:rPr>
      </w:pPr>
      <w:r w:rsidRPr="00C13D6C">
        <w:rPr>
          <w:rFonts w:eastAsia="Cambria"/>
          <w:sz w:val="16"/>
        </w:rPr>
        <w:t xml:space="preserve">In </w:t>
      </w:r>
      <w:r w:rsidRPr="00C13D6C">
        <w:rPr>
          <w:rFonts w:eastAsia="Cambria"/>
          <w:u w:val="single"/>
        </w:rPr>
        <w:t>1347, death came to Europe</w:t>
      </w:r>
      <w:r w:rsidRPr="00C13D6C">
        <w:rPr>
          <w:rFonts w:eastAsia="Cambria"/>
          <w:sz w:val="16"/>
        </w:rPr>
        <w:t xml:space="preserve">. It entered through the Crimean town of Caffa, brought by the besieging Mongol army. Fleeing merchants unwittingly carried it back to Italy. From there, </w:t>
      </w:r>
      <w:r w:rsidRPr="00C13D6C">
        <w:rPr>
          <w:rFonts w:eastAsia="Cambria"/>
          <w:u w:val="single"/>
        </w:rPr>
        <w:t xml:space="preserve">it spread to France, </w:t>
      </w:r>
      <w:proofErr w:type="gramStart"/>
      <w:r w:rsidRPr="00C13D6C">
        <w:rPr>
          <w:rFonts w:eastAsia="Cambria"/>
          <w:u w:val="single"/>
        </w:rPr>
        <w:t>Spain</w:t>
      </w:r>
      <w:proofErr w:type="gramEnd"/>
      <w:r w:rsidRPr="00C13D6C">
        <w:rPr>
          <w:rFonts w:eastAsia="Cambria"/>
          <w:u w:val="single"/>
        </w:rPr>
        <w:t xml:space="preserve"> and England</w:t>
      </w:r>
      <w:r w:rsidRPr="00C13D6C">
        <w:rPr>
          <w:rFonts w:eastAsia="Cambria"/>
          <w:sz w:val="16"/>
        </w:rPr>
        <w:t xml:space="preserve">. Then up as far as Norway and across the rest of Europe – all the way to Moscow. Within six years, </w:t>
      </w:r>
      <w:r w:rsidRPr="00C13D6C">
        <w:rPr>
          <w:rFonts w:eastAsia="Cambria"/>
          <w:u w:val="single"/>
        </w:rPr>
        <w:t>the Black Death had taken the continent</w:t>
      </w:r>
      <w:r w:rsidRPr="00C13D6C">
        <w:rPr>
          <w:rFonts w:eastAsia="Cambria"/>
          <w:sz w:val="16"/>
        </w:rPr>
        <w:t xml:space="preserve">. </w:t>
      </w:r>
    </w:p>
    <w:p w14:paraId="5B8B29C6" w14:textId="77777777" w:rsidR="00C13D6C" w:rsidRPr="00C13D6C" w:rsidRDefault="00C13D6C" w:rsidP="00C13D6C">
      <w:pPr>
        <w:spacing w:line="276" w:lineRule="auto"/>
        <w:rPr>
          <w:rFonts w:eastAsia="Cambria"/>
          <w:sz w:val="16"/>
        </w:rPr>
      </w:pPr>
      <w:r w:rsidRPr="00C13D6C">
        <w:rPr>
          <w:rFonts w:eastAsia="Cambria"/>
          <w:u w:val="single"/>
        </w:rPr>
        <w:t>Tens of millions fell gravely ill</w:t>
      </w:r>
      <w:r w:rsidRPr="00C13D6C">
        <w:rPr>
          <w:rFonts w:eastAsia="Cambria"/>
          <w:sz w:val="16"/>
        </w:rPr>
        <w:t xml:space="preserve">, their bodies succumbing to the disease in different ways. Some bore swollen buboes on their necks, </w:t>
      </w:r>
      <w:proofErr w:type="gramStart"/>
      <w:r w:rsidRPr="00C13D6C">
        <w:rPr>
          <w:rFonts w:eastAsia="Cambria"/>
          <w:sz w:val="16"/>
        </w:rPr>
        <w:t>armpits</w:t>
      </w:r>
      <w:proofErr w:type="gramEnd"/>
      <w:r w:rsidRPr="00C13D6C">
        <w:rPr>
          <w:rFonts w:eastAsia="Cambria"/>
          <w:sz w:val="16"/>
        </w:rPr>
        <w:t xml:space="preserve"> and thighs; some had their flesh turn black from </w:t>
      </w:r>
      <w:proofErr w:type="spellStart"/>
      <w:r w:rsidRPr="00C13D6C">
        <w:rPr>
          <w:rFonts w:eastAsia="Cambria"/>
          <w:sz w:val="16"/>
        </w:rPr>
        <w:t>haemorrhaging</w:t>
      </w:r>
      <w:proofErr w:type="spellEnd"/>
      <w:r w:rsidRPr="00C13D6C">
        <w:rPr>
          <w:rFonts w:eastAsia="Cambria"/>
          <w:sz w:val="16"/>
        </w:rPr>
        <w:t xml:space="preserve"> beneath the skin; some coughed blood from the necrotic inflammation of their throats and lungs. All forms involved fever, exhaustion and an intolerable stench from the material that exuded from the body. </w:t>
      </w:r>
    </w:p>
    <w:p w14:paraId="04CE6BAC" w14:textId="77777777" w:rsidR="00C13D6C" w:rsidRPr="00C13D6C" w:rsidRDefault="00C13D6C" w:rsidP="00C13D6C">
      <w:pPr>
        <w:spacing w:line="276" w:lineRule="auto"/>
        <w:rPr>
          <w:rFonts w:eastAsia="Cambria"/>
          <w:sz w:val="16"/>
        </w:rPr>
      </w:pPr>
      <w:r w:rsidRPr="00C13D6C">
        <w:rPr>
          <w:rFonts w:eastAsia="Cambria"/>
          <w:u w:val="single"/>
        </w:rPr>
        <w:t>There were so many dead that mass graves</w:t>
      </w:r>
      <w:r w:rsidRPr="00C13D6C">
        <w:rPr>
          <w:rFonts w:eastAsia="Cambria"/>
          <w:sz w:val="16"/>
        </w:rPr>
        <w:t xml:space="preserve"> needed to be dug and, even then, </w:t>
      </w:r>
      <w:r w:rsidRPr="00C13D6C">
        <w:rPr>
          <w:rFonts w:eastAsia="Cambria"/>
          <w:u w:val="single"/>
        </w:rPr>
        <w:t>cemeteries ran out of room for the bodies</w:t>
      </w:r>
      <w:r w:rsidRPr="00C13D6C">
        <w:rPr>
          <w:rFonts w:eastAsia="Cambria"/>
          <w:sz w:val="16"/>
        </w:rPr>
        <w:t xml:space="preserve">. The </w:t>
      </w:r>
      <w:r w:rsidRPr="00C13D6C">
        <w:rPr>
          <w:rFonts w:eastAsia="Cambria"/>
          <w:b/>
          <w:iCs/>
          <w:u w:val="single"/>
        </w:rPr>
        <w:t>Black Death devastated Europe</w:t>
      </w:r>
      <w:r w:rsidRPr="00C13D6C">
        <w:rPr>
          <w:rFonts w:eastAsia="Cambria"/>
          <w:sz w:val="16"/>
        </w:rPr>
        <w:t xml:space="preserve">. In those six years, between </w:t>
      </w:r>
      <w:r w:rsidRPr="00C13D6C">
        <w:rPr>
          <w:rFonts w:eastAsia="Cambria"/>
          <w:u w:val="single"/>
        </w:rPr>
        <w:t>a quarter and half of all Europeans were killed</w:t>
      </w:r>
      <w:r w:rsidRPr="00C13D6C">
        <w:rPr>
          <w:rFonts w:eastAsia="Cambria"/>
          <w:sz w:val="16"/>
        </w:rPr>
        <w:t xml:space="preserve">. The </w:t>
      </w:r>
      <w:r w:rsidRPr="00C13D6C">
        <w:rPr>
          <w:rFonts w:eastAsia="Cambria"/>
          <w:u w:val="single"/>
        </w:rPr>
        <w:t>Middle East was ravaged, too</w:t>
      </w:r>
      <w:r w:rsidRPr="00C13D6C">
        <w:rPr>
          <w:rFonts w:eastAsia="Cambria"/>
          <w:sz w:val="16"/>
        </w:rPr>
        <w:t xml:space="preserve">, with the plague killing about one in three Egyptians and Syrians. And it may have </w:t>
      </w:r>
      <w:r w:rsidRPr="00C13D6C">
        <w:rPr>
          <w:rFonts w:eastAsia="Cambria"/>
          <w:u w:val="single"/>
        </w:rPr>
        <w:t xml:space="preserve">also laid waste to parts of central Asia, </w:t>
      </w:r>
      <w:proofErr w:type="gramStart"/>
      <w:r w:rsidRPr="00C13D6C">
        <w:rPr>
          <w:rFonts w:eastAsia="Cambria"/>
          <w:u w:val="single"/>
        </w:rPr>
        <w:t>India</w:t>
      </w:r>
      <w:proofErr w:type="gramEnd"/>
      <w:r w:rsidRPr="00C13D6C">
        <w:rPr>
          <w:rFonts w:eastAsia="Cambria"/>
          <w:u w:val="single"/>
        </w:rPr>
        <w:t xml:space="preserve"> and China</w:t>
      </w:r>
      <w:r w:rsidRPr="00C13D6C">
        <w:rPr>
          <w:rFonts w:eastAsia="Cambria"/>
          <w:sz w:val="16"/>
        </w:rPr>
        <w:t xml:space="preserve">. Due to the scant records of the 14th century, we will never know the true toll, but our best </w:t>
      </w:r>
      <w:r w:rsidRPr="00C13D6C">
        <w:rPr>
          <w:rFonts w:eastAsia="Cambria"/>
          <w:u w:val="single"/>
        </w:rPr>
        <w:t>estimates are that somewhere between 5% and 14% of all the world’s people were killed</w:t>
      </w:r>
      <w:r w:rsidRPr="00C13D6C">
        <w:rPr>
          <w:rFonts w:eastAsia="Cambria"/>
          <w:sz w:val="16"/>
        </w:rPr>
        <w:t xml:space="preserve">, in what may have been the greatest catastrophe humanity has seen. </w:t>
      </w:r>
    </w:p>
    <w:p w14:paraId="7E0557AF" w14:textId="77777777" w:rsidR="00C13D6C" w:rsidRPr="00C13D6C" w:rsidRDefault="00C13D6C" w:rsidP="00C13D6C">
      <w:pPr>
        <w:spacing w:line="276" w:lineRule="auto"/>
        <w:rPr>
          <w:rFonts w:eastAsia="Cambria"/>
          <w:sz w:val="16"/>
        </w:rPr>
      </w:pPr>
      <w:r w:rsidRPr="00C13D6C">
        <w:rPr>
          <w:rFonts w:eastAsia="Cambria"/>
          <w:sz w:val="16"/>
        </w:rPr>
        <w:t xml:space="preserve">The Black Death was not the only biological disaster to scar human history. It was not even the only great bubonic plague. </w:t>
      </w:r>
      <w:r w:rsidRPr="00C13D6C">
        <w:rPr>
          <w:rFonts w:eastAsia="Cambria"/>
          <w:u w:val="single"/>
        </w:rPr>
        <w:t>In AD541 the plague of Justinian struck the Byzantine empire</w:t>
      </w:r>
      <w:r w:rsidRPr="00C13D6C">
        <w:rPr>
          <w:rFonts w:eastAsia="Cambria"/>
          <w:sz w:val="16"/>
        </w:rPr>
        <w:t xml:space="preserve">. Over three years, it took the lives of roughly 3% of the world’s people. </w:t>
      </w:r>
    </w:p>
    <w:p w14:paraId="2E01C93D" w14:textId="77777777" w:rsidR="00C13D6C" w:rsidRPr="00C13D6C" w:rsidRDefault="00C13D6C" w:rsidP="00C13D6C">
      <w:pPr>
        <w:spacing w:line="276" w:lineRule="auto"/>
        <w:rPr>
          <w:rFonts w:eastAsia="Cambria"/>
          <w:u w:val="single"/>
        </w:rPr>
      </w:pPr>
      <w:r w:rsidRPr="00C13D6C">
        <w:rPr>
          <w:rFonts w:eastAsia="Cambria"/>
          <w:u w:val="single"/>
        </w:rPr>
        <w:t>When Europeans reached the Americas</w:t>
      </w:r>
      <w:r w:rsidRPr="00C13D6C">
        <w:rPr>
          <w:rFonts w:eastAsia="Cambria"/>
          <w:sz w:val="16"/>
        </w:rPr>
        <w:t xml:space="preserve"> in 1492, the </w:t>
      </w:r>
      <w:r w:rsidRPr="00C13D6C">
        <w:rPr>
          <w:rFonts w:eastAsia="Cambria"/>
          <w:u w:val="single"/>
        </w:rPr>
        <w:t>two populations exposed each other to completely novel diseases</w:t>
      </w:r>
      <w:r w:rsidRPr="00C13D6C">
        <w:rPr>
          <w:rFonts w:eastAsia="Cambria"/>
          <w:sz w:val="16"/>
        </w:rPr>
        <w:t xml:space="preserve">. Over thousands of years, each population had built up resistance to their own set of </w:t>
      </w:r>
      <w:proofErr w:type="gramStart"/>
      <w:r w:rsidRPr="00C13D6C">
        <w:rPr>
          <w:rFonts w:eastAsia="Cambria"/>
          <w:sz w:val="16"/>
        </w:rPr>
        <w:t>diseases, but</w:t>
      </w:r>
      <w:proofErr w:type="gramEnd"/>
      <w:r w:rsidRPr="00C13D6C">
        <w:rPr>
          <w:rFonts w:eastAsia="Cambria"/>
          <w:sz w:val="16"/>
        </w:rPr>
        <w:t xml:space="preserve"> were extremely susceptible to the others. </w:t>
      </w:r>
      <w:r w:rsidRPr="00C13D6C">
        <w:rPr>
          <w:rFonts w:eastAsia="Cambria"/>
          <w:u w:val="single"/>
        </w:rPr>
        <w:t xml:space="preserve">The American peoples got by far the worse end of the exchange, through diseases such as </w:t>
      </w:r>
      <w:r w:rsidRPr="00C13D6C">
        <w:rPr>
          <w:rFonts w:eastAsia="Cambria"/>
          <w:b/>
          <w:iCs/>
          <w:u w:val="single"/>
        </w:rPr>
        <w:t>measles</w:t>
      </w:r>
      <w:r w:rsidRPr="00C13D6C">
        <w:rPr>
          <w:rFonts w:eastAsia="Cambria"/>
          <w:u w:val="single"/>
        </w:rPr>
        <w:t xml:space="preserve">, </w:t>
      </w:r>
      <w:r w:rsidRPr="00C13D6C">
        <w:rPr>
          <w:rFonts w:eastAsia="Cambria"/>
          <w:b/>
          <w:iCs/>
          <w:u w:val="single"/>
        </w:rPr>
        <w:t>influenza</w:t>
      </w:r>
      <w:r w:rsidRPr="00C13D6C">
        <w:rPr>
          <w:rFonts w:eastAsia="Cambria"/>
          <w:u w:val="single"/>
        </w:rPr>
        <w:t xml:space="preserve"> and, especially, </w:t>
      </w:r>
      <w:r w:rsidRPr="00C13D6C">
        <w:rPr>
          <w:rFonts w:eastAsia="Cambria"/>
          <w:b/>
          <w:iCs/>
          <w:u w:val="single"/>
        </w:rPr>
        <w:t>smallpox</w:t>
      </w:r>
      <w:r w:rsidRPr="00C13D6C">
        <w:rPr>
          <w:rFonts w:eastAsia="Cambria"/>
          <w:u w:val="single"/>
        </w:rPr>
        <w:t xml:space="preserve">. </w:t>
      </w:r>
    </w:p>
    <w:p w14:paraId="1591FBF5" w14:textId="77777777" w:rsidR="00C13D6C" w:rsidRPr="00C13D6C" w:rsidRDefault="00C13D6C" w:rsidP="00C13D6C">
      <w:pPr>
        <w:spacing w:line="276" w:lineRule="auto"/>
        <w:rPr>
          <w:rFonts w:eastAsia="Cambria"/>
          <w:sz w:val="16"/>
        </w:rPr>
      </w:pPr>
      <w:r w:rsidRPr="00C13D6C">
        <w:rPr>
          <w:rFonts w:eastAsia="Cambria"/>
          <w:sz w:val="16"/>
        </w:rPr>
        <w:t xml:space="preserve">During the next 100 years, </w:t>
      </w:r>
      <w:r w:rsidRPr="00C13D6C">
        <w:rPr>
          <w:rFonts w:eastAsia="Cambria"/>
          <w:u w:val="single"/>
        </w:rPr>
        <w:t xml:space="preserve">a </w:t>
      </w:r>
      <w:r w:rsidRPr="00C13D6C">
        <w:rPr>
          <w:rFonts w:eastAsia="Cambria"/>
          <w:highlight w:val="green"/>
          <w:u w:val="single"/>
        </w:rPr>
        <w:t>combination of invasion and disease took an immense toll</w:t>
      </w:r>
      <w:r w:rsidRPr="00C13D6C">
        <w:rPr>
          <w:rFonts w:eastAsia="Cambria"/>
          <w:sz w:val="16"/>
        </w:rPr>
        <w:t xml:space="preserve"> – one whose scale may never be known, due to great uncertainty about the size of the pre-existing population. We can’t rule out the </w:t>
      </w:r>
      <w:r w:rsidRPr="00C13D6C">
        <w:rPr>
          <w:rFonts w:eastAsia="Cambria"/>
          <w:b/>
          <w:iCs/>
          <w:u w:val="single"/>
        </w:rPr>
        <w:t>loss</w:t>
      </w:r>
      <w:r w:rsidRPr="00C13D6C">
        <w:rPr>
          <w:rFonts w:eastAsia="Cambria"/>
          <w:u w:val="single"/>
        </w:rPr>
        <w:t xml:space="preserve"> of more than </w:t>
      </w:r>
      <w:r w:rsidRPr="00C13D6C">
        <w:rPr>
          <w:rFonts w:eastAsia="Cambria"/>
          <w:b/>
          <w:iCs/>
          <w:u w:val="single"/>
        </w:rPr>
        <w:t>90% of the population</w:t>
      </w:r>
      <w:r w:rsidRPr="00C13D6C">
        <w:rPr>
          <w:rFonts w:eastAsia="Cambria"/>
          <w:u w:val="single"/>
        </w:rPr>
        <w:t xml:space="preserve"> of the Americas</w:t>
      </w:r>
      <w:r w:rsidRPr="00C13D6C">
        <w:rPr>
          <w:rFonts w:eastAsia="Cambria"/>
          <w:sz w:val="16"/>
        </w:rPr>
        <w:t xml:space="preserve"> during that century, though the number could also be much lower. And it is very difficult to tease out how much of this should be attributed to war and occupation, rather than disease. At a rough estimate, </w:t>
      </w:r>
      <w:r w:rsidRPr="00C13D6C">
        <w:rPr>
          <w:rFonts w:eastAsia="Cambria"/>
          <w:u w:val="single"/>
        </w:rPr>
        <w:t>as many as 10% of the world’s people may have been killed</w:t>
      </w:r>
      <w:r w:rsidRPr="00C13D6C">
        <w:rPr>
          <w:rFonts w:eastAsia="Cambria"/>
          <w:sz w:val="16"/>
        </w:rPr>
        <w:t xml:space="preserve">. </w:t>
      </w:r>
    </w:p>
    <w:p w14:paraId="1C7BB4D5" w14:textId="77777777" w:rsidR="00C13D6C" w:rsidRPr="00C13D6C" w:rsidRDefault="00C13D6C" w:rsidP="00C13D6C">
      <w:pPr>
        <w:spacing w:line="276" w:lineRule="auto"/>
        <w:rPr>
          <w:rFonts w:eastAsia="Cambria"/>
          <w:sz w:val="16"/>
        </w:rPr>
      </w:pPr>
      <w:r w:rsidRPr="00C13D6C">
        <w:rPr>
          <w:rFonts w:eastAsia="Cambria"/>
          <w:sz w:val="16"/>
        </w:rPr>
        <w:t xml:space="preserve">Centuries later, </w:t>
      </w:r>
      <w:r w:rsidRPr="00C13D6C">
        <w:rPr>
          <w:rFonts w:eastAsia="Cambria"/>
          <w:b/>
          <w:iCs/>
          <w:u w:val="single"/>
        </w:rPr>
        <w:t xml:space="preserve">the </w:t>
      </w:r>
      <w:r w:rsidRPr="00C13D6C">
        <w:rPr>
          <w:rFonts w:eastAsia="Cambria"/>
          <w:b/>
          <w:iCs/>
          <w:highlight w:val="green"/>
          <w:u w:val="single"/>
        </w:rPr>
        <w:t>world had become</w:t>
      </w:r>
      <w:r w:rsidRPr="00C13D6C">
        <w:rPr>
          <w:rFonts w:eastAsia="Cambria"/>
          <w:highlight w:val="green"/>
          <w:u w:val="single"/>
        </w:rPr>
        <w:t xml:space="preserve"> so </w:t>
      </w:r>
      <w:r w:rsidRPr="00C13D6C">
        <w:rPr>
          <w:rFonts w:eastAsia="Cambria"/>
          <w:b/>
          <w:iCs/>
          <w:highlight w:val="green"/>
          <w:u w:val="single"/>
        </w:rPr>
        <w:t>interconnected</w:t>
      </w:r>
      <w:r w:rsidRPr="00C13D6C">
        <w:rPr>
          <w:rFonts w:eastAsia="Cambria"/>
          <w:u w:val="single"/>
        </w:rPr>
        <w:t xml:space="preserve"> that a truly global pandemic was possible</w:t>
      </w:r>
      <w:r w:rsidRPr="00C13D6C">
        <w:rPr>
          <w:rFonts w:eastAsia="Cambria"/>
          <w:sz w:val="16"/>
        </w:rPr>
        <w:t xml:space="preserve">. Towards the </w:t>
      </w:r>
      <w:r w:rsidRPr="00C13D6C">
        <w:rPr>
          <w:rFonts w:eastAsia="Cambria"/>
          <w:u w:val="single"/>
        </w:rPr>
        <w:t>end of the first world war</w:t>
      </w:r>
      <w:r w:rsidRPr="00C13D6C">
        <w:rPr>
          <w:rFonts w:eastAsia="Cambria"/>
          <w:sz w:val="16"/>
        </w:rPr>
        <w:t xml:space="preserve">, a </w:t>
      </w:r>
      <w:r w:rsidRPr="00C13D6C">
        <w:rPr>
          <w:rFonts w:eastAsia="Cambria"/>
          <w:highlight w:val="green"/>
          <w:u w:val="single"/>
        </w:rPr>
        <w:t>devastating strain of influenza</w:t>
      </w:r>
      <w:r w:rsidRPr="00C13D6C">
        <w:rPr>
          <w:rFonts w:eastAsia="Cambria"/>
          <w:sz w:val="16"/>
        </w:rPr>
        <w:t xml:space="preserve">, known as the 1918 flu or </w:t>
      </w:r>
      <w:hyperlink r:id="rId12" w:history="1">
        <w:r w:rsidRPr="00C13D6C">
          <w:rPr>
            <w:rFonts w:eastAsia="Cambria"/>
            <w:b/>
            <w:iCs/>
            <w:u w:val="single"/>
          </w:rPr>
          <w:t xml:space="preserve">Spanish </w:t>
        </w:r>
      </w:hyperlink>
      <w:hyperlink r:id="rId13" w:history="1">
        <w:r w:rsidRPr="00C13D6C">
          <w:rPr>
            <w:rFonts w:eastAsia="Cambria"/>
            <w:b/>
            <w:iCs/>
            <w:u w:val="single"/>
          </w:rPr>
          <w:t>flu</w:t>
        </w:r>
      </w:hyperlink>
      <w:r w:rsidRPr="00C13D6C">
        <w:rPr>
          <w:rFonts w:eastAsia="Cambria"/>
          <w:sz w:val="16"/>
        </w:rPr>
        <w:t xml:space="preserve">, </w:t>
      </w:r>
      <w:r w:rsidRPr="00C13D6C">
        <w:rPr>
          <w:rFonts w:eastAsia="Cambria"/>
          <w:highlight w:val="green"/>
          <w:u w:val="single"/>
        </w:rPr>
        <w:t>spread to six continents</w:t>
      </w:r>
      <w:r w:rsidRPr="00C13D6C">
        <w:rPr>
          <w:rFonts w:eastAsia="Cambria"/>
          <w:sz w:val="16"/>
        </w:rPr>
        <w:t xml:space="preserve">, and </w:t>
      </w:r>
      <w:r w:rsidRPr="00C13D6C">
        <w:rPr>
          <w:rFonts w:eastAsia="Cambria"/>
          <w:b/>
          <w:iCs/>
          <w:highlight w:val="green"/>
          <w:u w:val="single"/>
        </w:rPr>
        <w:t>even remote Pacific islands</w:t>
      </w:r>
      <w:r w:rsidRPr="00C13D6C">
        <w:rPr>
          <w:rFonts w:eastAsia="Cambria"/>
          <w:sz w:val="16"/>
        </w:rPr>
        <w:t xml:space="preserve">. </w:t>
      </w:r>
      <w:r w:rsidRPr="00C13D6C">
        <w:rPr>
          <w:rFonts w:eastAsia="Cambria"/>
          <w:u w:val="single"/>
        </w:rPr>
        <w:t>About a third of the world’s population were infected and between 3% and 6% were killed</w:t>
      </w:r>
      <w:r w:rsidRPr="00C13D6C">
        <w:rPr>
          <w:rFonts w:eastAsia="Cambria"/>
          <w:sz w:val="16"/>
        </w:rPr>
        <w:t xml:space="preserve">. This death toll </w:t>
      </w:r>
      <w:r w:rsidRPr="00C13D6C">
        <w:rPr>
          <w:rFonts w:eastAsia="Cambria"/>
          <w:b/>
          <w:iCs/>
          <w:u w:val="single"/>
        </w:rPr>
        <w:t>outstripped that of the first world war</w:t>
      </w:r>
      <w:r w:rsidRPr="00C13D6C">
        <w:rPr>
          <w:rFonts w:eastAsia="Cambria"/>
          <w:sz w:val="16"/>
        </w:rPr>
        <w:t xml:space="preserve">. </w:t>
      </w:r>
    </w:p>
    <w:p w14:paraId="50D50627" w14:textId="77777777" w:rsidR="00C13D6C" w:rsidRPr="00C13D6C" w:rsidRDefault="00C13D6C" w:rsidP="00C13D6C">
      <w:pPr>
        <w:spacing w:line="276" w:lineRule="auto"/>
        <w:rPr>
          <w:rFonts w:eastAsia="Cambria"/>
          <w:u w:val="single"/>
        </w:rPr>
      </w:pPr>
      <w:r w:rsidRPr="00C13D6C">
        <w:rPr>
          <w:rFonts w:eastAsia="Cambria"/>
          <w:sz w:val="16"/>
        </w:rPr>
        <w:t xml:space="preserve">Yet </w:t>
      </w:r>
      <w:r w:rsidRPr="00C13D6C">
        <w:rPr>
          <w:rFonts w:eastAsia="Cambria"/>
          <w:u w:val="single"/>
        </w:rPr>
        <w:t xml:space="preserve">even events like </w:t>
      </w:r>
      <w:proofErr w:type="gramStart"/>
      <w:r w:rsidRPr="00C13D6C">
        <w:rPr>
          <w:rFonts w:eastAsia="Cambria"/>
          <w:u w:val="single"/>
        </w:rPr>
        <w:t>these fall</w:t>
      </w:r>
      <w:proofErr w:type="gramEnd"/>
      <w:r w:rsidRPr="00C13D6C">
        <w:rPr>
          <w:rFonts w:eastAsia="Cambria"/>
          <w:u w:val="single"/>
        </w:rPr>
        <w:t xml:space="preserve"> short of being a threat to humanity’s long-term potential</w:t>
      </w:r>
      <w:r w:rsidRPr="00C13D6C">
        <w:rPr>
          <w:rFonts w:eastAsia="Cambria"/>
          <w:sz w:val="16"/>
        </w:rPr>
        <w:t xml:space="preserve">. In the great bubonic </w:t>
      </w:r>
      <w:proofErr w:type="gramStart"/>
      <w:r w:rsidRPr="00C13D6C">
        <w:rPr>
          <w:rFonts w:eastAsia="Cambria"/>
          <w:sz w:val="16"/>
        </w:rPr>
        <w:t>plagues</w:t>
      </w:r>
      <w:proofErr w:type="gramEnd"/>
      <w:r w:rsidRPr="00C13D6C">
        <w:rPr>
          <w:rFonts w:eastAsia="Cambria"/>
          <w:sz w:val="16"/>
        </w:rPr>
        <w:t xml:space="preserve"> </w:t>
      </w:r>
      <w:r w:rsidRPr="00C13D6C">
        <w:rPr>
          <w:rFonts w:eastAsia="Cambria"/>
          <w:u w:val="single"/>
        </w:rPr>
        <w:t xml:space="preserve">we saw </w:t>
      </w:r>
      <w:proofErr w:type="spellStart"/>
      <w:r w:rsidRPr="00C13D6C">
        <w:rPr>
          <w:rFonts w:eastAsia="Cambria"/>
          <w:u w:val="single"/>
        </w:rPr>
        <w:t>civilisation</w:t>
      </w:r>
      <w:proofErr w:type="spellEnd"/>
      <w:r w:rsidRPr="00C13D6C">
        <w:rPr>
          <w:rFonts w:eastAsia="Cambria"/>
          <w:u w:val="single"/>
        </w:rPr>
        <w:t xml:space="preserve"> in the affected areas falter, but recover</w:t>
      </w:r>
      <w:r w:rsidRPr="00C13D6C">
        <w:rPr>
          <w:rFonts w:eastAsia="Cambria"/>
          <w:sz w:val="16"/>
        </w:rPr>
        <w:t xml:space="preserve">. The regional 25%-50% death rate was not enough to precipitate a continent-wide collapse. It changed the relative fortunes of empires, and may have substantially altered the course of history, but if anything, </w:t>
      </w:r>
      <w:r w:rsidRPr="00C13D6C">
        <w:rPr>
          <w:rFonts w:eastAsia="Cambria"/>
          <w:u w:val="single"/>
        </w:rPr>
        <w:t xml:space="preserve">it gives us reason to believe that human </w:t>
      </w:r>
      <w:proofErr w:type="spellStart"/>
      <w:r w:rsidRPr="00C13D6C">
        <w:rPr>
          <w:rFonts w:eastAsia="Cambria"/>
          <w:u w:val="single"/>
        </w:rPr>
        <w:t>civilisation</w:t>
      </w:r>
      <w:proofErr w:type="spellEnd"/>
      <w:r w:rsidRPr="00C13D6C">
        <w:rPr>
          <w:rFonts w:eastAsia="Cambria"/>
          <w:u w:val="single"/>
        </w:rPr>
        <w:t xml:space="preserve"> is likely to make it through future events with similar death rates, even if they were global in scale. </w:t>
      </w:r>
    </w:p>
    <w:p w14:paraId="1759D78B" w14:textId="77777777" w:rsidR="00C13D6C" w:rsidRPr="00C13D6C" w:rsidRDefault="00C13D6C" w:rsidP="00C13D6C">
      <w:pPr>
        <w:spacing w:line="276" w:lineRule="auto"/>
        <w:rPr>
          <w:rFonts w:eastAsia="Cambria"/>
          <w:sz w:val="16"/>
        </w:rPr>
      </w:pPr>
      <w:r w:rsidRPr="00C13D6C">
        <w:rPr>
          <w:rFonts w:eastAsia="Cambria"/>
          <w:sz w:val="16"/>
        </w:rPr>
        <w:t xml:space="preserve">The Spanish flu pandemic was remarkable in having very little apparent effect on the world’s development, despite its global reach. It looks as if it was lost in the wake of the first world war, which, despite a smaller death toll, seems to have had a much larger effect on the course of history. The full history of humanity covers at least 200,000 years. While we have scarce records for most of these 2,000 centuries, there is a key lesson we can draw from the sheer length of our past. </w:t>
      </w:r>
      <w:r w:rsidRPr="00C13D6C">
        <w:rPr>
          <w:rFonts w:eastAsia="Cambria"/>
          <w:b/>
          <w:iCs/>
          <w:u w:val="single"/>
        </w:rPr>
        <w:t>The chance of human extinction</w:t>
      </w:r>
      <w:r w:rsidRPr="00C13D6C">
        <w:rPr>
          <w:rFonts w:eastAsia="Cambria"/>
          <w:u w:val="single"/>
        </w:rPr>
        <w:t xml:space="preserve"> from natural catastrophes</w:t>
      </w:r>
      <w:r w:rsidRPr="00C13D6C">
        <w:rPr>
          <w:rFonts w:eastAsia="Cambria"/>
          <w:sz w:val="16"/>
        </w:rPr>
        <w:t xml:space="preserve"> of any kind </w:t>
      </w:r>
      <w:r w:rsidRPr="00C13D6C">
        <w:rPr>
          <w:rFonts w:eastAsia="Cambria"/>
          <w:b/>
          <w:iCs/>
          <w:u w:val="single"/>
        </w:rPr>
        <w:t>must have been very low</w:t>
      </w:r>
      <w:r w:rsidRPr="00C13D6C">
        <w:rPr>
          <w:rFonts w:eastAsia="Cambria"/>
          <w:sz w:val="16"/>
        </w:rPr>
        <w:t xml:space="preserve"> </w:t>
      </w:r>
      <w:r w:rsidRPr="00C13D6C">
        <w:rPr>
          <w:rFonts w:eastAsia="Cambria"/>
          <w:u w:val="single"/>
        </w:rPr>
        <w:t>for most of this time</w:t>
      </w:r>
      <w:r w:rsidRPr="00C13D6C">
        <w:rPr>
          <w:rFonts w:eastAsia="Cambria"/>
          <w:sz w:val="16"/>
        </w:rPr>
        <w:t xml:space="preserve"> – or we would not have made it so far. </w:t>
      </w:r>
      <w:r w:rsidRPr="00C13D6C">
        <w:rPr>
          <w:rFonts w:eastAsia="Cambria"/>
          <w:u w:val="single"/>
        </w:rPr>
        <w:t xml:space="preserve">But </w:t>
      </w:r>
      <w:r w:rsidRPr="00C13D6C">
        <w:rPr>
          <w:rFonts w:eastAsia="Cambria"/>
          <w:b/>
          <w:iCs/>
          <w:u w:val="single"/>
        </w:rPr>
        <w:t>could these risks have changed?</w:t>
      </w:r>
      <w:r w:rsidRPr="00C13D6C">
        <w:rPr>
          <w:rFonts w:eastAsia="Cambria"/>
          <w:sz w:val="16"/>
        </w:rPr>
        <w:t xml:space="preserve"> Might the past provide false comfort?</w:t>
      </w:r>
    </w:p>
    <w:p w14:paraId="6CAEAD03" w14:textId="77777777" w:rsidR="00C13D6C" w:rsidRPr="00C13D6C" w:rsidRDefault="00C13D6C" w:rsidP="00C13D6C">
      <w:pPr>
        <w:spacing w:line="276" w:lineRule="auto"/>
        <w:rPr>
          <w:rFonts w:eastAsia="Cambria"/>
          <w:u w:val="single"/>
        </w:rPr>
      </w:pPr>
      <w:r w:rsidRPr="00C13D6C">
        <w:rPr>
          <w:rFonts w:eastAsia="Cambria"/>
          <w:highlight w:val="green"/>
          <w:u w:val="single"/>
        </w:rPr>
        <w:t xml:space="preserve">Our </w:t>
      </w:r>
      <w:r w:rsidRPr="00C13D6C">
        <w:rPr>
          <w:rFonts w:eastAsia="Cambria"/>
          <w:b/>
          <w:iCs/>
          <w:highlight w:val="green"/>
          <w:u w:val="single"/>
        </w:rPr>
        <w:t>population</w:t>
      </w:r>
      <w:r w:rsidRPr="00C13D6C">
        <w:rPr>
          <w:rFonts w:eastAsia="Cambria"/>
          <w:highlight w:val="green"/>
          <w:u w:val="single"/>
        </w:rPr>
        <w:t xml:space="preserve"> now is a </w:t>
      </w:r>
      <w:r w:rsidRPr="00C13D6C">
        <w:rPr>
          <w:rFonts w:eastAsia="Cambria"/>
          <w:b/>
          <w:iCs/>
          <w:highlight w:val="green"/>
          <w:u w:val="single"/>
        </w:rPr>
        <w:t>thousand times greater</w:t>
      </w:r>
      <w:r w:rsidRPr="00C13D6C">
        <w:rPr>
          <w:rFonts w:eastAsia="Cambria"/>
          <w:sz w:val="16"/>
        </w:rPr>
        <w:t xml:space="preserve"> than it was for most of human history, so </w:t>
      </w:r>
      <w:r w:rsidRPr="00C13D6C">
        <w:rPr>
          <w:rFonts w:eastAsia="Cambria"/>
          <w:highlight w:val="green"/>
          <w:u w:val="single"/>
        </w:rPr>
        <w:t>there are</w:t>
      </w:r>
      <w:r w:rsidRPr="00C13D6C">
        <w:rPr>
          <w:rFonts w:eastAsia="Cambria"/>
          <w:u w:val="single"/>
        </w:rPr>
        <w:t xml:space="preserve"> vastly </w:t>
      </w:r>
      <w:r w:rsidRPr="00C13D6C">
        <w:rPr>
          <w:rFonts w:eastAsia="Cambria"/>
          <w:b/>
          <w:iCs/>
          <w:highlight w:val="green"/>
          <w:u w:val="single"/>
        </w:rPr>
        <w:t>more opportunities</w:t>
      </w:r>
      <w:r w:rsidRPr="00C13D6C">
        <w:rPr>
          <w:rFonts w:eastAsia="Cambria"/>
          <w:highlight w:val="green"/>
          <w:u w:val="single"/>
        </w:rPr>
        <w:t xml:space="preserve"> for new</w:t>
      </w:r>
      <w:r w:rsidRPr="00C13D6C">
        <w:rPr>
          <w:rFonts w:eastAsia="Cambria"/>
          <w:u w:val="single"/>
        </w:rPr>
        <w:t xml:space="preserve"> human </w:t>
      </w:r>
      <w:r w:rsidRPr="00C13D6C">
        <w:rPr>
          <w:rFonts w:eastAsia="Cambria"/>
          <w:b/>
          <w:iCs/>
          <w:highlight w:val="green"/>
          <w:u w:val="single"/>
        </w:rPr>
        <w:t>diseases to originate</w:t>
      </w:r>
      <w:r w:rsidRPr="00C13D6C">
        <w:rPr>
          <w:rFonts w:eastAsia="Cambria"/>
          <w:sz w:val="16"/>
        </w:rPr>
        <w:t xml:space="preserve">. And our </w:t>
      </w:r>
      <w:r w:rsidRPr="00C13D6C">
        <w:rPr>
          <w:rFonts w:eastAsia="Cambria"/>
          <w:b/>
          <w:iCs/>
          <w:highlight w:val="green"/>
          <w:u w:val="single"/>
        </w:rPr>
        <w:t>farming practices</w:t>
      </w:r>
      <w:r w:rsidRPr="00C13D6C">
        <w:rPr>
          <w:rFonts w:eastAsia="Cambria"/>
          <w:u w:val="single"/>
        </w:rPr>
        <w:t xml:space="preserve"> have </w:t>
      </w:r>
      <w:r w:rsidRPr="00C13D6C">
        <w:rPr>
          <w:rFonts w:eastAsia="Cambria"/>
          <w:highlight w:val="green"/>
          <w:u w:val="single"/>
        </w:rPr>
        <w:t>created</w:t>
      </w:r>
      <w:r w:rsidRPr="00C13D6C">
        <w:rPr>
          <w:rFonts w:eastAsia="Cambria"/>
          <w:u w:val="single"/>
        </w:rPr>
        <w:t xml:space="preserve"> vast numbers of animals living in </w:t>
      </w:r>
      <w:r w:rsidRPr="00C13D6C">
        <w:rPr>
          <w:rFonts w:eastAsia="Cambria"/>
          <w:highlight w:val="green"/>
          <w:u w:val="single"/>
        </w:rPr>
        <w:t>unhealthy conditions</w:t>
      </w:r>
      <w:r w:rsidRPr="00C13D6C">
        <w:rPr>
          <w:rFonts w:eastAsia="Cambria"/>
          <w:u w:val="single"/>
        </w:rPr>
        <w:t xml:space="preserve"> within </w:t>
      </w:r>
      <w:proofErr w:type="gramStart"/>
      <w:r w:rsidRPr="00C13D6C">
        <w:rPr>
          <w:rFonts w:eastAsia="Cambria"/>
          <w:b/>
          <w:iCs/>
          <w:u w:val="single"/>
        </w:rPr>
        <w:t>close proximity</w:t>
      </w:r>
      <w:proofErr w:type="gramEnd"/>
      <w:r w:rsidRPr="00C13D6C">
        <w:rPr>
          <w:rFonts w:eastAsia="Cambria"/>
          <w:b/>
          <w:iCs/>
          <w:u w:val="single"/>
        </w:rPr>
        <w:t xml:space="preserve"> to humans</w:t>
      </w:r>
      <w:r w:rsidRPr="00C13D6C">
        <w:rPr>
          <w:rFonts w:eastAsia="Cambria"/>
          <w:sz w:val="16"/>
        </w:rPr>
        <w:t xml:space="preserve">. </w:t>
      </w:r>
      <w:r w:rsidRPr="00C13D6C">
        <w:rPr>
          <w:rFonts w:eastAsia="Cambria"/>
          <w:highlight w:val="green"/>
          <w:u w:val="single"/>
        </w:rPr>
        <w:t>This increases</w:t>
      </w:r>
      <w:r w:rsidRPr="00C13D6C">
        <w:rPr>
          <w:rFonts w:eastAsia="Cambria"/>
          <w:u w:val="single"/>
        </w:rPr>
        <w:t xml:space="preserve"> the risk, as many major diseases originate in animals before crossing over to humans</w:t>
      </w:r>
      <w:r w:rsidRPr="00C13D6C">
        <w:rPr>
          <w:rFonts w:eastAsia="Cambria"/>
          <w:sz w:val="16"/>
        </w:rPr>
        <w:t xml:space="preserve">. Examples include </w:t>
      </w:r>
      <w:r w:rsidRPr="00C13D6C">
        <w:rPr>
          <w:rFonts w:eastAsia="Cambria"/>
          <w:b/>
          <w:iCs/>
          <w:highlight w:val="green"/>
          <w:u w:val="single"/>
        </w:rPr>
        <w:t>HIV</w:t>
      </w:r>
      <w:r w:rsidRPr="00C13D6C">
        <w:rPr>
          <w:rFonts w:eastAsia="Cambria"/>
          <w:sz w:val="16"/>
        </w:rPr>
        <w:t xml:space="preserve"> (chimpanzees), </w:t>
      </w:r>
      <w:r w:rsidRPr="00C13D6C">
        <w:rPr>
          <w:rFonts w:eastAsia="Cambria"/>
          <w:b/>
          <w:iCs/>
          <w:highlight w:val="green"/>
          <w:u w:val="single"/>
        </w:rPr>
        <w:t>Ebola</w:t>
      </w:r>
      <w:r w:rsidRPr="00C13D6C">
        <w:rPr>
          <w:rFonts w:eastAsia="Cambria"/>
          <w:sz w:val="16"/>
        </w:rPr>
        <w:t xml:space="preserve"> (bats), </w:t>
      </w:r>
      <w:r w:rsidRPr="00C13D6C">
        <w:rPr>
          <w:rFonts w:eastAsia="Cambria"/>
          <w:b/>
          <w:iCs/>
          <w:highlight w:val="green"/>
          <w:u w:val="single"/>
        </w:rPr>
        <w:t>Sars</w:t>
      </w:r>
      <w:r w:rsidRPr="00C13D6C">
        <w:rPr>
          <w:rFonts w:eastAsia="Cambria"/>
          <w:sz w:val="16"/>
        </w:rPr>
        <w:t xml:space="preserve"> (probably civets or bats) and </w:t>
      </w:r>
      <w:r w:rsidRPr="00C13D6C">
        <w:rPr>
          <w:rFonts w:eastAsia="Cambria"/>
          <w:b/>
          <w:iCs/>
          <w:highlight w:val="green"/>
          <w:u w:val="single"/>
        </w:rPr>
        <w:t>influenza</w:t>
      </w:r>
      <w:r w:rsidRPr="00C13D6C">
        <w:rPr>
          <w:rFonts w:eastAsia="Cambria"/>
          <w:sz w:val="16"/>
        </w:rPr>
        <w:t xml:space="preserve"> (usually pigs or birds). We do not yet know where Covid-19 came from, though it is very similar to coronaviruses found in bats and pangolins. Evidence suggests that </w:t>
      </w:r>
      <w:r w:rsidRPr="00C13D6C">
        <w:rPr>
          <w:rFonts w:eastAsia="Cambria"/>
          <w:highlight w:val="green"/>
          <w:u w:val="single"/>
        </w:rPr>
        <w:t>diseases</w:t>
      </w:r>
      <w:r w:rsidRPr="00C13D6C">
        <w:rPr>
          <w:rFonts w:eastAsia="Cambria"/>
          <w:u w:val="single"/>
        </w:rPr>
        <w:t xml:space="preserve"> are </w:t>
      </w:r>
      <w:r w:rsidRPr="00C13D6C">
        <w:rPr>
          <w:rFonts w:eastAsia="Cambria"/>
          <w:highlight w:val="green"/>
          <w:u w:val="single"/>
        </w:rPr>
        <w:t>cross</w:t>
      </w:r>
      <w:r w:rsidRPr="00C13D6C">
        <w:rPr>
          <w:rFonts w:eastAsia="Cambria"/>
          <w:u w:val="single"/>
        </w:rPr>
        <w:t xml:space="preserve">ing over </w:t>
      </w:r>
      <w:r w:rsidRPr="00C13D6C">
        <w:rPr>
          <w:rFonts w:eastAsia="Cambria"/>
          <w:highlight w:val="green"/>
          <w:u w:val="single"/>
        </w:rPr>
        <w:t>into human</w:t>
      </w:r>
      <w:r w:rsidRPr="00C13D6C">
        <w:rPr>
          <w:rFonts w:eastAsia="Cambria"/>
          <w:u w:val="single"/>
        </w:rPr>
        <w:t xml:space="preserve"> populations from animals </w:t>
      </w:r>
      <w:r w:rsidRPr="00C13D6C">
        <w:rPr>
          <w:rFonts w:eastAsia="Cambria"/>
          <w:b/>
          <w:iCs/>
          <w:highlight w:val="green"/>
          <w:u w:val="single"/>
        </w:rPr>
        <w:t>at an increasing rate</w:t>
      </w:r>
      <w:r w:rsidRPr="00C13D6C">
        <w:rPr>
          <w:rFonts w:eastAsia="Cambria"/>
          <w:u w:val="single"/>
        </w:rPr>
        <w:t xml:space="preserve">. </w:t>
      </w:r>
    </w:p>
    <w:p w14:paraId="04302ACE" w14:textId="77777777" w:rsidR="00C13D6C" w:rsidRPr="00C13D6C" w:rsidRDefault="00C13D6C" w:rsidP="00C13D6C">
      <w:pPr>
        <w:spacing w:line="276" w:lineRule="auto"/>
        <w:rPr>
          <w:rFonts w:eastAsia="Cambria"/>
          <w:sz w:val="16"/>
        </w:rPr>
      </w:pPr>
      <w:r w:rsidRPr="00C13D6C">
        <w:rPr>
          <w:rFonts w:eastAsia="Cambria"/>
          <w:u w:val="single"/>
        </w:rPr>
        <w:t xml:space="preserve">Modern </w:t>
      </w:r>
      <w:proofErr w:type="spellStart"/>
      <w:r w:rsidRPr="00C13D6C">
        <w:rPr>
          <w:rFonts w:eastAsia="Cambria"/>
          <w:u w:val="single"/>
        </w:rPr>
        <w:t>civilisation</w:t>
      </w:r>
      <w:proofErr w:type="spellEnd"/>
      <w:r w:rsidRPr="00C13D6C">
        <w:rPr>
          <w:rFonts w:eastAsia="Cambria"/>
          <w:sz w:val="16"/>
        </w:rPr>
        <w:t xml:space="preserve"> may also </w:t>
      </w:r>
      <w:r w:rsidRPr="00C13D6C">
        <w:rPr>
          <w:rFonts w:eastAsia="Cambria"/>
          <w:b/>
          <w:iCs/>
          <w:u w:val="single"/>
        </w:rPr>
        <w:t xml:space="preserve">make it </w:t>
      </w:r>
      <w:r w:rsidRPr="00C13D6C">
        <w:rPr>
          <w:rFonts w:eastAsia="Cambria"/>
          <w:u w:val="single"/>
        </w:rPr>
        <w:t>much</w:t>
      </w:r>
      <w:r w:rsidRPr="00C13D6C">
        <w:rPr>
          <w:rFonts w:eastAsia="Cambria"/>
          <w:b/>
          <w:iCs/>
          <w:u w:val="single"/>
        </w:rPr>
        <w:t xml:space="preserve"> easier for a pandemic to spread</w:t>
      </w:r>
      <w:r w:rsidRPr="00C13D6C">
        <w:rPr>
          <w:rFonts w:eastAsia="Cambria"/>
          <w:sz w:val="16"/>
        </w:rPr>
        <w:t xml:space="preserve">. The </w:t>
      </w:r>
      <w:r w:rsidRPr="00C13D6C">
        <w:rPr>
          <w:rFonts w:eastAsia="Cambria"/>
          <w:highlight w:val="green"/>
          <w:u w:val="single"/>
        </w:rPr>
        <w:t xml:space="preserve">higher </w:t>
      </w:r>
      <w:r w:rsidRPr="00C13D6C">
        <w:rPr>
          <w:rFonts w:eastAsia="Cambria"/>
          <w:b/>
          <w:iCs/>
          <w:highlight w:val="green"/>
          <w:u w:val="single"/>
        </w:rPr>
        <w:t>density of people</w:t>
      </w:r>
      <w:r w:rsidRPr="00C13D6C">
        <w:rPr>
          <w:rFonts w:eastAsia="Cambria"/>
          <w:highlight w:val="green"/>
          <w:u w:val="single"/>
        </w:rPr>
        <w:t xml:space="preserve"> living together</w:t>
      </w:r>
      <w:r w:rsidRPr="00C13D6C">
        <w:rPr>
          <w:rFonts w:eastAsia="Cambria"/>
          <w:u w:val="single"/>
        </w:rPr>
        <w:t xml:space="preserve"> in cities </w:t>
      </w:r>
      <w:r w:rsidRPr="00C13D6C">
        <w:rPr>
          <w:rFonts w:eastAsia="Cambria"/>
          <w:highlight w:val="green"/>
          <w:u w:val="single"/>
        </w:rPr>
        <w:t>increases</w:t>
      </w:r>
      <w:r w:rsidRPr="00C13D6C">
        <w:rPr>
          <w:rFonts w:eastAsia="Cambria"/>
          <w:u w:val="single"/>
        </w:rPr>
        <w:t xml:space="preserve"> the number of </w:t>
      </w:r>
      <w:r w:rsidRPr="00C13D6C">
        <w:rPr>
          <w:rFonts w:eastAsia="Cambria"/>
          <w:highlight w:val="green"/>
          <w:u w:val="single"/>
        </w:rPr>
        <w:t>people</w:t>
      </w:r>
      <w:r w:rsidRPr="00C13D6C">
        <w:rPr>
          <w:rFonts w:eastAsia="Cambria"/>
          <w:u w:val="single"/>
        </w:rPr>
        <w:t xml:space="preserve"> </w:t>
      </w:r>
      <w:r w:rsidRPr="00C13D6C">
        <w:rPr>
          <w:rFonts w:eastAsia="Cambria"/>
          <w:highlight w:val="green"/>
          <w:u w:val="single"/>
        </w:rPr>
        <w:t>each of us may infect</w:t>
      </w:r>
      <w:r w:rsidRPr="00C13D6C">
        <w:rPr>
          <w:rFonts w:eastAsia="Cambria"/>
          <w:u w:val="single"/>
        </w:rPr>
        <w:t>.</w:t>
      </w:r>
      <w:r w:rsidRPr="00C13D6C">
        <w:rPr>
          <w:rFonts w:eastAsia="Cambria"/>
          <w:sz w:val="16"/>
        </w:rPr>
        <w:t xml:space="preserve"> Rapid </w:t>
      </w:r>
      <w:r w:rsidRPr="00C13D6C">
        <w:rPr>
          <w:rFonts w:eastAsia="Cambria"/>
          <w:b/>
          <w:iCs/>
          <w:highlight w:val="green"/>
          <w:u w:val="single"/>
        </w:rPr>
        <w:t>long-distance transport</w:t>
      </w:r>
      <w:r w:rsidRPr="00C13D6C">
        <w:rPr>
          <w:rFonts w:eastAsia="Cambria"/>
          <w:sz w:val="16"/>
        </w:rPr>
        <w:t xml:space="preserve"> </w:t>
      </w:r>
      <w:r w:rsidRPr="00C13D6C">
        <w:rPr>
          <w:rFonts w:eastAsia="Cambria"/>
          <w:u w:val="single"/>
        </w:rPr>
        <w:t xml:space="preserve">greatly </w:t>
      </w:r>
      <w:r w:rsidRPr="00C13D6C">
        <w:rPr>
          <w:rFonts w:eastAsia="Cambria"/>
          <w:highlight w:val="green"/>
          <w:u w:val="single"/>
        </w:rPr>
        <w:t>increases</w:t>
      </w:r>
      <w:r w:rsidRPr="00C13D6C">
        <w:rPr>
          <w:rFonts w:eastAsia="Cambria"/>
          <w:u w:val="single"/>
        </w:rPr>
        <w:t xml:space="preserve"> the distance </w:t>
      </w:r>
      <w:r w:rsidRPr="00C13D6C">
        <w:rPr>
          <w:rFonts w:eastAsia="Cambria"/>
          <w:highlight w:val="green"/>
          <w:u w:val="single"/>
        </w:rPr>
        <w:t>pathogens</w:t>
      </w:r>
      <w:r w:rsidRPr="00C13D6C">
        <w:rPr>
          <w:rFonts w:eastAsia="Cambria"/>
          <w:u w:val="single"/>
        </w:rPr>
        <w:t xml:space="preserve"> can </w:t>
      </w:r>
      <w:r w:rsidRPr="00C13D6C">
        <w:rPr>
          <w:rFonts w:eastAsia="Cambria"/>
          <w:highlight w:val="green"/>
          <w:u w:val="single"/>
        </w:rPr>
        <w:t>spread</w:t>
      </w:r>
      <w:r w:rsidRPr="00C13D6C">
        <w:rPr>
          <w:rFonts w:eastAsia="Cambria"/>
          <w:sz w:val="16"/>
        </w:rPr>
        <w:t xml:space="preserve">, </w:t>
      </w:r>
      <w:r w:rsidRPr="00C13D6C">
        <w:rPr>
          <w:rFonts w:eastAsia="Cambria"/>
          <w:b/>
          <w:iCs/>
          <w:highlight w:val="green"/>
          <w:u w:val="single"/>
        </w:rPr>
        <w:t>reducing</w:t>
      </w:r>
      <w:r w:rsidRPr="00C13D6C">
        <w:rPr>
          <w:rFonts w:eastAsia="Cambria"/>
          <w:u w:val="single"/>
        </w:rPr>
        <w:t xml:space="preserve"> the </w:t>
      </w:r>
      <w:r w:rsidRPr="00C13D6C">
        <w:rPr>
          <w:rFonts w:eastAsia="Cambria"/>
          <w:b/>
          <w:iCs/>
          <w:u w:val="single"/>
        </w:rPr>
        <w:t xml:space="preserve">degrees of </w:t>
      </w:r>
      <w:r w:rsidRPr="00C13D6C">
        <w:rPr>
          <w:rFonts w:eastAsia="Cambria"/>
          <w:b/>
          <w:iCs/>
          <w:highlight w:val="green"/>
          <w:u w:val="single"/>
        </w:rPr>
        <w:t>separation</w:t>
      </w:r>
      <w:r w:rsidRPr="00C13D6C">
        <w:rPr>
          <w:rFonts w:eastAsia="Cambria"/>
          <w:u w:val="single"/>
        </w:rPr>
        <w:t xml:space="preserve"> between any two people</w:t>
      </w:r>
      <w:r w:rsidRPr="00C13D6C">
        <w:rPr>
          <w:rFonts w:eastAsia="Cambria"/>
          <w:sz w:val="16"/>
        </w:rPr>
        <w:t xml:space="preserve">. Moreover, </w:t>
      </w:r>
      <w:r w:rsidRPr="00C13D6C">
        <w:rPr>
          <w:rFonts w:eastAsia="Cambria"/>
          <w:u w:val="single"/>
        </w:rPr>
        <w:t>we are no longer divided into isolated populations</w:t>
      </w:r>
      <w:r w:rsidRPr="00C13D6C">
        <w:rPr>
          <w:rFonts w:eastAsia="Cambria"/>
          <w:sz w:val="16"/>
        </w:rPr>
        <w:t xml:space="preserve"> as we were for most of the past 10,000 years. </w:t>
      </w:r>
    </w:p>
    <w:p w14:paraId="46E6C4BA" w14:textId="77777777" w:rsidR="00C13D6C" w:rsidRPr="00C13D6C" w:rsidRDefault="00C13D6C" w:rsidP="00C13D6C">
      <w:pPr>
        <w:spacing w:line="276" w:lineRule="auto"/>
        <w:rPr>
          <w:rFonts w:eastAsia="Cambria"/>
          <w:u w:val="single"/>
        </w:rPr>
      </w:pPr>
      <w:r w:rsidRPr="00C13D6C">
        <w:rPr>
          <w:rFonts w:eastAsia="Cambria"/>
          <w:sz w:val="16"/>
        </w:rPr>
        <w:t xml:space="preserve">Together </w:t>
      </w:r>
      <w:r w:rsidRPr="00C13D6C">
        <w:rPr>
          <w:rFonts w:eastAsia="Cambria"/>
          <w:u w:val="single"/>
        </w:rPr>
        <w:t>these effects suggest that we might expect more new pandemics</w:t>
      </w:r>
      <w:r w:rsidRPr="00C13D6C">
        <w:rPr>
          <w:rFonts w:eastAsia="Cambria"/>
          <w:sz w:val="16"/>
        </w:rPr>
        <w:t xml:space="preserve">, for them to spread more quickly, and to </w:t>
      </w:r>
      <w:r w:rsidRPr="00C13D6C">
        <w:rPr>
          <w:rFonts w:eastAsia="Cambria"/>
          <w:u w:val="single"/>
        </w:rPr>
        <w:t xml:space="preserve">reach a higher percentage of the world’s people. </w:t>
      </w:r>
    </w:p>
    <w:p w14:paraId="1E15EDA3" w14:textId="77777777" w:rsidR="00C13D6C" w:rsidRPr="00C13D6C" w:rsidRDefault="00C13D6C" w:rsidP="00C13D6C">
      <w:pPr>
        <w:spacing w:line="276" w:lineRule="auto"/>
        <w:rPr>
          <w:rFonts w:eastAsia="Cambria"/>
          <w:u w:val="single"/>
        </w:rPr>
      </w:pPr>
      <w:r w:rsidRPr="00C13D6C">
        <w:rPr>
          <w:rFonts w:eastAsia="Cambria"/>
          <w:u w:val="single"/>
        </w:rPr>
        <w:t>But</w:t>
      </w:r>
      <w:r w:rsidRPr="00C13D6C">
        <w:rPr>
          <w:rFonts w:eastAsia="Cambria"/>
          <w:sz w:val="16"/>
        </w:rPr>
        <w:t xml:space="preserve"> </w:t>
      </w:r>
      <w:r w:rsidRPr="00C13D6C">
        <w:rPr>
          <w:rFonts w:eastAsia="Cambria"/>
          <w:u w:val="single"/>
        </w:rPr>
        <w:t>we have also changed the world in ways that offer protection</w:t>
      </w:r>
      <w:r w:rsidRPr="00C13D6C">
        <w:rPr>
          <w:rFonts w:eastAsia="Cambria"/>
          <w:sz w:val="16"/>
        </w:rPr>
        <w:t xml:space="preserve">. </w:t>
      </w:r>
      <w:r w:rsidRPr="00C13D6C">
        <w:rPr>
          <w:rFonts w:eastAsia="Cambria"/>
          <w:u w:val="single"/>
        </w:rPr>
        <w:t>We have a healthier population; improved sanitation and hygiene; preventative and curative medicine; and a scientific understanding of disease.</w:t>
      </w:r>
      <w:r w:rsidRPr="00C13D6C">
        <w:rPr>
          <w:rFonts w:eastAsia="Cambria"/>
          <w:sz w:val="16"/>
        </w:rPr>
        <w:t xml:space="preserve"> Perhaps most importantly, </w:t>
      </w:r>
      <w:r w:rsidRPr="00C13D6C">
        <w:rPr>
          <w:rFonts w:eastAsia="Cambria"/>
          <w:u w:val="single"/>
        </w:rPr>
        <w:t>we have public health bodies to facilitate global communication and coordination in the face of new outbreaks</w:t>
      </w:r>
      <w:r w:rsidRPr="00C13D6C">
        <w:rPr>
          <w:rFonts w:eastAsia="Cambria"/>
          <w:sz w:val="16"/>
        </w:rPr>
        <w:t xml:space="preserve">. We have seen the benefits of this protection through the dramatic decline of endemic infectious disease over the past century (though we can’t be sure pandemics will obey the same trend). </w:t>
      </w:r>
      <w:r w:rsidRPr="00C13D6C">
        <w:rPr>
          <w:rFonts w:eastAsia="Cambria"/>
          <w:u w:val="single"/>
        </w:rPr>
        <w:t>Finally, we have spread to a range of locations and environments unprecedented for any mammalian species</w:t>
      </w:r>
      <w:r w:rsidRPr="00C13D6C">
        <w:rPr>
          <w:rFonts w:eastAsia="Cambria"/>
          <w:sz w:val="16"/>
        </w:rPr>
        <w:t xml:space="preserve">. </w:t>
      </w:r>
      <w:r w:rsidRPr="00C13D6C">
        <w:rPr>
          <w:rFonts w:eastAsia="Cambria"/>
          <w:u w:val="single"/>
        </w:rPr>
        <w:t>This offers special protection from extinction events, because it requires the pathogen to be able to flourish in a vast range of environments and to reach exceptionally isolated populations such as uncontacted tribes</w:t>
      </w:r>
      <w:r w:rsidRPr="00C13D6C">
        <w:rPr>
          <w:rFonts w:eastAsia="Cambria"/>
          <w:sz w:val="16"/>
        </w:rPr>
        <w:t xml:space="preserve">, </w:t>
      </w:r>
      <w:r w:rsidRPr="00C13D6C">
        <w:rPr>
          <w:rFonts w:eastAsia="Cambria"/>
          <w:u w:val="single"/>
        </w:rPr>
        <w:t xml:space="preserve">Antarctic </w:t>
      </w:r>
      <w:proofErr w:type="gramStart"/>
      <w:r w:rsidRPr="00C13D6C">
        <w:rPr>
          <w:rFonts w:eastAsia="Cambria"/>
          <w:u w:val="single"/>
        </w:rPr>
        <w:t>researchers</w:t>
      </w:r>
      <w:proofErr w:type="gramEnd"/>
      <w:r w:rsidRPr="00C13D6C">
        <w:rPr>
          <w:rFonts w:eastAsia="Cambria"/>
          <w:u w:val="single"/>
        </w:rPr>
        <w:t xml:space="preserve"> and nuclear submarine crews. </w:t>
      </w:r>
    </w:p>
    <w:p w14:paraId="4A4A466E" w14:textId="77777777" w:rsidR="00C13D6C" w:rsidRPr="00C13D6C" w:rsidRDefault="00C13D6C" w:rsidP="00C13D6C">
      <w:pPr>
        <w:spacing w:after="0" w:line="276" w:lineRule="auto"/>
        <w:rPr>
          <w:rFonts w:eastAsia="MS Mincho"/>
          <w:u w:val="single"/>
        </w:rPr>
      </w:pPr>
      <w:r w:rsidRPr="00C13D6C">
        <w:rPr>
          <w:rFonts w:eastAsia="MS Mincho"/>
          <w:u w:val="single"/>
        </w:rPr>
        <w:t xml:space="preserve">It is hard to know whether these combined effects have increased or decreased the existential risk from pandemics. This </w:t>
      </w:r>
      <w:r w:rsidRPr="00C13D6C">
        <w:rPr>
          <w:rFonts w:eastAsia="MS Mincho"/>
          <w:highlight w:val="green"/>
          <w:u w:val="single"/>
        </w:rPr>
        <w:t>uncertainty is</w:t>
      </w:r>
      <w:r w:rsidRPr="00C13D6C">
        <w:rPr>
          <w:rFonts w:eastAsia="MS Mincho"/>
          <w:u w:val="single"/>
        </w:rPr>
        <w:t xml:space="preserve"> ultimately </w:t>
      </w:r>
      <w:r w:rsidRPr="00C13D6C">
        <w:rPr>
          <w:rFonts w:eastAsia="MS Mincho"/>
          <w:highlight w:val="green"/>
          <w:u w:val="single"/>
        </w:rPr>
        <w:t>bad news</w:t>
      </w:r>
      <w:r w:rsidRPr="00C13D6C">
        <w:rPr>
          <w:rFonts w:eastAsia="MS Mincho"/>
          <w:u w:val="single"/>
        </w:rPr>
        <w:t xml:space="preserve">: we were previously sitting on a powerful argument that the risk was tiny; now we are not. </w:t>
      </w:r>
    </w:p>
    <w:p w14:paraId="1E7CB6FD" w14:textId="77777777" w:rsidR="00C13D6C" w:rsidRPr="00C13D6C" w:rsidRDefault="00C13D6C" w:rsidP="00C13D6C">
      <w:pPr>
        <w:spacing w:line="276" w:lineRule="auto"/>
        <w:rPr>
          <w:rFonts w:eastAsia="Cambria"/>
          <w:u w:val="single"/>
        </w:rPr>
      </w:pPr>
    </w:p>
    <w:p w14:paraId="3184D743" w14:textId="77777777" w:rsidR="00C13D6C" w:rsidRPr="00C13D6C" w:rsidRDefault="00C13D6C" w:rsidP="00C13D6C">
      <w:pPr>
        <w:keepNext/>
        <w:keepLines/>
        <w:pageBreakBefore/>
        <w:spacing w:before="40" w:after="0"/>
        <w:jc w:val="center"/>
        <w:outlineLvl w:val="2"/>
        <w:rPr>
          <w:rFonts w:eastAsia="MS Gothic"/>
          <w:b/>
          <w:sz w:val="32"/>
          <w:szCs w:val="24"/>
          <w:u w:val="single"/>
        </w:rPr>
      </w:pPr>
      <w:r w:rsidRPr="00C13D6C">
        <w:rPr>
          <w:rFonts w:eastAsia="MS Gothic"/>
          <w:b/>
          <w:sz w:val="32"/>
          <w:szCs w:val="24"/>
          <w:u w:val="single"/>
        </w:rPr>
        <w:t>OST</w:t>
      </w:r>
    </w:p>
    <w:p w14:paraId="5042E687" w14:textId="77777777" w:rsidR="00C13D6C" w:rsidRPr="00C13D6C" w:rsidRDefault="00C13D6C" w:rsidP="00C13D6C">
      <w:pPr>
        <w:keepNext/>
        <w:keepLines/>
        <w:spacing w:before="40" w:after="0"/>
        <w:outlineLvl w:val="3"/>
        <w:rPr>
          <w:rFonts w:eastAsia="MS Gothic"/>
          <w:b/>
          <w:iCs/>
          <w:sz w:val="26"/>
        </w:rPr>
      </w:pPr>
      <w:r w:rsidRPr="00C13D6C">
        <w:rPr>
          <w:rFonts w:eastAsia="MS Gothic"/>
          <w:b/>
          <w:iCs/>
          <w:sz w:val="26"/>
        </w:rPr>
        <w:t xml:space="preserve">Elon’s mars col attempts kill OST legitimacy –trying to establish </w:t>
      </w:r>
      <w:proofErr w:type="spellStart"/>
      <w:r w:rsidRPr="00C13D6C">
        <w:rPr>
          <w:rFonts w:eastAsia="MS Gothic"/>
          <w:b/>
          <w:iCs/>
          <w:sz w:val="26"/>
        </w:rPr>
        <w:t>self governing</w:t>
      </w:r>
      <w:proofErr w:type="spellEnd"/>
      <w:r w:rsidRPr="00C13D6C">
        <w:rPr>
          <w:rFonts w:eastAsia="MS Gothic"/>
          <w:b/>
          <w:iCs/>
          <w:sz w:val="26"/>
        </w:rPr>
        <w:t xml:space="preserve"> paradigms and an extra-legal regime, plus it violates article 8</w:t>
      </w:r>
    </w:p>
    <w:p w14:paraId="3192A3EF" w14:textId="77777777" w:rsidR="00C13D6C" w:rsidRPr="00C13D6C" w:rsidRDefault="00C13D6C" w:rsidP="00C13D6C">
      <w:pPr>
        <w:rPr>
          <w:rFonts w:eastAsia="Cambria"/>
          <w:b/>
          <w:bCs/>
          <w:sz w:val="26"/>
        </w:rPr>
      </w:pPr>
      <w:proofErr w:type="spellStart"/>
      <w:r w:rsidRPr="00C13D6C">
        <w:rPr>
          <w:rFonts w:eastAsia="Cambria"/>
          <w:b/>
          <w:bCs/>
          <w:sz w:val="26"/>
        </w:rPr>
        <w:t>Salmeri</w:t>
      </w:r>
      <w:proofErr w:type="spellEnd"/>
      <w:r w:rsidRPr="00C13D6C">
        <w:rPr>
          <w:rFonts w:eastAsia="Cambria"/>
          <w:b/>
          <w:bCs/>
          <w:sz w:val="26"/>
        </w:rPr>
        <w:t xml:space="preserve"> 20</w:t>
      </w:r>
    </w:p>
    <w:p w14:paraId="61A7C7F6" w14:textId="77777777" w:rsidR="00C13D6C" w:rsidRPr="00C13D6C" w:rsidRDefault="00C13D6C" w:rsidP="00C13D6C">
      <w:pPr>
        <w:rPr>
          <w:rFonts w:eastAsia="Cambria"/>
        </w:rPr>
      </w:pPr>
      <w:r w:rsidRPr="00C13D6C">
        <w:rPr>
          <w:rFonts w:eastAsia="Cambria"/>
        </w:rPr>
        <w:t xml:space="preserve">Antonino </w:t>
      </w:r>
      <w:proofErr w:type="spellStart"/>
      <w:r w:rsidRPr="00C13D6C">
        <w:rPr>
          <w:rFonts w:eastAsia="Cambria"/>
        </w:rPr>
        <w:t>Salmeri</w:t>
      </w:r>
      <w:proofErr w:type="spellEnd"/>
      <w:r w:rsidRPr="00C13D6C">
        <w:rPr>
          <w:rFonts w:eastAsia="Cambria"/>
        </w:rPr>
        <w:t xml:space="preserve">, (attorney and doctoral researcher in space law at the University of Luxembourg, where he is pursuing a Ph.D. on space mining enforcement), 12-5-2020, "No, Mars is not a free planet, no matter what SpaceX says," </w:t>
      </w:r>
      <w:proofErr w:type="spellStart"/>
      <w:r w:rsidRPr="00C13D6C">
        <w:rPr>
          <w:rFonts w:eastAsia="Cambria"/>
        </w:rPr>
        <w:t>SpaceNews</w:t>
      </w:r>
      <w:proofErr w:type="spellEnd"/>
      <w:r w:rsidRPr="00C13D6C">
        <w:rPr>
          <w:rFonts w:eastAsia="Cambria"/>
        </w:rPr>
        <w:t>, https://spacenews.com/op-ed-no-mars-is-not-a-free-planet-no-matter-what-spacex-says/, // HW AW</w:t>
      </w:r>
    </w:p>
    <w:p w14:paraId="7CAF14C9" w14:textId="77777777" w:rsidR="00C13D6C" w:rsidRPr="00C13D6C" w:rsidRDefault="00C13D6C" w:rsidP="00C13D6C">
      <w:pPr>
        <w:rPr>
          <w:rFonts w:eastAsia="Cambria"/>
        </w:rPr>
      </w:pPr>
      <w:r w:rsidRPr="00C13D6C">
        <w:rPr>
          <w:rFonts w:eastAsia="Cambria"/>
        </w:rPr>
        <w:t>**bracketed for roman numerals</w:t>
      </w:r>
    </w:p>
    <w:p w14:paraId="63BD5CDA" w14:textId="77777777" w:rsidR="00C13D6C" w:rsidRPr="00C13D6C" w:rsidRDefault="00C13D6C" w:rsidP="00C13D6C">
      <w:pPr>
        <w:rPr>
          <w:rFonts w:eastAsia="Cambria"/>
          <w:b/>
          <w:bCs/>
          <w:u w:val="single"/>
        </w:rPr>
      </w:pPr>
      <w:r w:rsidRPr="00C13D6C">
        <w:rPr>
          <w:rFonts w:eastAsia="Cambria"/>
          <w:u w:val="single"/>
        </w:rPr>
        <w:t>SpaceX</w:t>
      </w:r>
      <w:r w:rsidRPr="00C13D6C">
        <w:rPr>
          <w:rFonts w:eastAsia="Cambria"/>
          <w:sz w:val="16"/>
        </w:rPr>
        <w:t xml:space="preserve"> makes no secret of its </w:t>
      </w:r>
      <w:r w:rsidRPr="00C13D6C">
        <w:rPr>
          <w:rFonts w:eastAsia="Cambria"/>
          <w:u w:val="single"/>
        </w:rPr>
        <w:t>driving goal to make humans a multiplanetary species</w:t>
      </w:r>
      <w:r w:rsidRPr="00C13D6C">
        <w:rPr>
          <w:rFonts w:eastAsia="Cambria"/>
          <w:sz w:val="16"/>
        </w:rPr>
        <w:t xml:space="preserve">. Given SpaceX founder Elon </w:t>
      </w:r>
      <w:r w:rsidRPr="00C13D6C">
        <w:rPr>
          <w:rFonts w:eastAsia="Cambria"/>
          <w:u w:val="single"/>
        </w:rPr>
        <w:t xml:space="preserve">Musk’s </w:t>
      </w:r>
      <w:r w:rsidRPr="00C13D6C">
        <w:rPr>
          <w:rFonts w:eastAsia="Cambria"/>
          <w:highlight w:val="green"/>
          <w:u w:val="single"/>
        </w:rPr>
        <w:t>fixation on Mars</w:t>
      </w:r>
      <w:r w:rsidRPr="00C13D6C">
        <w:rPr>
          <w:rFonts w:eastAsia="Cambria"/>
          <w:sz w:val="16"/>
        </w:rPr>
        <w:t xml:space="preserve"> and fondness for Tesla ‘Easter </w:t>
      </w:r>
      <w:proofErr w:type="gramStart"/>
      <w:r w:rsidRPr="00C13D6C">
        <w:rPr>
          <w:rFonts w:eastAsia="Cambria"/>
          <w:sz w:val="16"/>
        </w:rPr>
        <w:t>eggs’</w:t>
      </w:r>
      <w:proofErr w:type="gramEnd"/>
      <w:r w:rsidRPr="00C13D6C">
        <w:rPr>
          <w:rFonts w:eastAsia="Cambria"/>
          <w:sz w:val="16"/>
        </w:rPr>
        <w:t xml:space="preserve"> and other gags, it’s hardly surprising to see Mars mentioned in the terms of service (</w:t>
      </w:r>
      <w:proofErr w:type="spellStart"/>
      <w:r w:rsidRPr="00C13D6C">
        <w:rPr>
          <w:rFonts w:eastAsia="Cambria"/>
          <w:sz w:val="16"/>
        </w:rPr>
        <w:t>ToS</w:t>
      </w:r>
      <w:proofErr w:type="spellEnd"/>
      <w:r w:rsidRPr="00C13D6C">
        <w:rPr>
          <w:rFonts w:eastAsia="Cambria"/>
          <w:sz w:val="16"/>
        </w:rPr>
        <w:t xml:space="preserve">) agreement for beta users of its </w:t>
      </w:r>
      <w:proofErr w:type="spellStart"/>
      <w:r w:rsidRPr="00C13D6C">
        <w:rPr>
          <w:rFonts w:eastAsia="Cambria"/>
          <w:sz w:val="16"/>
        </w:rPr>
        <w:t>Starlink</w:t>
      </w:r>
      <w:proofErr w:type="spellEnd"/>
      <w:r w:rsidRPr="00C13D6C">
        <w:rPr>
          <w:rFonts w:eastAsia="Cambria"/>
          <w:sz w:val="16"/>
        </w:rPr>
        <w:t xml:space="preserve"> satellite broadband service. However, as a space lawyer, I certainly didn’t expect </w:t>
      </w:r>
      <w:proofErr w:type="spellStart"/>
      <w:r w:rsidRPr="00C13D6C">
        <w:rPr>
          <w:rFonts w:eastAsia="Cambria"/>
          <w:sz w:val="16"/>
        </w:rPr>
        <w:t>Starlink’s</w:t>
      </w:r>
      <w:proofErr w:type="spellEnd"/>
      <w:r w:rsidRPr="00C13D6C">
        <w:rPr>
          <w:rFonts w:eastAsia="Cambria"/>
          <w:sz w:val="16"/>
        </w:rPr>
        <w:t xml:space="preserve"> beta </w:t>
      </w:r>
      <w:proofErr w:type="spellStart"/>
      <w:r w:rsidRPr="00C13D6C">
        <w:rPr>
          <w:rFonts w:eastAsia="Cambria"/>
          <w:sz w:val="16"/>
        </w:rPr>
        <w:t>ToS</w:t>
      </w:r>
      <w:proofErr w:type="spellEnd"/>
      <w:r w:rsidRPr="00C13D6C">
        <w:rPr>
          <w:rFonts w:eastAsia="Cambria"/>
          <w:sz w:val="16"/>
        </w:rPr>
        <w:t xml:space="preserve"> to include the following provision: “For services provided on Mars, or in transit to Mars via Starship or other colonization spacecraft, the parties </w:t>
      </w:r>
      <w:r w:rsidRPr="00C13D6C">
        <w:rPr>
          <w:rFonts w:eastAsia="Cambria"/>
          <w:highlight w:val="green"/>
          <w:u w:val="single"/>
        </w:rPr>
        <w:t>recognize</w:t>
      </w:r>
      <w:r w:rsidRPr="00C13D6C">
        <w:rPr>
          <w:rFonts w:eastAsia="Cambria"/>
          <w:u w:val="single"/>
        </w:rPr>
        <w:t xml:space="preserve"> Mars as a free planet and </w:t>
      </w:r>
      <w:r w:rsidRPr="00C13D6C">
        <w:rPr>
          <w:rFonts w:eastAsia="Cambria"/>
          <w:highlight w:val="green"/>
          <w:u w:val="single"/>
        </w:rPr>
        <w:t>that no Earth-based government has authority or sovereignty</w:t>
      </w:r>
      <w:r w:rsidRPr="00C13D6C">
        <w:rPr>
          <w:rFonts w:eastAsia="Cambria"/>
          <w:u w:val="single"/>
        </w:rPr>
        <w:t xml:space="preserve"> </w:t>
      </w:r>
      <w:r w:rsidRPr="00C13D6C">
        <w:rPr>
          <w:rFonts w:eastAsia="Cambria"/>
          <w:highlight w:val="green"/>
          <w:u w:val="single"/>
        </w:rPr>
        <w:t>over Martian activities</w:t>
      </w:r>
      <w:r w:rsidRPr="00C13D6C">
        <w:rPr>
          <w:rFonts w:eastAsia="Cambria"/>
          <w:u w:val="single"/>
        </w:rPr>
        <w:t>.</w:t>
      </w:r>
      <w:r w:rsidRPr="00C13D6C">
        <w:rPr>
          <w:rFonts w:eastAsia="Cambria"/>
          <w:sz w:val="16"/>
        </w:rPr>
        <w:t xml:space="preserve"> Accordingly, </w:t>
      </w:r>
      <w:r w:rsidRPr="00C13D6C">
        <w:rPr>
          <w:rFonts w:eastAsia="Cambria"/>
          <w:u w:val="single"/>
        </w:rPr>
        <w:t xml:space="preserve">Disputes will be settled through self-governing </w:t>
      </w:r>
      <w:r w:rsidRPr="00C13D6C">
        <w:rPr>
          <w:rFonts w:eastAsia="Cambria"/>
          <w:sz w:val="16"/>
        </w:rPr>
        <w:t xml:space="preserve">principles, established in good faith at the time of the Martian settlement.” To be sure, SpaceX might have inserted Clause 9 as another one of Musk’s jokes that aren’t really jokes, like the time he invoked South Park’s infamous underwear gnomes in explaining how he intended to fund his ambitious Mars colonization plans. After all, there are no </w:t>
      </w:r>
      <w:proofErr w:type="spellStart"/>
      <w:r w:rsidRPr="00C13D6C">
        <w:rPr>
          <w:rFonts w:eastAsia="Cambria"/>
          <w:sz w:val="16"/>
        </w:rPr>
        <w:t>Starlink</w:t>
      </w:r>
      <w:proofErr w:type="spellEnd"/>
      <w:r w:rsidRPr="00C13D6C">
        <w:rPr>
          <w:rFonts w:eastAsia="Cambria"/>
          <w:sz w:val="16"/>
        </w:rPr>
        <w:t xml:space="preserve"> satellites orbiting Mars, and no prospective customers there yet, either. But </w:t>
      </w:r>
      <w:r w:rsidRPr="00C13D6C">
        <w:rPr>
          <w:rFonts w:eastAsia="Cambria"/>
          <w:u w:val="single"/>
        </w:rPr>
        <w:t xml:space="preserve">international law is </w:t>
      </w:r>
      <w:r w:rsidRPr="00C13D6C">
        <w:rPr>
          <w:rFonts w:eastAsia="Cambria"/>
          <w:highlight w:val="green"/>
          <w:u w:val="single"/>
        </w:rPr>
        <w:t>no laughing matter</w:t>
      </w:r>
      <w:r w:rsidRPr="00C13D6C">
        <w:rPr>
          <w:rFonts w:eastAsia="Cambria"/>
          <w:sz w:val="16"/>
        </w:rPr>
        <w:t xml:space="preserve">. Taken literally, </w:t>
      </w:r>
      <w:proofErr w:type="spellStart"/>
      <w:r w:rsidRPr="00C13D6C">
        <w:rPr>
          <w:rFonts w:eastAsia="Cambria"/>
          <w:sz w:val="16"/>
        </w:rPr>
        <w:t>Starlink</w:t>
      </w:r>
      <w:proofErr w:type="spellEnd"/>
      <w:r w:rsidRPr="00C13D6C">
        <w:rPr>
          <w:rFonts w:eastAsia="Cambria"/>
          <w:sz w:val="16"/>
        </w:rPr>
        <w:t xml:space="preserve"> users must agree with SpaceX that Mars is a “free planet” and that disputes concerning </w:t>
      </w:r>
      <w:proofErr w:type="spellStart"/>
      <w:r w:rsidRPr="00C13D6C">
        <w:rPr>
          <w:rFonts w:eastAsia="Cambria"/>
          <w:sz w:val="16"/>
        </w:rPr>
        <w:t>Starlink</w:t>
      </w:r>
      <w:proofErr w:type="spellEnd"/>
      <w:r w:rsidRPr="00C13D6C">
        <w:rPr>
          <w:rFonts w:eastAsia="Cambria"/>
          <w:sz w:val="16"/>
        </w:rPr>
        <w:t xml:space="preserve"> services provided on Mars or while </w:t>
      </w:r>
      <w:proofErr w:type="spellStart"/>
      <w:r w:rsidRPr="00C13D6C">
        <w:rPr>
          <w:rFonts w:eastAsia="Cambria"/>
          <w:sz w:val="16"/>
        </w:rPr>
        <w:t>en</w:t>
      </w:r>
      <w:proofErr w:type="spellEnd"/>
      <w:r w:rsidRPr="00C13D6C">
        <w:rPr>
          <w:rFonts w:eastAsia="Cambria"/>
          <w:sz w:val="16"/>
        </w:rPr>
        <w:t xml:space="preserve"> route to the red planet via a SpaceX Starship — will be settled through self-regulation. But is this clause valid? </w:t>
      </w:r>
      <w:r w:rsidRPr="00C13D6C">
        <w:rPr>
          <w:rFonts w:eastAsia="Cambria"/>
          <w:u w:val="single"/>
        </w:rPr>
        <w:t xml:space="preserve">What are the </w:t>
      </w:r>
      <w:r w:rsidRPr="00C13D6C">
        <w:rPr>
          <w:rFonts w:eastAsia="Cambria"/>
          <w:highlight w:val="green"/>
          <w:u w:val="single"/>
        </w:rPr>
        <w:t>political implications</w:t>
      </w:r>
      <w:r w:rsidRPr="00C13D6C">
        <w:rPr>
          <w:rFonts w:eastAsia="Cambria"/>
          <w:u w:val="single"/>
        </w:rPr>
        <w:t xml:space="preserve"> of a transportation company proclaiming the legal status of a celestial body</w:t>
      </w:r>
      <w:r w:rsidRPr="00C13D6C">
        <w:rPr>
          <w:rFonts w:eastAsia="Cambria"/>
          <w:sz w:val="16"/>
        </w:rPr>
        <w:t xml:space="preserve">? Does such an attempt make strategic sense? LEGAL ASPECTS From a legal viewpoint, Clause 9 of </w:t>
      </w:r>
      <w:proofErr w:type="spellStart"/>
      <w:r w:rsidRPr="00C13D6C">
        <w:rPr>
          <w:rFonts w:eastAsia="Cambria"/>
          <w:sz w:val="16"/>
        </w:rPr>
        <w:t>Starlink’s</w:t>
      </w:r>
      <w:proofErr w:type="spellEnd"/>
      <w:r w:rsidRPr="00C13D6C">
        <w:rPr>
          <w:rFonts w:eastAsia="Cambria"/>
          <w:sz w:val="16"/>
        </w:rPr>
        <w:t xml:space="preserve"> terms of service should be regarded as void. Simply put, </w:t>
      </w:r>
      <w:r w:rsidRPr="00C13D6C">
        <w:rPr>
          <w:rFonts w:eastAsia="Cambria"/>
          <w:u w:val="single"/>
        </w:rPr>
        <w:t>declaring Mars as a “free planet</w:t>
      </w:r>
      <w:proofErr w:type="gramStart"/>
      <w:r w:rsidRPr="00C13D6C">
        <w:rPr>
          <w:rFonts w:eastAsia="Cambria"/>
          <w:u w:val="single"/>
        </w:rPr>
        <w:t>”</w:t>
      </w:r>
      <w:proofErr w:type="gramEnd"/>
      <w:r w:rsidRPr="00C13D6C">
        <w:rPr>
          <w:rFonts w:eastAsia="Cambria"/>
          <w:u w:val="single"/>
        </w:rPr>
        <w:t xml:space="preserve"> and refusing any Earth-based authority over Martian activities </w:t>
      </w:r>
      <w:r w:rsidRPr="00C13D6C">
        <w:rPr>
          <w:rFonts w:eastAsia="Cambria"/>
          <w:highlight w:val="green"/>
          <w:u w:val="single"/>
        </w:rPr>
        <w:t>conflicts with the</w:t>
      </w:r>
      <w:r w:rsidRPr="00C13D6C">
        <w:rPr>
          <w:rFonts w:eastAsia="Cambria"/>
          <w:u w:val="single"/>
        </w:rPr>
        <w:t xml:space="preserve"> international obligations of the United States under the </w:t>
      </w:r>
      <w:r w:rsidRPr="00C13D6C">
        <w:rPr>
          <w:rFonts w:eastAsia="Cambria"/>
          <w:highlight w:val="green"/>
          <w:u w:val="single"/>
        </w:rPr>
        <w:t>O</w:t>
      </w:r>
      <w:r w:rsidRPr="00C13D6C">
        <w:rPr>
          <w:rFonts w:eastAsia="Cambria"/>
          <w:u w:val="single"/>
        </w:rPr>
        <w:t xml:space="preserve">uter </w:t>
      </w:r>
      <w:r w:rsidRPr="00C13D6C">
        <w:rPr>
          <w:rFonts w:eastAsia="Cambria"/>
          <w:highlight w:val="green"/>
          <w:u w:val="single"/>
        </w:rPr>
        <w:t>S</w:t>
      </w:r>
      <w:r w:rsidRPr="00C13D6C">
        <w:rPr>
          <w:rFonts w:eastAsia="Cambria"/>
          <w:u w:val="single"/>
        </w:rPr>
        <w:t xml:space="preserve">pace </w:t>
      </w:r>
      <w:r w:rsidRPr="00C13D6C">
        <w:rPr>
          <w:rFonts w:eastAsia="Cambria"/>
          <w:highlight w:val="green"/>
          <w:u w:val="single"/>
        </w:rPr>
        <w:t>T</w:t>
      </w:r>
      <w:r w:rsidRPr="00C13D6C">
        <w:rPr>
          <w:rFonts w:eastAsia="Cambria"/>
          <w:u w:val="single"/>
        </w:rPr>
        <w:t>reaty, which naturally take precedence over contractual terms of services</w:t>
      </w:r>
      <w:r w:rsidRPr="00C13D6C">
        <w:rPr>
          <w:rFonts w:eastAsia="Cambria"/>
          <w:sz w:val="16"/>
        </w:rPr>
        <w:t xml:space="preserve">. First, under Articles I and III of the treaty, international law applies in outer space, including the moon and other celestial bodies, and influences all activities conducted thereby. </w:t>
      </w:r>
      <w:r w:rsidRPr="00C13D6C">
        <w:rPr>
          <w:rFonts w:eastAsia="Cambria"/>
          <w:u w:val="single"/>
        </w:rPr>
        <w:t xml:space="preserve">Accordingly, Mars </w:t>
      </w:r>
      <w:r w:rsidRPr="00C13D6C">
        <w:rPr>
          <w:rFonts w:eastAsia="Cambria"/>
          <w:highlight w:val="green"/>
          <w:u w:val="single"/>
        </w:rPr>
        <w:t xml:space="preserve">cannot be </w:t>
      </w:r>
      <w:r w:rsidRPr="00C13D6C">
        <w:rPr>
          <w:rFonts w:eastAsia="Cambria"/>
          <w:u w:val="single"/>
        </w:rPr>
        <w:t xml:space="preserve">considered a “free planet” </w:t>
      </w:r>
      <w:r w:rsidRPr="00C13D6C">
        <w:rPr>
          <w:rFonts w:eastAsia="Cambria"/>
          <w:highlight w:val="green"/>
          <w:u w:val="single"/>
        </w:rPr>
        <w:t>left to</w:t>
      </w:r>
      <w:r w:rsidRPr="00C13D6C">
        <w:rPr>
          <w:rFonts w:eastAsia="Cambria"/>
          <w:u w:val="single"/>
        </w:rPr>
        <w:t xml:space="preserve"> “</w:t>
      </w:r>
      <w:r w:rsidRPr="00C13D6C">
        <w:rPr>
          <w:rFonts w:eastAsia="Cambria"/>
          <w:highlight w:val="green"/>
          <w:u w:val="single"/>
        </w:rPr>
        <w:t>self-governing principles</w:t>
      </w:r>
      <w:r w:rsidRPr="00C13D6C">
        <w:rPr>
          <w:rFonts w:eastAsia="Cambria"/>
          <w:u w:val="single"/>
        </w:rPr>
        <w:t>” of dubious nature and origin, because it is rather fully subjected to the rule of law.</w:t>
      </w:r>
      <w:r w:rsidRPr="00C13D6C">
        <w:rPr>
          <w:rFonts w:eastAsia="Cambria"/>
          <w:sz w:val="16"/>
        </w:rPr>
        <w:t xml:space="preserve"> A passenger-laden Starship enters Mars’ atmosphere in this artist’s concept. Credit: SpaceX illustration Further, </w:t>
      </w:r>
      <w:proofErr w:type="spellStart"/>
      <w:r w:rsidRPr="00C13D6C">
        <w:rPr>
          <w:rFonts w:eastAsia="Cambria"/>
          <w:sz w:val="16"/>
        </w:rPr>
        <w:t>Starlink’s</w:t>
      </w:r>
      <w:proofErr w:type="spellEnd"/>
      <w:r w:rsidRPr="00C13D6C">
        <w:rPr>
          <w:rFonts w:eastAsia="Cambria"/>
          <w:sz w:val="16"/>
        </w:rPr>
        <w:t xml:space="preserve"> </w:t>
      </w:r>
      <w:r w:rsidRPr="00C13D6C">
        <w:rPr>
          <w:rFonts w:eastAsia="Cambria"/>
          <w:b/>
          <w:bCs/>
          <w:u w:val="single"/>
        </w:rPr>
        <w:t xml:space="preserve">refusal of Earth-based governmental authority on Mars is in </w:t>
      </w:r>
      <w:r w:rsidRPr="00C13D6C">
        <w:rPr>
          <w:rFonts w:eastAsia="Cambria"/>
          <w:b/>
          <w:bCs/>
          <w:highlight w:val="green"/>
          <w:u w:val="single"/>
        </w:rPr>
        <w:t xml:space="preserve">clear violation of Article [8] </w:t>
      </w:r>
      <w:r w:rsidRPr="00C13D6C">
        <w:rPr>
          <w:rFonts w:eastAsia="Cambria"/>
          <w:sz w:val="16"/>
          <w:szCs w:val="16"/>
        </w:rPr>
        <w:t>VIII</w:t>
      </w:r>
      <w:r w:rsidRPr="00C13D6C">
        <w:rPr>
          <w:rFonts w:eastAsia="Cambria"/>
          <w:b/>
          <w:bCs/>
          <w:u w:val="single"/>
        </w:rPr>
        <w:t xml:space="preserve"> of the treaty.</w:t>
      </w:r>
      <w:r w:rsidRPr="00C13D6C">
        <w:rPr>
          <w:rFonts w:eastAsia="Cambria"/>
          <w:sz w:val="16"/>
        </w:rPr>
        <w:t xml:space="preserve"> According to this provision, states “retain jurisdiction and </w:t>
      </w:r>
      <w:proofErr w:type="spellStart"/>
      <w:proofErr w:type="gramStart"/>
      <w:r w:rsidRPr="00C13D6C">
        <w:rPr>
          <w:rFonts w:eastAsia="Cambria"/>
          <w:sz w:val="16"/>
        </w:rPr>
        <w:t>control”over</w:t>
      </w:r>
      <w:proofErr w:type="spellEnd"/>
      <w:proofErr w:type="gramEnd"/>
      <w:r w:rsidRPr="00C13D6C">
        <w:rPr>
          <w:rFonts w:eastAsia="Cambria"/>
          <w:sz w:val="16"/>
        </w:rPr>
        <w:t xml:space="preserve"> any registered space objects and “any personnel thereof, while in outer space or on a celestial body.” </w:t>
      </w:r>
      <w:r w:rsidRPr="00C13D6C">
        <w:rPr>
          <w:rFonts w:eastAsia="Cambria"/>
          <w:u w:val="single"/>
        </w:rPr>
        <w:t>This principle</w:t>
      </w:r>
      <w:r w:rsidRPr="00C13D6C">
        <w:rPr>
          <w:rFonts w:eastAsia="Cambria"/>
          <w:sz w:val="16"/>
        </w:rPr>
        <w:t xml:space="preserve"> is known as “quasi-territorial” jurisdiction and </w:t>
      </w:r>
      <w:r w:rsidRPr="00C13D6C">
        <w:rPr>
          <w:rFonts w:eastAsia="Cambria"/>
          <w:u w:val="single"/>
        </w:rPr>
        <w:t xml:space="preserve">serves the purpose of ensuring the applicability of relevant national laws, </w:t>
      </w:r>
      <w:r w:rsidRPr="00C13D6C">
        <w:rPr>
          <w:rFonts w:eastAsia="Cambria"/>
          <w:b/>
          <w:bCs/>
          <w:u w:val="single"/>
        </w:rPr>
        <w:t xml:space="preserve">preventing </w:t>
      </w:r>
      <w:r w:rsidRPr="00C13D6C">
        <w:rPr>
          <w:rFonts w:eastAsia="Cambria"/>
          <w:b/>
          <w:bCs/>
          <w:highlight w:val="green"/>
          <w:u w:val="single"/>
        </w:rPr>
        <w:t>space</w:t>
      </w:r>
      <w:r w:rsidRPr="00C13D6C">
        <w:rPr>
          <w:rFonts w:eastAsia="Cambria"/>
          <w:b/>
          <w:bCs/>
          <w:u w:val="single"/>
        </w:rPr>
        <w:t xml:space="preserve"> from being </w:t>
      </w:r>
      <w:r w:rsidRPr="00C13D6C">
        <w:rPr>
          <w:rFonts w:eastAsia="Cambria"/>
          <w:b/>
          <w:bCs/>
          <w:highlight w:val="green"/>
          <w:u w:val="single"/>
        </w:rPr>
        <w:t>abandoned to the rule of the strongest</w:t>
      </w:r>
      <w:r w:rsidRPr="00C13D6C">
        <w:rPr>
          <w:rFonts w:eastAsia="Cambria"/>
          <w:u w:val="single"/>
        </w:rPr>
        <w:t>.</w:t>
      </w:r>
      <w:r w:rsidRPr="00C13D6C">
        <w:rPr>
          <w:rFonts w:eastAsia="Cambria"/>
          <w:sz w:val="16"/>
        </w:rPr>
        <w:t xml:space="preserve"> As an American company, SpaceX is obliged under U.S. law to respect these rules </w:t>
      </w:r>
      <w:proofErr w:type="gramStart"/>
      <w:r w:rsidRPr="00C13D6C">
        <w:rPr>
          <w:rFonts w:eastAsia="Cambria"/>
          <w:sz w:val="16"/>
        </w:rPr>
        <w:t>in order to</w:t>
      </w:r>
      <w:proofErr w:type="gramEnd"/>
      <w:r w:rsidRPr="00C13D6C">
        <w:rPr>
          <w:rFonts w:eastAsia="Cambria"/>
          <w:sz w:val="16"/>
        </w:rPr>
        <w:t xml:space="preserve"> get licenses from the U.S. government to conduct commercial launches and provide satellite services. This is mandated by Article VI of the treaty, according to which nongovernmental activities in space require the “authorization and continuing supervision of the appropriate State,” which is internationally responsible for assuring that these activities “are carried out in conformity with the provisions set forth in the present Treaty.” As such, </w:t>
      </w:r>
      <w:r w:rsidRPr="00C13D6C">
        <w:rPr>
          <w:rFonts w:eastAsia="Cambria"/>
          <w:u w:val="single"/>
        </w:rPr>
        <w:t>any attempt to declare “Mars as a free planet” and reject the authority of “Earth-based government” over Martian activities is in violation of international space law and would consequently bear no legal effect on third parties</w:t>
      </w:r>
      <w:r w:rsidRPr="00C13D6C">
        <w:rPr>
          <w:rFonts w:eastAsia="Cambria"/>
          <w:sz w:val="16"/>
        </w:rPr>
        <w:t xml:space="preserve">. POLITICAL IMPLICATIONS </w:t>
      </w:r>
      <w:r w:rsidRPr="00C13D6C">
        <w:rPr>
          <w:rFonts w:eastAsia="Cambria"/>
          <w:b/>
          <w:bCs/>
          <w:u w:val="single"/>
        </w:rPr>
        <w:t xml:space="preserve">SpaceX’s declaration on the legal status of Mars is </w:t>
      </w:r>
      <w:r w:rsidRPr="00C13D6C">
        <w:rPr>
          <w:rFonts w:eastAsia="Cambria"/>
          <w:b/>
          <w:bCs/>
          <w:highlight w:val="green"/>
          <w:u w:val="single"/>
        </w:rPr>
        <w:t>not without political implications</w:t>
      </w:r>
      <w:r w:rsidRPr="00C13D6C">
        <w:rPr>
          <w:rFonts w:eastAsia="Cambria"/>
          <w:sz w:val="16"/>
        </w:rPr>
        <w:t xml:space="preserve">. </w:t>
      </w:r>
      <w:proofErr w:type="gramStart"/>
      <w:r w:rsidRPr="00C13D6C">
        <w:rPr>
          <w:rFonts w:eastAsia="Cambria"/>
          <w:sz w:val="16"/>
        </w:rPr>
        <w:t>Interestingly enough, a</w:t>
      </w:r>
      <w:proofErr w:type="gramEnd"/>
      <w:r w:rsidRPr="00C13D6C">
        <w:rPr>
          <w:rFonts w:eastAsia="Cambria"/>
          <w:sz w:val="16"/>
        </w:rPr>
        <w:t xml:space="preserve"> thorough look at the first part of </w:t>
      </w:r>
      <w:proofErr w:type="spellStart"/>
      <w:r w:rsidRPr="00C13D6C">
        <w:rPr>
          <w:rFonts w:eastAsia="Cambria"/>
          <w:sz w:val="16"/>
        </w:rPr>
        <w:t>Starlink’s</w:t>
      </w:r>
      <w:proofErr w:type="spellEnd"/>
      <w:r w:rsidRPr="00C13D6C">
        <w:rPr>
          <w:rFonts w:eastAsia="Cambria"/>
          <w:sz w:val="16"/>
        </w:rPr>
        <w:t xml:space="preserve"> terms of service Clause 9 shows that SpaceX doesn’t seem to have problems with “Earth-based authority” regulating lunar activities: “For Services provided to, on or in orbit around the planet Earth or the Moon, these Terms and any disputes […] will be governed by and construed in accordance with the laws of the State of California in the United States.” Nevertheless, under international space law there are no grounds to distinguish between the moon and Mars; the same rules apply to “the Moon and other celestial bodies.” Assuming SpaceX knows this, it appears that </w:t>
      </w:r>
      <w:r w:rsidRPr="00C13D6C">
        <w:rPr>
          <w:rFonts w:eastAsia="Cambria"/>
          <w:b/>
          <w:bCs/>
          <w:u w:val="single"/>
        </w:rPr>
        <w:t xml:space="preserve">the </w:t>
      </w:r>
      <w:r w:rsidRPr="00C13D6C">
        <w:rPr>
          <w:rFonts w:eastAsia="Cambria"/>
          <w:b/>
          <w:bCs/>
          <w:highlight w:val="green"/>
          <w:u w:val="single"/>
        </w:rPr>
        <w:t>company is</w:t>
      </w:r>
      <w:r w:rsidRPr="00C13D6C">
        <w:rPr>
          <w:rFonts w:eastAsia="Cambria"/>
          <w:b/>
          <w:bCs/>
          <w:u w:val="single"/>
        </w:rPr>
        <w:t xml:space="preserve"> </w:t>
      </w:r>
      <w:r w:rsidRPr="00C13D6C">
        <w:rPr>
          <w:rFonts w:eastAsia="Cambria"/>
          <w:b/>
          <w:bCs/>
          <w:highlight w:val="green"/>
          <w:u w:val="single"/>
        </w:rPr>
        <w:t>sending a political message to</w:t>
      </w:r>
      <w:r w:rsidRPr="00C13D6C">
        <w:rPr>
          <w:rFonts w:eastAsia="Cambria"/>
          <w:b/>
          <w:bCs/>
          <w:u w:val="single"/>
        </w:rPr>
        <w:t xml:space="preserve"> </w:t>
      </w:r>
      <w:r w:rsidRPr="00C13D6C">
        <w:rPr>
          <w:rFonts w:eastAsia="Cambria"/>
          <w:b/>
          <w:bCs/>
          <w:highlight w:val="green"/>
          <w:u w:val="single"/>
        </w:rPr>
        <w:t>subvert the status quo</w:t>
      </w:r>
      <w:r w:rsidRPr="00C13D6C">
        <w:rPr>
          <w:rFonts w:eastAsia="Cambria"/>
          <w:b/>
          <w:bCs/>
          <w:u w:val="single"/>
        </w:rPr>
        <w:t xml:space="preserve"> and </w:t>
      </w:r>
      <w:r w:rsidRPr="00C13D6C">
        <w:rPr>
          <w:rFonts w:eastAsia="Cambria"/>
          <w:b/>
          <w:bCs/>
          <w:highlight w:val="green"/>
          <w:u w:val="single"/>
        </w:rPr>
        <w:t xml:space="preserve">establish a </w:t>
      </w:r>
      <w:r w:rsidRPr="00C13D6C">
        <w:rPr>
          <w:rFonts w:eastAsia="Cambria"/>
          <w:b/>
          <w:bCs/>
          <w:u w:val="single"/>
        </w:rPr>
        <w:t xml:space="preserve">separate </w:t>
      </w:r>
      <w:r w:rsidRPr="00C13D6C">
        <w:rPr>
          <w:rFonts w:eastAsia="Cambria"/>
          <w:b/>
          <w:bCs/>
          <w:highlight w:val="green"/>
          <w:u w:val="single"/>
        </w:rPr>
        <w:t>regime</w:t>
      </w:r>
      <w:r w:rsidRPr="00C13D6C">
        <w:rPr>
          <w:rFonts w:eastAsia="Cambria"/>
          <w:b/>
          <w:bCs/>
          <w:u w:val="single"/>
        </w:rPr>
        <w:t xml:space="preserve"> </w:t>
      </w:r>
      <w:r w:rsidRPr="00C13D6C">
        <w:rPr>
          <w:rFonts w:eastAsia="Cambria"/>
          <w:b/>
          <w:bCs/>
          <w:highlight w:val="green"/>
          <w:u w:val="single"/>
        </w:rPr>
        <w:t>for</w:t>
      </w:r>
      <w:r w:rsidRPr="00C13D6C">
        <w:rPr>
          <w:rFonts w:eastAsia="Cambria"/>
          <w:b/>
          <w:bCs/>
          <w:u w:val="single"/>
        </w:rPr>
        <w:t xml:space="preserve"> </w:t>
      </w:r>
      <w:r w:rsidRPr="00C13D6C">
        <w:rPr>
          <w:rFonts w:eastAsia="Cambria"/>
          <w:b/>
          <w:bCs/>
          <w:highlight w:val="green"/>
          <w:u w:val="single"/>
        </w:rPr>
        <w:t>Mars</w:t>
      </w:r>
      <w:r w:rsidRPr="00C13D6C">
        <w:rPr>
          <w:rFonts w:eastAsia="Cambria"/>
          <w:sz w:val="16"/>
        </w:rPr>
        <w:t xml:space="preserve">. Now, if SpaceX was merely an internet service provider, the issue would be purely theoretical with no reason for any further concern. However, </w:t>
      </w:r>
      <w:r w:rsidRPr="00C13D6C">
        <w:rPr>
          <w:rFonts w:eastAsia="Cambria"/>
          <w:u w:val="single"/>
        </w:rPr>
        <w:t xml:space="preserve">SpaceX fully intends to send the first humans to Mars. As such, the company’s refusal to respect international law once its </w:t>
      </w:r>
      <w:proofErr w:type="spellStart"/>
      <w:r w:rsidRPr="00C13D6C">
        <w:rPr>
          <w:rFonts w:eastAsia="Cambria"/>
          <w:u w:val="single"/>
        </w:rPr>
        <w:t>en</w:t>
      </w:r>
      <w:proofErr w:type="spellEnd"/>
      <w:r w:rsidRPr="00C13D6C">
        <w:rPr>
          <w:rFonts w:eastAsia="Cambria"/>
          <w:u w:val="single"/>
        </w:rPr>
        <w:t xml:space="preserve"> route could put SpaceX’s passengers in real peril. </w:t>
      </w:r>
      <w:r w:rsidRPr="00C13D6C">
        <w:rPr>
          <w:rFonts w:eastAsia="Cambria"/>
          <w:sz w:val="16"/>
        </w:rPr>
        <w:t xml:space="preserve">These </w:t>
      </w:r>
      <w:r w:rsidRPr="00C13D6C">
        <w:rPr>
          <w:rFonts w:eastAsia="Cambria"/>
          <w:u w:val="single"/>
        </w:rPr>
        <w:t xml:space="preserve">early passengers would fully depend on SpaceX for their survival </w:t>
      </w:r>
      <w:proofErr w:type="spellStart"/>
      <w:r w:rsidRPr="00C13D6C">
        <w:rPr>
          <w:rFonts w:eastAsia="Cambria"/>
          <w:u w:val="single"/>
        </w:rPr>
        <w:t>en</w:t>
      </w:r>
      <w:proofErr w:type="spellEnd"/>
      <w:r w:rsidRPr="00C13D6C">
        <w:rPr>
          <w:rFonts w:eastAsia="Cambria"/>
          <w:u w:val="single"/>
        </w:rPr>
        <w:t xml:space="preserve"> route to Mars and while on the surface, not to mention their prospects for returning to Earth</w:t>
      </w:r>
      <w:r w:rsidRPr="00C13D6C">
        <w:rPr>
          <w:rFonts w:eastAsia="Cambria"/>
          <w:sz w:val="16"/>
        </w:rPr>
        <w:t xml:space="preserve">. One the one hand, you have a company that controls the means to survival; on the other hand, you have a </w:t>
      </w:r>
      <w:r w:rsidRPr="00C13D6C">
        <w:rPr>
          <w:rFonts w:eastAsia="Cambria"/>
          <w:u w:val="single"/>
        </w:rPr>
        <w:t>group of fragile individuals potentially stranded in an incredibly hostile environment a long, long way from home</w:t>
      </w:r>
      <w:r w:rsidRPr="00C13D6C">
        <w:rPr>
          <w:rFonts w:eastAsia="Cambria"/>
          <w:sz w:val="16"/>
        </w:rPr>
        <w:t xml:space="preserve">. How could SpaceX seriously refer to principles established in “good faith” given such a </w:t>
      </w:r>
      <w:r w:rsidRPr="00C13D6C">
        <w:rPr>
          <w:rFonts w:eastAsia="Cambria"/>
          <w:u w:val="single"/>
        </w:rPr>
        <w:t>massive imbalance of power</w:t>
      </w:r>
      <w:r w:rsidRPr="00C13D6C">
        <w:rPr>
          <w:rFonts w:eastAsia="Cambria"/>
          <w:sz w:val="16"/>
        </w:rPr>
        <w:t xml:space="preserve">? Politically speaking, </w:t>
      </w:r>
      <w:r w:rsidRPr="00C13D6C">
        <w:rPr>
          <w:rFonts w:eastAsia="Cambria"/>
          <w:u w:val="single"/>
        </w:rPr>
        <w:t>declaring Mars a “free planet” would condemn its first inhabitants to the indisputable will of a private corporation — a dangerous situation threatening the fundamental rights of any human traveling with SpaceX.</w:t>
      </w:r>
      <w:r w:rsidRPr="00C13D6C">
        <w:rPr>
          <w:rFonts w:eastAsia="Cambria"/>
          <w:sz w:val="16"/>
        </w:rPr>
        <w:t xml:space="preserve"> STRATEGIC CONSIDERATIONS Truth to be told, </w:t>
      </w:r>
      <w:r w:rsidRPr="00C13D6C">
        <w:rPr>
          <w:rFonts w:eastAsia="Cambria"/>
          <w:b/>
          <w:bCs/>
          <w:u w:val="single"/>
        </w:rPr>
        <w:t xml:space="preserve">any </w:t>
      </w:r>
      <w:r w:rsidRPr="00C13D6C">
        <w:rPr>
          <w:rFonts w:eastAsia="Cambria"/>
          <w:b/>
          <w:bCs/>
          <w:highlight w:val="green"/>
          <w:u w:val="single"/>
        </w:rPr>
        <w:t>attempt to escape international law</w:t>
      </w:r>
      <w:r w:rsidRPr="00C13D6C">
        <w:rPr>
          <w:rFonts w:eastAsia="Cambria"/>
          <w:b/>
          <w:bCs/>
          <w:u w:val="single"/>
        </w:rPr>
        <w:t xml:space="preserve"> on Mars may </w:t>
      </w:r>
      <w:proofErr w:type="gramStart"/>
      <w:r w:rsidRPr="00C13D6C">
        <w:rPr>
          <w:rFonts w:eastAsia="Cambria"/>
          <w:b/>
          <w:bCs/>
          <w:u w:val="single"/>
        </w:rPr>
        <w:t>actually turn</w:t>
      </w:r>
      <w:proofErr w:type="gramEnd"/>
      <w:r w:rsidRPr="00C13D6C">
        <w:rPr>
          <w:rFonts w:eastAsia="Cambria"/>
          <w:b/>
          <w:bCs/>
          <w:u w:val="single"/>
        </w:rPr>
        <w:t xml:space="preserve"> out to be </w:t>
      </w:r>
      <w:r w:rsidRPr="00C13D6C">
        <w:rPr>
          <w:rFonts w:eastAsia="Cambria"/>
          <w:b/>
          <w:bCs/>
          <w:highlight w:val="green"/>
          <w:u w:val="single"/>
        </w:rPr>
        <w:t>strategically counterproductive</w:t>
      </w:r>
      <w:r w:rsidRPr="00C13D6C">
        <w:rPr>
          <w:rFonts w:eastAsia="Cambria"/>
          <w:sz w:val="16"/>
        </w:rPr>
        <w:t xml:space="preserve">. First, as any international lawyer knows, the only support for declaring Mars a “free planet” can only come from the applicability of international law, not its denial. Under Article I (2) of the UN Charter, any independent community of humans enjoys the right to self-determination. </w:t>
      </w:r>
      <w:proofErr w:type="gramStart"/>
      <w:r w:rsidRPr="00C13D6C">
        <w:rPr>
          <w:rFonts w:eastAsia="Cambria"/>
          <w:sz w:val="16"/>
        </w:rPr>
        <w:t>If and when</w:t>
      </w:r>
      <w:proofErr w:type="gramEnd"/>
      <w:r w:rsidRPr="00C13D6C">
        <w:rPr>
          <w:rFonts w:eastAsia="Cambria"/>
          <w:sz w:val="16"/>
        </w:rPr>
        <w:t xml:space="preserve"> SpaceX’s vision of a million people living on Mars becomes a reality, there is no doubt that this community would be entitled to political independence and self-regulation. However, this outcome can neither be imposed in advance nor accomplished against international law. Rather, it can only develop from the natural evolution of the circumstances, under the safeguards of the rule of law. In the early stages, </w:t>
      </w:r>
      <w:r w:rsidRPr="00C13D6C">
        <w:rPr>
          <w:rFonts w:eastAsia="Cambria"/>
          <w:u w:val="single"/>
        </w:rPr>
        <w:t xml:space="preserve">any Martian settlement will have to rely on Earth’s supplies, technologies, </w:t>
      </w:r>
      <w:proofErr w:type="gramStart"/>
      <w:r w:rsidRPr="00C13D6C">
        <w:rPr>
          <w:rFonts w:eastAsia="Cambria"/>
          <w:u w:val="single"/>
        </w:rPr>
        <w:t>personnel</w:t>
      </w:r>
      <w:proofErr w:type="gramEnd"/>
      <w:r w:rsidRPr="00C13D6C">
        <w:rPr>
          <w:rFonts w:eastAsia="Cambria"/>
          <w:u w:val="single"/>
        </w:rPr>
        <w:t xml:space="preserve"> and overall logistical support</w:t>
      </w:r>
      <w:r w:rsidRPr="00C13D6C">
        <w:rPr>
          <w:rFonts w:eastAsia="Cambria"/>
          <w:sz w:val="16"/>
        </w:rPr>
        <w:t xml:space="preserve">. Conversely, this dependence will also </w:t>
      </w:r>
      <w:r w:rsidRPr="00C13D6C">
        <w:rPr>
          <w:rFonts w:eastAsia="Cambria"/>
          <w:b/>
          <w:bCs/>
          <w:u w:val="single"/>
        </w:rPr>
        <w:t xml:space="preserve">imply the legitimate exercise of Earth-based authority </w:t>
      </w:r>
      <w:proofErr w:type="gramStart"/>
      <w:r w:rsidRPr="00C13D6C">
        <w:rPr>
          <w:rFonts w:eastAsia="Cambria"/>
          <w:b/>
          <w:bCs/>
          <w:u w:val="single"/>
        </w:rPr>
        <w:t>in order to</w:t>
      </w:r>
      <w:proofErr w:type="gramEnd"/>
      <w:r w:rsidRPr="00C13D6C">
        <w:rPr>
          <w:rFonts w:eastAsia="Cambria"/>
          <w:b/>
          <w:bCs/>
          <w:u w:val="single"/>
        </w:rPr>
        <w:t xml:space="preserve"> </w:t>
      </w:r>
      <w:r w:rsidRPr="00C13D6C">
        <w:rPr>
          <w:rFonts w:eastAsia="Cambria"/>
          <w:b/>
          <w:bCs/>
          <w:highlight w:val="green"/>
          <w:u w:val="single"/>
        </w:rPr>
        <w:t>protect the settlement from degenerating into violence</w:t>
      </w:r>
      <w:r w:rsidRPr="00C13D6C">
        <w:rPr>
          <w:rFonts w:eastAsia="Cambria"/>
          <w:b/>
          <w:bCs/>
          <w:u w:val="single"/>
        </w:rPr>
        <w:t xml:space="preserve"> and Wild West types of behaviors</w:t>
      </w:r>
      <w:r w:rsidRPr="00C13D6C">
        <w:rPr>
          <w:rFonts w:eastAsia="Cambria"/>
          <w:sz w:val="16"/>
        </w:rPr>
        <w:t xml:space="preserve">. Later, when the settlement has developed an autonomous structure and a balanced division of powers, then independence and self-regulation would naturally follow — but not a minute before the conditions for protecting fundamental rights are established. Finally, another reason why SpaceX’s declaration may become counterproductive can be identified by looking at the company’s core business: launching spacecraft for a government-heavy customer base. Openly refusing governmental authority while still depending on governmental contracts is not exactly a smart move; it undermines the credibility of SpaceX as a reliable partner and advantages its competitors. If a government had to choose between an expensive service from a company pledging allegiance to the rule of law and a cheap one from an enterprise trying to impose “self-governing principles established in good faith,” there is little doubt which one will be awarded a contract. </w:t>
      </w:r>
      <w:proofErr w:type="gramStart"/>
      <w:r w:rsidRPr="00C13D6C">
        <w:rPr>
          <w:rFonts w:eastAsia="Cambria"/>
          <w:sz w:val="16"/>
        </w:rPr>
        <w:t>Actually, with</w:t>
      </w:r>
      <w:proofErr w:type="gramEnd"/>
      <w:r w:rsidRPr="00C13D6C">
        <w:rPr>
          <w:rFonts w:eastAsia="Cambria"/>
          <w:sz w:val="16"/>
        </w:rPr>
        <w:t xml:space="preserve"> such terms of service, SpaceX would not even be authorized to launch its Starships toward Mars in the first place. There can be no doubts that </w:t>
      </w:r>
      <w:r w:rsidRPr="00C13D6C">
        <w:rPr>
          <w:rFonts w:eastAsia="Cambria"/>
          <w:b/>
          <w:bCs/>
          <w:highlight w:val="green"/>
          <w:u w:val="single"/>
        </w:rPr>
        <w:t>applying international law</w:t>
      </w:r>
      <w:r w:rsidRPr="00C13D6C">
        <w:rPr>
          <w:rFonts w:eastAsia="Cambria"/>
          <w:b/>
          <w:bCs/>
          <w:u w:val="single"/>
        </w:rPr>
        <w:t xml:space="preserve"> on other celestial bodies is the </w:t>
      </w:r>
      <w:r w:rsidRPr="00C13D6C">
        <w:rPr>
          <w:rFonts w:eastAsia="Cambria"/>
          <w:b/>
          <w:bCs/>
          <w:highlight w:val="green"/>
          <w:u w:val="single"/>
        </w:rPr>
        <w:t>best way to preserve</w:t>
      </w:r>
      <w:r w:rsidRPr="00C13D6C">
        <w:rPr>
          <w:rFonts w:eastAsia="Cambria"/>
          <w:b/>
          <w:bCs/>
          <w:u w:val="single"/>
        </w:rPr>
        <w:t xml:space="preserve"> the </w:t>
      </w:r>
      <w:r w:rsidRPr="00C13D6C">
        <w:rPr>
          <w:rFonts w:eastAsia="Cambria"/>
          <w:b/>
          <w:bCs/>
          <w:highlight w:val="green"/>
          <w:u w:val="single"/>
        </w:rPr>
        <w:t>exploration and use of outer space</w:t>
      </w:r>
      <w:r w:rsidRPr="00C13D6C">
        <w:rPr>
          <w:rFonts w:eastAsia="Cambria"/>
          <w:b/>
          <w:bCs/>
          <w:u w:val="single"/>
        </w:rPr>
        <w:t xml:space="preserve"> as the province of all humankind</w:t>
      </w:r>
      <w:r w:rsidRPr="00C13D6C">
        <w:rPr>
          <w:rFonts w:eastAsia="Cambria"/>
          <w:sz w:val="16"/>
        </w:rPr>
        <w:t xml:space="preserve">. Space activities, no matter where in the solar system, shall always be conducted under the safeguards of the rule of law. No company should be allowed to question this essential principle in the attempt to turn outer space into a modern Wild West. SpaceX’s defiance of international law should be taken very seriously and stopped now, before the company is able to push it to the point of establishing its private domain on Mars. </w:t>
      </w:r>
      <w:r w:rsidRPr="00C13D6C">
        <w:rPr>
          <w:rFonts w:eastAsia="Cambria"/>
          <w:b/>
          <w:bCs/>
          <w:u w:val="single"/>
        </w:rPr>
        <w:t xml:space="preserve">The </w:t>
      </w:r>
      <w:r w:rsidRPr="00C13D6C">
        <w:rPr>
          <w:rFonts w:eastAsia="Cambria"/>
          <w:b/>
          <w:bCs/>
          <w:highlight w:val="green"/>
          <w:u w:val="single"/>
        </w:rPr>
        <w:t>future of space</w:t>
      </w:r>
      <w:r w:rsidRPr="00C13D6C">
        <w:rPr>
          <w:rFonts w:eastAsia="Cambria"/>
          <w:b/>
          <w:bCs/>
          <w:u w:val="single"/>
        </w:rPr>
        <w:t xml:space="preserve"> as a peaceful, </w:t>
      </w:r>
      <w:proofErr w:type="gramStart"/>
      <w:r w:rsidRPr="00C13D6C">
        <w:rPr>
          <w:rFonts w:eastAsia="Cambria"/>
          <w:b/>
          <w:bCs/>
          <w:u w:val="single"/>
        </w:rPr>
        <w:t>fair</w:t>
      </w:r>
      <w:proofErr w:type="gramEnd"/>
      <w:r w:rsidRPr="00C13D6C">
        <w:rPr>
          <w:rFonts w:eastAsia="Cambria"/>
          <w:b/>
          <w:bCs/>
          <w:u w:val="single"/>
        </w:rPr>
        <w:t xml:space="preserve"> and inclusive domain </w:t>
      </w:r>
      <w:r w:rsidRPr="00C13D6C">
        <w:rPr>
          <w:rFonts w:eastAsia="Cambria"/>
          <w:b/>
          <w:bCs/>
          <w:highlight w:val="green"/>
          <w:u w:val="single"/>
        </w:rPr>
        <w:t>may very well depend on this.</w:t>
      </w:r>
    </w:p>
    <w:p w14:paraId="729FFE85" w14:textId="77777777" w:rsidR="00C13D6C" w:rsidRPr="00C13D6C" w:rsidRDefault="00C13D6C" w:rsidP="00C13D6C">
      <w:pPr>
        <w:rPr>
          <w:rFonts w:eastAsia="Cambria"/>
        </w:rPr>
      </w:pPr>
    </w:p>
    <w:p w14:paraId="7EF420A9" w14:textId="77777777" w:rsidR="00C13D6C" w:rsidRPr="00C13D6C" w:rsidRDefault="00C13D6C" w:rsidP="00C13D6C">
      <w:pPr>
        <w:keepNext/>
        <w:keepLines/>
        <w:spacing w:before="40" w:after="0"/>
        <w:outlineLvl w:val="3"/>
        <w:rPr>
          <w:rFonts w:eastAsia="MS Gothic" w:cs="Times New Roman"/>
          <w:b/>
          <w:iCs/>
          <w:sz w:val="26"/>
        </w:rPr>
      </w:pPr>
      <w:r w:rsidRPr="00C13D6C">
        <w:rPr>
          <w:rFonts w:eastAsia="MS Gothic" w:cs="Times New Roman"/>
          <w:b/>
          <w:iCs/>
          <w:sz w:val="26"/>
        </w:rPr>
        <w:t xml:space="preserve">OST collapse kills </w:t>
      </w:r>
      <w:proofErr w:type="spellStart"/>
      <w:r w:rsidRPr="00C13D6C">
        <w:rPr>
          <w:rFonts w:eastAsia="MS Gothic" w:cs="Times New Roman"/>
          <w:b/>
          <w:iCs/>
          <w:sz w:val="26"/>
        </w:rPr>
        <w:t>multilat</w:t>
      </w:r>
      <w:proofErr w:type="spellEnd"/>
      <w:r w:rsidRPr="00C13D6C">
        <w:rPr>
          <w:rFonts w:eastAsia="MS Gothic" w:cs="Times New Roman"/>
          <w:b/>
          <w:iCs/>
          <w:sz w:val="26"/>
        </w:rPr>
        <w:t xml:space="preserve"> in space – decks cooperation and diplomacy</w:t>
      </w:r>
    </w:p>
    <w:p w14:paraId="7695E668" w14:textId="77777777" w:rsidR="00C13D6C" w:rsidRPr="00C13D6C" w:rsidRDefault="00C13D6C" w:rsidP="00C13D6C">
      <w:pPr>
        <w:shd w:val="clear" w:color="auto" w:fill="FFFFFF"/>
        <w:spacing w:after="225" w:line="346" w:lineRule="atLeast"/>
        <w:rPr>
          <w:rFonts w:eastAsia="Cambria"/>
          <w:color w:val="4D4D4D"/>
          <w:sz w:val="16"/>
          <w:szCs w:val="16"/>
        </w:rPr>
      </w:pPr>
      <w:r w:rsidRPr="00C13D6C">
        <w:rPr>
          <w:rFonts w:eastAsia="Cambria"/>
          <w:b/>
          <w:bCs/>
          <w:sz w:val="26"/>
          <w:szCs w:val="26"/>
        </w:rPr>
        <w:t>Cheney, PhD, 20</w:t>
      </w:r>
      <w:r w:rsidRPr="00C13D6C">
        <w:rPr>
          <w:rFonts w:eastAsia="Cambria"/>
        </w:rPr>
        <w:t xml:space="preserve"> </w:t>
      </w:r>
      <w:r w:rsidRPr="00C13D6C">
        <w:rPr>
          <w:rFonts w:eastAsia="Cambria"/>
          <w:color w:val="000000"/>
          <w:sz w:val="16"/>
          <w:szCs w:val="16"/>
        </w:rPr>
        <w:t xml:space="preserve">(Thomas has a PhD in space law from </w:t>
      </w:r>
      <w:proofErr w:type="spellStart"/>
      <w:r w:rsidRPr="00C13D6C">
        <w:rPr>
          <w:rFonts w:eastAsia="Cambria"/>
          <w:color w:val="000000"/>
          <w:sz w:val="16"/>
          <w:szCs w:val="16"/>
        </w:rPr>
        <w:t>Northumbria</w:t>
      </w:r>
      <w:proofErr w:type="spellEnd"/>
      <w:r w:rsidRPr="00C13D6C">
        <w:rPr>
          <w:rFonts w:eastAsia="Cambria"/>
          <w:color w:val="000000"/>
          <w:sz w:val="16"/>
          <w:szCs w:val="16"/>
        </w:rPr>
        <w:t xml:space="preserve"> University, where his research focused on space resources and the associated issues of the relationship between property rights and sovereignty, Space Resource the Need for Multilateralism in Outer Space, Space Resource the Need for Multilateralism in Outer Space, </w:t>
      </w:r>
      <w:hyperlink r:id="rId14" w:history="1">
        <w:r w:rsidRPr="00C13D6C">
          <w:rPr>
            <w:rFonts w:eastAsia="Cambria"/>
            <w:sz w:val="16"/>
            <w:szCs w:val="16"/>
          </w:rPr>
          <w:t>https://www.open.ac.uk/research-groups/astrobiology/blog/space-resource-need-multilateralism-outer-space</w:t>
        </w:r>
      </w:hyperlink>
      <w:r w:rsidRPr="00C13D6C">
        <w:rPr>
          <w:rFonts w:eastAsia="Cambria"/>
          <w:color w:val="000000"/>
          <w:sz w:val="16"/>
          <w:szCs w:val="16"/>
        </w:rPr>
        <w:t>) // HW ML</w:t>
      </w:r>
    </w:p>
    <w:p w14:paraId="6FB51D16" w14:textId="77777777" w:rsidR="00C13D6C" w:rsidRPr="00C13D6C" w:rsidRDefault="00C13D6C" w:rsidP="00C13D6C">
      <w:pPr>
        <w:rPr>
          <w:rFonts w:eastAsia="Cambria"/>
          <w:sz w:val="16"/>
        </w:rPr>
      </w:pPr>
      <w:r w:rsidRPr="00C13D6C">
        <w:rPr>
          <w:rFonts w:eastAsia="Cambria"/>
          <w:sz w:val="16"/>
        </w:rPr>
        <w:t xml:space="preserve">24 April 2020 is the International Day of Multilateralism and Diplomacy for Peace. This post will argue that a </w:t>
      </w:r>
      <w:r w:rsidRPr="00C13D6C">
        <w:rPr>
          <w:rFonts w:eastAsia="Cambria"/>
          <w:highlight w:val="green"/>
          <w:u w:val="single"/>
        </w:rPr>
        <w:t>multilateralism</w:t>
      </w:r>
      <w:r w:rsidRPr="00C13D6C">
        <w:rPr>
          <w:rFonts w:eastAsia="Cambria"/>
          <w:u w:val="single"/>
        </w:rPr>
        <w:t xml:space="preserve"> </w:t>
      </w:r>
      <w:r w:rsidRPr="00C13D6C">
        <w:rPr>
          <w:rFonts w:eastAsia="Cambria"/>
          <w:highlight w:val="green"/>
          <w:u w:val="single"/>
        </w:rPr>
        <w:t>is vital for</w:t>
      </w:r>
      <w:r w:rsidRPr="00C13D6C">
        <w:rPr>
          <w:rFonts w:eastAsia="Cambria"/>
          <w:u w:val="single"/>
        </w:rPr>
        <w:t xml:space="preserve"> the effective maintenance of </w:t>
      </w:r>
      <w:r w:rsidRPr="00C13D6C">
        <w:rPr>
          <w:rFonts w:eastAsia="Cambria"/>
          <w:highlight w:val="green"/>
          <w:u w:val="single"/>
        </w:rPr>
        <w:t>order in outer space.</w:t>
      </w:r>
      <w:r w:rsidRPr="00C13D6C">
        <w:rPr>
          <w:rFonts w:eastAsia="Cambria"/>
          <w:u w:val="single"/>
        </w:rPr>
        <w:t xml:space="preserve"> It will use space resources as a case study</w:t>
      </w:r>
      <w:r w:rsidRPr="00C13D6C">
        <w:rPr>
          <w:rFonts w:eastAsia="Cambria"/>
          <w:sz w:val="16"/>
        </w:rPr>
        <w:t xml:space="preserve"> to make this argument.</w:t>
      </w:r>
      <w:r w:rsidRPr="00C13D6C">
        <w:rPr>
          <w:rFonts w:eastAsia="Cambria"/>
          <w:u w:val="single"/>
        </w:rPr>
        <w:t xml:space="preserve">  </w:t>
      </w:r>
      <w:r w:rsidRPr="00C13D6C">
        <w:rPr>
          <w:rFonts w:eastAsia="Cambria"/>
          <w:b/>
          <w:iCs/>
          <w:u w:val="single"/>
        </w:rPr>
        <w:t xml:space="preserve">The </w:t>
      </w:r>
      <w:r w:rsidRPr="00C13D6C">
        <w:rPr>
          <w:rFonts w:eastAsia="Cambria"/>
          <w:b/>
          <w:iCs/>
          <w:highlight w:val="green"/>
          <w:u w:val="single"/>
        </w:rPr>
        <w:t>O</w:t>
      </w:r>
      <w:r w:rsidRPr="00C13D6C">
        <w:rPr>
          <w:rFonts w:eastAsia="Cambria"/>
          <w:b/>
          <w:iCs/>
          <w:u w:val="single"/>
        </w:rPr>
        <w:t xml:space="preserve">uter </w:t>
      </w:r>
      <w:r w:rsidRPr="00C13D6C">
        <w:rPr>
          <w:rFonts w:eastAsia="Cambria"/>
          <w:b/>
          <w:iCs/>
          <w:highlight w:val="green"/>
          <w:u w:val="single"/>
        </w:rPr>
        <w:t>S</w:t>
      </w:r>
      <w:r w:rsidRPr="00C13D6C">
        <w:rPr>
          <w:rFonts w:eastAsia="Cambria"/>
          <w:b/>
          <w:iCs/>
          <w:u w:val="single"/>
        </w:rPr>
        <w:t xml:space="preserve">pace </w:t>
      </w:r>
      <w:r w:rsidRPr="00C13D6C">
        <w:rPr>
          <w:rFonts w:eastAsia="Cambria"/>
          <w:b/>
          <w:iCs/>
          <w:highlight w:val="green"/>
          <w:u w:val="single"/>
        </w:rPr>
        <w:t>T</w:t>
      </w:r>
      <w:r w:rsidRPr="00C13D6C">
        <w:rPr>
          <w:rFonts w:eastAsia="Cambria"/>
          <w:b/>
          <w:iCs/>
          <w:u w:val="single"/>
        </w:rPr>
        <w:t>reaty</w:t>
      </w:r>
      <w:r w:rsidRPr="00C13D6C">
        <w:rPr>
          <w:rFonts w:eastAsia="Cambria"/>
          <w:sz w:val="16"/>
        </w:rPr>
        <w:t xml:space="preserve">, the foundational legal instrument for the space law regime, </w:t>
      </w:r>
      <w:r w:rsidRPr="00C13D6C">
        <w:rPr>
          <w:rFonts w:eastAsia="Cambria"/>
          <w:b/>
          <w:iCs/>
          <w:u w:val="single"/>
        </w:rPr>
        <w:t xml:space="preserve">is an </w:t>
      </w:r>
      <w:r w:rsidRPr="00C13D6C">
        <w:rPr>
          <w:rFonts w:eastAsia="Cambria"/>
          <w:b/>
          <w:iCs/>
          <w:highlight w:val="green"/>
          <w:u w:val="single"/>
        </w:rPr>
        <w:t>outstanding example of a multilat</w:t>
      </w:r>
      <w:r w:rsidRPr="00C13D6C">
        <w:rPr>
          <w:rFonts w:eastAsia="Cambria"/>
          <w:b/>
          <w:iCs/>
          <w:u w:val="single"/>
        </w:rPr>
        <w:t xml:space="preserve">eral </w:t>
      </w:r>
      <w:r w:rsidRPr="00C13D6C">
        <w:rPr>
          <w:rFonts w:eastAsia="Cambria"/>
          <w:b/>
          <w:iCs/>
          <w:highlight w:val="green"/>
          <w:u w:val="single"/>
        </w:rPr>
        <w:t>instrument</w:t>
      </w:r>
      <w:r w:rsidRPr="00C13D6C">
        <w:rPr>
          <w:rFonts w:eastAsia="Cambria"/>
          <w:b/>
          <w:iCs/>
          <w:u w:val="single"/>
        </w:rPr>
        <w:t>.</w:t>
      </w:r>
      <w:r w:rsidRPr="00C13D6C">
        <w:rPr>
          <w:rFonts w:eastAsia="Cambria"/>
          <w:sz w:val="16"/>
        </w:rPr>
        <w:t xml:space="preserve"> While often perceived as a Cold War bargain between the </w:t>
      </w:r>
      <w:proofErr w:type="spellStart"/>
      <w:r w:rsidRPr="00C13D6C">
        <w:rPr>
          <w:rFonts w:eastAsia="Cambria"/>
          <w:sz w:val="16"/>
        </w:rPr>
        <w:t>Untied</w:t>
      </w:r>
      <w:proofErr w:type="spellEnd"/>
      <w:r w:rsidRPr="00C13D6C">
        <w:rPr>
          <w:rFonts w:eastAsia="Cambria"/>
          <w:sz w:val="16"/>
        </w:rPr>
        <w:t xml:space="preserve"> States and the Soviet Union, the Outer Space Treaty was negotiated by the (then) 28 member states of the UN Committee on the Peaceful Uses of Outer Space.[1</w:t>
      </w:r>
      <w:proofErr w:type="gramStart"/>
      <w:r w:rsidRPr="00C13D6C">
        <w:rPr>
          <w:rFonts w:eastAsia="Cambria"/>
          <w:sz w:val="16"/>
        </w:rPr>
        <w:t>]  The</w:t>
      </w:r>
      <w:proofErr w:type="gramEnd"/>
      <w:r w:rsidRPr="00C13D6C">
        <w:rPr>
          <w:rFonts w:eastAsia="Cambria"/>
          <w:sz w:val="16"/>
        </w:rPr>
        <w:t xml:space="preserve"> negotiating record is full of interjections by delegates from a relatively diverse range of countries, and important contributions were made by delegations from countries like Brazil and Japan. Furthermore, the treaty is open to all States and in Article I declares that the use and exploration of outer space is a freedom enjoyed by all States. COPUOS remains an important forum for the continuing discussion of space governance and has grown to approximately 95 members with the Outer Space Treaty now has over 109 parties.[2] </w:t>
      </w:r>
      <w:r w:rsidRPr="00C13D6C">
        <w:rPr>
          <w:rFonts w:eastAsia="Cambria"/>
          <w:u w:val="single"/>
        </w:rPr>
        <w:t xml:space="preserve">Outer </w:t>
      </w:r>
      <w:r w:rsidRPr="00C13D6C">
        <w:rPr>
          <w:rFonts w:eastAsia="Cambria"/>
          <w:highlight w:val="green"/>
          <w:u w:val="single"/>
        </w:rPr>
        <w:t>space</w:t>
      </w:r>
      <w:r w:rsidRPr="00C13D6C">
        <w:rPr>
          <w:rFonts w:eastAsia="Cambria"/>
          <w:u w:val="single"/>
        </w:rPr>
        <w:t xml:space="preserve">, particularly Earth orbit </w:t>
      </w:r>
      <w:r w:rsidRPr="00C13D6C">
        <w:rPr>
          <w:rFonts w:eastAsia="Cambria"/>
          <w:highlight w:val="green"/>
          <w:u w:val="single"/>
        </w:rPr>
        <w:t>naturally lends itself</w:t>
      </w:r>
      <w:r w:rsidRPr="00C13D6C">
        <w:rPr>
          <w:rFonts w:eastAsia="Cambria"/>
          <w:u w:val="single"/>
        </w:rPr>
        <w:t xml:space="preserve"> </w:t>
      </w:r>
      <w:r w:rsidRPr="00C13D6C">
        <w:rPr>
          <w:rFonts w:eastAsia="Cambria"/>
          <w:highlight w:val="green"/>
          <w:u w:val="single"/>
        </w:rPr>
        <w:t>to</w:t>
      </w:r>
      <w:r w:rsidRPr="00C13D6C">
        <w:rPr>
          <w:rFonts w:eastAsia="Cambria"/>
          <w:u w:val="single"/>
        </w:rPr>
        <w:t xml:space="preserve"> a </w:t>
      </w:r>
      <w:r w:rsidRPr="00C13D6C">
        <w:rPr>
          <w:rFonts w:eastAsia="Cambria"/>
          <w:highlight w:val="green"/>
          <w:u w:val="single"/>
        </w:rPr>
        <w:t>multilateral governance structure</w:t>
      </w:r>
      <w:r w:rsidRPr="00C13D6C">
        <w:rPr>
          <w:rFonts w:eastAsia="Cambria"/>
          <w:u w:val="single"/>
        </w:rPr>
        <w:t>,</w:t>
      </w:r>
      <w:r w:rsidRPr="00C13D6C">
        <w:rPr>
          <w:rFonts w:eastAsia="Cambria"/>
          <w:sz w:val="16"/>
        </w:rPr>
        <w:t xml:space="preserve"> however, just as with terrestrial governance</w:t>
      </w:r>
      <w:r w:rsidRPr="00C13D6C">
        <w:rPr>
          <w:rFonts w:eastAsia="Cambria"/>
          <w:sz w:val="16"/>
          <w:highlight w:val="green"/>
        </w:rPr>
        <w:t xml:space="preserve">, </w:t>
      </w:r>
      <w:r w:rsidRPr="00C13D6C">
        <w:rPr>
          <w:rFonts w:eastAsia="Cambria"/>
          <w:b/>
          <w:iCs/>
          <w:highlight w:val="green"/>
          <w:u w:val="single"/>
        </w:rPr>
        <w:t>multilateralism in outer space is under threat</w:t>
      </w:r>
      <w:r w:rsidRPr="00C13D6C">
        <w:rPr>
          <w:rFonts w:eastAsia="Cambria"/>
          <w:sz w:val="16"/>
          <w:highlight w:val="green"/>
        </w:rPr>
        <w:t>.</w:t>
      </w:r>
      <w:r w:rsidRPr="00C13D6C">
        <w:rPr>
          <w:rFonts w:eastAsia="Cambria"/>
          <w:sz w:val="16"/>
        </w:rPr>
        <w:t xml:space="preserve">  Space resources represent one strain of that ‘threat’.  Several States responded to the promulgation, by the United States in 2015, of national legislation on space resources with claims of ‘unilateralism’. Subsequent </w:t>
      </w:r>
      <w:r w:rsidRPr="00C13D6C">
        <w:rPr>
          <w:rFonts w:eastAsia="Cambria"/>
          <w:u w:val="single"/>
        </w:rPr>
        <w:t>discussions at UNCOPUOS</w:t>
      </w:r>
      <w:r w:rsidRPr="00C13D6C">
        <w:rPr>
          <w:rFonts w:eastAsia="Cambria"/>
          <w:sz w:val="16"/>
        </w:rPr>
        <w:t xml:space="preserve"> and further developments since have </w:t>
      </w:r>
      <w:r w:rsidRPr="00C13D6C">
        <w:rPr>
          <w:rFonts w:eastAsia="Cambria"/>
          <w:u w:val="single"/>
        </w:rPr>
        <w:t>highlighted the risk</w:t>
      </w:r>
      <w:r w:rsidRPr="00C13D6C">
        <w:rPr>
          <w:rFonts w:eastAsia="Cambria"/>
          <w:sz w:val="16"/>
        </w:rPr>
        <w:t xml:space="preserve"> of diverging approaches to space resources and </w:t>
      </w:r>
      <w:r w:rsidRPr="00C13D6C">
        <w:rPr>
          <w:rFonts w:eastAsia="Cambria"/>
          <w:b/>
          <w:iCs/>
          <w:u w:val="single"/>
        </w:rPr>
        <w:t>the potential danger of ‘</w:t>
      </w:r>
      <w:r w:rsidRPr="00C13D6C">
        <w:rPr>
          <w:rFonts w:eastAsia="Cambria"/>
          <w:b/>
          <w:iCs/>
          <w:highlight w:val="green"/>
          <w:u w:val="single"/>
        </w:rPr>
        <w:t>fragmentation’ of ´space law regime</w:t>
      </w:r>
      <w:r w:rsidRPr="00C13D6C">
        <w:rPr>
          <w:rFonts w:eastAsia="Cambria"/>
          <w:b/>
          <w:iCs/>
          <w:u w:val="single"/>
        </w:rPr>
        <w:t>. This could have disastrous consequences and is a perfect example of why we need to retrench a multilateral approach to space governance.</w:t>
      </w:r>
      <w:r w:rsidRPr="00C13D6C">
        <w:rPr>
          <w:rFonts w:eastAsia="Cambria"/>
          <w:sz w:val="16"/>
        </w:rPr>
        <w:t xml:space="preserve">  The space resource industry and its advocates constantly proclaim the need for property rights and/or legal certainty </w:t>
      </w:r>
      <w:proofErr w:type="gramStart"/>
      <w:r w:rsidRPr="00C13D6C">
        <w:rPr>
          <w:rFonts w:eastAsia="Cambria"/>
          <w:sz w:val="16"/>
        </w:rPr>
        <w:t>in order to</w:t>
      </w:r>
      <w:proofErr w:type="gramEnd"/>
      <w:r w:rsidRPr="00C13D6C">
        <w:rPr>
          <w:rFonts w:eastAsia="Cambria"/>
          <w:sz w:val="16"/>
        </w:rPr>
        <w:t xml:space="preserve"> acquire the necessary funding in order to conduct space resource activities. This makes sense, at the most basic level </w:t>
      </w:r>
      <w:proofErr w:type="gramStart"/>
      <w:r w:rsidRPr="00C13D6C">
        <w:rPr>
          <w:rFonts w:eastAsia="Cambria"/>
          <w:sz w:val="16"/>
        </w:rPr>
        <w:t>in order to</w:t>
      </w:r>
      <w:proofErr w:type="gramEnd"/>
      <w:r w:rsidRPr="00C13D6C">
        <w:rPr>
          <w:rFonts w:eastAsia="Cambria"/>
          <w:sz w:val="16"/>
        </w:rPr>
        <w:t xml:space="preserve"> secure investment you need to be able to convince investors that if you go to the trouble (and expense) of locating viable ‘ore’ deposits and then extracting them you will be able to make a profit from the exercise. However, </w:t>
      </w:r>
      <w:r w:rsidRPr="00C13D6C">
        <w:rPr>
          <w:rFonts w:eastAsia="Cambria"/>
          <w:u w:val="single"/>
        </w:rPr>
        <w:t>property rights</w:t>
      </w:r>
      <w:r w:rsidRPr="00C13D6C">
        <w:rPr>
          <w:rFonts w:eastAsia="Cambria"/>
          <w:sz w:val="16"/>
        </w:rPr>
        <w:t>, as they are generally understood</w:t>
      </w:r>
      <w:r w:rsidRPr="00C13D6C">
        <w:rPr>
          <w:rFonts w:eastAsia="Cambria"/>
          <w:u w:val="single"/>
        </w:rPr>
        <w:t xml:space="preserve">, rely on the backing of a State to </w:t>
      </w:r>
      <w:proofErr w:type="gramStart"/>
      <w:r w:rsidRPr="00C13D6C">
        <w:rPr>
          <w:rFonts w:eastAsia="Cambria"/>
          <w:u w:val="single"/>
        </w:rPr>
        <w:t>protect</w:t>
      </w:r>
      <w:proofErr w:type="gramEnd"/>
      <w:r w:rsidRPr="00C13D6C">
        <w:rPr>
          <w:rFonts w:eastAsia="Cambria"/>
          <w:u w:val="single"/>
        </w:rPr>
        <w:t xml:space="preserve"> and enforce those rights.</w:t>
      </w:r>
      <w:r w:rsidRPr="00C13D6C">
        <w:rPr>
          <w:rFonts w:eastAsia="Cambria"/>
          <w:sz w:val="16"/>
        </w:rPr>
        <w:t xml:space="preserve"> Traditionally, this would be done by annexation of the territory concerned (as with the ‘Guano islands’ in the late 19th </w:t>
      </w:r>
      <w:proofErr w:type="gramStart"/>
      <w:r w:rsidRPr="00C13D6C">
        <w:rPr>
          <w:rFonts w:eastAsia="Cambria"/>
          <w:sz w:val="16"/>
        </w:rPr>
        <w:t>century)[</w:t>
      </w:r>
      <w:proofErr w:type="gramEnd"/>
      <w:r w:rsidRPr="00C13D6C">
        <w:rPr>
          <w:rFonts w:eastAsia="Cambria"/>
          <w:sz w:val="16"/>
        </w:rPr>
        <w:t xml:space="preserve">3] or other territorial measures. However, </w:t>
      </w:r>
      <w:r w:rsidRPr="00C13D6C">
        <w:rPr>
          <w:rFonts w:eastAsia="Cambria"/>
          <w:u w:val="single"/>
        </w:rPr>
        <w:t xml:space="preserve">this is prohibited by Article II of the Outer Space Treaty. </w:t>
      </w:r>
      <w:r w:rsidRPr="00C13D6C">
        <w:rPr>
          <w:rFonts w:eastAsia="Cambria"/>
          <w:sz w:val="16"/>
        </w:rPr>
        <w:t xml:space="preserve">Beyond such a remedy raw force would be necessary to protect ‘property rights’, however this is a recipe for anarchy and only provides security insofar as you are able to actually protect your ‘property’ (although technically annexation only provides security to the extent that the State is actually able to protect that territory, as English colonies in North America and elsewhere demonstrated Spanish declarations of sovereignty over territory didn’t amount to much in the areas beyond their actual control.)  However, </w:t>
      </w:r>
      <w:r w:rsidRPr="00C13D6C">
        <w:rPr>
          <w:rFonts w:eastAsia="Cambria"/>
          <w:b/>
          <w:iCs/>
          <w:u w:val="single"/>
        </w:rPr>
        <w:t xml:space="preserve">a </w:t>
      </w:r>
      <w:r w:rsidRPr="00C13D6C">
        <w:rPr>
          <w:rFonts w:eastAsia="Cambria"/>
          <w:b/>
          <w:iCs/>
          <w:highlight w:val="green"/>
          <w:u w:val="single"/>
        </w:rPr>
        <w:t xml:space="preserve">multilateral approach </w:t>
      </w:r>
      <w:r w:rsidRPr="00C13D6C">
        <w:rPr>
          <w:rFonts w:eastAsia="Cambria"/>
          <w:b/>
          <w:iCs/>
          <w:u w:val="single"/>
        </w:rPr>
        <w:t xml:space="preserve">would enable a </w:t>
      </w:r>
      <w:r w:rsidRPr="00C13D6C">
        <w:rPr>
          <w:rFonts w:eastAsia="Cambria"/>
          <w:b/>
          <w:iCs/>
          <w:highlight w:val="green"/>
          <w:u w:val="single"/>
        </w:rPr>
        <w:t>mutually beneficial solution</w:t>
      </w:r>
      <w:r w:rsidRPr="00C13D6C">
        <w:rPr>
          <w:rFonts w:eastAsia="Cambria"/>
          <w:sz w:val="16"/>
        </w:rPr>
        <w:t xml:space="preserve">. Further, there are multiple reasons this is so. </w:t>
      </w:r>
      <w:proofErr w:type="gramStart"/>
      <w:r w:rsidRPr="00C13D6C">
        <w:rPr>
          <w:rFonts w:eastAsia="Cambria"/>
          <w:sz w:val="16"/>
        </w:rPr>
        <w:t>While,</w:t>
      </w:r>
      <w:proofErr w:type="gramEnd"/>
      <w:r w:rsidRPr="00C13D6C">
        <w:rPr>
          <w:rFonts w:eastAsia="Cambria"/>
          <w:sz w:val="16"/>
        </w:rPr>
        <w:t xml:space="preserve"> it is possible to grant ‘property rights’ over resources once they have been extracted from a celestial body without violating Article II of the Outer Space Treaty, </w:t>
      </w:r>
      <w:r w:rsidRPr="00C13D6C">
        <w:rPr>
          <w:rFonts w:eastAsia="Cambria"/>
          <w:u w:val="single"/>
        </w:rPr>
        <w:t>the space resources industry needs</w:t>
      </w:r>
      <w:r w:rsidRPr="00C13D6C">
        <w:rPr>
          <w:rFonts w:eastAsia="Cambria"/>
          <w:sz w:val="16"/>
        </w:rPr>
        <w:t xml:space="preserve"> more than that. They need </w:t>
      </w:r>
      <w:r w:rsidRPr="00C13D6C">
        <w:rPr>
          <w:rFonts w:eastAsia="Cambria"/>
          <w:u w:val="single"/>
        </w:rPr>
        <w:t xml:space="preserve">to be sure they don’t have to worry about ‘claim jumping’ and a host of other issues, some of which were explored </w:t>
      </w:r>
      <w:r w:rsidRPr="00C13D6C">
        <w:rPr>
          <w:rFonts w:eastAsia="Cambria"/>
          <w:sz w:val="16"/>
        </w:rPr>
        <w:t xml:space="preserve">during the drafting of The Hague International Space Resources Governance Working Group’s Building Blocks for the Development of an International Framework on Space Resource Activities.[4] While </w:t>
      </w:r>
      <w:r w:rsidRPr="00C13D6C">
        <w:rPr>
          <w:rFonts w:eastAsia="Cambria"/>
          <w:b/>
          <w:iCs/>
          <w:u w:val="single"/>
        </w:rPr>
        <w:t>individual countries</w:t>
      </w:r>
      <w:r w:rsidRPr="00C13D6C">
        <w:rPr>
          <w:rFonts w:eastAsia="Cambria"/>
          <w:sz w:val="16"/>
        </w:rPr>
        <w:t xml:space="preserve"> can provide assurances of these things against claims or actions between their own citizens they are </w:t>
      </w:r>
      <w:r w:rsidRPr="00C13D6C">
        <w:rPr>
          <w:rFonts w:eastAsia="Cambria"/>
          <w:b/>
          <w:iCs/>
          <w:u w:val="single"/>
        </w:rPr>
        <w:t>unable to provide assurances, beyond the vague protections</w:t>
      </w:r>
      <w:r w:rsidRPr="00C13D6C">
        <w:rPr>
          <w:rFonts w:eastAsia="Cambria"/>
          <w:sz w:val="16"/>
        </w:rPr>
        <w:t xml:space="preserve"> offered by Article IX of the Outer Space Treaty and its injunction against ‘harmful interference’, against actions taken by citizens of other countries (at least without violating Article II of the Outer Space Treaty. However, </w:t>
      </w:r>
      <w:r w:rsidRPr="00C13D6C">
        <w:rPr>
          <w:rFonts w:eastAsia="Cambria"/>
          <w:b/>
          <w:iCs/>
          <w:u w:val="single"/>
        </w:rPr>
        <w:t xml:space="preserve">some sort of </w:t>
      </w:r>
      <w:r w:rsidRPr="00C13D6C">
        <w:rPr>
          <w:rFonts w:eastAsia="Cambria"/>
          <w:b/>
          <w:iCs/>
          <w:highlight w:val="green"/>
          <w:u w:val="single"/>
        </w:rPr>
        <w:t>multilateral framework</w:t>
      </w:r>
      <w:r w:rsidRPr="00C13D6C">
        <w:rPr>
          <w:rFonts w:eastAsia="Cambria"/>
          <w:sz w:val="16"/>
        </w:rPr>
        <w:t xml:space="preserve">, such as that proposed by The Hague Working Group, </w:t>
      </w:r>
      <w:r w:rsidRPr="00C13D6C">
        <w:rPr>
          <w:rFonts w:eastAsia="Cambria"/>
          <w:b/>
          <w:iCs/>
          <w:u w:val="single"/>
        </w:rPr>
        <w:t xml:space="preserve">would be </w:t>
      </w:r>
      <w:r w:rsidRPr="00C13D6C">
        <w:rPr>
          <w:rFonts w:eastAsia="Cambria"/>
          <w:b/>
          <w:iCs/>
          <w:highlight w:val="green"/>
          <w:u w:val="single"/>
        </w:rPr>
        <w:t>able to provide</w:t>
      </w:r>
      <w:r w:rsidRPr="00C13D6C">
        <w:rPr>
          <w:rFonts w:eastAsia="Cambria"/>
          <w:b/>
          <w:iCs/>
          <w:u w:val="single"/>
        </w:rPr>
        <w:t xml:space="preserve"> such </w:t>
      </w:r>
      <w:r w:rsidRPr="00C13D6C">
        <w:rPr>
          <w:rFonts w:eastAsia="Cambria"/>
          <w:b/>
          <w:iCs/>
          <w:highlight w:val="green"/>
          <w:u w:val="single"/>
        </w:rPr>
        <w:t>protections</w:t>
      </w:r>
      <w:r w:rsidRPr="00C13D6C">
        <w:rPr>
          <w:rFonts w:eastAsia="Cambria"/>
          <w:sz w:val="16"/>
        </w:rPr>
        <w:t xml:space="preserve">. Similar multilateral frameworks already exist. The International Telecommunications Union provides such a framework for regulation of radio frequency which avoids harmful interference with satellite and radio communication by coordinating spectrum use. </w:t>
      </w:r>
      <w:proofErr w:type="gramStart"/>
      <w:r w:rsidRPr="00C13D6C">
        <w:rPr>
          <w:rFonts w:eastAsia="Cambria"/>
          <w:sz w:val="16"/>
        </w:rPr>
        <w:t>So</w:t>
      </w:r>
      <w:proofErr w:type="gramEnd"/>
      <w:r w:rsidRPr="00C13D6C">
        <w:rPr>
          <w:rFonts w:eastAsia="Cambria"/>
          <w:sz w:val="16"/>
        </w:rPr>
        <w:t xml:space="preserve"> it is possible, it just needs to be developed.  Further, now is perhaps the best time to negotiate such a framework, or at least the basic principles of one. We still benefit from a relative ‘veil of ignorance’, sure we can be reasonably certain who the ‘major players’ will be in any ‘race’ for space resources but no one, </w:t>
      </w:r>
      <w:proofErr w:type="gramStart"/>
      <w:r w:rsidRPr="00C13D6C">
        <w:rPr>
          <w:rFonts w:eastAsia="Cambria"/>
          <w:sz w:val="16"/>
        </w:rPr>
        <w:t>as yet</w:t>
      </w:r>
      <w:proofErr w:type="gramEnd"/>
      <w:r w:rsidRPr="00C13D6C">
        <w:rPr>
          <w:rFonts w:eastAsia="Cambria"/>
          <w:sz w:val="16"/>
        </w:rPr>
        <w:t xml:space="preserve">, has any entrenched interests. And while it is easy to be cynical, the evidence from UNCOPUOS and indeed President Trump’s recent executive order is encouraging. </w:t>
      </w:r>
      <w:r w:rsidRPr="00C13D6C">
        <w:rPr>
          <w:rFonts w:eastAsia="Cambria"/>
          <w:u w:val="single"/>
        </w:rPr>
        <w:t xml:space="preserve">There is broad agreement and a desire to maintain the multilateral nature of space governance. Multilateralism isn’t about a utopian vision for international relations, it is about </w:t>
      </w:r>
      <w:r w:rsidRPr="00C13D6C">
        <w:rPr>
          <w:rFonts w:eastAsia="Cambria"/>
          <w:highlight w:val="green"/>
          <w:u w:val="single"/>
        </w:rPr>
        <w:t>balancing interests and compromising</w:t>
      </w:r>
      <w:r w:rsidRPr="00C13D6C">
        <w:rPr>
          <w:rFonts w:eastAsia="Cambria"/>
          <w:u w:val="single"/>
        </w:rPr>
        <w:t xml:space="preserve">, in short it is the essence of </w:t>
      </w:r>
      <w:r w:rsidRPr="00C13D6C">
        <w:rPr>
          <w:rFonts w:eastAsia="Cambria"/>
          <w:highlight w:val="green"/>
          <w:u w:val="single"/>
        </w:rPr>
        <w:t>diplomacy</w:t>
      </w:r>
      <w:r w:rsidRPr="00C13D6C">
        <w:rPr>
          <w:rFonts w:eastAsia="Cambria"/>
          <w:sz w:val="16"/>
        </w:rPr>
        <w:t xml:space="preserve">. 75 years ago, in the final days of calamity that was the Second World War the nations of this planet committed to embracing multilateralism embodied by the United Nations </w:t>
      </w:r>
      <w:proofErr w:type="gramStart"/>
      <w:r w:rsidRPr="00C13D6C">
        <w:rPr>
          <w:rFonts w:eastAsia="Cambria"/>
          <w:sz w:val="16"/>
        </w:rPr>
        <w:t>in order to</w:t>
      </w:r>
      <w:proofErr w:type="gramEnd"/>
      <w:r w:rsidRPr="00C13D6C">
        <w:rPr>
          <w:rFonts w:eastAsia="Cambria"/>
          <w:sz w:val="16"/>
        </w:rPr>
        <w:t xml:space="preserve"> ensure the peace and build a better future. And they reaffirmed that in the Outer Space Treaty, the foundation for the governance of humanity’s journey into the cosmos. We shouldn’t abandon it now.</w:t>
      </w:r>
    </w:p>
    <w:p w14:paraId="1229D832" w14:textId="77777777" w:rsidR="00C13D6C" w:rsidRPr="00C13D6C" w:rsidRDefault="00C13D6C" w:rsidP="00C13D6C">
      <w:pPr>
        <w:rPr>
          <w:rFonts w:eastAsia="Calibri"/>
          <w:u w:val="single"/>
        </w:rPr>
      </w:pPr>
    </w:p>
    <w:p w14:paraId="6A57ABBC" w14:textId="77777777" w:rsidR="00C13D6C" w:rsidRPr="00C13D6C" w:rsidRDefault="00C13D6C" w:rsidP="00C13D6C">
      <w:pPr>
        <w:keepNext/>
        <w:keepLines/>
        <w:spacing w:before="40" w:after="0"/>
        <w:outlineLvl w:val="3"/>
        <w:rPr>
          <w:rFonts w:eastAsia="MS Gothic" w:cs="Times New Roman"/>
          <w:b/>
          <w:iCs/>
          <w:sz w:val="26"/>
        </w:rPr>
      </w:pPr>
      <w:r w:rsidRPr="00C13D6C">
        <w:rPr>
          <w:rFonts w:eastAsia="MS Gothic" w:cs="Times New Roman"/>
          <w:b/>
          <w:iCs/>
          <w:sz w:val="26"/>
        </w:rPr>
        <w:t>Space militarization causes collapse</w:t>
      </w:r>
      <w:r w:rsidRPr="00C13D6C">
        <w:rPr>
          <w:rFonts w:eastAsia="MS Gothic" w:cs="Times New Roman"/>
          <w:b/>
          <w:iCs/>
          <w:sz w:val="26"/>
          <w:u w:val="single"/>
        </w:rPr>
        <w:t xml:space="preserve"> </w:t>
      </w:r>
      <w:r w:rsidRPr="00C13D6C">
        <w:rPr>
          <w:rFonts w:eastAsia="MS Gothic" w:cs="Times New Roman"/>
          <w:b/>
          <w:iCs/>
          <w:sz w:val="26"/>
        </w:rPr>
        <w:t xml:space="preserve">of R&amp;D, commercial ops, economy, and deterrence – </w:t>
      </w:r>
      <w:r w:rsidRPr="00C13D6C">
        <w:rPr>
          <w:rFonts w:eastAsia="MS Gothic" w:cs="Times New Roman"/>
          <w:b/>
          <w:iCs/>
          <w:sz w:val="26"/>
          <w:u w:val="single"/>
        </w:rPr>
        <w:t>global war is inevitable</w:t>
      </w:r>
      <w:r w:rsidRPr="00C13D6C">
        <w:rPr>
          <w:rFonts w:eastAsia="MS Gothic" w:cs="Times New Roman"/>
          <w:b/>
          <w:iCs/>
          <w:sz w:val="26"/>
        </w:rPr>
        <w:t>.</w:t>
      </w:r>
    </w:p>
    <w:p w14:paraId="406446A1" w14:textId="77777777" w:rsidR="00C13D6C" w:rsidRPr="00C13D6C" w:rsidRDefault="00C13D6C" w:rsidP="00C13D6C">
      <w:pPr>
        <w:rPr>
          <w:rFonts w:eastAsia="Cambria"/>
          <w:sz w:val="16"/>
        </w:rPr>
      </w:pPr>
      <w:r w:rsidRPr="00C13D6C">
        <w:rPr>
          <w:rFonts w:eastAsia="MS Gothic" w:cs="Times New Roman"/>
          <w:b/>
          <w:bCs/>
          <w:sz w:val="26"/>
          <w:szCs w:val="26"/>
          <w:u w:val="single"/>
        </w:rPr>
        <w:t>Gilliard 19</w:t>
      </w:r>
      <w:r w:rsidRPr="00C13D6C">
        <w:rPr>
          <w:rFonts w:eastAsia="MS Gothic" w:cs="Times New Roman"/>
          <w:sz w:val="26"/>
          <w:szCs w:val="26"/>
          <w:u w:val="single"/>
        </w:rPr>
        <w:t>,</w:t>
      </w:r>
      <w:r w:rsidRPr="00C13D6C">
        <w:rPr>
          <w:rFonts w:eastAsia="Cambria"/>
          <w:sz w:val="16"/>
          <w:szCs w:val="26"/>
        </w:rPr>
        <w:t xml:space="preserve"> Alexandra. </w:t>
      </w:r>
      <w:r w:rsidRPr="00C13D6C">
        <w:rPr>
          <w:rFonts w:eastAsia="Cambria"/>
          <w:sz w:val="16"/>
        </w:rPr>
        <w:t>(Alexandra Gilliard is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w:t>
      </w:r>
      <w:r w:rsidRPr="00C13D6C">
        <w:rPr>
          <w:rFonts w:eastAsia="Cambria"/>
          <w:sz w:val="16"/>
          <w:szCs w:val="26"/>
        </w:rPr>
        <w:t xml:space="preserve"> “What Are the Consequences of Militarizing Outer Space?” Global Security Review, 10 June 2019, https://globalsecurityreview.com/consequences-militarization-space/. //JQ</w:t>
      </w:r>
    </w:p>
    <w:p w14:paraId="61F66794" w14:textId="77777777" w:rsidR="00C13D6C" w:rsidRPr="00C13D6C" w:rsidRDefault="00C13D6C" w:rsidP="00C13D6C">
      <w:pPr>
        <w:rPr>
          <w:rFonts w:eastAsia="Cambria"/>
          <w:u w:val="single"/>
        </w:rPr>
      </w:pPr>
      <w:r w:rsidRPr="00C13D6C">
        <w:rPr>
          <w:rFonts w:eastAsia="Cambria"/>
          <w:highlight w:val="green"/>
          <w:u w:val="single"/>
        </w:rPr>
        <w:t>Consequences of</w:t>
      </w:r>
      <w:r w:rsidRPr="00C13D6C">
        <w:rPr>
          <w:rFonts w:eastAsia="Cambria"/>
          <w:u w:val="single"/>
        </w:rPr>
        <w:t xml:space="preserve"> Armament and </w:t>
      </w:r>
      <w:r w:rsidRPr="00C13D6C">
        <w:rPr>
          <w:rFonts w:eastAsia="Cambria"/>
          <w:highlight w:val="green"/>
          <w:u w:val="single"/>
        </w:rPr>
        <w:t>Aggression</w:t>
      </w:r>
      <w:r w:rsidRPr="00C13D6C">
        <w:rPr>
          <w:rFonts w:eastAsia="Cambria"/>
          <w:u w:val="single"/>
        </w:rPr>
        <w:t xml:space="preserve"> in Space</w:t>
      </w:r>
    </w:p>
    <w:p w14:paraId="44F0717B" w14:textId="77777777" w:rsidR="00C13D6C" w:rsidRPr="00C13D6C" w:rsidRDefault="00C13D6C" w:rsidP="00C13D6C">
      <w:pPr>
        <w:rPr>
          <w:rFonts w:eastAsia="Cambria"/>
          <w:sz w:val="16"/>
          <w:szCs w:val="16"/>
        </w:rPr>
      </w:pPr>
      <w:r w:rsidRPr="00C13D6C">
        <w:rPr>
          <w:rFonts w:eastAsia="Cambria"/>
          <w:sz w:val="16"/>
          <w:szCs w:val="16"/>
        </w:rPr>
        <w:t>The consequences of weapons testing and aggression in space could span generations, and current technological advances only increase the urgency for policymakers to pursue a limitations treaty. As it stands, there are three major ramifications of a potential arms race in space:</w:t>
      </w:r>
    </w:p>
    <w:p w14:paraId="573E57EB" w14:textId="77777777" w:rsidR="00C13D6C" w:rsidRPr="00C13D6C" w:rsidRDefault="00C13D6C" w:rsidP="00C13D6C">
      <w:pPr>
        <w:rPr>
          <w:rFonts w:eastAsia="Cambria"/>
          <w:u w:val="single"/>
        </w:rPr>
      </w:pPr>
      <w:r w:rsidRPr="00C13D6C">
        <w:rPr>
          <w:rFonts w:eastAsia="Cambria"/>
          <w:u w:val="single"/>
        </w:rPr>
        <w:t xml:space="preserve">The </w:t>
      </w:r>
      <w:r w:rsidRPr="00C13D6C">
        <w:rPr>
          <w:rFonts w:eastAsia="Cambria"/>
          <w:highlight w:val="green"/>
          <w:u w:val="single"/>
        </w:rPr>
        <w:t>destruction of satellites</w:t>
      </w:r>
    </w:p>
    <w:p w14:paraId="0DBFC337" w14:textId="77777777" w:rsidR="00C13D6C" w:rsidRPr="00C13D6C" w:rsidRDefault="00C13D6C" w:rsidP="00C13D6C">
      <w:pPr>
        <w:rPr>
          <w:rFonts w:eastAsia="Cambria"/>
          <w:u w:val="single"/>
        </w:rPr>
      </w:pPr>
      <w:r w:rsidRPr="00C13D6C">
        <w:rPr>
          <w:rFonts w:eastAsia="Cambria"/>
          <w:u w:val="single"/>
        </w:rPr>
        <w:t xml:space="preserve">As both financial and technological barriers to the space services industry have decreased, the </w:t>
      </w:r>
      <w:r w:rsidRPr="00C13D6C">
        <w:rPr>
          <w:rFonts w:eastAsia="Cambria"/>
          <w:highlight w:val="green"/>
          <w:u w:val="single"/>
        </w:rPr>
        <w:t>number of</w:t>
      </w:r>
      <w:r w:rsidRPr="00C13D6C">
        <w:rPr>
          <w:rFonts w:eastAsia="Cambria"/>
          <w:sz w:val="16"/>
          <w:highlight w:val="green"/>
        </w:rPr>
        <w:t xml:space="preserve"> </w:t>
      </w:r>
      <w:r w:rsidRPr="00C13D6C">
        <w:rPr>
          <w:rFonts w:eastAsia="Cambria"/>
          <w:highlight w:val="green"/>
          <w:u w:val="single"/>
        </w:rPr>
        <w:t>governmental and</w:t>
      </w:r>
      <w:r w:rsidRPr="00C13D6C">
        <w:rPr>
          <w:rFonts w:eastAsia="Cambria"/>
          <w:sz w:val="16"/>
          <w:highlight w:val="green"/>
        </w:rPr>
        <w:t xml:space="preserve"> </w:t>
      </w:r>
      <w:r w:rsidRPr="00C13D6C">
        <w:rPr>
          <w:rFonts w:eastAsia="Cambria"/>
          <w:highlight w:val="green"/>
          <w:u w:val="single"/>
        </w:rPr>
        <w:t>private investors with assets in</w:t>
      </w:r>
      <w:r w:rsidRPr="00C13D6C">
        <w:rPr>
          <w:rFonts w:eastAsia="Cambria"/>
          <w:u w:val="single"/>
        </w:rPr>
        <w:t xml:space="preserve"> </w:t>
      </w:r>
      <w:r w:rsidRPr="00C13D6C">
        <w:rPr>
          <w:rFonts w:eastAsia="Cambria"/>
          <w:highlight w:val="green"/>
          <w:u w:val="single"/>
        </w:rPr>
        <w:t>space</w:t>
      </w:r>
      <w:r w:rsidRPr="00C13D6C">
        <w:rPr>
          <w:rFonts w:eastAsia="Cambria"/>
          <w:u w:val="single"/>
        </w:rPr>
        <w:t xml:space="preserve"> has inevitably </w:t>
      </w:r>
      <w:r w:rsidRPr="00C13D6C">
        <w:rPr>
          <w:rFonts w:eastAsia="Cambria"/>
          <w:highlight w:val="green"/>
          <w:u w:val="single"/>
        </w:rPr>
        <w:t>increased</w:t>
      </w:r>
      <w:r w:rsidRPr="00C13D6C">
        <w:rPr>
          <w:rFonts w:eastAsia="Cambria"/>
          <w:sz w:val="16"/>
        </w:rPr>
        <w:t xml:space="preserve">. There is now an </w:t>
      </w:r>
      <w:r w:rsidRPr="00C13D6C">
        <w:rPr>
          <w:rFonts w:eastAsia="Cambria"/>
          <w:u w:val="single"/>
        </w:rPr>
        <w:t>abundance of satellites in space owned by multiple</w:t>
      </w:r>
      <w:r w:rsidRPr="00C13D6C">
        <w:rPr>
          <w:rFonts w:eastAsia="Cambria"/>
          <w:sz w:val="16"/>
        </w:rPr>
        <w:t xml:space="preserve"> </w:t>
      </w:r>
      <w:r w:rsidRPr="00C13D6C">
        <w:rPr>
          <w:rFonts w:eastAsia="Cambria"/>
          <w:u w:val="single"/>
        </w:rPr>
        <w:t>states and</w:t>
      </w:r>
      <w:r w:rsidRPr="00C13D6C">
        <w:rPr>
          <w:rFonts w:eastAsia="Cambria"/>
          <w:sz w:val="16"/>
        </w:rPr>
        <w:t xml:space="preserve"> </w:t>
      </w:r>
      <w:r w:rsidRPr="00C13D6C">
        <w:rPr>
          <w:rFonts w:eastAsia="Cambria"/>
          <w:u w:val="single"/>
        </w:rPr>
        <w:t>corporations</w:t>
      </w:r>
      <w:r w:rsidRPr="00C13D6C">
        <w:rPr>
          <w:rFonts w:eastAsia="Cambria"/>
          <w:sz w:val="16"/>
        </w:rPr>
        <w:t xml:space="preserve">. </w:t>
      </w:r>
      <w:r w:rsidRPr="00C13D6C">
        <w:rPr>
          <w:rFonts w:eastAsia="Cambria"/>
          <w:u w:val="single"/>
        </w:rPr>
        <w:t xml:space="preserve">These satellites are </w:t>
      </w:r>
      <w:r w:rsidRPr="00C13D6C">
        <w:rPr>
          <w:rFonts w:eastAsia="Cambria"/>
          <w:highlight w:val="green"/>
          <w:u w:val="single"/>
        </w:rPr>
        <w:t>used to</w:t>
      </w:r>
      <w:r w:rsidRPr="00C13D6C">
        <w:rPr>
          <w:rFonts w:eastAsia="Cambria"/>
          <w:u w:val="single"/>
        </w:rPr>
        <w:t xml:space="preserve"> not only </w:t>
      </w:r>
      <w:r w:rsidRPr="00C13D6C">
        <w:rPr>
          <w:rFonts w:eastAsia="Cambria"/>
          <w:highlight w:val="green"/>
          <w:u w:val="single"/>
        </w:rPr>
        <w:t>coordinate military actions</w:t>
      </w:r>
      <w:r w:rsidRPr="00C13D6C">
        <w:rPr>
          <w:rFonts w:eastAsia="Cambria"/>
          <w:u w:val="single"/>
        </w:rPr>
        <w:t xml:space="preserve">, but to </w:t>
      </w:r>
      <w:r w:rsidRPr="00C13D6C">
        <w:rPr>
          <w:rFonts w:eastAsia="Cambria"/>
          <w:highlight w:val="green"/>
          <w:u w:val="single"/>
        </w:rPr>
        <w:t>perform</w:t>
      </w:r>
      <w:r w:rsidRPr="00C13D6C">
        <w:rPr>
          <w:rFonts w:eastAsia="Cambria"/>
          <w:u w:val="single"/>
        </w:rPr>
        <w:t xml:space="preserve"> more </w:t>
      </w:r>
      <w:r w:rsidRPr="00C13D6C">
        <w:rPr>
          <w:rFonts w:eastAsia="Cambria"/>
          <w:highlight w:val="green"/>
          <w:u w:val="single"/>
        </w:rPr>
        <w:t>mundane tasks</w:t>
      </w:r>
      <w:r w:rsidRPr="00C13D6C">
        <w:rPr>
          <w:rFonts w:eastAsia="Cambria"/>
          <w:u w:val="single"/>
        </w:rPr>
        <w:t>, like obtaining weather reports, or managing on-ground communications, and navigation.</w:t>
      </w:r>
    </w:p>
    <w:p w14:paraId="10B0DD97" w14:textId="77777777" w:rsidR="00C13D6C" w:rsidRPr="00C13D6C" w:rsidRDefault="00C13D6C" w:rsidP="00C13D6C">
      <w:pPr>
        <w:rPr>
          <w:rFonts w:eastAsia="Cambria"/>
          <w:u w:val="single"/>
        </w:rPr>
      </w:pPr>
      <w:r w:rsidRPr="00C13D6C">
        <w:rPr>
          <w:rFonts w:eastAsia="Cambria"/>
          <w:sz w:val="16"/>
        </w:rPr>
        <w:t xml:space="preserve">Should states begin weapons testing in space, debris could cloud the orbit and make positioning new satellites impossible, disrupting our current way of life. More pressing, however, is that </w:t>
      </w:r>
      <w:r w:rsidRPr="00C13D6C">
        <w:rPr>
          <w:rFonts w:eastAsia="Cambria"/>
          <w:highlight w:val="green"/>
          <w:u w:val="single"/>
        </w:rPr>
        <w:t>if</w:t>
      </w:r>
      <w:r w:rsidRPr="00C13D6C">
        <w:rPr>
          <w:rFonts w:eastAsia="Cambria"/>
          <w:u w:val="single"/>
        </w:rPr>
        <w:t xml:space="preserve"> a country’s </w:t>
      </w:r>
      <w:r w:rsidRPr="00C13D6C">
        <w:rPr>
          <w:rFonts w:eastAsia="Cambria"/>
          <w:highlight w:val="green"/>
          <w:u w:val="single"/>
        </w:rPr>
        <w:t>satellites are</w:t>
      </w:r>
      <w:r w:rsidRPr="00C13D6C">
        <w:rPr>
          <w:rFonts w:eastAsia="Cambria"/>
          <w:u w:val="single"/>
        </w:rPr>
        <w:t xml:space="preserve"> successfully </w:t>
      </w:r>
      <w:r w:rsidRPr="00C13D6C">
        <w:rPr>
          <w:rFonts w:eastAsia="Cambria"/>
          <w:highlight w:val="green"/>
          <w:u w:val="single"/>
        </w:rPr>
        <w:t>destroyed</w:t>
      </w:r>
      <w:r w:rsidRPr="00C13D6C">
        <w:rPr>
          <w:rFonts w:eastAsia="Cambria"/>
          <w:u w:val="single"/>
        </w:rPr>
        <w:t xml:space="preserve"> by an enemy state, </w:t>
      </w:r>
      <w:r w:rsidRPr="00C13D6C">
        <w:rPr>
          <w:rFonts w:eastAsia="Cambria"/>
          <w:highlight w:val="green"/>
          <w:u w:val="single"/>
        </w:rPr>
        <w:t>military capabilities</w:t>
      </w:r>
      <w:r w:rsidRPr="00C13D6C">
        <w:rPr>
          <w:rFonts w:eastAsia="Cambria"/>
          <w:u w:val="single"/>
        </w:rPr>
        <w:t xml:space="preserve"> can be severely hindered or </w:t>
      </w:r>
      <w:r w:rsidRPr="00C13D6C">
        <w:rPr>
          <w:rFonts w:eastAsia="Cambria"/>
          <w:highlight w:val="green"/>
          <w:u w:val="single"/>
        </w:rPr>
        <w:t>destroyed, leaving the country vulnerable to attack</w:t>
      </w:r>
      <w:r w:rsidRPr="00C13D6C">
        <w:rPr>
          <w:rFonts w:eastAsia="Cambria"/>
          <w:u w:val="single"/>
        </w:rPr>
        <w:t xml:space="preserve"> and unable to coordinate its military forces on the ground. </w:t>
      </w:r>
    </w:p>
    <w:p w14:paraId="6C319DB4" w14:textId="77777777" w:rsidR="00C13D6C" w:rsidRPr="00C13D6C" w:rsidRDefault="00C13D6C" w:rsidP="00C13D6C">
      <w:pPr>
        <w:rPr>
          <w:rFonts w:eastAsia="Cambria"/>
          <w:sz w:val="16"/>
          <w:szCs w:val="16"/>
        </w:rPr>
      </w:pPr>
      <w:r w:rsidRPr="00C13D6C">
        <w:rPr>
          <w:rFonts w:eastAsia="Cambria"/>
          <w:sz w:val="16"/>
          <w:szCs w:val="16"/>
        </w:rPr>
        <w:t>Diminished future use of near space</w:t>
      </w:r>
    </w:p>
    <w:p w14:paraId="467BF6E7" w14:textId="77777777" w:rsidR="00C13D6C" w:rsidRPr="00C13D6C" w:rsidRDefault="00C13D6C" w:rsidP="00C13D6C">
      <w:pPr>
        <w:rPr>
          <w:rFonts w:eastAsia="Cambria"/>
        </w:rPr>
      </w:pPr>
      <w:r w:rsidRPr="00C13D6C">
        <w:rPr>
          <w:rFonts w:eastAsia="Cambria"/>
          <w:u w:val="single"/>
        </w:rPr>
        <w:t xml:space="preserve">Whether caused by weapons testing or actual aggression, the subsequent proliferation of </w:t>
      </w:r>
      <w:r w:rsidRPr="00C13D6C">
        <w:rPr>
          <w:rFonts w:eastAsia="Cambria"/>
          <w:highlight w:val="green"/>
          <w:u w:val="single"/>
        </w:rPr>
        <w:t>debris</w:t>
      </w:r>
      <w:r w:rsidRPr="00C13D6C">
        <w:rPr>
          <w:rFonts w:eastAsia="Cambria"/>
          <w:u w:val="single"/>
        </w:rPr>
        <w:t xml:space="preserve"> around the planet would </w:t>
      </w:r>
      <w:r w:rsidRPr="00C13D6C">
        <w:rPr>
          <w:rFonts w:eastAsia="Cambria"/>
          <w:highlight w:val="green"/>
          <w:u w:val="single"/>
        </w:rPr>
        <w:t>damage</w:t>
      </w:r>
      <w:r w:rsidRPr="00C13D6C">
        <w:rPr>
          <w:rFonts w:eastAsia="Cambria"/>
          <w:u w:val="single"/>
        </w:rPr>
        <w:t xml:space="preserve"> our future </w:t>
      </w:r>
      <w:r w:rsidRPr="00C13D6C">
        <w:rPr>
          <w:rFonts w:eastAsia="Cambria"/>
          <w:highlight w:val="green"/>
          <w:u w:val="single"/>
        </w:rPr>
        <w:t>ability to</w:t>
      </w:r>
      <w:r w:rsidRPr="00C13D6C">
        <w:rPr>
          <w:rFonts w:eastAsia="Cambria"/>
          <w:u w:val="single"/>
        </w:rPr>
        <w:t xml:space="preserve"> </w:t>
      </w:r>
      <w:r w:rsidRPr="00C13D6C">
        <w:rPr>
          <w:rFonts w:eastAsia="Cambria"/>
          <w:highlight w:val="green"/>
          <w:u w:val="single"/>
        </w:rPr>
        <w:t>access space</w:t>
      </w:r>
      <w:r w:rsidRPr="00C13D6C">
        <w:rPr>
          <w:rFonts w:eastAsia="Cambria"/>
          <w:u w:val="single"/>
        </w:rPr>
        <w:t xml:space="preserve">. Not only would debris act as shrapnel to preexisting assets in space, but it would also </w:t>
      </w:r>
      <w:r w:rsidRPr="00C13D6C">
        <w:rPr>
          <w:rFonts w:eastAsia="Cambria"/>
          <w:highlight w:val="green"/>
          <w:u w:val="single"/>
        </w:rPr>
        <w:t>become</w:t>
      </w:r>
      <w:r w:rsidRPr="00C13D6C">
        <w:rPr>
          <w:rFonts w:eastAsia="Cambria"/>
          <w:u w:val="single"/>
        </w:rPr>
        <w:t xml:space="preserve"> much more </w:t>
      </w:r>
      <w:r w:rsidRPr="00C13D6C">
        <w:rPr>
          <w:rFonts w:eastAsia="Cambria"/>
          <w:highlight w:val="green"/>
          <w:u w:val="single"/>
        </w:rPr>
        <w:t>difficult to launch satellites or rockets</w:t>
      </w:r>
      <w:r w:rsidRPr="00C13D6C">
        <w:rPr>
          <w:rFonts w:eastAsia="Cambria"/>
          <w:u w:val="single"/>
        </w:rPr>
        <w:t xml:space="preserve">, </w:t>
      </w:r>
      <w:r w:rsidRPr="00C13D6C">
        <w:rPr>
          <w:rFonts w:eastAsia="Cambria"/>
          <w:highlight w:val="green"/>
          <w:u w:val="single"/>
        </w:rPr>
        <w:t>hindering scientific research</w:t>
      </w:r>
      <w:r w:rsidRPr="00C13D6C">
        <w:rPr>
          <w:rFonts w:eastAsia="Cambria"/>
          <w:u w:val="single"/>
        </w:rPr>
        <w:t xml:space="preserve">, space </w:t>
      </w:r>
      <w:r w:rsidRPr="00C13D6C">
        <w:rPr>
          <w:rFonts w:eastAsia="Cambria"/>
          <w:highlight w:val="green"/>
          <w:u w:val="single"/>
        </w:rPr>
        <w:t>exploration, and commercial operations</w:t>
      </w:r>
      <w:r w:rsidRPr="00C13D6C">
        <w:rPr>
          <w:rFonts w:eastAsia="Cambria"/>
          <w:highlight w:val="green"/>
        </w:rPr>
        <w:t>.</w:t>
      </w:r>
    </w:p>
    <w:p w14:paraId="1CBBE725" w14:textId="77777777" w:rsidR="00C13D6C" w:rsidRPr="00C13D6C" w:rsidRDefault="00C13D6C" w:rsidP="00C13D6C">
      <w:pPr>
        <w:rPr>
          <w:rFonts w:eastAsia="Cambria"/>
          <w:sz w:val="16"/>
          <w:szCs w:val="16"/>
          <w:u w:val="single"/>
        </w:rPr>
      </w:pPr>
      <w:r w:rsidRPr="00C13D6C">
        <w:rPr>
          <w:rFonts w:eastAsia="Cambria"/>
          <w:sz w:val="16"/>
        </w:rPr>
        <w:t xml:space="preserve">From the past fifty-odd years of activity in space alone, the debris left behind in Earth’s orbital field has already become hazardous to spacecraft — a main reason why the U.S. and the Soviet Union did not continue with ASAT testing during the Cold War. </w:t>
      </w:r>
      <w:r w:rsidRPr="00C13D6C">
        <w:rPr>
          <w:rFonts w:eastAsia="Cambria"/>
          <w:szCs w:val="26"/>
          <w:u w:val="single"/>
        </w:rPr>
        <w:t xml:space="preserve">If </w:t>
      </w:r>
      <w:r w:rsidRPr="00C13D6C">
        <w:rPr>
          <w:rFonts w:eastAsia="Cambria"/>
          <w:szCs w:val="26"/>
          <w:highlight w:val="green"/>
          <w:u w:val="single"/>
        </w:rPr>
        <w:t>greater pollution were to occur, space itself could be become unusable, resulting</w:t>
      </w:r>
      <w:r w:rsidRPr="00C13D6C">
        <w:rPr>
          <w:rFonts w:eastAsia="Cambria"/>
          <w:szCs w:val="26"/>
          <w:u w:val="single"/>
        </w:rPr>
        <w:t xml:space="preserve"> </w:t>
      </w:r>
      <w:r w:rsidRPr="00C13D6C">
        <w:rPr>
          <w:rFonts w:eastAsia="Cambria"/>
          <w:szCs w:val="26"/>
          <w:highlight w:val="green"/>
          <w:u w:val="single"/>
        </w:rPr>
        <w:t>in</w:t>
      </w:r>
      <w:r w:rsidRPr="00C13D6C">
        <w:rPr>
          <w:rFonts w:eastAsia="Cambria"/>
          <w:szCs w:val="26"/>
          <w:u w:val="single"/>
        </w:rPr>
        <w:t xml:space="preserve"> the </w:t>
      </w:r>
      <w:r w:rsidRPr="00C13D6C">
        <w:rPr>
          <w:rFonts w:eastAsia="Cambria"/>
          <w:szCs w:val="26"/>
          <w:highlight w:val="green"/>
          <w:u w:val="single"/>
        </w:rPr>
        <w:t>collapse of</w:t>
      </w:r>
      <w:r w:rsidRPr="00C13D6C">
        <w:rPr>
          <w:rFonts w:eastAsia="Cambria"/>
          <w:szCs w:val="26"/>
          <w:u w:val="single"/>
        </w:rPr>
        <w:t xml:space="preserve"> the </w:t>
      </w:r>
      <w:r w:rsidRPr="00C13D6C">
        <w:rPr>
          <w:rFonts w:eastAsia="Cambria"/>
          <w:szCs w:val="26"/>
          <w:highlight w:val="green"/>
          <w:u w:val="single"/>
        </w:rPr>
        <w:t>global economic system</w:t>
      </w:r>
      <w:r w:rsidRPr="00C13D6C">
        <w:rPr>
          <w:rFonts w:eastAsia="Cambria"/>
          <w:szCs w:val="26"/>
          <w:u w:val="single"/>
        </w:rPr>
        <w:t>, air travel, and various communications.</w:t>
      </w:r>
    </w:p>
    <w:p w14:paraId="6F9F2724" w14:textId="77777777" w:rsidR="00C13D6C" w:rsidRPr="00C13D6C" w:rsidRDefault="00C13D6C" w:rsidP="00C13D6C">
      <w:pPr>
        <w:rPr>
          <w:rFonts w:eastAsia="Cambria"/>
          <w:sz w:val="16"/>
          <w:szCs w:val="16"/>
        </w:rPr>
      </w:pPr>
      <w:r w:rsidRPr="00C13D6C">
        <w:rPr>
          <w:rFonts w:eastAsia="Cambria"/>
          <w:sz w:val="16"/>
          <w:szCs w:val="16"/>
        </w:rPr>
        <w:t>Power imbalances and proliferation on the ground</w:t>
      </w:r>
    </w:p>
    <w:p w14:paraId="47AD92D4" w14:textId="77777777" w:rsidR="00C13D6C" w:rsidRPr="00C13D6C" w:rsidRDefault="00C13D6C" w:rsidP="00C13D6C">
      <w:pPr>
        <w:rPr>
          <w:rFonts w:eastAsia="Cambria"/>
          <w:u w:val="single"/>
        </w:rPr>
      </w:pPr>
      <w:r w:rsidRPr="00C13D6C">
        <w:rPr>
          <w:rFonts w:eastAsia="Cambria"/>
          <w:sz w:val="16"/>
        </w:rPr>
        <w:t xml:space="preserve">Only so many states currently have access to space—which means any </w:t>
      </w:r>
      <w:r w:rsidRPr="00C13D6C">
        <w:rPr>
          <w:rFonts w:eastAsia="Cambria"/>
          <w:u w:val="single"/>
        </w:rPr>
        <w:t xml:space="preserve">militarization be by the few, while other states would be left to fend for themselves. This would establish a clear </w:t>
      </w:r>
      <w:r w:rsidRPr="00C13D6C">
        <w:rPr>
          <w:rFonts w:eastAsia="Cambria"/>
          <w:highlight w:val="green"/>
          <w:u w:val="single"/>
        </w:rPr>
        <w:t>power imbalance</w:t>
      </w:r>
      <w:r w:rsidRPr="00C13D6C">
        <w:rPr>
          <w:rFonts w:eastAsia="Cambria"/>
          <w:u w:val="single"/>
        </w:rPr>
        <w:t xml:space="preserve"> that could </w:t>
      </w:r>
      <w:r w:rsidRPr="00C13D6C">
        <w:rPr>
          <w:rFonts w:eastAsia="Cambria"/>
          <w:highlight w:val="green"/>
          <w:u w:val="single"/>
        </w:rPr>
        <w:t>breed distrust</w:t>
      </w:r>
      <w:r w:rsidRPr="00C13D6C">
        <w:rPr>
          <w:rFonts w:eastAsia="Cambria"/>
          <w:u w:val="single"/>
        </w:rPr>
        <w:t xml:space="preserve"> among nations, </w:t>
      </w:r>
      <w:r w:rsidRPr="00C13D6C">
        <w:rPr>
          <w:rFonts w:eastAsia="Cambria"/>
          <w:highlight w:val="green"/>
          <w:u w:val="single"/>
        </w:rPr>
        <w:t>resulting in</w:t>
      </w:r>
      <w:r w:rsidRPr="00C13D6C">
        <w:rPr>
          <w:rFonts w:eastAsia="Cambria"/>
          <w:u w:val="single"/>
        </w:rPr>
        <w:t xml:space="preserve"> a more insecure world and a veritable </w:t>
      </w:r>
      <w:proofErr w:type="spellStart"/>
      <w:r w:rsidRPr="00C13D6C">
        <w:rPr>
          <w:rFonts w:eastAsia="Cambria"/>
          <w:u w:val="single"/>
        </w:rPr>
        <w:t>power</w:t>
      </w:r>
      <w:proofErr w:type="spellEnd"/>
      <w:r w:rsidRPr="00C13D6C">
        <w:rPr>
          <w:rFonts w:eastAsia="Cambria"/>
          <w:u w:val="single"/>
        </w:rPr>
        <w:t xml:space="preserve"> keg primed for </w:t>
      </w:r>
      <w:r w:rsidRPr="00C13D6C">
        <w:rPr>
          <w:rFonts w:eastAsia="Cambria"/>
          <w:highlight w:val="green"/>
          <w:u w:val="single"/>
        </w:rPr>
        <w:t>war</w:t>
      </w:r>
      <w:r w:rsidRPr="00C13D6C">
        <w:rPr>
          <w:rFonts w:eastAsia="Cambria"/>
          <w:sz w:val="16"/>
        </w:rPr>
        <w:t xml:space="preserve">. Additionally, </w:t>
      </w:r>
      <w:r w:rsidRPr="00C13D6C">
        <w:rPr>
          <w:rFonts w:eastAsia="Cambria"/>
          <w:highlight w:val="green"/>
          <w:u w:val="single"/>
        </w:rPr>
        <w:t>deterrence</w:t>
      </w:r>
      <w:r w:rsidRPr="00C13D6C">
        <w:rPr>
          <w:rFonts w:eastAsia="Cambria"/>
          <w:u w:val="single"/>
        </w:rPr>
        <w:t xml:space="preserve"> measures taken by states with access to space </w:t>
      </w:r>
      <w:r w:rsidRPr="00C13D6C">
        <w:rPr>
          <w:rFonts w:eastAsia="Cambria"/>
          <w:highlight w:val="green"/>
          <w:u w:val="single"/>
        </w:rPr>
        <w:t>would escalate, attempting to</w:t>
      </w:r>
      <w:r w:rsidRPr="00C13D6C">
        <w:rPr>
          <w:rFonts w:eastAsia="Cambria"/>
          <w:u w:val="single"/>
        </w:rPr>
        <w:t xml:space="preserve"> </w:t>
      </w:r>
      <w:r w:rsidRPr="00C13D6C">
        <w:rPr>
          <w:rFonts w:eastAsia="Cambria"/>
          <w:highlight w:val="green"/>
          <w:u w:val="single"/>
        </w:rPr>
        <w:t>build up weapons caches</w:t>
      </w:r>
      <w:r w:rsidRPr="00C13D6C">
        <w:rPr>
          <w:rFonts w:eastAsia="Cambria"/>
          <w:u w:val="single"/>
        </w:rPr>
        <w:t xml:space="preserve"> not dissimilar to the nuclear weapons stockpiling activities of the Cold War.</w:t>
      </w:r>
    </w:p>
    <w:p w14:paraId="68E6A781" w14:textId="77777777" w:rsidR="00C13D6C" w:rsidRPr="00C13D6C" w:rsidRDefault="00C13D6C" w:rsidP="00C13D6C">
      <w:pPr>
        <w:rPr>
          <w:rFonts w:eastAsia="Cambria"/>
          <w:u w:val="single"/>
        </w:rPr>
      </w:pPr>
      <w:r w:rsidRPr="00C13D6C">
        <w:rPr>
          <w:rFonts w:eastAsia="Cambria"/>
          <w:u w:val="single"/>
        </w:rPr>
        <w:t xml:space="preserve">In any arms race, it is inevitable that </w:t>
      </w:r>
      <w:r w:rsidRPr="00C13D6C">
        <w:rPr>
          <w:rFonts w:eastAsia="Cambria"/>
          <w:highlight w:val="green"/>
          <w:u w:val="single"/>
        </w:rPr>
        <w:t>more advanced weaponry</w:t>
      </w:r>
      <w:r w:rsidRPr="00C13D6C">
        <w:rPr>
          <w:rFonts w:eastAsia="Cambria"/>
          <w:u w:val="single"/>
        </w:rPr>
        <w:t xml:space="preserve"> is </w:t>
      </w:r>
      <w:r w:rsidRPr="00C13D6C">
        <w:rPr>
          <w:rFonts w:eastAsia="Cambria"/>
          <w:highlight w:val="green"/>
          <w:u w:val="single"/>
        </w:rPr>
        <w:t>created</w:t>
      </w:r>
      <w:r w:rsidRPr="00C13D6C">
        <w:rPr>
          <w:rFonts w:eastAsia="Cambria"/>
          <w:u w:val="single"/>
        </w:rPr>
        <w:t xml:space="preserve">. Yet, this does not only pose a risk to assets in space. Should a </w:t>
      </w:r>
      <w:r w:rsidRPr="00C13D6C">
        <w:rPr>
          <w:rFonts w:eastAsia="Cambria"/>
          <w:highlight w:val="green"/>
          <w:u w:val="single"/>
        </w:rPr>
        <w:t>terrestrial war</w:t>
      </w:r>
      <w:r w:rsidRPr="00C13D6C">
        <w:rPr>
          <w:rFonts w:eastAsia="Cambria"/>
          <w:u w:val="single"/>
        </w:rPr>
        <w:t xml:space="preserve"> break out, this </w:t>
      </w:r>
      <w:r w:rsidRPr="00C13D6C">
        <w:rPr>
          <w:rFonts w:eastAsia="Cambria"/>
          <w:highlight w:val="green"/>
          <w:u w:val="single"/>
        </w:rPr>
        <w:t>weaponry</w:t>
      </w:r>
      <w:r w:rsidRPr="00C13D6C">
        <w:rPr>
          <w:rFonts w:eastAsia="Cambria"/>
          <w:u w:val="single"/>
        </w:rPr>
        <w:t xml:space="preserve"> may eventually be </w:t>
      </w:r>
      <w:r w:rsidRPr="00C13D6C">
        <w:rPr>
          <w:rFonts w:eastAsia="Cambria"/>
          <w:highlight w:val="green"/>
          <w:u w:val="single"/>
        </w:rPr>
        <w:t>deployed on the ground</w:t>
      </w:r>
      <w:r w:rsidRPr="00C13D6C">
        <w:rPr>
          <w:rFonts w:eastAsia="Cambria"/>
          <w:u w:val="single"/>
        </w:rPr>
        <w:t xml:space="preserve">, and space-faring states would be able to capitalize on the power imbalance by using these new developments against states that have not yet broken into the space industry or developed </w:t>
      </w:r>
      <w:proofErr w:type="gramStart"/>
      <w:r w:rsidRPr="00C13D6C">
        <w:rPr>
          <w:rFonts w:eastAsia="Cambria"/>
          <w:u w:val="single"/>
        </w:rPr>
        <w:t>equally-advanced</w:t>
      </w:r>
      <w:proofErr w:type="gramEnd"/>
      <w:r w:rsidRPr="00C13D6C">
        <w:rPr>
          <w:rFonts w:eastAsia="Cambria"/>
          <w:u w:val="single"/>
        </w:rPr>
        <w:t xml:space="preserve"> weaponry.</w:t>
      </w:r>
    </w:p>
    <w:p w14:paraId="73B4ED8E" w14:textId="77777777" w:rsidR="00C13D6C" w:rsidRPr="00C13D6C" w:rsidRDefault="00C13D6C" w:rsidP="00C13D6C">
      <w:pPr>
        <w:rPr>
          <w:rFonts w:eastAsia="Calibri"/>
        </w:rPr>
      </w:pPr>
    </w:p>
    <w:p w14:paraId="7F0A5DCA" w14:textId="77777777" w:rsidR="00C13D6C" w:rsidRPr="00C13D6C" w:rsidRDefault="00C13D6C" w:rsidP="00C13D6C">
      <w:pPr>
        <w:keepNext/>
        <w:keepLines/>
        <w:pageBreakBefore/>
        <w:spacing w:before="40" w:after="0"/>
        <w:jc w:val="center"/>
        <w:outlineLvl w:val="2"/>
        <w:rPr>
          <w:rFonts w:eastAsia="MS Gothic" w:cs="Times New Roman"/>
          <w:b/>
          <w:sz w:val="32"/>
          <w:szCs w:val="24"/>
          <w:u w:val="single"/>
        </w:rPr>
      </w:pPr>
      <w:r w:rsidRPr="00C13D6C">
        <w:rPr>
          <w:rFonts w:eastAsia="MS Gothic" w:cs="Times New Roman"/>
          <w:b/>
          <w:sz w:val="32"/>
          <w:szCs w:val="24"/>
          <w:u w:val="single"/>
        </w:rPr>
        <w:t>Framing</w:t>
      </w:r>
    </w:p>
    <w:p w14:paraId="4BBCFC4D" w14:textId="77777777" w:rsidR="00C13D6C" w:rsidRPr="00C13D6C" w:rsidRDefault="00C13D6C" w:rsidP="00C13D6C">
      <w:pPr>
        <w:keepNext/>
        <w:keepLines/>
        <w:spacing w:before="40" w:after="0"/>
        <w:outlineLvl w:val="3"/>
        <w:rPr>
          <w:rFonts w:eastAsia="MS Gothic" w:cs="Times New Roman"/>
          <w:b/>
          <w:iCs/>
          <w:sz w:val="26"/>
        </w:rPr>
      </w:pPr>
      <w:bookmarkStart w:id="1" w:name="_Hlk62138825"/>
      <w:r w:rsidRPr="00C13D6C">
        <w:rPr>
          <w:rFonts w:eastAsia="MS Gothic" w:cs="Times New Roman"/>
          <w:b/>
          <w:iCs/>
          <w:sz w:val="26"/>
        </w:rPr>
        <w:t xml:space="preserve">The standard is maximizing expected well-being. To clarify, hedonistic act util. Prefer – </w:t>
      </w:r>
    </w:p>
    <w:p w14:paraId="2C2801CC" w14:textId="77777777" w:rsidR="00C13D6C" w:rsidRPr="00C13D6C" w:rsidRDefault="00C13D6C" w:rsidP="00C13D6C">
      <w:pPr>
        <w:keepNext/>
        <w:keepLines/>
        <w:spacing w:before="40" w:after="0" w:line="276" w:lineRule="auto"/>
        <w:outlineLvl w:val="3"/>
        <w:rPr>
          <w:rFonts w:eastAsia="DengXian Light"/>
          <w:b/>
          <w:bCs/>
          <w:iCs/>
          <w:sz w:val="26"/>
          <w:u w:val="single"/>
        </w:rPr>
      </w:pPr>
      <w:r w:rsidRPr="00C13D6C">
        <w:rPr>
          <w:rFonts w:eastAsia="DengXian Light"/>
          <w:b/>
          <w:bCs/>
          <w:iCs/>
          <w:sz w:val="26"/>
        </w:rPr>
        <w:t xml:space="preserve">1] Pleasure and pain </w:t>
      </w:r>
      <w:r w:rsidRPr="00C13D6C">
        <w:rPr>
          <w:rFonts w:eastAsia="DengXian Light"/>
          <w:b/>
          <w:bCs/>
          <w:i/>
          <w:sz w:val="26"/>
        </w:rPr>
        <w:t>are</w:t>
      </w:r>
      <w:r w:rsidRPr="00C13D6C">
        <w:rPr>
          <w:rFonts w:eastAsia="DengXian Light"/>
          <w:b/>
          <w:bCs/>
          <w:iCs/>
          <w:sz w:val="26"/>
        </w:rPr>
        <w:t xml:space="preserve"> intrinsic </w:t>
      </w:r>
      <w:r w:rsidRPr="00C13D6C">
        <w:rPr>
          <w:rFonts w:eastAsia="DengXian Light"/>
          <w:b/>
          <w:bCs/>
          <w:iCs/>
          <w:sz w:val="26"/>
          <w:u w:val="single"/>
        </w:rPr>
        <w:t>value</w:t>
      </w:r>
      <w:r w:rsidRPr="00C13D6C">
        <w:rPr>
          <w:rFonts w:eastAsia="DengXian Light"/>
          <w:b/>
          <w:bCs/>
          <w:iCs/>
          <w:sz w:val="26"/>
        </w:rPr>
        <w:t xml:space="preserve"> and </w:t>
      </w:r>
      <w:r w:rsidRPr="00C13D6C">
        <w:rPr>
          <w:rFonts w:eastAsia="DengXian Light"/>
          <w:b/>
          <w:bCs/>
          <w:iCs/>
          <w:sz w:val="26"/>
          <w:u w:val="single"/>
        </w:rPr>
        <w:t>disvalue</w:t>
      </w:r>
      <w:r w:rsidRPr="00C13D6C">
        <w:rPr>
          <w:rFonts w:eastAsia="DengXian Light"/>
          <w:b/>
          <w:bCs/>
          <w:iCs/>
          <w:sz w:val="26"/>
        </w:rPr>
        <w:t xml:space="preserve"> – everything else </w:t>
      </w:r>
      <w:r w:rsidRPr="00C13D6C">
        <w:rPr>
          <w:rFonts w:eastAsia="DengXian Light"/>
          <w:b/>
          <w:bCs/>
          <w:i/>
          <w:sz w:val="26"/>
        </w:rPr>
        <w:t>regresses</w:t>
      </w:r>
      <w:r w:rsidRPr="00C13D6C">
        <w:rPr>
          <w:rFonts w:eastAsia="DengXian Light"/>
          <w:b/>
          <w:bCs/>
          <w:iCs/>
          <w:sz w:val="26"/>
        </w:rPr>
        <w:t xml:space="preserve"> – </w:t>
      </w:r>
      <w:r w:rsidRPr="00C13D6C">
        <w:rPr>
          <w:rFonts w:eastAsia="DengXian Light"/>
          <w:b/>
          <w:bCs/>
          <w:iCs/>
          <w:sz w:val="26"/>
          <w:u w:val="single"/>
        </w:rPr>
        <w:t>robust neuroscience.</w:t>
      </w:r>
    </w:p>
    <w:p w14:paraId="15D9B133" w14:textId="77777777" w:rsidR="00C13D6C" w:rsidRPr="00C13D6C" w:rsidRDefault="00C13D6C" w:rsidP="00C13D6C">
      <w:pPr>
        <w:spacing w:line="276" w:lineRule="auto"/>
        <w:rPr>
          <w:rFonts w:eastAsia="Calibri"/>
          <w:b/>
          <w:bCs/>
          <w:sz w:val="26"/>
        </w:rPr>
      </w:pPr>
      <w:r w:rsidRPr="00C13D6C">
        <w:rPr>
          <w:rFonts w:eastAsia="Calibri"/>
          <w:b/>
          <w:bCs/>
          <w:sz w:val="26"/>
        </w:rPr>
        <w:t>Blum et al. 18</w:t>
      </w:r>
    </w:p>
    <w:p w14:paraId="5B6FACF2" w14:textId="77777777" w:rsidR="00C13D6C" w:rsidRPr="00C13D6C" w:rsidRDefault="00C13D6C" w:rsidP="00C13D6C">
      <w:pPr>
        <w:spacing w:line="276" w:lineRule="auto"/>
        <w:rPr>
          <w:rFonts w:eastAsia="Calibri"/>
          <w:sz w:val="16"/>
          <w:szCs w:val="16"/>
        </w:rPr>
      </w:pPr>
      <w:r w:rsidRPr="00C13D6C">
        <w:rPr>
          <w:rFonts w:eastAsia="Calibri"/>
          <w:sz w:val="16"/>
          <w:szCs w:val="16"/>
        </w:rPr>
        <w:t xml:space="preserve">Kenneth Blum, 1Department of Psychiatry, </w:t>
      </w:r>
      <w:proofErr w:type="spellStart"/>
      <w:r w:rsidRPr="00C13D6C">
        <w:rPr>
          <w:rFonts w:eastAsia="Calibri"/>
          <w:sz w:val="16"/>
          <w:szCs w:val="16"/>
        </w:rPr>
        <w:t>Boonshoft</w:t>
      </w:r>
      <w:proofErr w:type="spellEnd"/>
      <w:r w:rsidRPr="00C13D6C">
        <w:rPr>
          <w:rFonts w:eastAsia="Calibr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13D6C">
        <w:rPr>
          <w:rFonts w:eastAsia="Calibri"/>
          <w:sz w:val="16"/>
          <w:szCs w:val="16"/>
        </w:rPr>
        <w:t>Geneus</w:t>
      </w:r>
      <w:proofErr w:type="spellEnd"/>
      <w:r w:rsidRPr="00C13D6C">
        <w:rPr>
          <w:rFonts w:eastAsia="Calibri"/>
          <w:sz w:val="16"/>
          <w:szCs w:val="16"/>
        </w:rPr>
        <w:t xml:space="preserve"> Health LLC, San Antonio, TX, USA 6Department of Addiction Research &amp; Therapy, </w:t>
      </w:r>
      <w:proofErr w:type="spellStart"/>
      <w:r w:rsidRPr="00C13D6C">
        <w:rPr>
          <w:rFonts w:eastAsia="Calibri"/>
          <w:sz w:val="16"/>
          <w:szCs w:val="16"/>
        </w:rPr>
        <w:t>Nupathways</w:t>
      </w:r>
      <w:proofErr w:type="spellEnd"/>
      <w:r w:rsidRPr="00C13D6C">
        <w:rPr>
          <w:rFonts w:eastAsia="Calibri"/>
          <w:sz w:val="16"/>
          <w:szCs w:val="16"/>
        </w:rPr>
        <w:t xml:space="preserve"> Inc., </w:t>
      </w:r>
      <w:proofErr w:type="spellStart"/>
      <w:r w:rsidRPr="00C13D6C">
        <w:rPr>
          <w:rFonts w:eastAsia="Calibri"/>
          <w:sz w:val="16"/>
          <w:szCs w:val="16"/>
        </w:rPr>
        <w:t>Innsbrook</w:t>
      </w:r>
      <w:proofErr w:type="spellEnd"/>
      <w:r w:rsidRPr="00C13D6C">
        <w:rPr>
          <w:rFonts w:eastAsia="Calibr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C13D6C">
        <w:rPr>
          <w:rFonts w:eastAsia="Calibri"/>
          <w:sz w:val="16"/>
          <w:szCs w:val="16"/>
        </w:rPr>
        <w:t>Eötvös</w:t>
      </w:r>
      <w:proofErr w:type="spellEnd"/>
      <w:r w:rsidRPr="00C13D6C">
        <w:rPr>
          <w:rFonts w:eastAsia="Calibri"/>
          <w:sz w:val="16"/>
          <w:szCs w:val="16"/>
        </w:rPr>
        <w:t xml:space="preserve"> </w:t>
      </w:r>
      <w:proofErr w:type="spellStart"/>
      <w:r w:rsidRPr="00C13D6C">
        <w:rPr>
          <w:rFonts w:eastAsia="Calibri"/>
          <w:sz w:val="16"/>
          <w:szCs w:val="16"/>
        </w:rPr>
        <w:t>Loránd</w:t>
      </w:r>
      <w:proofErr w:type="spellEnd"/>
      <w:r w:rsidRPr="00C13D6C">
        <w:rPr>
          <w:rFonts w:eastAsia="Calibri"/>
          <w:sz w:val="16"/>
          <w:szCs w:val="16"/>
        </w:rPr>
        <w:t xml:space="preserve"> University, Budapest, Hungary 10Division of Addiction Research, Dominion Diagnostics, LLC. North Kingston, RI, USA 11Victory Nutrition International, </w:t>
      </w:r>
      <w:proofErr w:type="spellStart"/>
      <w:r w:rsidRPr="00C13D6C">
        <w:rPr>
          <w:rFonts w:eastAsia="Calibri"/>
          <w:sz w:val="16"/>
          <w:szCs w:val="16"/>
        </w:rPr>
        <w:t>Lederach</w:t>
      </w:r>
      <w:proofErr w:type="spellEnd"/>
      <w:r w:rsidRPr="00C13D6C">
        <w:rPr>
          <w:rFonts w:eastAsia="Calibri"/>
          <w:sz w:val="16"/>
          <w:szCs w:val="16"/>
        </w:rPr>
        <w:t xml:space="preserve">, PA., USA 12National Human Genome Center at Howard University, Washington, DC., USA, Marjorie </w:t>
      </w:r>
      <w:proofErr w:type="spellStart"/>
      <w:r w:rsidRPr="00C13D6C">
        <w:rPr>
          <w:rFonts w:eastAsia="Calibri"/>
          <w:sz w:val="16"/>
          <w:szCs w:val="16"/>
        </w:rPr>
        <w:t>Gondré</w:t>
      </w:r>
      <w:proofErr w:type="spellEnd"/>
      <w:r w:rsidRPr="00C13D6C">
        <w:rPr>
          <w:rFonts w:eastAsia="Calibr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13D6C">
        <w:rPr>
          <w:rFonts w:eastAsia="Calibri"/>
          <w:sz w:val="16"/>
          <w:szCs w:val="16"/>
        </w:rPr>
        <w:t>Modestino</w:t>
      </w:r>
      <w:proofErr w:type="spellEnd"/>
      <w:r w:rsidRPr="00C13D6C">
        <w:rPr>
          <w:rFonts w:eastAsia="Calibri"/>
          <w:sz w:val="16"/>
          <w:szCs w:val="16"/>
        </w:rPr>
        <w:t xml:space="preserve">, 14Department of Psychology, Curry College, Milton, MA, USA, Rajendra D </w:t>
      </w:r>
      <w:proofErr w:type="spellStart"/>
      <w:r w:rsidRPr="00C13D6C">
        <w:rPr>
          <w:rFonts w:eastAsia="Calibri"/>
          <w:sz w:val="16"/>
          <w:szCs w:val="16"/>
        </w:rPr>
        <w:t>Badgaiyan</w:t>
      </w:r>
      <w:proofErr w:type="spellEnd"/>
      <w:r w:rsidRPr="00C13D6C">
        <w:rPr>
          <w:rFonts w:eastAsia="Calibr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C13D6C">
          <w:rPr>
            <w:rFonts w:eastAsia="Calibri"/>
            <w:color w:val="000000"/>
            <w:sz w:val="16"/>
            <w:szCs w:val="16"/>
          </w:rPr>
          <w:t>https://www.ncbi.nlm.nih.gov/pmc/articles/PMC6446569/</w:t>
        </w:r>
      </w:hyperlink>
      <w:r w:rsidRPr="00C13D6C">
        <w:rPr>
          <w:rFonts w:eastAsia="Calibri"/>
          <w:sz w:val="16"/>
          <w:szCs w:val="16"/>
        </w:rPr>
        <w:t>, R.S.</w:t>
      </w:r>
    </w:p>
    <w:p w14:paraId="664A9B53" w14:textId="77777777" w:rsidR="00C13D6C" w:rsidRPr="00C13D6C" w:rsidRDefault="00C13D6C" w:rsidP="00C13D6C">
      <w:pPr>
        <w:spacing w:line="276" w:lineRule="auto"/>
        <w:rPr>
          <w:rFonts w:eastAsia="Calibri"/>
          <w:sz w:val="16"/>
        </w:rPr>
      </w:pPr>
      <w:r w:rsidRPr="00C13D6C">
        <w:rPr>
          <w:rFonts w:eastAsia="Calibri"/>
          <w:b/>
          <w:bCs/>
          <w:highlight w:val="green"/>
          <w:u w:val="single"/>
        </w:rPr>
        <w:t>Pleasure</w:t>
      </w:r>
      <w:r w:rsidRPr="00C13D6C">
        <w:rPr>
          <w:rFonts w:eastAsia="Calibri"/>
          <w:u w:val="single"/>
        </w:rPr>
        <w:t xml:space="preserve"> is not only</w:t>
      </w:r>
      <w:r w:rsidRPr="00C13D6C">
        <w:rPr>
          <w:rFonts w:eastAsia="Calibri"/>
          <w:sz w:val="16"/>
        </w:rPr>
        <w:t xml:space="preserve"> one of the three </w:t>
      </w:r>
      <w:r w:rsidRPr="00C13D6C">
        <w:rPr>
          <w:rFonts w:eastAsia="Calibri"/>
          <w:u w:val="single"/>
        </w:rPr>
        <w:t xml:space="preserve">primary reward </w:t>
      </w:r>
      <w:proofErr w:type="gramStart"/>
      <w:r w:rsidRPr="00C13D6C">
        <w:rPr>
          <w:rFonts w:eastAsia="Calibri"/>
          <w:u w:val="single"/>
        </w:rPr>
        <w:t>functions</w:t>
      </w:r>
      <w:proofErr w:type="gramEnd"/>
      <w:r w:rsidRPr="00C13D6C">
        <w:rPr>
          <w:rFonts w:eastAsia="Calibri"/>
          <w:sz w:val="16"/>
        </w:rPr>
        <w:t xml:space="preserve"> but </w:t>
      </w:r>
      <w:r w:rsidRPr="00C13D6C">
        <w:rPr>
          <w:rFonts w:eastAsia="Calibri"/>
          <w:u w:val="single"/>
        </w:rPr>
        <w:t xml:space="preserve">it also </w:t>
      </w:r>
      <w:r w:rsidRPr="00C13D6C">
        <w:rPr>
          <w:rFonts w:eastAsia="Calibri"/>
          <w:b/>
          <w:bCs/>
          <w:highlight w:val="green"/>
          <w:u w:val="single"/>
        </w:rPr>
        <w:t>defines reward.</w:t>
      </w:r>
      <w:r w:rsidRPr="00C13D6C">
        <w:rPr>
          <w:rFonts w:eastAsia="Calibri"/>
          <w:sz w:val="16"/>
        </w:rPr>
        <w:t xml:space="preserve"> As homeostasis explains the </w:t>
      </w:r>
      <w:r w:rsidRPr="00C13D6C">
        <w:rPr>
          <w:rFonts w:eastAsia="Calibri"/>
          <w:u w:val="single"/>
        </w:rPr>
        <w:t>functions of</w:t>
      </w:r>
      <w:r w:rsidRPr="00C13D6C">
        <w:rPr>
          <w:rFonts w:eastAsia="Calibri"/>
          <w:sz w:val="16"/>
        </w:rPr>
        <w:t xml:space="preserve"> only a limited number of </w:t>
      </w:r>
      <w:r w:rsidRPr="00C13D6C">
        <w:rPr>
          <w:rFonts w:eastAsia="Calibri"/>
          <w:u w:val="single"/>
        </w:rPr>
        <w:t>rewards, the</w:t>
      </w:r>
      <w:r w:rsidRPr="00C13D6C">
        <w:rPr>
          <w:rFonts w:eastAsia="Calibri"/>
          <w:sz w:val="16"/>
        </w:rPr>
        <w:t xml:space="preserve"> principal </w:t>
      </w:r>
      <w:r w:rsidRPr="00C13D6C">
        <w:rPr>
          <w:rFonts w:eastAsia="Calibri"/>
          <w:highlight w:val="green"/>
          <w:u w:val="single"/>
        </w:rPr>
        <w:t>reason why particular stimuli</w:t>
      </w:r>
      <w:r w:rsidRPr="00C13D6C">
        <w:rPr>
          <w:rFonts w:eastAsia="Calibri"/>
          <w:u w:val="single"/>
        </w:rPr>
        <w:t xml:space="preserve">, objects, events, situations, and activities </w:t>
      </w:r>
      <w:r w:rsidRPr="00C13D6C">
        <w:rPr>
          <w:rFonts w:eastAsia="Calibri"/>
          <w:highlight w:val="green"/>
          <w:u w:val="single"/>
        </w:rPr>
        <w:t>are rewarding</w:t>
      </w:r>
      <w:r w:rsidRPr="00C13D6C">
        <w:rPr>
          <w:rFonts w:eastAsia="Calibri"/>
          <w:sz w:val="16"/>
        </w:rPr>
        <w:t xml:space="preserve"> may be </w:t>
      </w:r>
      <w:r w:rsidRPr="00C13D6C">
        <w:rPr>
          <w:rFonts w:eastAsia="Calibri"/>
          <w:highlight w:val="green"/>
          <w:u w:val="single"/>
        </w:rPr>
        <w:t>due to pleasure.</w:t>
      </w:r>
      <w:r w:rsidRPr="00C13D6C">
        <w:rPr>
          <w:rFonts w:eastAsia="Calibri"/>
          <w:sz w:val="16"/>
        </w:rPr>
        <w:t xml:space="preserve"> This applies </w:t>
      </w:r>
      <w:proofErr w:type="gramStart"/>
      <w:r w:rsidRPr="00C13D6C">
        <w:rPr>
          <w:rFonts w:eastAsia="Calibri"/>
          <w:sz w:val="16"/>
        </w:rPr>
        <w:t>first of all</w:t>
      </w:r>
      <w:proofErr w:type="gramEnd"/>
      <w:r w:rsidRPr="00C13D6C">
        <w:rPr>
          <w:rFonts w:eastAsia="Calibri"/>
          <w:sz w:val="16"/>
        </w:rPr>
        <w:t xml:space="preserve"> to sex and to the primary homeostatic rewards of food and liquid and extends to money, taste, beauty, social encounters and nonmaterial, internally set, and intrinsic rewards. </w:t>
      </w:r>
      <w:r w:rsidRPr="00C13D6C">
        <w:rPr>
          <w:rFonts w:eastAsia="Calibri"/>
          <w:u w:val="single"/>
        </w:rPr>
        <w:t>Pleasure, as the primary effect of rewards</w:t>
      </w:r>
      <w:r w:rsidRPr="00C13D6C">
        <w:rPr>
          <w:rFonts w:eastAsia="Calibri"/>
          <w:sz w:val="16"/>
        </w:rPr>
        <w:t xml:space="preserve">, drives the prime reward functions of learning, approach behavior, and decision making and </w:t>
      </w:r>
      <w:r w:rsidRPr="00C13D6C">
        <w:rPr>
          <w:rFonts w:eastAsia="Calibri"/>
          <w:highlight w:val="green"/>
          <w:u w:val="single"/>
        </w:rPr>
        <w:t xml:space="preserve">provides the </w:t>
      </w:r>
      <w:r w:rsidRPr="00C13D6C">
        <w:rPr>
          <w:rFonts w:eastAsia="Calibri"/>
          <w:b/>
          <w:bCs/>
          <w:highlight w:val="green"/>
          <w:u w:val="single"/>
        </w:rPr>
        <w:t>basis for hedonic theories</w:t>
      </w:r>
      <w:r w:rsidRPr="00C13D6C">
        <w:rPr>
          <w:rFonts w:eastAsia="Calibri"/>
          <w:highlight w:val="green"/>
          <w:u w:val="single"/>
        </w:rPr>
        <w:t xml:space="preserve"> of reward</w:t>
      </w:r>
      <w:r w:rsidRPr="00C13D6C">
        <w:rPr>
          <w:rFonts w:eastAsia="Calibri"/>
          <w:u w:val="single"/>
        </w:rPr>
        <w:t xml:space="preserve"> function. We are attracted by</w:t>
      </w:r>
      <w:r w:rsidRPr="00C13D6C">
        <w:rPr>
          <w:rFonts w:eastAsia="Calibri"/>
          <w:sz w:val="16"/>
        </w:rPr>
        <w:t xml:space="preserve"> most </w:t>
      </w:r>
      <w:r w:rsidRPr="00C13D6C">
        <w:rPr>
          <w:rFonts w:eastAsia="Calibri"/>
          <w:u w:val="single"/>
        </w:rPr>
        <w:t>rewards and exert intense efforts to obtain them</w:t>
      </w:r>
      <w:r w:rsidRPr="00C13D6C">
        <w:rPr>
          <w:rFonts w:eastAsia="Calibri"/>
          <w:sz w:val="16"/>
        </w:rPr>
        <w:t xml:space="preserve">, just </w:t>
      </w:r>
      <w:r w:rsidRPr="00C13D6C">
        <w:rPr>
          <w:rFonts w:eastAsia="Calibri"/>
          <w:u w:val="single"/>
        </w:rPr>
        <w:t>because they are enjoyable</w:t>
      </w:r>
      <w:r w:rsidRPr="00C13D6C">
        <w:rPr>
          <w:rFonts w:eastAsia="Calibri"/>
          <w:sz w:val="16"/>
        </w:rPr>
        <w:t xml:space="preserve"> [10].</w:t>
      </w:r>
    </w:p>
    <w:p w14:paraId="5735B011" w14:textId="77777777" w:rsidR="00C13D6C" w:rsidRPr="00C13D6C" w:rsidRDefault="00C13D6C" w:rsidP="00C13D6C">
      <w:pPr>
        <w:spacing w:line="276" w:lineRule="auto"/>
        <w:rPr>
          <w:rFonts w:eastAsia="Calibri"/>
          <w:sz w:val="16"/>
        </w:rPr>
      </w:pPr>
      <w:r w:rsidRPr="00C13D6C">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13D6C">
        <w:rPr>
          <w:rFonts w:eastAsia="Calibri"/>
          <w:u w:val="single"/>
        </w:rPr>
        <w:t>using both humans and detailed invasive brain analysis of animals has discovered some critical ways that the brain processes pleasure</w:t>
      </w:r>
      <w:r w:rsidRPr="00C13D6C">
        <w:rPr>
          <w:rFonts w:eastAsia="Calibri"/>
          <w:sz w:val="16"/>
        </w:rPr>
        <w:t xml:space="preserve"> [14].</w:t>
      </w:r>
    </w:p>
    <w:p w14:paraId="41B0721D" w14:textId="77777777" w:rsidR="00C13D6C" w:rsidRPr="00C13D6C" w:rsidRDefault="00C13D6C" w:rsidP="00C13D6C">
      <w:pPr>
        <w:spacing w:line="276" w:lineRule="auto"/>
        <w:rPr>
          <w:rFonts w:eastAsia="Calibri"/>
          <w:sz w:val="16"/>
        </w:rPr>
      </w:pPr>
      <w:r w:rsidRPr="00C13D6C">
        <w:rPr>
          <w:rFonts w:eastAsia="Calibri"/>
          <w:u w:val="single"/>
        </w:rPr>
        <w:t>Pleasure as a hallmark of reward is sufficient for defining a reward</w:t>
      </w:r>
      <w:r w:rsidRPr="00C13D6C">
        <w:rPr>
          <w:rFonts w:eastAsia="Calibri"/>
          <w:sz w:val="16"/>
        </w:rPr>
        <w:t xml:space="preserve">, but it may not be necessary. </w:t>
      </w:r>
      <w:r w:rsidRPr="00C13D6C">
        <w:rPr>
          <w:rFonts w:eastAsia="Calibri"/>
          <w:u w:val="single"/>
        </w:rPr>
        <w:t>A reward may generate positive</w:t>
      </w:r>
      <w:r w:rsidRPr="00C13D6C">
        <w:rPr>
          <w:rFonts w:eastAsia="Calibri"/>
          <w:sz w:val="16"/>
        </w:rPr>
        <w:t xml:space="preserve"> learning and approach </w:t>
      </w:r>
      <w:r w:rsidRPr="00C13D6C">
        <w:rPr>
          <w:rFonts w:eastAsia="Calibri"/>
          <w:u w:val="single"/>
        </w:rPr>
        <w:t>behavior</w:t>
      </w:r>
      <w:r w:rsidRPr="00C13D6C">
        <w:rPr>
          <w:rFonts w:eastAsia="Calibri"/>
          <w:sz w:val="16"/>
        </w:rPr>
        <w:t xml:space="preserve"> simply </w:t>
      </w:r>
      <w:r w:rsidRPr="00C13D6C">
        <w:rPr>
          <w:rFonts w:eastAsia="Calibri"/>
          <w:u w:val="single"/>
        </w:rPr>
        <w:t>because it contains substances that are essential for body function.</w:t>
      </w:r>
      <w:r w:rsidRPr="00C13D6C">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291698A1" w14:textId="77777777" w:rsidR="00C13D6C" w:rsidRPr="00C13D6C" w:rsidRDefault="00C13D6C" w:rsidP="00C13D6C">
      <w:pPr>
        <w:spacing w:line="276" w:lineRule="auto"/>
        <w:rPr>
          <w:rFonts w:eastAsia="Calibri"/>
          <w:sz w:val="16"/>
        </w:rPr>
      </w:pPr>
      <w:r w:rsidRPr="00C13D6C">
        <w:rPr>
          <w:rFonts w:eastAsia="Calibri"/>
          <w:sz w:val="16"/>
        </w:rPr>
        <w:t>Evolutionary theories of pleasure: The love connection BO:D</w:t>
      </w:r>
    </w:p>
    <w:p w14:paraId="62EA2703" w14:textId="77777777" w:rsidR="00C13D6C" w:rsidRPr="00C13D6C" w:rsidRDefault="00C13D6C" w:rsidP="00C13D6C">
      <w:pPr>
        <w:spacing w:line="276" w:lineRule="auto"/>
        <w:rPr>
          <w:rFonts w:eastAsia="Calibri"/>
          <w:sz w:val="16"/>
        </w:rPr>
      </w:pPr>
      <w:r w:rsidRPr="00C13D6C">
        <w:rPr>
          <w:rFonts w:eastAsia="Calibri"/>
          <w:sz w:val="16"/>
        </w:rPr>
        <w:t xml:space="preserve">Charles Darwin and other biological scientists that have examined the biological </w:t>
      </w:r>
      <w:r w:rsidRPr="00C13D6C">
        <w:rPr>
          <w:rFonts w:eastAsia="Calibri"/>
          <w:u w:val="single"/>
        </w:rPr>
        <w:t>evolution and its basic principles found</w:t>
      </w:r>
      <w:r w:rsidRPr="00C13D6C">
        <w:rPr>
          <w:rFonts w:eastAsia="Calibri"/>
          <w:sz w:val="16"/>
        </w:rPr>
        <w:t xml:space="preserve"> various </w:t>
      </w:r>
      <w:r w:rsidRPr="00C13D6C">
        <w:rPr>
          <w:rFonts w:eastAsia="Calibri"/>
          <w:u w:val="single"/>
        </w:rPr>
        <w:t>mechanisms that steer behavior and biological development.</w:t>
      </w:r>
      <w:r w:rsidRPr="00C13D6C">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BE785B7" w14:textId="77777777" w:rsidR="00C13D6C" w:rsidRPr="00C13D6C" w:rsidRDefault="00C13D6C" w:rsidP="00C13D6C">
      <w:pPr>
        <w:spacing w:line="276" w:lineRule="auto"/>
        <w:rPr>
          <w:rFonts w:eastAsia="Calibri"/>
          <w:sz w:val="16"/>
        </w:rPr>
      </w:pPr>
      <w:r w:rsidRPr="00C13D6C">
        <w:rPr>
          <w:rFonts w:eastAsia="Calibri"/>
          <w:sz w:val="16"/>
        </w:rPr>
        <w:t xml:space="preserve">It is well established that modern biological theory conjectures that </w:t>
      </w:r>
      <w:r w:rsidRPr="00C13D6C">
        <w:rPr>
          <w:rFonts w:eastAsia="Calibri"/>
          <w:b/>
          <w:bCs/>
          <w:highlight w:val="green"/>
          <w:u w:val="single"/>
        </w:rPr>
        <w:t>organisms are</w:t>
      </w:r>
      <w:r w:rsidRPr="00C13D6C">
        <w:rPr>
          <w:rFonts w:eastAsia="Calibri"/>
          <w:u w:val="single"/>
        </w:rPr>
        <w:t xml:space="preserve"> the </w:t>
      </w:r>
      <w:r w:rsidRPr="00C13D6C">
        <w:rPr>
          <w:rFonts w:eastAsia="Calibri"/>
          <w:b/>
          <w:bCs/>
          <w:highlight w:val="green"/>
          <w:u w:val="single"/>
        </w:rPr>
        <w:t>result of evolutionary competition.</w:t>
      </w:r>
      <w:r w:rsidRPr="00C13D6C">
        <w:rPr>
          <w:rFonts w:eastAsia="Calibri"/>
          <w:sz w:val="16"/>
        </w:rPr>
        <w:t xml:space="preserve"> In fact, Richard </w:t>
      </w:r>
      <w:r w:rsidRPr="00C13D6C">
        <w:rPr>
          <w:rFonts w:eastAsia="Calibri"/>
          <w:u w:val="single"/>
        </w:rPr>
        <w:t>Dawkins stresses gene survival and propagation as the basic mechanism of life</w:t>
      </w:r>
      <w:r w:rsidRPr="00C13D6C">
        <w:rPr>
          <w:rFonts w:eastAsia="Calibri"/>
          <w:sz w:val="16"/>
        </w:rPr>
        <w:t xml:space="preserve"> [20]. Only genes that lead to </w:t>
      </w:r>
      <w:r w:rsidRPr="00C13D6C">
        <w:rPr>
          <w:rFonts w:eastAsia="Calibri"/>
          <w:u w:val="single"/>
        </w:rPr>
        <w:t>the fittest phenotype will make it.</w:t>
      </w:r>
      <w:r w:rsidRPr="00C13D6C">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C13D6C">
        <w:rPr>
          <w:rFonts w:eastAsia="Calibri"/>
          <w:u w:val="single"/>
        </w:rPr>
        <w:t xml:space="preserve">the ultimate, distal function of </w:t>
      </w:r>
      <w:r w:rsidRPr="00C13D6C">
        <w:rPr>
          <w:rFonts w:eastAsia="Calibri"/>
          <w:highlight w:val="green"/>
          <w:u w:val="single"/>
        </w:rPr>
        <w:t>rewards</w:t>
      </w:r>
      <w:r w:rsidRPr="00C13D6C">
        <w:rPr>
          <w:rFonts w:eastAsia="Calibri"/>
          <w:u w:val="single"/>
        </w:rPr>
        <w:t xml:space="preserve"> is to </w:t>
      </w:r>
      <w:r w:rsidRPr="00C13D6C">
        <w:rPr>
          <w:rFonts w:eastAsia="Calibri"/>
          <w:highlight w:val="green"/>
          <w:u w:val="single"/>
        </w:rPr>
        <w:t>increase evolutionary fitness</w:t>
      </w:r>
      <w:r w:rsidRPr="00C13D6C">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0C019F57" w14:textId="77777777" w:rsidR="00C13D6C" w:rsidRPr="00C13D6C" w:rsidRDefault="00C13D6C" w:rsidP="00C13D6C">
      <w:pPr>
        <w:spacing w:line="276" w:lineRule="auto"/>
        <w:rPr>
          <w:rFonts w:eastAsia="Calibri"/>
          <w:sz w:val="16"/>
          <w:szCs w:val="16"/>
          <w:u w:val="single"/>
        </w:rPr>
      </w:pPr>
      <w:r w:rsidRPr="00C13D6C">
        <w:rPr>
          <w:rFonts w:eastAsia="Calibri"/>
          <w:u w:val="single"/>
        </w:rPr>
        <w:t>Behavioral reward functions have evolved to help individuals to survive and propagate their genes</w:t>
      </w:r>
      <w:r w:rsidRPr="00C13D6C">
        <w:rPr>
          <w:rFonts w:eastAsia="Calibri"/>
          <w:sz w:val="16"/>
        </w:rPr>
        <w:t xml:space="preserve">. Apparently, </w:t>
      </w:r>
      <w:r w:rsidRPr="00C13D6C">
        <w:rPr>
          <w:rFonts w:eastAsia="Calibri"/>
          <w:u w:val="single"/>
        </w:rPr>
        <w:t>people need to live well and long enough to reproduce.</w:t>
      </w:r>
      <w:r w:rsidRPr="00C13D6C">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13D6C">
        <w:rPr>
          <w:rFonts w:eastAsia="Calibri"/>
          <w:u w:val="single"/>
        </w:rPr>
        <w:t>any small edge will ultimately result in evolutionary advantage</w:t>
      </w:r>
      <w:r w:rsidRPr="00C13D6C">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C13D6C">
        <w:rPr>
          <w:rFonts w:eastAsia="Calibri"/>
          <w:u w:val="single"/>
        </w:rPr>
        <w:t>Thus</w:t>
      </w:r>
      <w:proofErr w:type="gramEnd"/>
      <w:r w:rsidRPr="00C13D6C">
        <w:rPr>
          <w:rFonts w:eastAsia="Calibri"/>
          <w:u w:val="single"/>
        </w:rPr>
        <w:t xml:space="preserve"> the distal reward function in gene propagation and evolutionary fitness defines the proximal reward functions that we see</w:t>
      </w:r>
      <w:r w:rsidRPr="00C13D6C">
        <w:rPr>
          <w:rFonts w:eastAsia="Calibri"/>
          <w:sz w:val="16"/>
        </w:rPr>
        <w:t xml:space="preserve"> in everyday behavior. </w:t>
      </w:r>
      <w:r w:rsidRPr="00C13D6C">
        <w:rPr>
          <w:rFonts w:eastAsia="Calibri"/>
          <w:u w:val="single"/>
        </w:rPr>
        <w:t xml:space="preserve">That is why </w:t>
      </w:r>
      <w:r w:rsidRPr="00C13D6C">
        <w:rPr>
          <w:rFonts w:eastAsia="Calibri"/>
          <w:highlight w:val="green"/>
          <w:u w:val="single"/>
        </w:rPr>
        <w:t>foods, drinks, mates, and offspring are rewarding.</w:t>
      </w:r>
    </w:p>
    <w:p w14:paraId="354A88A0" w14:textId="77777777" w:rsidR="00C13D6C" w:rsidRPr="00C13D6C" w:rsidRDefault="00C13D6C" w:rsidP="00C13D6C">
      <w:pPr>
        <w:spacing w:line="276" w:lineRule="auto"/>
        <w:rPr>
          <w:rFonts w:eastAsia="Calibri"/>
          <w:sz w:val="16"/>
        </w:rPr>
      </w:pPr>
      <w:r w:rsidRPr="00C13D6C">
        <w:rPr>
          <w:rFonts w:eastAsia="Calibri"/>
          <w:sz w:val="16"/>
        </w:rPr>
        <w:t xml:space="preserve">There have been theories linking pleasure as a required component of health benefits </w:t>
      </w:r>
      <w:proofErr w:type="spellStart"/>
      <w:r w:rsidRPr="00C13D6C">
        <w:rPr>
          <w:rFonts w:eastAsia="Calibri"/>
          <w:sz w:val="16"/>
        </w:rPr>
        <w:t>salutogenesis</w:t>
      </w:r>
      <w:proofErr w:type="spellEnd"/>
      <w:r w:rsidRPr="00C13D6C">
        <w:rPr>
          <w:rFonts w:eastAsia="Calibri"/>
          <w:sz w:val="16"/>
        </w:rPr>
        <w:t>, (</w:t>
      </w:r>
      <w:proofErr w:type="spellStart"/>
      <w:r w:rsidRPr="00C13D6C">
        <w:rPr>
          <w:rFonts w:eastAsia="Calibri"/>
          <w:sz w:val="16"/>
        </w:rPr>
        <w:t>salugenesis</w:t>
      </w:r>
      <w:proofErr w:type="spellEnd"/>
      <w:r w:rsidRPr="00C13D6C">
        <w:rPr>
          <w:rFonts w:eastAsia="Calibri"/>
          <w:sz w:val="16"/>
        </w:rPr>
        <w:t xml:space="preserve">). In essence, under these terms, </w:t>
      </w:r>
      <w:r w:rsidRPr="00C13D6C">
        <w:rPr>
          <w:rFonts w:eastAsia="Calibri"/>
          <w:u w:val="single"/>
        </w:rPr>
        <w:t>pleasure is described as a state or feeling of happiness and satisfaction resulting from an experience that one enjoys.</w:t>
      </w:r>
      <w:r w:rsidRPr="00C13D6C">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13D6C">
        <w:rPr>
          <w:rFonts w:eastAsia="Calibri"/>
          <w:sz w:val="16"/>
        </w:rPr>
        <w:t>morphinergic</w:t>
      </w:r>
      <w:proofErr w:type="spellEnd"/>
      <w:r w:rsidRPr="00C13D6C">
        <w:rPr>
          <w:rFonts w:eastAsia="Calibr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13D6C">
        <w:rPr>
          <w:rFonts w:eastAsia="Calibri"/>
          <w:sz w:val="16"/>
        </w:rPr>
        <w:t>hypodopaminergia</w:t>
      </w:r>
      <w:proofErr w:type="spellEnd"/>
      <w:r w:rsidRPr="00C13D6C">
        <w:rPr>
          <w:rFonts w:eastAsia="Calibri"/>
          <w:sz w:val="16"/>
        </w:rPr>
        <w:t xml:space="preserve"> [24]. Most would agree that pleasurable activities can stimulate personal growth and may help to induce healthy behavioral changes, including stress management [25]. The work of </w:t>
      </w:r>
      <w:proofErr w:type="spellStart"/>
      <w:r w:rsidRPr="00C13D6C">
        <w:rPr>
          <w:rFonts w:eastAsia="Calibri"/>
          <w:sz w:val="16"/>
        </w:rPr>
        <w:t>Esch</w:t>
      </w:r>
      <w:proofErr w:type="spellEnd"/>
      <w:r w:rsidRPr="00C13D6C">
        <w:rPr>
          <w:rFonts w:eastAsia="Calibr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07682890" w14:textId="77777777" w:rsidR="00C13D6C" w:rsidRPr="00C13D6C" w:rsidRDefault="00C13D6C" w:rsidP="00C13D6C">
      <w:pPr>
        <w:spacing w:line="276" w:lineRule="auto"/>
        <w:rPr>
          <w:rFonts w:eastAsia="Calibri"/>
          <w:sz w:val="16"/>
        </w:rPr>
      </w:pPr>
      <w:r w:rsidRPr="00C13D6C">
        <w:rPr>
          <w:rFonts w:eastAsia="Calibr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1E8C5E6" w14:textId="77777777" w:rsidR="00C13D6C" w:rsidRPr="00C13D6C" w:rsidRDefault="00C13D6C" w:rsidP="00C13D6C">
      <w:pPr>
        <w:spacing w:line="276" w:lineRule="auto"/>
        <w:rPr>
          <w:rFonts w:eastAsia="Calibri"/>
          <w:sz w:val="16"/>
        </w:rPr>
      </w:pPr>
      <w:r w:rsidRPr="00C13D6C">
        <w:rPr>
          <w:rFonts w:eastAsia="Calibri"/>
          <w:sz w:val="16"/>
        </w:rPr>
        <w:t>Finding happiness is different between apes and humans</w:t>
      </w:r>
    </w:p>
    <w:p w14:paraId="19FCDB21" w14:textId="77777777" w:rsidR="00C13D6C" w:rsidRPr="00C13D6C" w:rsidRDefault="00C13D6C" w:rsidP="00C13D6C">
      <w:pPr>
        <w:spacing w:line="276" w:lineRule="auto"/>
        <w:rPr>
          <w:rFonts w:eastAsia="Calibri"/>
          <w:sz w:val="16"/>
        </w:rPr>
      </w:pPr>
      <w:r w:rsidRPr="00C13D6C">
        <w:rPr>
          <w:rFonts w:eastAsia="Calibr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C13D6C">
        <w:rPr>
          <w:rFonts w:eastAsia="Calibri"/>
          <w:sz w:val="16"/>
        </w:rPr>
        <w:t>all of</w:t>
      </w:r>
      <w:proofErr w:type="gramEnd"/>
      <w:r w:rsidRPr="00C13D6C">
        <w:rPr>
          <w:rFonts w:eastAsia="Calibri"/>
          <w:sz w:val="16"/>
        </w:rPr>
        <w:t xml:space="preserve"> which augment dopamine release at the reward brain site. Recent multidisciplinary research, using both humans and detailed invasive brain analysis of animals has discovered some critical ways that the brain processes pleasure.</w:t>
      </w:r>
    </w:p>
    <w:p w14:paraId="146F3AE9" w14:textId="77777777" w:rsidR="00C13D6C" w:rsidRPr="00C13D6C" w:rsidRDefault="00C13D6C" w:rsidP="00C13D6C">
      <w:pPr>
        <w:spacing w:line="276" w:lineRule="auto"/>
        <w:rPr>
          <w:rFonts w:eastAsia="Calibri"/>
          <w:sz w:val="16"/>
        </w:rPr>
      </w:pPr>
      <w:r w:rsidRPr="00C13D6C">
        <w:rPr>
          <w:rFonts w:eastAsia="Calibri"/>
          <w:sz w:val="16"/>
        </w:rPr>
        <w:t xml:space="preserve">Remarkably, there are </w:t>
      </w:r>
      <w:r w:rsidRPr="00C13D6C">
        <w:rPr>
          <w:rFonts w:eastAsia="Calibri"/>
          <w:u w:val="single"/>
        </w:rPr>
        <w:t>pathways for ordinary liking and pleasure</w:t>
      </w:r>
      <w:r w:rsidRPr="00C13D6C">
        <w:rPr>
          <w:rFonts w:eastAsia="Calibri"/>
          <w:sz w:val="16"/>
        </w:rPr>
        <w:t xml:space="preserve">, which </w:t>
      </w:r>
      <w:r w:rsidRPr="00C13D6C">
        <w:rPr>
          <w:rFonts w:eastAsia="Calibri"/>
          <w:u w:val="single"/>
        </w:rPr>
        <w:t>are limited in scope</w:t>
      </w:r>
      <w:r w:rsidRPr="00C13D6C">
        <w:rPr>
          <w:rFonts w:eastAsia="Calibri"/>
          <w:sz w:val="16"/>
        </w:rPr>
        <w:t xml:space="preserve"> as described above in this commentary. However, </w:t>
      </w:r>
      <w:r w:rsidRPr="00C13D6C">
        <w:rPr>
          <w:rFonts w:eastAsia="Calibri"/>
          <w:u w:val="single"/>
        </w:rPr>
        <w:t xml:space="preserve">there are </w:t>
      </w:r>
      <w:r w:rsidRPr="00C13D6C">
        <w:rPr>
          <w:rFonts w:eastAsia="Calibri"/>
          <w:b/>
          <w:bCs/>
          <w:highlight w:val="green"/>
          <w:u w:val="single"/>
        </w:rPr>
        <w:t>many brain regions</w:t>
      </w:r>
      <w:r w:rsidRPr="00C13D6C">
        <w:rPr>
          <w:rFonts w:eastAsia="Calibri"/>
          <w:sz w:val="16"/>
        </w:rPr>
        <w:t xml:space="preserve">, often termed hot and cold spots, </w:t>
      </w:r>
      <w:r w:rsidRPr="00C13D6C">
        <w:rPr>
          <w:rFonts w:eastAsia="Calibri"/>
          <w:u w:val="single"/>
        </w:rPr>
        <w:t xml:space="preserve">that significantly </w:t>
      </w:r>
      <w:r w:rsidRPr="00C13D6C">
        <w:rPr>
          <w:rFonts w:eastAsia="Calibri"/>
          <w:b/>
          <w:bCs/>
          <w:highlight w:val="green"/>
          <w:u w:val="single"/>
        </w:rPr>
        <w:t>modulate</w:t>
      </w:r>
      <w:r w:rsidRPr="00C13D6C">
        <w:rPr>
          <w:rFonts w:eastAsia="Calibri"/>
          <w:sz w:val="16"/>
        </w:rPr>
        <w:t xml:space="preserve"> (increase or decrease) </w:t>
      </w:r>
      <w:r w:rsidRPr="00C13D6C">
        <w:rPr>
          <w:rFonts w:eastAsia="Calibri"/>
          <w:u w:val="single"/>
        </w:rPr>
        <w:t xml:space="preserve">our </w:t>
      </w:r>
      <w:r w:rsidRPr="00C13D6C">
        <w:rPr>
          <w:rFonts w:eastAsia="Calibri"/>
          <w:b/>
          <w:bCs/>
          <w:highlight w:val="green"/>
          <w:u w:val="single"/>
        </w:rPr>
        <w:t>pleasure or</w:t>
      </w:r>
      <w:r w:rsidRPr="00C13D6C">
        <w:rPr>
          <w:rFonts w:eastAsia="Calibri"/>
          <w:u w:val="single"/>
        </w:rPr>
        <w:t xml:space="preserve"> even produce</w:t>
      </w:r>
      <w:r w:rsidRPr="00C13D6C">
        <w:rPr>
          <w:rFonts w:eastAsia="Calibri"/>
          <w:b/>
          <w:bCs/>
          <w:u w:val="single"/>
        </w:rPr>
        <w:t xml:space="preserve"> the opposite</w:t>
      </w:r>
      <w:r w:rsidRPr="00C13D6C">
        <w:rPr>
          <w:rFonts w:eastAsia="Calibri"/>
          <w:sz w:val="16"/>
        </w:rPr>
        <w:t xml:space="preserve"> of pleasure— that is </w:t>
      </w:r>
      <w:r w:rsidRPr="00C13D6C">
        <w:rPr>
          <w:rFonts w:eastAsia="Calibri"/>
          <w:highlight w:val="green"/>
          <w:u w:val="single"/>
        </w:rPr>
        <w:t>disgust and fear</w:t>
      </w:r>
      <w:r w:rsidRPr="00C13D6C">
        <w:rPr>
          <w:rFonts w:eastAsia="Calibri"/>
          <w:sz w:val="16"/>
        </w:rPr>
        <w:t xml:space="preserve"> [39]. </w:t>
      </w:r>
      <w:r w:rsidRPr="00C13D6C">
        <w:rPr>
          <w:rFonts w:eastAsia="Calibri"/>
          <w:u w:val="single"/>
        </w:rPr>
        <w:t>One</w:t>
      </w:r>
      <w:r w:rsidRPr="00C13D6C">
        <w:rPr>
          <w:rFonts w:eastAsia="Calibri"/>
          <w:sz w:val="16"/>
        </w:rPr>
        <w:t xml:space="preserve"> specific </w:t>
      </w:r>
      <w:r w:rsidRPr="00C13D6C">
        <w:rPr>
          <w:rFonts w:eastAsia="Calibri"/>
          <w:u w:val="single"/>
        </w:rPr>
        <w:t>region</w:t>
      </w:r>
      <w:r w:rsidRPr="00C13D6C">
        <w:rPr>
          <w:rFonts w:eastAsia="Calibri"/>
          <w:sz w:val="16"/>
        </w:rPr>
        <w:t xml:space="preserve"> of the nucleus </w:t>
      </w:r>
      <w:proofErr w:type="spellStart"/>
      <w:r w:rsidRPr="00C13D6C">
        <w:rPr>
          <w:rFonts w:eastAsia="Calibri"/>
          <w:sz w:val="16"/>
        </w:rPr>
        <w:t>accumbens</w:t>
      </w:r>
      <w:proofErr w:type="spellEnd"/>
      <w:r w:rsidRPr="00C13D6C">
        <w:rPr>
          <w:rFonts w:eastAsia="Calibri"/>
          <w:sz w:val="16"/>
        </w:rPr>
        <w:t xml:space="preserve"> </w:t>
      </w:r>
      <w:r w:rsidRPr="00C13D6C">
        <w:rPr>
          <w:rFonts w:eastAsia="Calibri"/>
          <w:u w:val="single"/>
        </w:rPr>
        <w:t xml:space="preserve">is organized like a computer keyboard, with </w:t>
      </w:r>
      <w:proofErr w:type="gramStart"/>
      <w:r w:rsidRPr="00C13D6C">
        <w:rPr>
          <w:rFonts w:eastAsia="Calibri"/>
          <w:u w:val="single"/>
        </w:rPr>
        <w:t>particular stimulus</w:t>
      </w:r>
      <w:proofErr w:type="gramEnd"/>
      <w:r w:rsidRPr="00C13D6C">
        <w:rPr>
          <w:rFonts w:eastAsia="Calibri"/>
          <w:u w:val="single"/>
        </w:rPr>
        <w:t xml:space="preserve"> triggers in rows</w:t>
      </w:r>
      <w:r w:rsidRPr="00C13D6C">
        <w:rPr>
          <w:rFonts w:eastAsia="Calibri"/>
          <w:sz w:val="16"/>
        </w:rPr>
        <w:t xml:space="preserve">— producing an increase and decrease of pleasure and disgust. Moreover, </w:t>
      </w:r>
      <w:r w:rsidRPr="00C13D6C">
        <w:rPr>
          <w:rFonts w:eastAsia="Calibri"/>
          <w:u w:val="single"/>
        </w:rPr>
        <w:t>the cortex has unique roles in the cognitive evaluation of our feelings of pleasure</w:t>
      </w:r>
      <w:r w:rsidRPr="00C13D6C">
        <w:rPr>
          <w:rFonts w:eastAsia="Calibri"/>
          <w:sz w:val="16"/>
        </w:rPr>
        <w:t xml:space="preserve"> [40]. Importantly, the interplay of these multiple triggers and the higher brain centers in the prefrontal cortex are very intricate and are just being uncovered.</w:t>
      </w:r>
    </w:p>
    <w:p w14:paraId="0A33BFC9" w14:textId="77777777" w:rsidR="00C13D6C" w:rsidRPr="00C13D6C" w:rsidRDefault="00C13D6C" w:rsidP="00C13D6C">
      <w:pPr>
        <w:spacing w:line="276" w:lineRule="auto"/>
        <w:rPr>
          <w:rFonts w:eastAsia="Calibri"/>
          <w:sz w:val="16"/>
        </w:rPr>
      </w:pPr>
      <w:r w:rsidRPr="00C13D6C">
        <w:rPr>
          <w:rFonts w:eastAsia="Calibri"/>
          <w:sz w:val="16"/>
        </w:rPr>
        <w:t>Desire and reward centers</w:t>
      </w:r>
    </w:p>
    <w:p w14:paraId="7E512BE7" w14:textId="77777777" w:rsidR="00C13D6C" w:rsidRPr="00C13D6C" w:rsidRDefault="00C13D6C" w:rsidP="00C13D6C">
      <w:pPr>
        <w:spacing w:line="276" w:lineRule="auto"/>
        <w:rPr>
          <w:rFonts w:eastAsia="Calibri"/>
          <w:sz w:val="16"/>
        </w:rPr>
      </w:pPr>
      <w:r w:rsidRPr="00C13D6C">
        <w:rPr>
          <w:rFonts w:eastAsia="Calibri"/>
          <w:sz w:val="16"/>
        </w:rPr>
        <w:t xml:space="preserve">It is surprising that many different sources of pleasure activate the same circuits between the </w:t>
      </w:r>
      <w:proofErr w:type="spellStart"/>
      <w:r w:rsidRPr="00C13D6C">
        <w:rPr>
          <w:rFonts w:eastAsia="Calibri"/>
          <w:sz w:val="16"/>
        </w:rPr>
        <w:t>mesocorticolimbic</w:t>
      </w:r>
      <w:proofErr w:type="spellEnd"/>
      <w:r w:rsidRPr="00C13D6C">
        <w:rPr>
          <w:rFonts w:eastAsia="Calibr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0B0E2B5E" w14:textId="77777777" w:rsidR="00C13D6C" w:rsidRPr="00C13D6C" w:rsidRDefault="00C13D6C" w:rsidP="00C13D6C">
      <w:pPr>
        <w:spacing w:line="276" w:lineRule="auto"/>
        <w:rPr>
          <w:rFonts w:eastAsia="Calibri"/>
          <w:sz w:val="16"/>
        </w:rPr>
      </w:pPr>
      <w:r w:rsidRPr="00C13D6C">
        <w:rPr>
          <w:rFonts w:eastAsia="Calibri"/>
          <w:sz w:val="16"/>
        </w:rPr>
        <w:t xml:space="preserve">In simplest terms, the well-established mesolimbic system is a dopamine circuit for reward. It starts in the ventral tegmental area (VTA) of the midbrain and travels to the nucleus </w:t>
      </w:r>
      <w:proofErr w:type="spellStart"/>
      <w:r w:rsidRPr="00C13D6C">
        <w:rPr>
          <w:rFonts w:eastAsia="Calibri"/>
          <w:sz w:val="16"/>
        </w:rPr>
        <w:t>accumbens</w:t>
      </w:r>
      <w:proofErr w:type="spellEnd"/>
      <w:r w:rsidRPr="00C13D6C">
        <w:rPr>
          <w:rFonts w:eastAsia="Calibri"/>
          <w:sz w:val="16"/>
        </w:rPr>
        <w:t xml:space="preserve"> (Figure 2). It is the cornerstone target to all addictions. The VTA is encompassed with neurons using glutamate, GABA, and dopamine. The nucleus </w:t>
      </w:r>
      <w:proofErr w:type="spellStart"/>
      <w:r w:rsidRPr="00C13D6C">
        <w:rPr>
          <w:rFonts w:eastAsia="Calibri"/>
          <w:sz w:val="16"/>
        </w:rPr>
        <w:t>accumbens</w:t>
      </w:r>
      <w:proofErr w:type="spellEnd"/>
      <w:r w:rsidRPr="00C13D6C">
        <w:rPr>
          <w:rFonts w:eastAsia="Calibri"/>
          <w:sz w:val="16"/>
        </w:rPr>
        <w:t xml:space="preserve"> (</w:t>
      </w:r>
      <w:proofErr w:type="spellStart"/>
      <w:r w:rsidRPr="00C13D6C">
        <w:rPr>
          <w:rFonts w:eastAsia="Calibri"/>
          <w:sz w:val="16"/>
        </w:rPr>
        <w:t>NAc</w:t>
      </w:r>
      <w:proofErr w:type="spellEnd"/>
      <w:r w:rsidRPr="00C13D6C">
        <w:rPr>
          <w:rFonts w:eastAsia="Calibri"/>
          <w:sz w:val="16"/>
        </w:rPr>
        <w:t xml:space="preserve">) is located within the ventral striatum and is divided into two sub-regions—the motor and limbic regions associated with its core and shell, respectively. The </w:t>
      </w:r>
      <w:proofErr w:type="spellStart"/>
      <w:r w:rsidRPr="00C13D6C">
        <w:rPr>
          <w:rFonts w:eastAsia="Calibri"/>
          <w:sz w:val="16"/>
        </w:rPr>
        <w:t>NAc</w:t>
      </w:r>
      <w:proofErr w:type="spellEnd"/>
      <w:r w:rsidRPr="00C13D6C">
        <w:rPr>
          <w:rFonts w:eastAsia="Calibri"/>
          <w:sz w:val="16"/>
        </w:rPr>
        <w:t xml:space="preserve"> has spiny neurons that receive dopamine from the VTA and glutamate (a dopamine driver) from the hippocampus, </w:t>
      </w:r>
      <w:proofErr w:type="gramStart"/>
      <w:r w:rsidRPr="00C13D6C">
        <w:rPr>
          <w:rFonts w:eastAsia="Calibri"/>
          <w:sz w:val="16"/>
        </w:rPr>
        <w:t>amygdala</w:t>
      </w:r>
      <w:proofErr w:type="gramEnd"/>
      <w:r w:rsidRPr="00C13D6C">
        <w:rPr>
          <w:rFonts w:eastAsia="Calibri"/>
          <w:sz w:val="16"/>
        </w:rPr>
        <w:t xml:space="preserve"> and medial prefrontal cortex. Subsequently, the </w:t>
      </w:r>
      <w:proofErr w:type="spellStart"/>
      <w:r w:rsidRPr="00C13D6C">
        <w:rPr>
          <w:rFonts w:eastAsia="Calibri"/>
          <w:sz w:val="16"/>
        </w:rPr>
        <w:t>NAc</w:t>
      </w:r>
      <w:proofErr w:type="spellEnd"/>
      <w:r w:rsidRPr="00C13D6C">
        <w:rPr>
          <w:rFonts w:eastAsia="Calibr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13D6C">
        <w:rPr>
          <w:rFonts w:eastAsia="Calibri"/>
          <w:sz w:val="16"/>
        </w:rPr>
        <w:t>hypodopaminergia</w:t>
      </w:r>
      <w:proofErr w:type="spellEnd"/>
      <w:r w:rsidRPr="00C13D6C">
        <w:rPr>
          <w:rFonts w:eastAsia="Calibri"/>
          <w:sz w:val="16"/>
        </w:rPr>
        <w:t xml:space="preserve"> in the “Brain Reward Cascade” that contribute to addiction and compulsive behaviors [3,6,41].</w:t>
      </w:r>
    </w:p>
    <w:p w14:paraId="39A25EBC" w14:textId="77777777" w:rsidR="00C13D6C" w:rsidRPr="00C13D6C" w:rsidRDefault="00C13D6C" w:rsidP="00C13D6C">
      <w:pPr>
        <w:spacing w:line="276" w:lineRule="auto"/>
        <w:rPr>
          <w:rFonts w:eastAsia="Calibri"/>
          <w:sz w:val="16"/>
        </w:rPr>
      </w:pPr>
      <w:r w:rsidRPr="00C13D6C">
        <w:rPr>
          <w:rFonts w:eastAsia="Calibri"/>
          <w:sz w:val="16"/>
        </w:rPr>
        <w:t xml:space="preserve">Furthermore, ordinary </w:t>
      </w:r>
      <w:r w:rsidRPr="00C13D6C">
        <w:rPr>
          <w:rFonts w:eastAsia="Calibri"/>
          <w:u w:val="single"/>
        </w:rPr>
        <w:t>“</w:t>
      </w:r>
      <w:r w:rsidRPr="00C13D6C">
        <w:rPr>
          <w:rFonts w:eastAsia="Calibri"/>
          <w:highlight w:val="green"/>
          <w:u w:val="single"/>
        </w:rPr>
        <w:t>liking</w:t>
      </w:r>
      <w:r w:rsidRPr="00C13D6C">
        <w:rPr>
          <w:rFonts w:eastAsia="Calibri"/>
          <w:u w:val="single"/>
        </w:rPr>
        <w:t xml:space="preserve">” of </w:t>
      </w:r>
      <w:r w:rsidRPr="00C13D6C">
        <w:rPr>
          <w:rFonts w:eastAsia="Calibri"/>
          <w:highlight w:val="green"/>
          <w:u w:val="single"/>
        </w:rPr>
        <w:t>something</w:t>
      </w:r>
      <w:r w:rsidRPr="00C13D6C">
        <w:rPr>
          <w:rFonts w:eastAsia="Calibri"/>
          <w:u w:val="single"/>
        </w:rPr>
        <w:t xml:space="preserve">, or pure pleasure, is </w:t>
      </w:r>
      <w:r w:rsidRPr="00C13D6C">
        <w:rPr>
          <w:rFonts w:eastAsia="Calibri"/>
          <w:highlight w:val="green"/>
          <w:u w:val="single"/>
        </w:rPr>
        <w:t>represented by</w:t>
      </w:r>
      <w:r w:rsidRPr="00C13D6C">
        <w:rPr>
          <w:rFonts w:eastAsia="Calibri"/>
          <w:sz w:val="16"/>
        </w:rPr>
        <w:t xml:space="preserve"> small </w:t>
      </w:r>
      <w:r w:rsidRPr="00C13D6C">
        <w:rPr>
          <w:rFonts w:eastAsia="Calibri"/>
          <w:highlight w:val="green"/>
          <w:u w:val="single"/>
        </w:rPr>
        <w:t>regions</w:t>
      </w:r>
      <w:r w:rsidRPr="00C13D6C">
        <w:rPr>
          <w:rFonts w:eastAsia="Calibri"/>
          <w:sz w:val="16"/>
        </w:rPr>
        <w:t xml:space="preserve"> mainly </w:t>
      </w:r>
      <w:r w:rsidRPr="00C13D6C">
        <w:rPr>
          <w:rFonts w:eastAsia="Calibri"/>
          <w:highlight w:val="green"/>
          <w:u w:val="single"/>
        </w:rPr>
        <w:t>in the limbic system</w:t>
      </w:r>
      <w:r w:rsidRPr="00C13D6C">
        <w:rPr>
          <w:rFonts w:eastAsia="Calibri"/>
          <w:sz w:val="16"/>
        </w:rPr>
        <w:t xml:space="preserve"> (old reptilian part of the brain). These may be </w:t>
      </w:r>
      <w:r w:rsidRPr="00C13D6C">
        <w:rPr>
          <w:rFonts w:eastAsia="Calibri"/>
          <w:u w:val="single"/>
        </w:rPr>
        <w:t>part of larger neural circuits.</w:t>
      </w:r>
      <w:r w:rsidRPr="00C13D6C">
        <w:rPr>
          <w:rFonts w:eastAsia="Calibri"/>
          <w:sz w:val="16"/>
        </w:rPr>
        <w:t xml:space="preserve"> In Latin, </w:t>
      </w:r>
      <w:proofErr w:type="spellStart"/>
      <w:r w:rsidRPr="00C13D6C">
        <w:rPr>
          <w:rFonts w:eastAsia="Calibri"/>
          <w:sz w:val="16"/>
        </w:rPr>
        <w:t>hedus</w:t>
      </w:r>
      <w:proofErr w:type="spellEnd"/>
      <w:r w:rsidRPr="00C13D6C">
        <w:rPr>
          <w:rFonts w:eastAsia="Calibri"/>
          <w:sz w:val="16"/>
        </w:rPr>
        <w:t xml:space="preserve"> is the term for “sweet”; and in Greek, </w:t>
      </w:r>
      <w:proofErr w:type="spellStart"/>
      <w:r w:rsidRPr="00C13D6C">
        <w:rPr>
          <w:rFonts w:eastAsia="Calibri"/>
          <w:sz w:val="16"/>
        </w:rPr>
        <w:t>hodone</w:t>
      </w:r>
      <w:proofErr w:type="spellEnd"/>
      <w:r w:rsidRPr="00C13D6C">
        <w:rPr>
          <w:rFonts w:eastAsia="Calibr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51924DF" w14:textId="77777777" w:rsidR="00C13D6C" w:rsidRPr="00C13D6C" w:rsidRDefault="00C13D6C" w:rsidP="00C13D6C">
      <w:pPr>
        <w:spacing w:line="276" w:lineRule="auto"/>
        <w:rPr>
          <w:rFonts w:eastAsia="Calibri"/>
          <w:sz w:val="16"/>
          <w:szCs w:val="16"/>
        </w:rPr>
      </w:pPr>
      <w:r w:rsidRPr="00C13D6C">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0A838EE" w14:textId="77777777" w:rsidR="00C13D6C" w:rsidRPr="00C13D6C" w:rsidRDefault="00C13D6C" w:rsidP="00C13D6C">
      <w:pPr>
        <w:spacing w:line="276" w:lineRule="auto"/>
        <w:rPr>
          <w:rFonts w:eastAsia="Calibri"/>
          <w:sz w:val="16"/>
          <w:szCs w:val="16"/>
        </w:rPr>
      </w:pPr>
      <w:proofErr w:type="gramStart"/>
      <w:r w:rsidRPr="00C13D6C">
        <w:rPr>
          <w:rFonts w:eastAsia="Calibri"/>
          <w:sz w:val="16"/>
          <w:szCs w:val="16"/>
        </w:rPr>
        <w:t>In an attempt to</w:t>
      </w:r>
      <w:proofErr w:type="gramEnd"/>
      <w:r w:rsidRPr="00C13D6C">
        <w:rPr>
          <w:rFonts w:eastAsia="Calibri"/>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C13D6C">
        <w:rPr>
          <w:rFonts w:eastAsia="Calibri"/>
          <w:sz w:val="16"/>
          <w:szCs w:val="16"/>
        </w:rPr>
        <w:t>a majority of</w:t>
      </w:r>
      <w:proofErr w:type="gramEnd"/>
      <w:r w:rsidRPr="00C13D6C">
        <w:rPr>
          <w:rFonts w:eastAsia="Calibri"/>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C13D6C">
        <w:rPr>
          <w:rFonts w:eastAsia="Calibri"/>
          <w:sz w:val="16"/>
          <w:szCs w:val="16"/>
        </w:rPr>
        <w:t>networks, and</w:t>
      </w:r>
      <w:proofErr w:type="gramEnd"/>
      <w:r w:rsidRPr="00C13D6C">
        <w:rPr>
          <w:rFonts w:eastAsia="Calibri"/>
          <w:sz w:val="16"/>
          <w:szCs w:val="16"/>
        </w:rPr>
        <w:t xml:space="preserve"> may not be unidirectional. Drugs of abuse enhance dopamine signaling which sensitizes mesolimbic brain mechanisms that apparently evolved explicitly to attribute incentive salience to various rewards [45].</w:t>
      </w:r>
    </w:p>
    <w:p w14:paraId="609CEBF5" w14:textId="77777777" w:rsidR="00C13D6C" w:rsidRPr="00C13D6C" w:rsidRDefault="00C13D6C" w:rsidP="00C13D6C">
      <w:pPr>
        <w:spacing w:line="276" w:lineRule="auto"/>
        <w:rPr>
          <w:rFonts w:eastAsia="Calibri"/>
          <w:sz w:val="16"/>
          <w:szCs w:val="16"/>
        </w:rPr>
      </w:pPr>
      <w:r w:rsidRPr="00C13D6C">
        <w:rPr>
          <w:rFonts w:eastAsia="Calibri"/>
          <w:sz w:val="16"/>
          <w:szCs w:val="16"/>
        </w:rPr>
        <w:t xml:space="preserve">Addictive substances are voluntarily self-administered, and they enhance (directly or indirectly) dopaminergic synaptic function in the </w:t>
      </w:r>
      <w:proofErr w:type="spellStart"/>
      <w:r w:rsidRPr="00C13D6C">
        <w:rPr>
          <w:rFonts w:eastAsia="Calibri"/>
          <w:sz w:val="16"/>
          <w:szCs w:val="16"/>
        </w:rPr>
        <w:t>NAc</w:t>
      </w:r>
      <w:proofErr w:type="spellEnd"/>
      <w:r w:rsidRPr="00C13D6C">
        <w:rPr>
          <w:rFonts w:eastAsia="Calibri"/>
          <w:sz w:val="16"/>
          <w:szCs w:val="16"/>
        </w:rPr>
        <w:t xml:space="preserve">. This activation of the brain reward networks (producing the ecstatic “high” that users seek). Although these circuits were initially thought to encode a set point of hedonic tone, it is now </w:t>
      </w:r>
      <w:proofErr w:type="gramStart"/>
      <w:r w:rsidRPr="00C13D6C">
        <w:rPr>
          <w:rFonts w:eastAsia="Calibri"/>
          <w:sz w:val="16"/>
          <w:szCs w:val="16"/>
        </w:rPr>
        <w:t>being considered to be</w:t>
      </w:r>
      <w:proofErr w:type="gramEnd"/>
      <w:r w:rsidRPr="00C13D6C">
        <w:rPr>
          <w:rFonts w:eastAsia="Calibri"/>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C13D6C">
        <w:rPr>
          <w:rFonts w:eastAsia="Calibri"/>
          <w:sz w:val="16"/>
          <w:szCs w:val="16"/>
        </w:rPr>
        <w:t>), and</w:t>
      </w:r>
      <w:proofErr w:type="gramEnd"/>
      <w:r w:rsidRPr="00C13D6C">
        <w:rPr>
          <w:rFonts w:eastAsia="Calibri"/>
          <w:sz w:val="16"/>
          <w:szCs w:val="16"/>
        </w:rPr>
        <w:t xml:space="preserve"> may have an additive effect on vulnerability to various addictions [48]. In this regard, </w:t>
      </w:r>
      <w:proofErr w:type="spellStart"/>
      <w:r w:rsidRPr="00C13D6C">
        <w:rPr>
          <w:rFonts w:eastAsia="Calibri"/>
          <w:sz w:val="16"/>
          <w:szCs w:val="16"/>
        </w:rPr>
        <w:t>Vanyukov</w:t>
      </w:r>
      <w:proofErr w:type="spellEnd"/>
      <w:r w:rsidRPr="00C13D6C">
        <w:rPr>
          <w:rFonts w:eastAsia="Calibri"/>
          <w:sz w:val="16"/>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7F150C9D" w14:textId="77777777" w:rsidR="00C13D6C" w:rsidRPr="00C13D6C" w:rsidRDefault="00C13D6C" w:rsidP="00C13D6C">
      <w:pPr>
        <w:spacing w:line="276" w:lineRule="auto"/>
        <w:rPr>
          <w:rFonts w:eastAsia="Calibri"/>
          <w:sz w:val="16"/>
          <w:szCs w:val="16"/>
        </w:rPr>
      </w:pPr>
      <w:r w:rsidRPr="00C13D6C">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6591D17A" w14:textId="77777777" w:rsidR="00C13D6C" w:rsidRPr="00C13D6C" w:rsidRDefault="00C13D6C" w:rsidP="00C13D6C">
      <w:pPr>
        <w:spacing w:line="276" w:lineRule="auto"/>
        <w:rPr>
          <w:rFonts w:eastAsia="Calibri"/>
          <w:sz w:val="16"/>
        </w:rPr>
      </w:pPr>
      <w:r w:rsidRPr="00C13D6C">
        <w:rPr>
          <w:rFonts w:eastAsia="Calibri"/>
          <w:sz w:val="16"/>
        </w:rPr>
        <w:t xml:space="preserve">In essence, although nonhuman primate brains are </w:t>
      </w:r>
      <w:proofErr w:type="gramStart"/>
      <w:r w:rsidRPr="00C13D6C">
        <w:rPr>
          <w:rFonts w:eastAsia="Calibri"/>
          <w:sz w:val="16"/>
        </w:rPr>
        <w:t>similar to</w:t>
      </w:r>
      <w:proofErr w:type="gramEnd"/>
      <w:r w:rsidRPr="00C13D6C">
        <w:rPr>
          <w:rFonts w:eastAsia="Calibri"/>
          <w:sz w:val="16"/>
        </w:rPr>
        <w:t xml:space="preserve"> our own, the disparity between other primates and those of human cognitive abilities tells us that surface similarity is not the whole story. </w:t>
      </w:r>
      <w:r w:rsidRPr="00C13D6C">
        <w:rPr>
          <w:rFonts w:eastAsia="Calibri"/>
          <w:u w:val="single"/>
        </w:rPr>
        <w:t>Sousa et al.</w:t>
      </w:r>
      <w:r w:rsidRPr="00C13D6C">
        <w:rPr>
          <w:rFonts w:eastAsia="Calibri"/>
          <w:sz w:val="16"/>
        </w:rPr>
        <w:t xml:space="preserve"> [50] small case </w:t>
      </w:r>
      <w:r w:rsidRPr="00C13D6C">
        <w:rPr>
          <w:rFonts w:eastAsia="Calibri"/>
          <w:u w:val="single"/>
        </w:rPr>
        <w:t xml:space="preserve">found </w:t>
      </w:r>
      <w:r w:rsidRPr="00C13D6C">
        <w:rPr>
          <w:rFonts w:eastAsia="Calibri"/>
          <w:highlight w:val="green"/>
          <w:u w:val="single"/>
        </w:rPr>
        <w:t>various</w:t>
      </w:r>
      <w:r w:rsidRPr="00C13D6C">
        <w:rPr>
          <w:rFonts w:eastAsia="Calibri"/>
          <w:u w:val="single"/>
        </w:rPr>
        <w:t xml:space="preserve"> differentially expressed </w:t>
      </w:r>
      <w:r w:rsidRPr="00C13D6C">
        <w:rPr>
          <w:rFonts w:eastAsia="Calibri"/>
          <w:highlight w:val="green"/>
          <w:u w:val="single"/>
        </w:rPr>
        <w:t>genes</w:t>
      </w:r>
      <w:r w:rsidRPr="00C13D6C">
        <w:rPr>
          <w:rFonts w:eastAsia="Calibri"/>
          <w:u w:val="single"/>
        </w:rPr>
        <w:t xml:space="preserve">, to </w:t>
      </w:r>
      <w:r w:rsidRPr="00C13D6C">
        <w:rPr>
          <w:rFonts w:eastAsia="Calibri"/>
          <w:highlight w:val="green"/>
          <w:u w:val="single"/>
        </w:rPr>
        <w:t xml:space="preserve">associate with pleasure </w:t>
      </w:r>
      <w:r w:rsidRPr="00C13D6C">
        <w:rPr>
          <w:rFonts w:eastAsia="Calibri"/>
          <w:u w:val="single"/>
        </w:rPr>
        <w:t>related systems.</w:t>
      </w:r>
      <w:r w:rsidRPr="00C13D6C">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61E2BA2" w14:textId="77777777" w:rsidR="00C13D6C" w:rsidRPr="00C13D6C" w:rsidRDefault="00C13D6C" w:rsidP="00C13D6C">
      <w:pPr>
        <w:spacing w:line="276" w:lineRule="auto"/>
        <w:rPr>
          <w:rFonts w:eastAsia="Calibri"/>
          <w:sz w:val="16"/>
        </w:rPr>
      </w:pPr>
      <w:r w:rsidRPr="00C13D6C">
        <w:rPr>
          <w:rFonts w:eastAsia="Calibri"/>
          <w:sz w:val="16"/>
        </w:rPr>
        <w:t xml:space="preserve">In simpler terms, the system controls the production of dopamine, a chemical messenger that plays a significant role in pleasure and rewards. The senior author, Dr. </w:t>
      </w:r>
      <w:proofErr w:type="spellStart"/>
      <w:r w:rsidRPr="00C13D6C">
        <w:rPr>
          <w:rFonts w:eastAsia="Calibri"/>
          <w:sz w:val="16"/>
        </w:rPr>
        <w:t>Nenad</w:t>
      </w:r>
      <w:proofErr w:type="spellEnd"/>
      <w:r w:rsidRPr="00C13D6C">
        <w:rPr>
          <w:rFonts w:eastAsia="Calibri"/>
          <w:sz w:val="16"/>
        </w:rPr>
        <w:t xml:space="preserve"> </w:t>
      </w:r>
      <w:proofErr w:type="spellStart"/>
      <w:r w:rsidRPr="00C13D6C">
        <w:rPr>
          <w:rFonts w:eastAsia="Calibri"/>
          <w:sz w:val="16"/>
        </w:rPr>
        <w:t>Sestan</w:t>
      </w:r>
      <w:proofErr w:type="spellEnd"/>
      <w:r w:rsidRPr="00C13D6C">
        <w:rPr>
          <w:rFonts w:eastAsia="Calibr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13D6C">
        <w:rPr>
          <w:rFonts w:eastAsia="Calibri"/>
          <w:sz w:val="16"/>
        </w:rPr>
        <w:t>Sestan</w:t>
      </w:r>
      <w:proofErr w:type="spellEnd"/>
      <w:r w:rsidRPr="00C13D6C">
        <w:rPr>
          <w:rFonts w:eastAsia="Calibr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C13D6C">
        <w:rPr>
          <w:rFonts w:eastAsia="Calibri"/>
          <w:highlight w:val="green"/>
          <w:u w:val="single"/>
        </w:rPr>
        <w:t>researchers examined</w:t>
      </w:r>
      <w:r w:rsidRPr="00C13D6C">
        <w:rPr>
          <w:rFonts w:eastAsia="Calibri"/>
          <w:u w:val="single"/>
        </w:rPr>
        <w:t xml:space="preserve"> 247 specimens of </w:t>
      </w:r>
      <w:r w:rsidRPr="00C13D6C">
        <w:rPr>
          <w:rFonts w:eastAsia="Calibri"/>
          <w:highlight w:val="green"/>
          <w:u w:val="single"/>
        </w:rPr>
        <w:t>neural tissue</w:t>
      </w:r>
      <w:r w:rsidRPr="00C13D6C">
        <w:rPr>
          <w:rFonts w:eastAsia="Calibri"/>
          <w:u w:val="single"/>
        </w:rPr>
        <w:t xml:space="preserve"> from six humans, five chimpanzees, and five macaque monkeys.</w:t>
      </w:r>
      <w:r w:rsidRPr="00C13D6C">
        <w:rPr>
          <w:rFonts w:eastAsia="Calibri"/>
          <w:sz w:val="16"/>
        </w:rPr>
        <w:t xml:space="preserve"> Moreover, these </w:t>
      </w:r>
      <w:r w:rsidRPr="00C13D6C">
        <w:rPr>
          <w:rFonts w:eastAsia="Calibri"/>
          <w:u w:val="single"/>
        </w:rPr>
        <w:t>investigators analyzed which genes were turned on or off in 16 regions of the brain.</w:t>
      </w:r>
      <w:r w:rsidRPr="00C13D6C">
        <w:rPr>
          <w:rFonts w:eastAsia="Calibri"/>
          <w:sz w:val="16"/>
        </w:rPr>
        <w:t xml:space="preserve"> While </w:t>
      </w:r>
      <w:r w:rsidRPr="00C13D6C">
        <w:rPr>
          <w:rFonts w:eastAsia="Calibri"/>
          <w:u w:val="single"/>
        </w:rPr>
        <w:t xml:space="preserve">the differences among species were subtle, </w:t>
      </w:r>
      <w:r w:rsidRPr="00C13D6C">
        <w:rPr>
          <w:rFonts w:eastAsia="Calibri"/>
          <w:b/>
          <w:bCs/>
          <w:highlight w:val="green"/>
          <w:u w:val="single"/>
        </w:rPr>
        <w:t>there was</w:t>
      </w:r>
      <w:r w:rsidRPr="00C13D6C">
        <w:rPr>
          <w:rFonts w:eastAsia="Calibri"/>
          <w:u w:val="single"/>
        </w:rPr>
        <w:t xml:space="preserve"> a </w:t>
      </w:r>
      <w:r w:rsidRPr="00C13D6C">
        <w:rPr>
          <w:rFonts w:eastAsia="Calibri"/>
          <w:b/>
          <w:bCs/>
          <w:highlight w:val="green"/>
          <w:u w:val="single"/>
        </w:rPr>
        <w:t>remarkable contrast in</w:t>
      </w:r>
      <w:r w:rsidRPr="00C13D6C">
        <w:rPr>
          <w:rFonts w:eastAsia="Calibri"/>
          <w:u w:val="single"/>
        </w:rPr>
        <w:t xml:space="preserve"> the</w:t>
      </w:r>
      <w:r w:rsidRPr="00C13D6C">
        <w:rPr>
          <w:rFonts w:eastAsia="Calibri"/>
          <w:b/>
          <w:bCs/>
          <w:u w:val="single"/>
        </w:rPr>
        <w:t xml:space="preserve"> </w:t>
      </w:r>
      <w:r w:rsidRPr="00C13D6C">
        <w:rPr>
          <w:rFonts w:eastAsia="Calibri"/>
          <w:b/>
          <w:bCs/>
          <w:highlight w:val="green"/>
          <w:u w:val="single"/>
        </w:rPr>
        <w:t>neocortices</w:t>
      </w:r>
      <w:r w:rsidRPr="00C13D6C">
        <w:rPr>
          <w:rFonts w:eastAsia="Calibri"/>
          <w:sz w:val="16"/>
        </w:rPr>
        <w:t xml:space="preserve">, specifically </w:t>
      </w:r>
      <w:r w:rsidRPr="00C13D6C">
        <w:rPr>
          <w:rFonts w:eastAsia="Calibri"/>
          <w:u w:val="single"/>
        </w:rPr>
        <w:t xml:space="preserve">in an </w:t>
      </w:r>
      <w:r w:rsidRPr="00C13D6C">
        <w:rPr>
          <w:rFonts w:eastAsia="Calibri"/>
          <w:highlight w:val="green"/>
          <w:u w:val="single"/>
        </w:rPr>
        <w:t>area of the brain</w:t>
      </w:r>
      <w:r w:rsidRPr="00C13D6C">
        <w:rPr>
          <w:rFonts w:eastAsia="Calibri"/>
          <w:u w:val="single"/>
        </w:rPr>
        <w:t xml:space="preserve"> that is much </w:t>
      </w:r>
      <w:r w:rsidRPr="00C13D6C">
        <w:rPr>
          <w:rFonts w:eastAsia="Calibri"/>
          <w:highlight w:val="green"/>
          <w:u w:val="single"/>
        </w:rPr>
        <w:t>more developed in humans</w:t>
      </w:r>
      <w:r w:rsidRPr="00C13D6C">
        <w:rPr>
          <w:rFonts w:eastAsia="Calibri"/>
          <w:u w:val="single"/>
        </w:rPr>
        <w:t xml:space="preserve"> than in chimpanzees.</w:t>
      </w:r>
      <w:r w:rsidRPr="00C13D6C">
        <w:rPr>
          <w:rFonts w:eastAsia="Calibri"/>
          <w:sz w:val="16"/>
        </w:rPr>
        <w:t xml:space="preserve"> In fact, these researchers found that a gene called </w:t>
      </w:r>
      <w:r w:rsidRPr="00C13D6C">
        <w:rPr>
          <w:rFonts w:eastAsia="Calibri"/>
          <w:u w:val="single"/>
        </w:rPr>
        <w:t xml:space="preserve">tyrosine hydroxylase (TH) for the enzyme, responsible </w:t>
      </w:r>
      <w:proofErr w:type="gramStart"/>
      <w:r w:rsidRPr="00C13D6C">
        <w:rPr>
          <w:rFonts w:eastAsia="Calibri"/>
          <w:u w:val="single"/>
        </w:rPr>
        <w:t>for the production of</w:t>
      </w:r>
      <w:proofErr w:type="gramEnd"/>
      <w:r w:rsidRPr="00C13D6C">
        <w:rPr>
          <w:rFonts w:eastAsia="Calibri"/>
          <w:u w:val="single"/>
        </w:rPr>
        <w:t xml:space="preserve"> dopamine</w:t>
      </w:r>
      <w:r w:rsidRPr="00C13D6C">
        <w:rPr>
          <w:rFonts w:eastAsia="Calibri"/>
          <w:sz w:val="16"/>
        </w:rPr>
        <w:t xml:space="preserve">, was </w:t>
      </w:r>
      <w:r w:rsidRPr="00C13D6C">
        <w:rPr>
          <w:rFonts w:eastAsia="Calibri"/>
          <w:u w:val="single"/>
        </w:rPr>
        <w:t>expressed in the neocortex of humans, but not chimpanzees.</w:t>
      </w:r>
      <w:r w:rsidRPr="00C13D6C">
        <w:rPr>
          <w:rFonts w:eastAsia="Calibri"/>
          <w:sz w:val="16"/>
        </w:rPr>
        <w:t xml:space="preserve"> As discussed earlier, </w:t>
      </w:r>
      <w:r w:rsidRPr="00C13D6C">
        <w:rPr>
          <w:rFonts w:eastAsia="Calibri"/>
          <w:u w:val="single"/>
        </w:rPr>
        <w:t>dopamine is</w:t>
      </w:r>
      <w:r w:rsidRPr="00C13D6C">
        <w:rPr>
          <w:rFonts w:eastAsia="Calibri"/>
          <w:sz w:val="16"/>
        </w:rPr>
        <w:t xml:space="preserve"> best </w:t>
      </w:r>
      <w:r w:rsidRPr="00C13D6C">
        <w:rPr>
          <w:rFonts w:eastAsia="Calibri"/>
          <w:u w:val="single"/>
        </w:rPr>
        <w:t>known for its</w:t>
      </w:r>
      <w:r w:rsidRPr="00C13D6C">
        <w:rPr>
          <w:rFonts w:eastAsia="Calibri"/>
          <w:sz w:val="16"/>
        </w:rPr>
        <w:t xml:space="preserve"> essential </w:t>
      </w:r>
      <w:r w:rsidRPr="00C13D6C">
        <w:rPr>
          <w:rFonts w:eastAsia="Calibri"/>
          <w:u w:val="single"/>
        </w:rPr>
        <w:t>role within the brain’s reward system; the</w:t>
      </w:r>
      <w:r w:rsidRPr="00C13D6C">
        <w:rPr>
          <w:rFonts w:eastAsia="Calibri"/>
          <w:sz w:val="16"/>
        </w:rPr>
        <w:t xml:space="preserve"> very </w:t>
      </w:r>
      <w:r w:rsidRPr="00C13D6C">
        <w:rPr>
          <w:rFonts w:eastAsia="Calibri"/>
          <w:u w:val="single"/>
        </w:rPr>
        <w:t>system that responds to everything from sex, to gambling, to food, and to addictive drugs.</w:t>
      </w:r>
      <w:r w:rsidRPr="00C13D6C">
        <w:rPr>
          <w:rFonts w:eastAsia="Calibri"/>
          <w:sz w:val="16"/>
        </w:rPr>
        <w:t xml:space="preserve"> However, dopamine also assists in regulating emotional responses, memory, and movement. Notably, abnormal dopamine levels have been linked to disorders including Parkinson’s, </w:t>
      </w:r>
      <w:proofErr w:type="gramStart"/>
      <w:r w:rsidRPr="00C13D6C">
        <w:rPr>
          <w:rFonts w:eastAsia="Calibri"/>
          <w:sz w:val="16"/>
        </w:rPr>
        <w:t>schizophrenia</w:t>
      </w:r>
      <w:proofErr w:type="gramEnd"/>
      <w:r w:rsidRPr="00C13D6C">
        <w:rPr>
          <w:rFonts w:eastAsia="Calibri"/>
          <w:sz w:val="16"/>
        </w:rPr>
        <w:t xml:space="preserve"> and spectrum disorders such as autism and addiction or RDS.</w:t>
      </w:r>
    </w:p>
    <w:p w14:paraId="6E7CB86C" w14:textId="77777777" w:rsidR="00C13D6C" w:rsidRPr="00C13D6C" w:rsidRDefault="00C13D6C" w:rsidP="00C13D6C">
      <w:pPr>
        <w:spacing w:line="276" w:lineRule="auto"/>
        <w:rPr>
          <w:rFonts w:eastAsia="Calibri"/>
          <w:sz w:val="16"/>
        </w:rPr>
      </w:pPr>
      <w:r w:rsidRPr="00C13D6C">
        <w:rPr>
          <w:rFonts w:eastAsia="Calibri"/>
          <w:sz w:val="16"/>
        </w:rPr>
        <w:t xml:space="preserve">Nora Volkow, the director of NIDA, pointed out that one alluring possibility is that the neurotransmitter </w:t>
      </w:r>
      <w:r w:rsidRPr="00C13D6C">
        <w:rPr>
          <w:rFonts w:eastAsia="Calibri"/>
          <w:highlight w:val="green"/>
          <w:u w:val="single"/>
        </w:rPr>
        <w:t>dopamine plays</w:t>
      </w:r>
      <w:r w:rsidRPr="00C13D6C">
        <w:rPr>
          <w:rFonts w:eastAsia="Calibri"/>
          <w:u w:val="single"/>
        </w:rPr>
        <w:t xml:space="preserve"> a substantial </w:t>
      </w:r>
      <w:r w:rsidRPr="00C13D6C">
        <w:rPr>
          <w:rFonts w:eastAsia="Calibri"/>
          <w:highlight w:val="green"/>
          <w:u w:val="single"/>
        </w:rPr>
        <w:t>role in</w:t>
      </w:r>
      <w:r w:rsidRPr="00C13D6C">
        <w:rPr>
          <w:rFonts w:eastAsia="Calibri"/>
          <w:u w:val="single"/>
        </w:rPr>
        <w:t xml:space="preserve"> humans’ </w:t>
      </w:r>
      <w:r w:rsidRPr="00C13D6C">
        <w:rPr>
          <w:rFonts w:eastAsia="Calibri"/>
          <w:highlight w:val="green"/>
          <w:u w:val="single"/>
        </w:rPr>
        <w:t>ability to pursue</w:t>
      </w:r>
      <w:r w:rsidRPr="00C13D6C">
        <w:rPr>
          <w:rFonts w:eastAsia="Calibri"/>
          <w:u w:val="single"/>
        </w:rPr>
        <w:t xml:space="preserve"> various </w:t>
      </w:r>
      <w:r w:rsidRPr="00C13D6C">
        <w:rPr>
          <w:rFonts w:eastAsia="Calibri"/>
          <w:highlight w:val="green"/>
          <w:u w:val="single"/>
        </w:rPr>
        <w:t>rewards that are</w:t>
      </w:r>
      <w:r w:rsidRPr="00C13D6C">
        <w:rPr>
          <w:rFonts w:eastAsia="Calibri"/>
          <w:u w:val="single"/>
        </w:rPr>
        <w:t xml:space="preserve"> perhaps months or even </w:t>
      </w:r>
      <w:r w:rsidRPr="00C13D6C">
        <w:rPr>
          <w:rFonts w:eastAsia="Calibri"/>
          <w:highlight w:val="green"/>
          <w:u w:val="single"/>
        </w:rPr>
        <w:t>years away</w:t>
      </w:r>
      <w:r w:rsidRPr="00C13D6C">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13D6C">
        <w:rPr>
          <w:rFonts w:eastAsia="Calibri"/>
          <w:sz w:val="16"/>
        </w:rPr>
        <w:t>alterlife</w:t>
      </w:r>
      <w:proofErr w:type="spellEnd"/>
      <w:r w:rsidRPr="00C13D6C">
        <w:rPr>
          <w:rFonts w:eastAsia="Calibri"/>
          <w:sz w:val="16"/>
        </w:rPr>
        <w:t xml:space="preserve">. </w:t>
      </w:r>
      <w:r w:rsidRPr="00C13D6C">
        <w:rPr>
          <w:rFonts w:eastAsia="Calibri"/>
          <w:u w:val="single"/>
        </w:rPr>
        <w:t>This may explain what often motivates people to work for things that have no apparent short-term benefit</w:t>
      </w:r>
      <w:r w:rsidRPr="00C13D6C">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13D6C">
        <w:rPr>
          <w:rFonts w:eastAsia="Calibri"/>
          <w:sz w:val="16"/>
        </w:rPr>
        <w:t>shilting</w:t>
      </w:r>
      <w:proofErr w:type="spellEnd"/>
      <w:r w:rsidRPr="00C13D6C">
        <w:rPr>
          <w:rFonts w:eastAsia="Calibr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1BBE784" w14:textId="77777777" w:rsidR="00C13D6C" w:rsidRPr="00C13D6C" w:rsidRDefault="00C13D6C" w:rsidP="00C13D6C">
      <w:pPr>
        <w:spacing w:line="276" w:lineRule="auto"/>
        <w:rPr>
          <w:rFonts w:eastAsia="Calibri"/>
          <w:sz w:val="16"/>
        </w:rPr>
      </w:pPr>
    </w:p>
    <w:p w14:paraId="60AD9C87" w14:textId="77777777" w:rsidR="00C13D6C" w:rsidRPr="00C13D6C" w:rsidRDefault="00C13D6C" w:rsidP="00C13D6C">
      <w:pPr>
        <w:keepNext/>
        <w:keepLines/>
        <w:spacing w:before="40" w:after="0"/>
        <w:outlineLvl w:val="3"/>
        <w:rPr>
          <w:rFonts w:eastAsia="MS Gothic"/>
          <w:b/>
          <w:iCs/>
          <w:sz w:val="26"/>
        </w:rPr>
      </w:pPr>
      <w:r w:rsidRPr="00C13D6C">
        <w:rPr>
          <w:rFonts w:eastAsia="MS Gothic"/>
          <w:b/>
          <w:iCs/>
          <w:sz w:val="26"/>
        </w:rPr>
        <w:t xml:space="preserve">2] Substitutability—only consequentialism explains necessary enablers. </w:t>
      </w:r>
    </w:p>
    <w:p w14:paraId="7F5ABE42" w14:textId="77777777" w:rsidR="00C13D6C" w:rsidRPr="00C13D6C" w:rsidRDefault="00C13D6C" w:rsidP="00C13D6C">
      <w:pPr>
        <w:rPr>
          <w:rFonts w:eastAsia="Cambria"/>
        </w:rPr>
      </w:pPr>
      <w:r w:rsidRPr="00C13D6C">
        <w:rPr>
          <w:rFonts w:eastAsia="Cambria"/>
          <w:b/>
          <w:iCs/>
          <w:u w:val="single"/>
        </w:rPr>
        <w:t>Sinnott-Armstrong 92</w:t>
      </w:r>
      <w:r w:rsidRPr="00C13D6C">
        <w:rPr>
          <w:rFonts w:eastAsia="Cambria"/>
        </w:rPr>
        <w:t xml:space="preserve"> [Walter, professor of practical ethics. “An Argument for Consequentialism” Dartmouth College Philosophical Perspectives. 1992.] </w:t>
      </w:r>
    </w:p>
    <w:p w14:paraId="5741D44C" w14:textId="77777777" w:rsidR="00C13D6C" w:rsidRPr="00C13D6C" w:rsidRDefault="00C13D6C" w:rsidP="00C13D6C">
      <w:pPr>
        <w:rPr>
          <w:rFonts w:eastAsia="Cambria"/>
          <w:b/>
          <w:iCs/>
          <w:u w:val="single"/>
        </w:rPr>
      </w:pPr>
      <w:r w:rsidRPr="00C13D6C">
        <w:rPr>
          <w:rFonts w:eastAsia="Cambria"/>
          <w:b/>
          <w:iCs/>
          <w:highlight w:val="green"/>
          <w:u w:val="single"/>
        </w:rPr>
        <w:t>A moral reason</w:t>
      </w:r>
      <w:r w:rsidRPr="00C13D6C">
        <w:rPr>
          <w:rFonts w:eastAsia="Cambria"/>
          <w:b/>
          <w:iCs/>
          <w:u w:val="single"/>
        </w:rPr>
        <w:t xml:space="preserve"> to do an act </w:t>
      </w:r>
      <w:r w:rsidRPr="00C13D6C">
        <w:rPr>
          <w:rFonts w:eastAsia="Cambria"/>
          <w:b/>
          <w:iCs/>
          <w:highlight w:val="green"/>
          <w:u w:val="single"/>
        </w:rPr>
        <w:t>is consequential if</w:t>
      </w:r>
      <w:r w:rsidRPr="00C13D6C">
        <w:rPr>
          <w:rFonts w:eastAsia="Cambria"/>
          <w:b/>
          <w:iCs/>
          <w:u w:val="single"/>
        </w:rPr>
        <w:t xml:space="preserve"> and only if </w:t>
      </w:r>
      <w:r w:rsidRPr="00C13D6C">
        <w:rPr>
          <w:rFonts w:eastAsia="Cambria"/>
          <w:b/>
          <w:iCs/>
          <w:highlight w:val="green"/>
          <w:u w:val="single"/>
        </w:rPr>
        <w:t>the reason depends</w:t>
      </w:r>
      <w:r w:rsidRPr="00C13D6C">
        <w:rPr>
          <w:rFonts w:eastAsia="Cambria"/>
          <w:b/>
          <w:iCs/>
          <w:u w:val="single"/>
        </w:rPr>
        <w:t xml:space="preserve"> only </w:t>
      </w:r>
      <w:r w:rsidRPr="00C13D6C">
        <w:rPr>
          <w:rFonts w:eastAsia="Cambria"/>
          <w:b/>
          <w:iCs/>
          <w:highlight w:val="green"/>
          <w:u w:val="single"/>
        </w:rPr>
        <w:t>on the consequences</w:t>
      </w:r>
      <w:r w:rsidRPr="00C13D6C">
        <w:rPr>
          <w:rFonts w:eastAsia="Cambria"/>
          <w:b/>
          <w:iCs/>
          <w:u w:val="single"/>
        </w:rPr>
        <w:t xml:space="preserve"> of either doing the act or not doing the act.</w:t>
      </w:r>
      <w:r w:rsidRPr="00C13D6C">
        <w:rPr>
          <w:rFonts w:eastAsia="Cambria"/>
          <w:sz w:val="1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C13D6C">
        <w:rPr>
          <w:rFonts w:eastAsia="Cambria"/>
          <w:b/>
          <w:iCs/>
          <w:u w:val="single"/>
        </w:rPr>
        <w:t>a moral reason</w:t>
      </w:r>
      <w:r w:rsidRPr="00C13D6C">
        <w:rPr>
          <w:rFonts w:eastAsia="Cambria"/>
          <w:sz w:val="16"/>
        </w:rPr>
        <w:t xml:space="preserve"> to do an act </w:t>
      </w:r>
      <w:r w:rsidRPr="00C13D6C">
        <w:rPr>
          <w:rFonts w:eastAsia="Cambria"/>
          <w:b/>
          <w:iCs/>
          <w:highlight w:val="green"/>
          <w:u w:val="single"/>
        </w:rPr>
        <w:t>is non-consequential if</w:t>
      </w:r>
      <w:r w:rsidRPr="00C13D6C">
        <w:rPr>
          <w:rFonts w:eastAsia="Cambria"/>
          <w:b/>
          <w:iCs/>
          <w:u w:val="single"/>
        </w:rPr>
        <w:t xml:space="preserve"> </w:t>
      </w:r>
      <w:r w:rsidRPr="00C13D6C">
        <w:rPr>
          <w:rFonts w:eastAsia="Cambria"/>
          <w:sz w:val="16"/>
        </w:rPr>
        <w:t>and only if</w:t>
      </w:r>
      <w:r w:rsidRPr="00C13D6C">
        <w:rPr>
          <w:rFonts w:eastAsia="Cambria"/>
          <w:b/>
          <w:iCs/>
          <w:u w:val="single"/>
        </w:rPr>
        <w:t xml:space="preserve"> </w:t>
      </w:r>
      <w:r w:rsidRPr="00C13D6C">
        <w:rPr>
          <w:rFonts w:eastAsia="Cambria"/>
          <w:b/>
          <w:iCs/>
          <w:highlight w:val="green"/>
          <w:u w:val="single"/>
        </w:rPr>
        <w:t>the reason depends</w:t>
      </w:r>
      <w:r w:rsidRPr="00C13D6C">
        <w:rPr>
          <w:rFonts w:eastAsia="Cambria"/>
          <w:b/>
          <w:iCs/>
          <w:u w:val="single"/>
        </w:rPr>
        <w:t xml:space="preserve"> even partly </w:t>
      </w:r>
      <w:r w:rsidRPr="00C13D6C">
        <w:rPr>
          <w:rFonts w:eastAsia="Cambria"/>
          <w:b/>
          <w:iCs/>
          <w:highlight w:val="green"/>
          <w:u w:val="single"/>
        </w:rPr>
        <w:t>on some property that the act has</w:t>
      </w:r>
      <w:r w:rsidRPr="00C13D6C">
        <w:rPr>
          <w:rFonts w:eastAsia="Cambria"/>
          <w:b/>
          <w:iCs/>
          <w:u w:val="single"/>
        </w:rPr>
        <w:t xml:space="preserve"> independently of its consequences. For example, an act can be a lie regardless of what happens </w:t>
      </w:r>
      <w:proofErr w:type="gramStart"/>
      <w:r w:rsidRPr="00C13D6C">
        <w:rPr>
          <w:rFonts w:eastAsia="Cambria"/>
          <w:b/>
          <w:iCs/>
          <w:u w:val="single"/>
        </w:rPr>
        <w:t>as a result of</w:t>
      </w:r>
      <w:proofErr w:type="gramEnd"/>
      <w:r w:rsidRPr="00C13D6C">
        <w:rPr>
          <w:rFonts w:eastAsia="Cambria"/>
          <w:b/>
          <w:iCs/>
          <w:u w:val="single"/>
        </w:rPr>
        <w:t xml:space="preserve"> the lie </w:t>
      </w:r>
      <w:r w:rsidRPr="00C13D6C">
        <w:rPr>
          <w:rFonts w:eastAsia="Cambria"/>
          <w:sz w:val="16"/>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C13D6C">
        <w:rPr>
          <w:rFonts w:eastAsia="Cambria"/>
          <w:sz w:val="16"/>
        </w:rPr>
        <w:t>ofits</w:t>
      </w:r>
      <w:proofErr w:type="spellEnd"/>
      <w:r w:rsidRPr="00C13D6C">
        <w:rPr>
          <w:rFonts w:eastAsia="Cambria"/>
          <w:sz w:val="16"/>
        </w:rPr>
        <w:t xml:space="preserve"> consequences. All such moral reasons are non-consequential. </w:t>
      </w:r>
      <w:proofErr w:type="gramStart"/>
      <w:r w:rsidRPr="00C13D6C">
        <w:rPr>
          <w:rFonts w:eastAsia="Cambria"/>
          <w:sz w:val="16"/>
        </w:rPr>
        <w:t>In order to</w:t>
      </w:r>
      <w:proofErr w:type="gramEnd"/>
      <w:r w:rsidRPr="00C13D6C">
        <w:rPr>
          <w:rFonts w:eastAsia="Cambria"/>
          <w:sz w:val="16"/>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C13D6C">
        <w:rPr>
          <w:rFonts w:eastAsia="Cambria"/>
          <w:sz w:val="16"/>
        </w:rPr>
        <w:t>are</w:t>
      </w:r>
      <w:proofErr w:type="gramEnd"/>
      <w:r w:rsidRPr="00C13D6C">
        <w:rPr>
          <w:rFonts w:eastAsia="Cambria"/>
          <w:sz w:val="16"/>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C13D6C">
        <w:rPr>
          <w:rFonts w:eastAsia="Cambria"/>
          <w:b/>
          <w:iCs/>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C13D6C">
        <w:rPr>
          <w:rFonts w:eastAsia="Cambria"/>
          <w:sz w:val="1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C13D6C">
        <w:rPr>
          <w:rFonts w:eastAsia="Cambria"/>
          <w:b/>
          <w:iCs/>
          <w:highlight w:val="green"/>
          <w:u w:val="single"/>
        </w:rPr>
        <w:t>if I promise to mow the grass, there is a moral reason for me to mow</w:t>
      </w:r>
      <w:r w:rsidRPr="00C13D6C">
        <w:rPr>
          <w:rFonts w:eastAsia="Cambria"/>
          <w:b/>
          <w:iCs/>
          <w:u w:val="single"/>
        </w:rPr>
        <w:t xml:space="preserve"> the grass, and this moral reason is </w:t>
      </w:r>
      <w:r w:rsidRPr="00C13D6C">
        <w:rPr>
          <w:rFonts w:eastAsia="Cambria"/>
          <w:b/>
          <w:iCs/>
          <w:highlight w:val="green"/>
          <w:u w:val="single"/>
        </w:rPr>
        <w:t>constituted by</w:t>
      </w:r>
      <w:r w:rsidRPr="00C13D6C">
        <w:rPr>
          <w:rFonts w:eastAsia="Cambria"/>
          <w:b/>
          <w:iCs/>
          <w:u w:val="single"/>
        </w:rPr>
        <w:t xml:space="preserve"> the fact that mowing the grass fulfills </w:t>
      </w:r>
      <w:r w:rsidRPr="00C13D6C">
        <w:rPr>
          <w:rFonts w:eastAsia="Cambria"/>
          <w:b/>
          <w:iCs/>
          <w:highlight w:val="green"/>
          <w:u w:val="single"/>
        </w:rPr>
        <w:t>my promise.</w:t>
      </w:r>
      <w:r w:rsidRPr="00C13D6C">
        <w:rPr>
          <w:rFonts w:eastAsia="Cambria"/>
          <w:b/>
          <w:iCs/>
          <w:u w:val="single"/>
        </w:rPr>
        <w:t xml:space="preserve"> </w:t>
      </w:r>
      <w:r w:rsidRPr="00C13D6C">
        <w:rPr>
          <w:rFonts w:eastAsia="Cambria"/>
          <w:sz w:val="16"/>
        </w:rPr>
        <w:t xml:space="preserve">This reason exists regardless of the consequences of mowing the grass, even though it might be overridden by certain bad consequences. </w:t>
      </w:r>
      <w:r w:rsidRPr="00C13D6C">
        <w:rPr>
          <w:rFonts w:eastAsia="Cambria"/>
          <w:b/>
          <w:iCs/>
          <w:highlight w:val="green"/>
          <w:u w:val="single"/>
        </w:rPr>
        <w:t>However</w:t>
      </w:r>
      <w:r w:rsidRPr="00C13D6C">
        <w:rPr>
          <w:rFonts w:eastAsia="Cambria"/>
          <w:sz w:val="16"/>
        </w:rPr>
        <w:t xml:space="preserve">, if this is why I have a moral reason to mow the grass, then, even </w:t>
      </w:r>
      <w:r w:rsidRPr="00C13D6C">
        <w:rPr>
          <w:rFonts w:eastAsia="Cambria"/>
          <w:b/>
          <w:iCs/>
          <w:highlight w:val="green"/>
          <w:u w:val="single"/>
        </w:rPr>
        <w:t xml:space="preserve">if I cannot mow the grass without starting my </w:t>
      </w:r>
      <w:proofErr w:type="gramStart"/>
      <w:r w:rsidRPr="00C13D6C">
        <w:rPr>
          <w:rFonts w:eastAsia="Cambria"/>
          <w:b/>
          <w:iCs/>
          <w:highlight w:val="green"/>
          <w:u w:val="single"/>
        </w:rPr>
        <w:t>mower</w:t>
      </w:r>
      <w:r w:rsidRPr="00C13D6C">
        <w:rPr>
          <w:rFonts w:eastAsia="Cambria"/>
          <w:b/>
          <w:iCs/>
          <w:u w:val="single"/>
        </w:rPr>
        <w:t>, and</w:t>
      </w:r>
      <w:proofErr w:type="gramEnd"/>
      <w:r w:rsidRPr="00C13D6C">
        <w:rPr>
          <w:rFonts w:eastAsia="Cambria"/>
          <w:b/>
          <w:iCs/>
          <w:u w:val="single"/>
        </w:rPr>
        <w:t xml:space="preserve"> starting the mower would enable me to mow the grass, </w:t>
      </w:r>
      <w:r w:rsidRPr="00C13D6C">
        <w:rPr>
          <w:rFonts w:eastAsia="Cambria"/>
          <w:b/>
          <w:iCs/>
          <w:highlight w:val="green"/>
          <w:u w:val="single"/>
        </w:rPr>
        <w:t>it still would not follow that I have any</w:t>
      </w:r>
      <w:r w:rsidRPr="00C13D6C">
        <w:rPr>
          <w:rFonts w:eastAsia="Cambria"/>
          <w:b/>
          <w:iCs/>
          <w:u w:val="single"/>
        </w:rPr>
        <w:t xml:space="preserve"> moral </w:t>
      </w:r>
      <w:r w:rsidRPr="00C13D6C">
        <w:rPr>
          <w:rFonts w:eastAsia="Cambria"/>
          <w:b/>
          <w:iCs/>
          <w:highlight w:val="green"/>
          <w:u w:val="single"/>
        </w:rPr>
        <w:t>reason to start my mower</w:t>
      </w:r>
      <w:r w:rsidRPr="00C13D6C">
        <w:rPr>
          <w:rFonts w:eastAsia="Cambria"/>
          <w:b/>
          <w:iCs/>
          <w:u w:val="single"/>
        </w:rPr>
        <w:t>, since I did not promise to start my mower</w:t>
      </w:r>
      <w:r w:rsidRPr="00C13D6C">
        <w:rPr>
          <w:rFonts w:eastAsia="Cambria"/>
          <w:sz w:val="16"/>
        </w:rPr>
        <w:t xml:space="preserve">, and starting my mower does not fulfill my promise. Thus, </w:t>
      </w:r>
      <w:r w:rsidRPr="00C13D6C">
        <w:rPr>
          <w:rFonts w:eastAsia="Cambria"/>
          <w:b/>
          <w:iCs/>
          <w:highlight w:val="green"/>
          <w:u w:val="single"/>
        </w:rPr>
        <w:t>a moral theory cannot explain</w:t>
      </w:r>
      <w:r w:rsidRPr="00C13D6C">
        <w:rPr>
          <w:rFonts w:eastAsia="Cambria"/>
          <w:b/>
          <w:iCs/>
          <w:u w:val="single"/>
        </w:rPr>
        <w:t xml:space="preserve"> </w:t>
      </w:r>
      <w:r w:rsidRPr="00C13D6C">
        <w:rPr>
          <w:rFonts w:eastAsia="Cambria"/>
          <w:sz w:val="16"/>
        </w:rPr>
        <w:t>moral</w:t>
      </w:r>
      <w:r w:rsidRPr="00C13D6C">
        <w:rPr>
          <w:rFonts w:eastAsia="Cambria"/>
          <w:b/>
          <w:iCs/>
          <w:u w:val="single"/>
        </w:rPr>
        <w:t xml:space="preserve"> </w:t>
      </w:r>
      <w:r w:rsidRPr="00C13D6C">
        <w:rPr>
          <w:rFonts w:eastAsia="Cambria"/>
          <w:b/>
          <w:iCs/>
          <w:highlight w:val="green"/>
          <w:u w:val="single"/>
        </w:rPr>
        <w:t>substitutability if it claims that properties</w:t>
      </w:r>
      <w:r w:rsidRPr="00C13D6C">
        <w:rPr>
          <w:rFonts w:eastAsia="Cambria"/>
          <w:sz w:val="16"/>
        </w:rPr>
        <w:t xml:space="preserve"> like this</w:t>
      </w:r>
      <w:r w:rsidRPr="00C13D6C">
        <w:rPr>
          <w:rFonts w:eastAsia="Cambria"/>
          <w:b/>
          <w:iCs/>
          <w:u w:val="single"/>
        </w:rPr>
        <w:t xml:space="preserve"> </w:t>
      </w:r>
      <w:r w:rsidRPr="00C13D6C">
        <w:rPr>
          <w:rFonts w:eastAsia="Cambria"/>
          <w:b/>
          <w:iCs/>
          <w:highlight w:val="green"/>
          <w:u w:val="single"/>
        </w:rPr>
        <w:t>provide moral reasons.</w:t>
      </w:r>
    </w:p>
    <w:p w14:paraId="137A5E39" w14:textId="77777777" w:rsidR="00C13D6C" w:rsidRPr="00C13D6C" w:rsidRDefault="00C13D6C" w:rsidP="00C13D6C">
      <w:pPr>
        <w:rPr>
          <w:rFonts w:eastAsia="Cambria"/>
          <w:sz w:val="16"/>
        </w:rPr>
      </w:pPr>
    </w:p>
    <w:bookmarkEnd w:id="1"/>
    <w:p w14:paraId="587D78C9" w14:textId="77777777" w:rsidR="00C13D6C" w:rsidRPr="00C13D6C" w:rsidRDefault="00C13D6C" w:rsidP="00C13D6C">
      <w:pPr>
        <w:keepNext/>
        <w:keepLines/>
        <w:spacing w:before="40" w:after="0"/>
        <w:outlineLvl w:val="3"/>
        <w:rPr>
          <w:rFonts w:eastAsia="MS Gothic" w:cs="Times New Roman"/>
          <w:b/>
          <w:iCs/>
          <w:sz w:val="26"/>
        </w:rPr>
      </w:pPr>
      <w:r w:rsidRPr="00C13D6C">
        <w:rPr>
          <w:rFonts w:eastAsia="MS Gothic" w:cs="Times New Roman"/>
          <w:b/>
          <w:iCs/>
          <w:sz w:val="26"/>
        </w:rPr>
        <w:t>3] Reject non-naturalist ethics</w:t>
      </w:r>
    </w:p>
    <w:p w14:paraId="608FAD2E" w14:textId="77777777" w:rsidR="00C13D6C" w:rsidRPr="00C13D6C" w:rsidRDefault="00C13D6C" w:rsidP="00C13D6C">
      <w:pPr>
        <w:rPr>
          <w:rFonts w:eastAsia="Cambria"/>
        </w:rPr>
      </w:pPr>
      <w:r w:rsidRPr="00C13D6C">
        <w:rPr>
          <w:rFonts w:eastAsia="Cambria"/>
          <w:b/>
          <w:bCs/>
          <w:sz w:val="26"/>
        </w:rPr>
        <w:t xml:space="preserve">Papineau </w:t>
      </w:r>
      <w:r w:rsidRPr="00C13D6C">
        <w:rPr>
          <w:rFonts w:eastAsia="Cambria"/>
        </w:rPr>
        <w:t xml:space="preserve">David [Professor of Philosophy King's College London], First published Thu Feb 22, 2007; substantive revision Tue Mar 31, </w:t>
      </w:r>
      <w:proofErr w:type="gramStart"/>
      <w:r w:rsidRPr="00C13D6C">
        <w:rPr>
          <w:rFonts w:eastAsia="Cambria"/>
        </w:rPr>
        <w:t>2020</w:t>
      </w:r>
      <w:proofErr w:type="gramEnd"/>
      <w:r w:rsidRPr="00C13D6C">
        <w:rPr>
          <w:rFonts w:eastAsia="Cambria"/>
        </w:rPr>
        <w:t xml:space="preserve"> https://plato.stanford.edu/entries/naturalism/#MorFac</w:t>
      </w:r>
    </w:p>
    <w:p w14:paraId="02F3A8B6" w14:textId="77777777" w:rsidR="00C13D6C" w:rsidRPr="00C13D6C" w:rsidRDefault="00C13D6C" w:rsidP="00C13D6C">
      <w:pPr>
        <w:rPr>
          <w:rFonts w:eastAsia="Cambria"/>
          <w:sz w:val="16"/>
        </w:rPr>
      </w:pPr>
      <w:r w:rsidRPr="00C13D6C">
        <w:rPr>
          <w:rFonts w:eastAsia="Cambria"/>
          <w:sz w:val="16"/>
        </w:rPr>
        <w:t xml:space="preserve">Moore took this argument to show that moral facts constitute a distinct species of non-natural fact. However, </w:t>
      </w:r>
      <w:r w:rsidRPr="00C13D6C">
        <w:rPr>
          <w:rFonts w:eastAsia="Cambria"/>
          <w:highlight w:val="green"/>
          <w:u w:val="single"/>
        </w:rPr>
        <w:t>any</w:t>
      </w:r>
      <w:r w:rsidRPr="00C13D6C">
        <w:rPr>
          <w:rFonts w:eastAsia="Cambria"/>
          <w:sz w:val="16"/>
        </w:rPr>
        <w:t xml:space="preserve"> such </w:t>
      </w:r>
      <w:r w:rsidRPr="00C13D6C">
        <w:rPr>
          <w:rFonts w:eastAsia="Cambria"/>
          <w:highlight w:val="green"/>
          <w:u w:val="single"/>
        </w:rPr>
        <w:t xml:space="preserve">non-naturalist </w:t>
      </w:r>
      <w:r w:rsidRPr="00C13D6C">
        <w:rPr>
          <w:rFonts w:eastAsia="Cambria"/>
          <w:u w:val="single"/>
        </w:rPr>
        <w:t xml:space="preserve">view of </w:t>
      </w:r>
      <w:r w:rsidRPr="00C13D6C">
        <w:rPr>
          <w:rFonts w:eastAsia="Cambria"/>
          <w:highlight w:val="green"/>
          <w:u w:val="single"/>
        </w:rPr>
        <w:t>morality faces</w:t>
      </w:r>
      <w:r w:rsidRPr="00C13D6C">
        <w:rPr>
          <w:rFonts w:eastAsia="Cambria"/>
          <w:u w:val="single"/>
        </w:rPr>
        <w:t xml:space="preserve"> immediate </w:t>
      </w:r>
      <w:r w:rsidRPr="00C13D6C">
        <w:rPr>
          <w:rFonts w:eastAsia="Cambria"/>
          <w:highlight w:val="green"/>
          <w:u w:val="single"/>
        </w:rPr>
        <w:t>difficulties</w:t>
      </w:r>
      <w:r w:rsidRPr="00C13D6C">
        <w:rPr>
          <w:rFonts w:eastAsia="Cambria"/>
          <w:sz w:val="16"/>
        </w:rPr>
        <w:t xml:space="preserve">, deriving ultimately from the kind of causal closure thesis discussed above. </w:t>
      </w:r>
      <w:r w:rsidRPr="00C13D6C">
        <w:rPr>
          <w:rFonts w:eastAsia="Cambria"/>
          <w:u w:val="single"/>
        </w:rPr>
        <w:t xml:space="preserve">If all </w:t>
      </w:r>
      <w:r w:rsidRPr="00C13D6C">
        <w:rPr>
          <w:rFonts w:eastAsia="Cambria"/>
          <w:highlight w:val="green"/>
          <w:u w:val="single"/>
        </w:rPr>
        <w:t xml:space="preserve">physical effects are due </w:t>
      </w:r>
      <w:r w:rsidRPr="00C13D6C">
        <w:rPr>
          <w:rFonts w:eastAsia="Cambria"/>
          <w:u w:val="single"/>
        </w:rPr>
        <w:t xml:space="preserve">to a limited range of </w:t>
      </w:r>
      <w:proofErr w:type="gramStart"/>
      <w:r w:rsidRPr="00C13D6C">
        <w:rPr>
          <w:rFonts w:eastAsia="Cambria"/>
          <w:highlight w:val="green"/>
          <w:u w:val="single"/>
        </w:rPr>
        <w:t>physically-grounded</w:t>
      </w:r>
      <w:proofErr w:type="gramEnd"/>
      <w:r w:rsidRPr="00C13D6C">
        <w:rPr>
          <w:rFonts w:eastAsia="Cambria"/>
          <w:highlight w:val="green"/>
          <w:u w:val="single"/>
        </w:rPr>
        <w:t xml:space="preserve"> natural causes,</w:t>
      </w:r>
      <w:r w:rsidRPr="00C13D6C">
        <w:rPr>
          <w:rFonts w:eastAsia="Cambria"/>
          <w:u w:val="single"/>
        </w:rPr>
        <w:t xml:space="preserve"> and </w:t>
      </w:r>
      <w:r w:rsidRPr="00C13D6C">
        <w:rPr>
          <w:rFonts w:eastAsia="Cambria"/>
          <w:highlight w:val="green"/>
          <w:u w:val="single"/>
        </w:rPr>
        <w:t>if moral facts lie outside this range</w:t>
      </w:r>
      <w:r w:rsidRPr="00C13D6C">
        <w:rPr>
          <w:rFonts w:eastAsia="Cambria"/>
          <w:u w:val="single"/>
        </w:rPr>
        <w:t xml:space="preserve">, then it follow that </w:t>
      </w:r>
      <w:r w:rsidRPr="00C13D6C">
        <w:rPr>
          <w:rFonts w:eastAsia="Cambria"/>
          <w:highlight w:val="green"/>
          <w:u w:val="single"/>
        </w:rPr>
        <w:t>moral facts can never make any difference to</w:t>
      </w:r>
      <w:r w:rsidRPr="00C13D6C">
        <w:rPr>
          <w:rFonts w:eastAsia="Cambria"/>
          <w:u w:val="single"/>
        </w:rPr>
        <w:t xml:space="preserve"> what happens in </w:t>
      </w:r>
      <w:r w:rsidRPr="00C13D6C">
        <w:rPr>
          <w:rFonts w:eastAsia="Cambria"/>
          <w:highlight w:val="green"/>
          <w:u w:val="single"/>
        </w:rPr>
        <w:t>the physical world</w:t>
      </w:r>
      <w:r w:rsidRPr="00C13D6C">
        <w:rPr>
          <w:rFonts w:eastAsia="Cambria"/>
          <w:sz w:val="16"/>
        </w:rPr>
        <w:t xml:space="preserve"> (Harman 1986). At first sight this may seem tolerable (perhaps moral facts indeed don’t have any physical effects). </w:t>
      </w:r>
      <w:r w:rsidRPr="00C13D6C">
        <w:rPr>
          <w:rFonts w:eastAsia="Cambria"/>
          <w:u w:val="single"/>
        </w:rPr>
        <w:t xml:space="preserve">But it has awkward epistemological consequences. For beings like us, </w:t>
      </w:r>
      <w:r w:rsidRPr="00C13D6C">
        <w:rPr>
          <w:rFonts w:eastAsia="Cambria"/>
          <w:highlight w:val="green"/>
          <w:u w:val="single"/>
        </w:rPr>
        <w:t xml:space="preserve">knowledge </w:t>
      </w:r>
      <w:r w:rsidRPr="00C13D6C">
        <w:rPr>
          <w:rFonts w:eastAsia="Cambria"/>
          <w:u w:val="single"/>
        </w:rPr>
        <w:t xml:space="preserve">of the spatiotemporal world </w:t>
      </w:r>
      <w:r w:rsidRPr="00C13D6C">
        <w:rPr>
          <w:rFonts w:eastAsia="Cambria"/>
          <w:highlight w:val="green"/>
          <w:u w:val="single"/>
        </w:rPr>
        <w:t>is mediated by physical processes</w:t>
      </w:r>
      <w:r w:rsidRPr="00C13D6C">
        <w:rPr>
          <w:rFonts w:eastAsia="Cambria"/>
          <w:u w:val="single"/>
        </w:rPr>
        <w:t xml:space="preserve"> involving our sense organs and cognitive systems</w:t>
      </w:r>
      <w:r w:rsidRPr="00C13D6C">
        <w:rPr>
          <w:rFonts w:eastAsia="Cambria"/>
          <w:highlight w:val="green"/>
          <w:u w:val="single"/>
        </w:rPr>
        <w:t>. If moral facts cannot influence the physical world, then it is hard to see how we can have</w:t>
      </w:r>
      <w:r w:rsidRPr="00C13D6C">
        <w:rPr>
          <w:rFonts w:eastAsia="Cambria"/>
          <w:u w:val="single"/>
        </w:rPr>
        <w:t xml:space="preserve"> any </w:t>
      </w:r>
      <w:r w:rsidRPr="00C13D6C">
        <w:rPr>
          <w:rFonts w:eastAsia="Cambria"/>
          <w:highlight w:val="green"/>
          <w:u w:val="single"/>
        </w:rPr>
        <w:t>knowledge of them</w:t>
      </w:r>
      <w:r w:rsidRPr="00C13D6C">
        <w:rPr>
          <w:rFonts w:eastAsia="Cambria"/>
          <w:u w:val="single"/>
        </w:rPr>
        <w:t xml:space="preserve">. The traditional non-naturalist answer to this problem is to posit a non-natural faculty of “moral intuition” that gives us </w:t>
      </w:r>
      <w:proofErr w:type="gramStart"/>
      <w:r w:rsidRPr="00C13D6C">
        <w:rPr>
          <w:rFonts w:eastAsia="Cambria"/>
          <w:u w:val="single"/>
        </w:rPr>
        <w:t>some kind of direct</w:t>
      </w:r>
      <w:proofErr w:type="gramEnd"/>
      <w:r w:rsidRPr="00C13D6C">
        <w:rPr>
          <w:rFonts w:eastAsia="Cambria"/>
          <w:u w:val="single"/>
        </w:rPr>
        <w:t xml:space="preserve"> access to the moral realm</w:t>
      </w:r>
      <w:r w:rsidRPr="00C13D6C">
        <w:rPr>
          <w:rFonts w:eastAsia="Cambria"/>
          <w:sz w:val="16"/>
        </w:rPr>
        <w:t xml:space="preserve"> (as explained in Ridge 2014: Section 3). However, </w:t>
      </w:r>
      <w:r w:rsidRPr="00C13D6C">
        <w:rPr>
          <w:rFonts w:eastAsia="Cambria"/>
          <w:u w:val="single"/>
        </w:rPr>
        <w:t xml:space="preserve">causal closure once more makes it difficult to make good sense of this suggestion. Presumably at some point the posited intuitive faculty will need to make a causal difference in the physical world (by affecting what people say and do, for example). And at this point the </w:t>
      </w:r>
      <w:r w:rsidRPr="00C13D6C">
        <w:rPr>
          <w:rFonts w:eastAsia="Cambria"/>
          <w:highlight w:val="green"/>
          <w:u w:val="single"/>
        </w:rPr>
        <w:t>causal closure argument</w:t>
      </w:r>
      <w:r w:rsidRPr="00C13D6C">
        <w:rPr>
          <w:rFonts w:eastAsia="Cambria"/>
          <w:u w:val="single"/>
        </w:rPr>
        <w:t xml:space="preserve"> will bite once more, to </w:t>
      </w:r>
      <w:r w:rsidRPr="00C13D6C">
        <w:rPr>
          <w:rFonts w:eastAsia="Cambria"/>
          <w:highlight w:val="green"/>
          <w:u w:val="single"/>
        </w:rPr>
        <w:t>show that a non-natural</w:t>
      </w:r>
      <w:r w:rsidRPr="00C13D6C">
        <w:rPr>
          <w:rFonts w:eastAsia="Cambria"/>
          <w:u w:val="single"/>
        </w:rPr>
        <w:t xml:space="preserve"> intuitive </w:t>
      </w:r>
      <w:r w:rsidRPr="00C13D6C">
        <w:rPr>
          <w:rFonts w:eastAsia="Cambria"/>
          <w:highlight w:val="green"/>
          <w:u w:val="single"/>
        </w:rPr>
        <w:t>faculty would implausibly imply</w:t>
      </w:r>
      <w:r w:rsidRPr="00C13D6C">
        <w:rPr>
          <w:rFonts w:eastAsia="Cambria"/>
          <w:u w:val="single"/>
        </w:rPr>
        <w:t xml:space="preserve"> that some of our </w:t>
      </w:r>
      <w:r w:rsidRPr="00C13D6C">
        <w:rPr>
          <w:rFonts w:eastAsia="Cambria"/>
          <w:highlight w:val="green"/>
          <w:u w:val="single"/>
        </w:rPr>
        <w:t>actions are</w:t>
      </w:r>
      <w:r w:rsidRPr="00C13D6C">
        <w:rPr>
          <w:rFonts w:eastAsia="Cambria"/>
          <w:u w:val="single"/>
        </w:rPr>
        <w:t xml:space="preserve"> strongly </w:t>
      </w:r>
      <w:r w:rsidRPr="00C13D6C">
        <w:rPr>
          <w:rFonts w:eastAsia="Cambria"/>
          <w:highlight w:val="green"/>
          <w:u w:val="single"/>
        </w:rPr>
        <w:t>overdetermined by</w:t>
      </w:r>
      <w:r w:rsidRPr="00C13D6C">
        <w:rPr>
          <w:rFonts w:eastAsia="Cambria"/>
          <w:u w:val="single"/>
        </w:rPr>
        <w:t xml:space="preserve"> two </w:t>
      </w:r>
      <w:r w:rsidRPr="00C13D6C">
        <w:rPr>
          <w:rFonts w:eastAsia="Cambria"/>
          <w:highlight w:val="green"/>
          <w:u w:val="single"/>
        </w:rPr>
        <w:t>metaphysically independent antecedents</w:t>
      </w:r>
      <w:r w:rsidRPr="00C13D6C">
        <w:rPr>
          <w:rFonts w:eastAsia="Cambria"/>
          <w:u w:val="single"/>
        </w:rPr>
        <w:t xml:space="preserve">. </w:t>
      </w:r>
      <w:r w:rsidRPr="00C13D6C">
        <w:rPr>
          <w:rFonts w:eastAsia="Cambria"/>
          <w:sz w:val="16"/>
        </w:rP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discussed in the next section below. But Enoch’s appeal arguably faces many of the same general objections as Putnam’s argument, as well as objections specific to the moral realm (see </w:t>
      </w:r>
      <w:proofErr w:type="spellStart"/>
      <w:r w:rsidRPr="00C13D6C">
        <w:rPr>
          <w:rFonts w:eastAsia="Cambria"/>
          <w:sz w:val="16"/>
        </w:rPr>
        <w:t>Leng</w:t>
      </w:r>
      <w:proofErr w:type="spellEnd"/>
      <w:r w:rsidRPr="00C13D6C">
        <w:rPr>
          <w:rFonts w:eastAsia="Cambria"/>
          <w:sz w:val="16"/>
        </w:rPr>
        <w:t xml:space="preserve"> 2016). </w:t>
      </w:r>
      <w:proofErr w:type="gramStart"/>
      <w:r w:rsidRPr="00C13D6C">
        <w:rPr>
          <w:rFonts w:eastAsia="Cambria"/>
          <w:u w:val="single"/>
        </w:rPr>
        <w:t>In light of</w:t>
      </w:r>
      <w:proofErr w:type="gramEnd"/>
      <w:r w:rsidRPr="00C13D6C">
        <w:rPr>
          <w:rFonts w:eastAsia="Cambria"/>
          <w:u w:val="single"/>
        </w:rPr>
        <w:t xml:space="preserve"> the difficulties facing moral non-naturalism, </w:t>
      </w:r>
      <w:r w:rsidRPr="00C13D6C">
        <w:rPr>
          <w:rFonts w:eastAsia="Cambria"/>
          <w:highlight w:val="green"/>
          <w:u w:val="single"/>
        </w:rPr>
        <w:t>most</w:t>
      </w:r>
      <w:r w:rsidRPr="00C13D6C">
        <w:rPr>
          <w:rFonts w:eastAsia="Cambria"/>
          <w:u w:val="single"/>
        </w:rPr>
        <w:t xml:space="preserve"> contemporary moral philosophers </w:t>
      </w:r>
      <w:r w:rsidRPr="00C13D6C">
        <w:rPr>
          <w:rFonts w:eastAsia="Cambria"/>
          <w:highlight w:val="green"/>
          <w:u w:val="single"/>
        </w:rPr>
        <w:t>opt</w:t>
      </w:r>
      <w:r w:rsidRPr="00C13D6C">
        <w:rPr>
          <w:rFonts w:eastAsia="Cambria"/>
          <w:u w:val="single"/>
        </w:rPr>
        <w:t xml:space="preserve"> instead </w:t>
      </w:r>
      <w:r w:rsidRPr="00C13D6C">
        <w:rPr>
          <w:rFonts w:eastAsia="Cambria"/>
          <w:highlight w:val="green"/>
          <w:u w:val="single"/>
        </w:rPr>
        <w:t>for</w:t>
      </w:r>
      <w:r w:rsidRPr="00C13D6C">
        <w:rPr>
          <w:rFonts w:eastAsia="Cambria"/>
          <w:u w:val="single"/>
        </w:rPr>
        <w:t xml:space="preserve"> some species of </w:t>
      </w:r>
      <w:r w:rsidRPr="00C13D6C">
        <w:rPr>
          <w:rFonts w:eastAsia="Cambria"/>
          <w:highlight w:val="green"/>
          <w:u w:val="single"/>
        </w:rPr>
        <w:t>naturalist view</w:t>
      </w:r>
      <w:r w:rsidRPr="00C13D6C">
        <w:rPr>
          <w:rFonts w:eastAsia="Cambria"/>
          <w:sz w:val="16"/>
        </w:rPr>
        <w:t xml:space="preserve">. We can divide the naturalist options here into two broad categories: </w:t>
      </w:r>
      <w:proofErr w:type="spellStart"/>
      <w:r w:rsidRPr="00C13D6C">
        <w:rPr>
          <w:rFonts w:eastAsia="Cambria"/>
          <w:sz w:val="16"/>
        </w:rPr>
        <w:t>irrealist</w:t>
      </w:r>
      <w:proofErr w:type="spellEnd"/>
      <w:r w:rsidRPr="00C13D6C">
        <w:rPr>
          <w:rFonts w:eastAsia="Cambria"/>
          <w:sz w:val="16"/>
        </w:rPr>
        <w:t xml:space="preserve"> and realist. </w:t>
      </w:r>
      <w:proofErr w:type="spellStart"/>
      <w:r w:rsidRPr="00C13D6C">
        <w:rPr>
          <w:rFonts w:eastAsia="Cambria"/>
          <w:sz w:val="16"/>
        </w:rPr>
        <w:t>Irrealist</w:t>
      </w:r>
      <w:proofErr w:type="spellEnd"/>
      <w:r w:rsidRPr="00C13D6C">
        <w:rPr>
          <w:rFonts w:eastAsia="Cambria"/>
          <w:sz w:val="16"/>
        </w:rPr>
        <w:t xml:space="preserve">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 agree with moral non-naturalists that substantial moral facts </w:t>
      </w:r>
      <w:proofErr w:type="gramStart"/>
      <w:r w:rsidRPr="00C13D6C">
        <w:rPr>
          <w:rFonts w:eastAsia="Cambria"/>
          <w:sz w:val="16"/>
        </w:rPr>
        <w:t>exist, but</w:t>
      </w:r>
      <w:proofErr w:type="gramEnd"/>
      <w:r w:rsidRPr="00C13D6C">
        <w:rPr>
          <w:rFonts w:eastAsia="Cambria"/>
          <w:sz w:val="16"/>
        </w:rPr>
        <w:t xml:space="preserve"> seek to locate them in the natural realm rather than in some sui generis non-natural realm (</w:t>
      </w:r>
      <w:proofErr w:type="spellStart"/>
      <w:r w:rsidRPr="00C13D6C">
        <w:rPr>
          <w:rFonts w:eastAsia="Cambria"/>
          <w:sz w:val="16"/>
        </w:rPr>
        <w:t>Lenman</w:t>
      </w:r>
      <w:proofErr w:type="spellEnd"/>
      <w:r w:rsidRPr="00C13D6C">
        <w:rPr>
          <w:rFonts w:eastAsia="Cambria"/>
          <w:sz w:val="16"/>
        </w:rPr>
        <w:t xml:space="preserve"> 2014). Both these broad categories have further sub-divisions. Among the </w:t>
      </w:r>
      <w:proofErr w:type="spellStart"/>
      <w:r w:rsidRPr="00C13D6C">
        <w:rPr>
          <w:rFonts w:eastAsia="Cambria"/>
          <w:sz w:val="16"/>
        </w:rPr>
        <w:t>irrealists</w:t>
      </w:r>
      <w:proofErr w:type="spellEnd"/>
      <w:r w:rsidRPr="00C13D6C">
        <w:rPr>
          <w:rFonts w:eastAsia="Cambria"/>
          <w:sz w:val="16"/>
        </w:rPr>
        <w:t xml:space="preserve">, we can distinguish explicitly non-cognitivist views like emotivism and prescriptivism which deny that moral judgements express beliefs (Hare 1952, Blackburn 1993, </w:t>
      </w:r>
      <w:proofErr w:type="spellStart"/>
      <w:r w:rsidRPr="00C13D6C">
        <w:rPr>
          <w:rFonts w:eastAsia="Cambria"/>
          <w:sz w:val="16"/>
        </w:rPr>
        <w:t>Gibbard</w:t>
      </w:r>
      <w:proofErr w:type="spellEnd"/>
      <w:r w:rsidRPr="00C13D6C">
        <w:rPr>
          <w:rFonts w:eastAsia="Cambria"/>
          <w:sz w:val="16"/>
        </w:rPr>
        <w:t xml:space="preserve"> 2003) from cognitivist views that accept that moral judgements do express beliefs but deny a substantial reality to the putative facts to which they answer; and among the latter cognitivist views we can distinguish error-theoretic </w:t>
      </w:r>
      <w:proofErr w:type="spellStart"/>
      <w:r w:rsidRPr="00C13D6C">
        <w:rPr>
          <w:rFonts w:eastAsia="Cambria"/>
          <w:sz w:val="16"/>
        </w:rPr>
        <w:t>fictionalist</w:t>
      </w:r>
      <w:proofErr w:type="spellEnd"/>
      <w:r w:rsidRPr="00C13D6C">
        <w:rPr>
          <w:rFonts w:eastAsia="Cambria"/>
          <w:sz w:val="16"/>
        </w:rPr>
        <w:t xml:space="preserve"> options which view moral judgements as simply false (Mackie 1977, </w:t>
      </w:r>
      <w:proofErr w:type="spellStart"/>
      <w:r w:rsidRPr="00C13D6C">
        <w:rPr>
          <w:rFonts w:eastAsia="Cambria"/>
          <w:sz w:val="16"/>
        </w:rPr>
        <w:t>Kalderon</w:t>
      </w:r>
      <w:proofErr w:type="spellEnd"/>
      <w:r w:rsidRPr="00C13D6C">
        <w:rPr>
          <w:rFonts w:eastAsia="Cambria"/>
          <w:sz w:val="16"/>
        </w:rPr>
        <w:t xml:space="preserve"> 2005) from </w:t>
      </w:r>
      <w:proofErr w:type="spellStart"/>
      <w:r w:rsidRPr="00C13D6C">
        <w:rPr>
          <w:rFonts w:eastAsia="Cambria"/>
          <w:sz w:val="16"/>
        </w:rPr>
        <w:t>projectivist</w:t>
      </w:r>
      <w:proofErr w:type="spellEnd"/>
      <w:r w:rsidRPr="00C13D6C">
        <w:rPr>
          <w:rFonts w:eastAsia="Cambria"/>
          <w:sz w:val="16"/>
        </w:rPr>
        <w:t xml:space="preserve">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C13D6C">
        <w:rPr>
          <w:rFonts w:eastAsia="Cambria"/>
          <w:highlight w:val="green"/>
          <w:u w:val="single"/>
        </w:rPr>
        <w:t>there is</w:t>
      </w:r>
      <w:r w:rsidRPr="00C13D6C">
        <w:rPr>
          <w:rFonts w:eastAsia="Cambria"/>
          <w:u w:val="single"/>
        </w:rPr>
        <w:t xml:space="preserve"> no principled </w:t>
      </w:r>
      <w:r w:rsidRPr="00C13D6C">
        <w:rPr>
          <w:rFonts w:eastAsia="Cambria"/>
          <w:highlight w:val="green"/>
          <w:u w:val="single"/>
        </w:rPr>
        <w:t xml:space="preserve">barrier to inferring </w:t>
      </w:r>
      <w:r w:rsidRPr="00C13D6C">
        <w:rPr>
          <w:rFonts w:eastAsia="Cambria"/>
          <w:u w:val="single"/>
        </w:rPr>
        <w:t xml:space="preserve">moral </w:t>
      </w:r>
      <w:r w:rsidRPr="00C13D6C">
        <w:rPr>
          <w:rFonts w:eastAsia="Cambria"/>
          <w:highlight w:val="green"/>
          <w:u w:val="single"/>
        </w:rPr>
        <w:t>facts a priori from the</w:t>
      </w:r>
      <w:r w:rsidRPr="00C13D6C">
        <w:rPr>
          <w:rFonts w:eastAsia="Cambria"/>
          <w:u w:val="single"/>
        </w:rPr>
        <w:t xml:space="preserve"> non-moral </w:t>
      </w:r>
      <w:r w:rsidRPr="00C13D6C">
        <w:rPr>
          <w:rFonts w:eastAsia="Cambria"/>
          <w:highlight w:val="green"/>
          <w:u w:val="single"/>
        </w:rPr>
        <w:t>natural</w:t>
      </w:r>
      <w:r w:rsidRPr="00C13D6C">
        <w:rPr>
          <w:rFonts w:eastAsia="Cambria"/>
          <w:u w:val="single"/>
        </w:rPr>
        <w:t xml:space="preserve"> facts</w:t>
      </w:r>
      <w:r w:rsidRPr="00C13D6C">
        <w:rPr>
          <w:rFonts w:eastAsia="Cambria"/>
          <w:sz w:val="16"/>
        </w:rPr>
        <w:t xml:space="preserve">, even if such inferences will sometimes require a significant amount of information and reflection. The other is to argue that </w:t>
      </w:r>
      <w:r w:rsidRPr="00C13D6C">
        <w:rPr>
          <w:rFonts w:eastAsia="Cambria"/>
          <w:highlight w:val="green"/>
          <w:u w:val="single"/>
        </w:rPr>
        <w:t>the constitution of moral facts</w:t>
      </w:r>
      <w:r w:rsidRPr="00C13D6C">
        <w:rPr>
          <w:rFonts w:eastAsia="Cambria"/>
          <w:u w:val="single"/>
        </w:rPr>
        <w:t xml:space="preserve"> by non-moral natural facts </w:t>
      </w:r>
      <w:r w:rsidRPr="00C13D6C">
        <w:rPr>
          <w:rFonts w:eastAsia="Cambria"/>
          <w:highlight w:val="green"/>
          <w:u w:val="single"/>
        </w:rPr>
        <w:t>is an a posteriori matter</w:t>
      </w:r>
      <w:r w:rsidRPr="00C13D6C">
        <w:rPr>
          <w:rFonts w:eastAsia="Cambria"/>
          <w:u w:val="single"/>
        </w:rPr>
        <w:t>, akin to the relation between water and H2O, and that therefore Moore’s openness only points to a conceptual gap, not a metaphysical one</w:t>
      </w:r>
      <w:r w:rsidRPr="00C13D6C">
        <w:rPr>
          <w:rFonts w:eastAsia="Cambria"/>
          <w:sz w:val="16"/>
        </w:rPr>
        <w:t xml:space="preserve"> (Ridge 2014: Section 2).</w:t>
      </w:r>
      <w:r w:rsidRPr="00C13D6C">
        <w:rPr>
          <w:rFonts w:eastAsia="Calibri"/>
        </w:rPr>
        <w:t xml:space="preserve"> </w:t>
      </w:r>
    </w:p>
    <w:p w14:paraId="589C1047" w14:textId="77777777" w:rsidR="00C13D6C" w:rsidRPr="00C13D6C" w:rsidRDefault="00C13D6C" w:rsidP="00C13D6C">
      <w:pPr>
        <w:rPr>
          <w:rFonts w:eastAsia="Calibri"/>
        </w:rPr>
      </w:pPr>
    </w:p>
    <w:p w14:paraId="7D7C6D69"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E66951"/>
    <w:multiLevelType w:val="hybridMultilevel"/>
    <w:tmpl w:val="5142D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276C17"/>
    <w:multiLevelType w:val="hybridMultilevel"/>
    <w:tmpl w:val="2CB2021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DFD613F"/>
    <w:multiLevelType w:val="hybridMultilevel"/>
    <w:tmpl w:val="B30C6A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1B15CED"/>
    <w:multiLevelType w:val="hybridMultilevel"/>
    <w:tmpl w:val="7FC67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0D1DAA"/>
    <w:multiLevelType w:val="hybridMultilevel"/>
    <w:tmpl w:val="F1BEB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A833FD"/>
    <w:multiLevelType w:val="hybridMultilevel"/>
    <w:tmpl w:val="B30C6A2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3906211"/>
    <w:multiLevelType w:val="hybridMultilevel"/>
    <w:tmpl w:val="6A469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3"/>
  </w:num>
  <w:num w:numId="12">
    <w:abstractNumId w:val="11"/>
  </w:num>
  <w:num w:numId="13">
    <w:abstractNumId w:val="12"/>
  </w:num>
  <w:num w:numId="14">
    <w:abstractNumId w:val="18"/>
  </w:num>
  <w:num w:numId="15">
    <w:abstractNumId w:val="16"/>
  </w:num>
  <w:num w:numId="16">
    <w:abstractNumId w:val="0"/>
  </w:num>
  <w:num w:numId="17">
    <w:abstractNumId w:val="17"/>
  </w:num>
  <w:num w:numId="18">
    <w:abstractNumId w:val="15"/>
  </w:num>
  <w:num w:numId="19">
    <w:abstractNumId w:val="14"/>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D6C"/>
    <w:rsid w:val="00316E53"/>
    <w:rsid w:val="00C13D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EBA5A"/>
  <w15:chartTrackingRefBased/>
  <w15:docId w15:val="{9F089CCD-2013-4B22-BDDA-4D9228C8A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13D6C"/>
    <w:rPr>
      <w:rFonts w:ascii="Calibri" w:eastAsiaTheme="minorHAnsi" w:hAnsi="Calibri" w:cs="Calibri"/>
      <w:lang w:eastAsia="en-US"/>
    </w:rPr>
  </w:style>
  <w:style w:type="paragraph" w:styleId="Heading1">
    <w:name w:val="heading 1"/>
    <w:aliases w:val="Pocket"/>
    <w:basedOn w:val="Normal"/>
    <w:next w:val="Normal"/>
    <w:link w:val="Heading1Char"/>
    <w:qFormat/>
    <w:rsid w:val="00C13D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13D6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13D6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13D6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13D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3D6C"/>
  </w:style>
  <w:style w:type="paragraph" w:customStyle="1" w:styleId="Pocket1">
    <w:name w:val="Pocket1"/>
    <w:basedOn w:val="Normal"/>
    <w:next w:val="Normal"/>
    <w:qFormat/>
    <w:rsid w:val="00C13D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SimSun" w:cs="Times New Roman"/>
      <w:b/>
      <w:sz w:val="52"/>
      <w:szCs w:val="32"/>
    </w:rPr>
  </w:style>
  <w:style w:type="paragraph" w:customStyle="1" w:styleId="Hat1">
    <w:name w:val="Hat1"/>
    <w:basedOn w:val="Normal"/>
    <w:next w:val="Normal"/>
    <w:uiPriority w:val="1"/>
    <w:unhideWhenUsed/>
    <w:qFormat/>
    <w:rsid w:val="00C13D6C"/>
    <w:pPr>
      <w:keepNext/>
      <w:keepLines/>
      <w:pageBreakBefore/>
      <w:spacing w:before="40" w:after="0"/>
      <w:jc w:val="center"/>
      <w:outlineLvl w:val="1"/>
    </w:pPr>
    <w:rPr>
      <w:rFonts w:eastAsia="SimSun" w:cs="Times New Roman"/>
      <w:b/>
      <w:sz w:val="44"/>
      <w:szCs w:val="26"/>
      <w:u w:val="double"/>
    </w:rPr>
  </w:style>
  <w:style w:type="paragraph" w:customStyle="1" w:styleId="Char1">
    <w:name w:val="Char1"/>
    <w:basedOn w:val="Normal"/>
    <w:next w:val="Normal"/>
    <w:uiPriority w:val="2"/>
    <w:unhideWhenUsed/>
    <w:qFormat/>
    <w:rsid w:val="00C13D6C"/>
    <w:pPr>
      <w:keepNext/>
      <w:keepLines/>
      <w:pageBreakBefore/>
      <w:spacing w:before="40" w:after="0"/>
      <w:jc w:val="center"/>
      <w:outlineLvl w:val="2"/>
    </w:pPr>
    <w:rPr>
      <w:rFonts w:eastAsia="SimSun" w:cs="Times New Roman"/>
      <w:b/>
      <w:sz w:val="32"/>
      <w:szCs w:val="24"/>
      <w:u w:val="single"/>
    </w:rPr>
  </w:style>
  <w:style w:type="paragraph" w:customStyle="1" w:styleId="Ch1">
    <w:name w:val=" Ch1"/>
    <w:basedOn w:val="Normal"/>
    <w:next w:val="Normal"/>
    <w:uiPriority w:val="3"/>
    <w:unhideWhenUsed/>
    <w:qFormat/>
    <w:rsid w:val="00C13D6C"/>
    <w:pPr>
      <w:keepNext/>
      <w:keepLines/>
      <w:spacing w:before="40" w:after="0"/>
      <w:outlineLvl w:val="3"/>
    </w:pPr>
    <w:rPr>
      <w:rFonts w:eastAsia="SimSun" w:cs="Times New Roman"/>
      <w:b/>
      <w:iCs/>
      <w:sz w:val="26"/>
    </w:rPr>
  </w:style>
  <w:style w:type="numbering" w:customStyle="1" w:styleId="NoList1">
    <w:name w:val="No List1"/>
    <w:next w:val="NoList"/>
    <w:uiPriority w:val="99"/>
    <w:semiHidden/>
    <w:unhideWhenUsed/>
    <w:rsid w:val="00C13D6C"/>
  </w:style>
  <w:style w:type="character" w:customStyle="1" w:styleId="Heading1Char">
    <w:name w:val="Heading 1 Char"/>
    <w:aliases w:val="Pocket Char"/>
    <w:basedOn w:val="DefaultParagraphFont"/>
    <w:link w:val="Heading1"/>
    <w:rsid w:val="00C13D6C"/>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C13D6C"/>
    <w:rPr>
      <w:rFonts w:ascii="Calibri" w:eastAsiaTheme="majorEastAsia" w:hAnsi="Calibri" w:cstheme="majorBidi"/>
      <w:b/>
      <w:sz w:val="44"/>
      <w:szCs w:val="26"/>
      <w:u w:val="double"/>
      <w:lang w:eastAsia="en-US"/>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2"/>
    <w:rsid w:val="00C13D6C"/>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3"/>
    <w:rsid w:val="00C13D6C"/>
    <w:rPr>
      <w:rFonts w:ascii="Calibri" w:eastAsiaTheme="majorEastAsia" w:hAnsi="Calibri" w:cstheme="majorBidi"/>
      <w:b/>
      <w:iCs/>
      <w:sz w:val="26"/>
      <w:lang w:eastAsia="en-US"/>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7"/>
    <w:qFormat/>
    <w:rsid w:val="00C13D6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13D6C"/>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8."/>
    <w:basedOn w:val="DefaultParagraphFont"/>
    <w:uiPriority w:val="6"/>
    <w:qFormat/>
    <w:rsid w:val="00C13D6C"/>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Readstuff1"/>
    <w:uiPriority w:val="99"/>
    <w:unhideWhenUsed/>
    <w:rsid w:val="00C13D6C"/>
    <w:rPr>
      <w:color w:val="auto"/>
      <w:u w:val="none"/>
    </w:rPr>
  </w:style>
  <w:style w:type="character" w:styleId="FollowedHyperlink">
    <w:name w:val="FollowedHyperlink"/>
    <w:basedOn w:val="DefaultParagraphFont"/>
    <w:uiPriority w:val="99"/>
    <w:semiHidden/>
    <w:unhideWhenUsed/>
    <w:rsid w:val="00C13D6C"/>
    <w:rPr>
      <w:color w:val="auto"/>
      <w:u w:val="none"/>
    </w:rPr>
  </w:style>
  <w:style w:type="numbering" w:customStyle="1" w:styleId="NoList11">
    <w:name w:val="No List11"/>
    <w:next w:val="NoList"/>
    <w:uiPriority w:val="99"/>
    <w:semiHidden/>
    <w:unhideWhenUsed/>
    <w:rsid w:val="00C13D6C"/>
  </w:style>
  <w:style w:type="numbering" w:customStyle="1" w:styleId="NoList111">
    <w:name w:val="No List111"/>
    <w:next w:val="NoList"/>
    <w:uiPriority w:val="99"/>
    <w:semiHidden/>
    <w:unhideWhenUsed/>
    <w:rsid w:val="00C13D6C"/>
  </w:style>
  <w:style w:type="paragraph" w:customStyle="1" w:styleId="DocumentMap1">
    <w:name w:val="Document Map1"/>
    <w:basedOn w:val="Normal"/>
    <w:next w:val="DocumentMap"/>
    <w:link w:val="DocumentMapChar"/>
    <w:uiPriority w:val="99"/>
    <w:semiHidden/>
    <w:unhideWhenUsed/>
    <w:rsid w:val="00C13D6C"/>
    <w:pPr>
      <w:spacing w:after="0" w:line="240" w:lineRule="auto"/>
    </w:pPr>
    <w:rPr>
      <w:rFonts w:ascii="Lucida Grande" w:eastAsia="Cambria" w:hAnsi="Lucida Grande" w:cs="Lucida Grande"/>
    </w:rPr>
  </w:style>
  <w:style w:type="character" w:customStyle="1" w:styleId="DocumentMapChar">
    <w:name w:val="Document Map Char"/>
    <w:basedOn w:val="DefaultParagraphFont"/>
    <w:link w:val="DocumentMap1"/>
    <w:uiPriority w:val="99"/>
    <w:semiHidden/>
    <w:rsid w:val="00C13D6C"/>
    <w:rPr>
      <w:rFonts w:ascii="Lucida Grande" w:eastAsia="Cambria" w:hAnsi="Lucida Grande" w:cs="Lucida Grande"/>
    </w:rPr>
  </w:style>
  <w:style w:type="paragraph" w:customStyle="1" w:styleId="ListParagraph1">
    <w:name w:val="List Paragraph1"/>
    <w:basedOn w:val="Normal"/>
    <w:next w:val="ListParagraph"/>
    <w:uiPriority w:val="34"/>
    <w:qFormat/>
    <w:rsid w:val="00C13D6C"/>
    <w:pPr>
      <w:ind w:left="720"/>
      <w:contextualSpacing/>
    </w:pPr>
    <w:rPr>
      <w:rFonts w:eastAsia="Calibri"/>
    </w:rPr>
  </w:style>
  <w:style w:type="character" w:customStyle="1" w:styleId="c-timestamplabel">
    <w:name w:val="c-timestamp__label"/>
    <w:basedOn w:val="DefaultParagraphFont"/>
    <w:rsid w:val="00C13D6C"/>
  </w:style>
  <w:style w:type="paragraph" w:customStyle="1" w:styleId="Revision1">
    <w:name w:val="Revision1"/>
    <w:next w:val="Revision"/>
    <w:hidden/>
    <w:uiPriority w:val="99"/>
    <w:semiHidden/>
    <w:rsid w:val="00C13D6C"/>
    <w:pPr>
      <w:spacing w:after="0" w:line="240" w:lineRule="auto"/>
    </w:pPr>
    <w:rPr>
      <w:rFonts w:ascii="Calibri" w:eastAsia="DengXian" w:hAnsi="Calibri" w:cs="Calibri"/>
      <w:szCs w:val="24"/>
      <w:lang w:eastAsia="en-US"/>
    </w:rPr>
  </w:style>
  <w:style w:type="paragraph" w:customStyle="1" w:styleId="textbold">
    <w:name w:val="text bold"/>
    <w:basedOn w:val="Normal"/>
    <w:link w:val="Emphasis"/>
    <w:uiPriority w:val="7"/>
    <w:qFormat/>
    <w:rsid w:val="00C13D6C"/>
    <w:pPr>
      <w:pBdr>
        <w:top w:val="single" w:sz="4" w:space="0" w:color="auto"/>
        <w:left w:val="single" w:sz="4" w:space="0" w:color="auto"/>
        <w:bottom w:val="single" w:sz="4" w:space="0" w:color="auto"/>
        <w:right w:val="single" w:sz="4" w:space="0" w:color="auto"/>
      </w:pBdr>
      <w:spacing w:line="254" w:lineRule="auto"/>
      <w:ind w:left="720"/>
      <w:jc w:val="both"/>
    </w:pPr>
    <w:rPr>
      <w:rFonts w:eastAsiaTheme="minorEastAsia"/>
      <w:b/>
      <w:iCs/>
      <w:u w:val="single"/>
      <w:lang w:eastAsia="zh-CN"/>
    </w:rPr>
  </w:style>
  <w:style w:type="paragraph" w:customStyle="1" w:styleId="dcr-o5gy41">
    <w:name w:val="dcr-o5gy41"/>
    <w:basedOn w:val="Normal"/>
    <w:rsid w:val="00C13D6C"/>
    <w:pPr>
      <w:spacing w:before="100" w:beforeAutospacing="1" w:after="100" w:afterAutospacing="1"/>
    </w:pPr>
    <w:rPr>
      <w:rFonts w:eastAsia="Calibri"/>
    </w:rPr>
  </w:style>
  <w:style w:type="character" w:customStyle="1" w:styleId="dcr-19x4pdv">
    <w:name w:val="dcr-19x4pdv"/>
    <w:basedOn w:val="DefaultParagraphFont"/>
    <w:rsid w:val="00C13D6C"/>
  </w:style>
  <w:style w:type="paragraph" w:customStyle="1" w:styleId="NormalWeb1">
    <w:name w:val="Normal (Web)1"/>
    <w:basedOn w:val="Normal"/>
    <w:next w:val="NormalWeb"/>
    <w:uiPriority w:val="99"/>
    <w:unhideWhenUsed/>
    <w:rsid w:val="00C13D6C"/>
    <w:pPr>
      <w:spacing w:before="100" w:beforeAutospacing="1" w:after="100" w:afterAutospacing="1"/>
    </w:pPr>
    <w:rPr>
      <w:rFonts w:eastAsia="Calibri"/>
    </w:rPr>
  </w:style>
  <w:style w:type="paragraph" w:customStyle="1" w:styleId="c-article-author-affiliationaddress">
    <w:name w:val="c-article-author-affiliation__address"/>
    <w:basedOn w:val="Normal"/>
    <w:rsid w:val="00C13D6C"/>
    <w:pPr>
      <w:spacing w:before="100" w:beforeAutospacing="1" w:after="100" w:afterAutospacing="1"/>
    </w:pPr>
    <w:rPr>
      <w:rFonts w:eastAsia="Calibri"/>
    </w:rPr>
  </w:style>
  <w:style w:type="paragraph" w:customStyle="1" w:styleId="c-article-author-affiliationauthors-list">
    <w:name w:val="c-article-author-affiliation__authors-list"/>
    <w:basedOn w:val="Normal"/>
    <w:rsid w:val="00C13D6C"/>
    <w:pPr>
      <w:spacing w:before="100" w:beforeAutospacing="1" w:after="100" w:afterAutospacing="1"/>
    </w:pPr>
    <w:rPr>
      <w:rFonts w:eastAsia="Calibri"/>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C13D6C"/>
    <w:pPr>
      <w:spacing w:after="0" w:line="240" w:lineRule="auto"/>
    </w:pPr>
    <w:rPr>
      <w:rFonts w:eastAsia="DengXian"/>
      <w:szCs w:val="24"/>
      <w:u w:val="single"/>
      <w:lang w:eastAsia="en-US"/>
    </w:rPr>
  </w:style>
  <w:style w:type="paragraph" w:customStyle="1" w:styleId="Emphasize">
    <w:name w:val="Emphasize"/>
    <w:basedOn w:val="Normal"/>
    <w:uiPriority w:val="7"/>
    <w:qFormat/>
    <w:rsid w:val="00C13D6C"/>
    <w:pPr>
      <w:pBdr>
        <w:top w:val="single" w:sz="18" w:space="0" w:color="auto"/>
        <w:left w:val="single" w:sz="18" w:space="0" w:color="auto"/>
        <w:bottom w:val="single" w:sz="18" w:space="0" w:color="auto"/>
        <w:right w:val="single" w:sz="18" w:space="0" w:color="auto"/>
      </w:pBdr>
      <w:spacing w:line="256" w:lineRule="auto"/>
      <w:ind w:left="720"/>
      <w:jc w:val="both"/>
    </w:pPr>
    <w:rPr>
      <w:rFonts w:eastAsia="Calibri"/>
      <w:b/>
      <w:iCs/>
      <w:u w:val="single"/>
    </w:rPr>
  </w:style>
  <w:style w:type="paragraph" w:customStyle="1" w:styleId="Emphasis1">
    <w:name w:val="Emphasis1"/>
    <w:basedOn w:val="Normal"/>
    <w:autoRedefine/>
    <w:uiPriority w:val="20"/>
    <w:qFormat/>
    <w:rsid w:val="00C13D6C"/>
    <w:pPr>
      <w:pBdr>
        <w:top w:val="single" w:sz="4" w:space="1" w:color="auto"/>
        <w:left w:val="single" w:sz="4" w:space="4" w:color="auto"/>
        <w:bottom w:val="single" w:sz="4" w:space="1" w:color="auto"/>
        <w:right w:val="single" w:sz="4" w:space="4" w:color="auto"/>
      </w:pBdr>
      <w:ind w:left="720"/>
      <w:jc w:val="both"/>
    </w:pPr>
    <w:rPr>
      <w:rFonts w:eastAsia="Calibri"/>
      <w:b/>
      <w:iCs/>
      <w:u w:val="single"/>
    </w:rPr>
  </w:style>
  <w:style w:type="character" w:customStyle="1" w:styleId="Style1Char">
    <w:name w:val="Style1 Char"/>
    <w:basedOn w:val="DefaultParagraphFont"/>
    <w:rsid w:val="00C13D6C"/>
    <w:rPr>
      <w:rFonts w:ascii="Times New Roman" w:eastAsia="SimSun" w:hAnsi="Times New Roman" w:cs="Times New Roman"/>
      <w:sz w:val="20"/>
      <w:szCs w:val="24"/>
      <w:u w:val="single"/>
      <w:lang w:eastAsia="zh-CN"/>
    </w:rPr>
  </w:style>
  <w:style w:type="character" w:styleId="UnresolvedMention">
    <w:name w:val="Unresolved Mention"/>
    <w:basedOn w:val="DefaultParagraphFont"/>
    <w:uiPriority w:val="99"/>
    <w:semiHidden/>
    <w:unhideWhenUsed/>
    <w:rsid w:val="00C13D6C"/>
    <w:rPr>
      <w:color w:val="605E5C"/>
      <w:shd w:val="clear" w:color="auto" w:fill="E1DFDD"/>
    </w:rPr>
  </w:style>
  <w:style w:type="paragraph" w:customStyle="1" w:styleId="Readstuff1">
    <w:name w:val="Read stuff1"/>
    <w:basedOn w:val="Heading1"/>
    <w:next w:val="NoSpacing"/>
    <w:link w:val="Hyperlink"/>
    <w:autoRedefine/>
    <w:uiPriority w:val="99"/>
    <w:qFormat/>
    <w:rsid w:val="00C13D6C"/>
    <w:rPr>
      <w:rFonts w:asciiTheme="minorHAnsi" w:eastAsiaTheme="minorEastAsia" w:hAnsiTheme="minorHAnsi" w:cstheme="minorBidi"/>
      <w:b w:val="0"/>
      <w:sz w:val="22"/>
      <w:szCs w:val="22"/>
      <w:lang w:eastAsia="zh-CN"/>
    </w:rPr>
  </w:style>
  <w:style w:type="character" w:styleId="Strong">
    <w:name w:val="Strong"/>
    <w:basedOn w:val="DefaultParagraphFont"/>
    <w:uiPriority w:val="22"/>
    <w:qFormat/>
    <w:rsid w:val="00C13D6C"/>
    <w:rPr>
      <w:b/>
      <w:bCs/>
    </w:rPr>
  </w:style>
  <w:style w:type="character" w:customStyle="1" w:styleId="related-itemeyebrow">
    <w:name w:val="related-item__eyebrow"/>
    <w:basedOn w:val="DefaultParagraphFont"/>
    <w:rsid w:val="00C13D6C"/>
  </w:style>
  <w:style w:type="character" w:customStyle="1" w:styleId="inline-videodetail">
    <w:name w:val="inline-video__detail"/>
    <w:basedOn w:val="DefaultParagraphFont"/>
    <w:rsid w:val="00C13D6C"/>
  </w:style>
  <w:style w:type="paragraph" w:customStyle="1" w:styleId="endmark">
    <w:name w:val="endmark"/>
    <w:basedOn w:val="Normal"/>
    <w:rsid w:val="00C13D6C"/>
    <w:pPr>
      <w:spacing w:before="100" w:beforeAutospacing="1" w:after="100" w:afterAutospacing="1"/>
    </w:pPr>
    <w:rPr>
      <w:rFonts w:eastAsia="Calibri"/>
    </w:rPr>
  </w:style>
  <w:style w:type="paragraph" w:customStyle="1" w:styleId="gy">
    <w:name w:val="gy"/>
    <w:basedOn w:val="Normal"/>
    <w:rsid w:val="00C13D6C"/>
    <w:pPr>
      <w:spacing w:before="100" w:beforeAutospacing="1" w:after="100" w:afterAutospacing="1" w:line="240" w:lineRule="auto"/>
    </w:pPr>
    <w:rPr>
      <w:rFonts w:ascii="Times New Roman" w:eastAsia="Times New Roman" w:hAnsi="Times New Roman" w:cs="Times New Roman"/>
      <w:sz w:val="24"/>
    </w:rPr>
  </w:style>
  <w:style w:type="paragraph" w:customStyle="1" w:styleId="blanktag">
    <w:name w:val="blanktag"/>
    <w:basedOn w:val="Normal"/>
    <w:rsid w:val="00C13D6C"/>
    <w:pPr>
      <w:spacing w:before="100" w:beforeAutospacing="1" w:after="100" w:afterAutospacing="1" w:line="240" w:lineRule="auto"/>
    </w:pPr>
    <w:rPr>
      <w:rFonts w:ascii="Times New Roman" w:eastAsia="Times New Roman" w:hAnsi="Times New Roman" w:cs="Times New Roman"/>
      <w:sz w:val="24"/>
    </w:rPr>
  </w:style>
  <w:style w:type="character" w:customStyle="1" w:styleId="image-tv-leshonit">
    <w:name w:val="image-tv-leshonit"/>
    <w:basedOn w:val="DefaultParagraphFont"/>
    <w:rsid w:val="00C13D6C"/>
  </w:style>
  <w:style w:type="paragraph" w:customStyle="1" w:styleId="more-ontitle">
    <w:name w:val="more-on__title"/>
    <w:basedOn w:val="Normal"/>
    <w:rsid w:val="00C13D6C"/>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C13D6C"/>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quote-content">
    <w:name w:val="pullquote__quote-content"/>
    <w:basedOn w:val="DefaultParagraphFont"/>
    <w:rsid w:val="00C13D6C"/>
  </w:style>
  <w:style w:type="paragraph" w:customStyle="1" w:styleId="UnderlinePara">
    <w:name w:val="Underline Para"/>
    <w:basedOn w:val="Normal"/>
    <w:uiPriority w:val="1"/>
    <w:qFormat/>
    <w:rsid w:val="00C13D6C"/>
    <w:pPr>
      <w:widowControl w:val="0"/>
      <w:suppressAutoHyphens/>
      <w:spacing w:after="200"/>
      <w:contextualSpacing/>
    </w:pPr>
    <w:rPr>
      <w:rFonts w:ascii="Cambria" w:eastAsia="Calibri" w:hAnsi="Cambria"/>
      <w:u w:val="single"/>
    </w:rPr>
  </w:style>
  <w:style w:type="character" w:customStyle="1" w:styleId="s1">
    <w:name w:val="s1"/>
    <w:basedOn w:val="DefaultParagraphFont"/>
    <w:rsid w:val="00C13D6C"/>
  </w:style>
  <w:style w:type="character" w:customStyle="1" w:styleId="cite-authors">
    <w:name w:val="cite-authors"/>
    <w:basedOn w:val="DefaultParagraphFont"/>
    <w:rsid w:val="00C13D6C"/>
  </w:style>
  <w:style w:type="character" w:customStyle="1" w:styleId="author">
    <w:name w:val="author"/>
    <w:basedOn w:val="DefaultParagraphFont"/>
    <w:rsid w:val="00C13D6C"/>
  </w:style>
  <w:style w:type="character" w:customStyle="1" w:styleId="cite-title">
    <w:name w:val="cite-title"/>
    <w:basedOn w:val="DefaultParagraphFont"/>
    <w:rsid w:val="00C13D6C"/>
  </w:style>
  <w:style w:type="character" w:customStyle="1" w:styleId="cite-blog">
    <w:name w:val="cite-blog"/>
    <w:basedOn w:val="DefaultParagraphFont"/>
    <w:rsid w:val="00C13D6C"/>
  </w:style>
  <w:style w:type="character" w:customStyle="1" w:styleId="cite-date">
    <w:name w:val="cite-date"/>
    <w:basedOn w:val="DefaultParagraphFont"/>
    <w:rsid w:val="00C13D6C"/>
  </w:style>
  <w:style w:type="character" w:customStyle="1" w:styleId="doi">
    <w:name w:val="doi"/>
    <w:basedOn w:val="DefaultParagraphFont"/>
    <w:rsid w:val="00C13D6C"/>
  </w:style>
  <w:style w:type="character" w:styleId="CommentReference">
    <w:name w:val="annotation reference"/>
    <w:basedOn w:val="DefaultParagraphFont"/>
    <w:uiPriority w:val="99"/>
    <w:semiHidden/>
    <w:unhideWhenUsed/>
    <w:rsid w:val="00C13D6C"/>
    <w:rPr>
      <w:sz w:val="16"/>
      <w:szCs w:val="16"/>
    </w:rPr>
  </w:style>
  <w:style w:type="paragraph" w:customStyle="1" w:styleId="CommentText1">
    <w:name w:val="Comment Text1"/>
    <w:basedOn w:val="Normal"/>
    <w:next w:val="CommentText"/>
    <w:link w:val="CommentTextChar"/>
    <w:uiPriority w:val="99"/>
    <w:semiHidden/>
    <w:unhideWhenUsed/>
    <w:rsid w:val="00C13D6C"/>
    <w:pPr>
      <w:spacing w:line="240" w:lineRule="auto"/>
    </w:pPr>
    <w:rPr>
      <w:rFonts w:eastAsia="Cambria"/>
      <w:sz w:val="20"/>
      <w:szCs w:val="20"/>
    </w:rPr>
  </w:style>
  <w:style w:type="character" w:customStyle="1" w:styleId="CommentTextChar">
    <w:name w:val="Comment Text Char"/>
    <w:basedOn w:val="DefaultParagraphFont"/>
    <w:link w:val="CommentText1"/>
    <w:uiPriority w:val="99"/>
    <w:semiHidden/>
    <w:rsid w:val="00C13D6C"/>
    <w:rPr>
      <w:rFonts w:ascii="Calibri" w:eastAsia="Cambria" w:hAnsi="Calibri" w:cs="Calibri"/>
      <w:sz w:val="20"/>
      <w:szCs w:val="20"/>
    </w:rPr>
  </w:style>
  <w:style w:type="paragraph" w:customStyle="1" w:styleId="CommentSubject1">
    <w:name w:val="Comment Subject1"/>
    <w:basedOn w:val="CommentText"/>
    <w:next w:val="CommentText"/>
    <w:uiPriority w:val="99"/>
    <w:semiHidden/>
    <w:unhideWhenUsed/>
    <w:rsid w:val="00C13D6C"/>
    <w:rPr>
      <w:rFonts w:eastAsia="Calibri"/>
      <w:b/>
      <w:bCs/>
    </w:rPr>
  </w:style>
  <w:style w:type="character" w:customStyle="1" w:styleId="CommentSubjectChar">
    <w:name w:val="Comment Subject Char"/>
    <w:basedOn w:val="CommentTextChar"/>
    <w:link w:val="CommentSubject"/>
    <w:uiPriority w:val="99"/>
    <w:semiHidden/>
    <w:rsid w:val="00C13D6C"/>
    <w:rPr>
      <w:rFonts w:ascii="Calibri" w:eastAsia="Cambria" w:hAnsi="Calibri" w:cs="Calibri"/>
      <w:b/>
      <w:bCs/>
      <w:sz w:val="20"/>
      <w:szCs w:val="20"/>
    </w:rPr>
  </w:style>
  <w:style w:type="paragraph" w:customStyle="1" w:styleId="DocumentMap2">
    <w:name w:val="Document Map2"/>
    <w:basedOn w:val="Normal"/>
    <w:next w:val="DocumentMap"/>
    <w:link w:val="DocumentMapChar1"/>
    <w:uiPriority w:val="99"/>
    <w:semiHidden/>
    <w:unhideWhenUsed/>
    <w:rsid w:val="00C13D6C"/>
    <w:pPr>
      <w:spacing w:after="0" w:line="240" w:lineRule="auto"/>
    </w:pPr>
    <w:rPr>
      <w:rFonts w:ascii="Segoe UI" w:eastAsia="Calibri" w:hAnsi="Segoe UI" w:cs="Segoe UI"/>
      <w:sz w:val="16"/>
      <w:szCs w:val="16"/>
    </w:rPr>
  </w:style>
  <w:style w:type="character" w:customStyle="1" w:styleId="DocumentMapChar1">
    <w:name w:val="Document Map Char1"/>
    <w:basedOn w:val="DefaultParagraphFont"/>
    <w:link w:val="DocumentMap2"/>
    <w:uiPriority w:val="99"/>
    <w:semiHidden/>
    <w:rsid w:val="00C13D6C"/>
    <w:rPr>
      <w:rFonts w:ascii="Segoe UI" w:eastAsia="Calibri" w:hAnsi="Segoe UI" w:cs="Segoe UI"/>
      <w:sz w:val="16"/>
      <w:szCs w:val="16"/>
      <w:lang w:eastAsia="en-US"/>
    </w:rPr>
  </w:style>
  <w:style w:type="paragraph" w:customStyle="1" w:styleId="ListParagraph2">
    <w:name w:val="List Paragraph2"/>
    <w:basedOn w:val="Normal"/>
    <w:next w:val="ListParagraph"/>
    <w:uiPriority w:val="34"/>
    <w:qFormat/>
    <w:rsid w:val="00C13D6C"/>
    <w:pPr>
      <w:ind w:left="720"/>
      <w:contextualSpacing/>
    </w:pPr>
    <w:rPr>
      <w:rFonts w:eastAsia="Calibri"/>
    </w:rPr>
  </w:style>
  <w:style w:type="paragraph" w:customStyle="1" w:styleId="Revision2">
    <w:name w:val="Revision2"/>
    <w:next w:val="Revision"/>
    <w:hidden/>
    <w:uiPriority w:val="99"/>
    <w:semiHidden/>
    <w:rsid w:val="00C13D6C"/>
    <w:pPr>
      <w:spacing w:after="0" w:line="240" w:lineRule="auto"/>
    </w:pPr>
    <w:rPr>
      <w:rFonts w:ascii="Calibri" w:eastAsia="Calibri" w:hAnsi="Calibri" w:cs="Calibri"/>
      <w:lang w:eastAsia="en-US"/>
    </w:rPr>
  </w:style>
  <w:style w:type="paragraph" w:customStyle="1" w:styleId="NormalWeb2">
    <w:name w:val="Normal (Web)2"/>
    <w:basedOn w:val="Normal"/>
    <w:next w:val="NormalWeb"/>
    <w:uiPriority w:val="99"/>
    <w:semiHidden/>
    <w:unhideWhenUsed/>
    <w:rsid w:val="00C13D6C"/>
    <w:rPr>
      <w:rFonts w:ascii="Times New Roman" w:eastAsia="Calibri" w:hAnsi="Times New Roman" w:cs="Times New Roman"/>
      <w:sz w:val="24"/>
      <w:szCs w:val="24"/>
    </w:rPr>
  </w:style>
  <w:style w:type="paragraph" w:customStyle="1" w:styleId="NoSpacing1">
    <w:name w:val="No Spacing1"/>
    <w:next w:val="NoSpacing"/>
    <w:uiPriority w:val="1"/>
    <w:qFormat/>
    <w:rsid w:val="00C13D6C"/>
    <w:pPr>
      <w:spacing w:after="0" w:line="240" w:lineRule="auto"/>
    </w:pPr>
    <w:rPr>
      <w:rFonts w:ascii="Calibri" w:eastAsia="Calibri" w:hAnsi="Calibri" w:cs="Calibri"/>
      <w:lang w:eastAsia="en-US"/>
    </w:rPr>
  </w:style>
  <w:style w:type="paragraph" w:customStyle="1" w:styleId="CommentText2">
    <w:name w:val="Comment Text2"/>
    <w:basedOn w:val="Normal"/>
    <w:next w:val="CommentText"/>
    <w:link w:val="CommentTextChar1"/>
    <w:uiPriority w:val="99"/>
    <w:semiHidden/>
    <w:unhideWhenUsed/>
    <w:rsid w:val="00C13D6C"/>
    <w:pPr>
      <w:spacing w:line="240" w:lineRule="auto"/>
    </w:pPr>
    <w:rPr>
      <w:rFonts w:eastAsia="Calibri"/>
      <w:sz w:val="20"/>
      <w:szCs w:val="20"/>
    </w:rPr>
  </w:style>
  <w:style w:type="character" w:customStyle="1" w:styleId="CommentTextChar1">
    <w:name w:val="Comment Text Char1"/>
    <w:basedOn w:val="DefaultParagraphFont"/>
    <w:link w:val="CommentText2"/>
    <w:uiPriority w:val="99"/>
    <w:semiHidden/>
    <w:rsid w:val="00C13D6C"/>
    <w:rPr>
      <w:rFonts w:ascii="Calibri" w:eastAsia="Calibri" w:hAnsi="Calibri" w:cs="Calibri"/>
      <w:sz w:val="20"/>
      <w:szCs w:val="20"/>
      <w:lang w:eastAsia="en-US"/>
    </w:rPr>
  </w:style>
  <w:style w:type="paragraph" w:customStyle="1" w:styleId="CommentText3">
    <w:name w:val="Comment Text3"/>
    <w:basedOn w:val="Normal"/>
    <w:next w:val="CommentText"/>
    <w:link w:val="CommentTextChar2"/>
    <w:uiPriority w:val="99"/>
    <w:semiHidden/>
    <w:unhideWhenUsed/>
    <w:rsid w:val="00C13D6C"/>
    <w:pPr>
      <w:spacing w:line="240" w:lineRule="auto"/>
    </w:pPr>
    <w:rPr>
      <w:sz w:val="20"/>
      <w:szCs w:val="20"/>
    </w:rPr>
  </w:style>
  <w:style w:type="character" w:customStyle="1" w:styleId="CommentTextChar2">
    <w:name w:val="Comment Text Char2"/>
    <w:basedOn w:val="DefaultParagraphFont"/>
    <w:link w:val="CommentText3"/>
    <w:uiPriority w:val="99"/>
    <w:semiHidden/>
    <w:rsid w:val="00C13D6C"/>
    <w:rPr>
      <w:rFonts w:ascii="Calibri" w:hAnsi="Calibri" w:cs="Calibri"/>
      <w:sz w:val="20"/>
      <w:szCs w:val="20"/>
    </w:rPr>
  </w:style>
  <w:style w:type="paragraph" w:styleId="CommentText">
    <w:name w:val="annotation text"/>
    <w:basedOn w:val="Normal"/>
    <w:link w:val="CommentTextChar3"/>
    <w:uiPriority w:val="99"/>
    <w:semiHidden/>
    <w:unhideWhenUsed/>
    <w:rsid w:val="00C13D6C"/>
    <w:pPr>
      <w:spacing w:line="240" w:lineRule="auto"/>
    </w:pPr>
    <w:rPr>
      <w:sz w:val="20"/>
      <w:szCs w:val="20"/>
    </w:rPr>
  </w:style>
  <w:style w:type="character" w:customStyle="1" w:styleId="CommentTextChar3">
    <w:name w:val="Comment Text Char3"/>
    <w:basedOn w:val="DefaultParagraphFont"/>
    <w:link w:val="CommentText"/>
    <w:uiPriority w:val="99"/>
    <w:semiHidden/>
    <w:rsid w:val="00C13D6C"/>
    <w:rPr>
      <w:sz w:val="20"/>
      <w:szCs w:val="20"/>
    </w:rPr>
  </w:style>
  <w:style w:type="paragraph" w:styleId="CommentSubject">
    <w:name w:val="annotation subject"/>
    <w:basedOn w:val="CommentText"/>
    <w:next w:val="CommentText"/>
    <w:link w:val="CommentSubjectChar"/>
    <w:uiPriority w:val="99"/>
    <w:semiHidden/>
    <w:unhideWhenUsed/>
    <w:rsid w:val="00C13D6C"/>
    <w:rPr>
      <w:rFonts w:eastAsia="Cambria"/>
      <w:b/>
      <w:bCs/>
    </w:rPr>
  </w:style>
  <w:style w:type="character" w:customStyle="1" w:styleId="CommentSubjectChar1">
    <w:name w:val="Comment Subject Char1"/>
    <w:basedOn w:val="CommentTextChar3"/>
    <w:uiPriority w:val="99"/>
    <w:semiHidden/>
    <w:rsid w:val="00C13D6C"/>
    <w:rPr>
      <w:b/>
      <w:bCs/>
      <w:sz w:val="20"/>
      <w:szCs w:val="20"/>
    </w:rPr>
  </w:style>
  <w:style w:type="paragraph" w:customStyle="1" w:styleId="DocumentMap3">
    <w:name w:val="Document Map3"/>
    <w:basedOn w:val="Normal"/>
    <w:next w:val="DocumentMap"/>
    <w:link w:val="DocumentMapChar2"/>
    <w:uiPriority w:val="99"/>
    <w:semiHidden/>
    <w:unhideWhenUsed/>
    <w:rsid w:val="00C13D6C"/>
    <w:pPr>
      <w:spacing w:after="0" w:line="240" w:lineRule="auto"/>
    </w:pPr>
    <w:rPr>
      <w:rFonts w:ascii="Segoe UI" w:hAnsi="Segoe UI" w:cs="Segoe UI"/>
      <w:sz w:val="16"/>
      <w:szCs w:val="16"/>
    </w:rPr>
  </w:style>
  <w:style w:type="character" w:customStyle="1" w:styleId="DocumentMapChar2">
    <w:name w:val="Document Map Char2"/>
    <w:basedOn w:val="DefaultParagraphFont"/>
    <w:link w:val="DocumentMap3"/>
    <w:uiPriority w:val="99"/>
    <w:semiHidden/>
    <w:rsid w:val="00C13D6C"/>
    <w:rPr>
      <w:rFonts w:ascii="Segoe UI" w:hAnsi="Segoe UI" w:cs="Segoe UI"/>
      <w:sz w:val="16"/>
      <w:szCs w:val="16"/>
    </w:rPr>
  </w:style>
  <w:style w:type="paragraph" w:customStyle="1" w:styleId="6font1">
    <w:name w:val="6 font1"/>
    <w:basedOn w:val="Normal"/>
    <w:next w:val="ListParagraph"/>
    <w:uiPriority w:val="34"/>
    <w:unhideWhenUsed/>
    <w:qFormat/>
    <w:rsid w:val="00C13D6C"/>
    <w:pPr>
      <w:ind w:left="720"/>
      <w:contextualSpacing/>
    </w:pPr>
    <w:rPr>
      <w:rFonts w:eastAsia="Calibri"/>
    </w:rPr>
  </w:style>
  <w:style w:type="paragraph" w:customStyle="1" w:styleId="Revision3">
    <w:name w:val="Revision3"/>
    <w:next w:val="Revision"/>
    <w:hidden/>
    <w:uiPriority w:val="99"/>
    <w:semiHidden/>
    <w:rsid w:val="00C13D6C"/>
    <w:pPr>
      <w:spacing w:after="0" w:line="240" w:lineRule="auto"/>
    </w:pPr>
    <w:rPr>
      <w:rFonts w:ascii="Calibri" w:eastAsia="Calibri" w:hAnsi="Calibri" w:cs="Calibri"/>
      <w:lang w:eastAsia="en-US"/>
    </w:rPr>
  </w:style>
  <w:style w:type="paragraph" w:customStyle="1" w:styleId="NormalWeb3">
    <w:name w:val="Normal (Web)3"/>
    <w:basedOn w:val="Normal"/>
    <w:next w:val="NormalWeb"/>
    <w:uiPriority w:val="99"/>
    <w:semiHidden/>
    <w:unhideWhenUsed/>
    <w:rsid w:val="00C13D6C"/>
    <w:rPr>
      <w:rFonts w:ascii="Times New Roman" w:eastAsia="Calibri" w:hAnsi="Times New Roman" w:cs="Times New Roman"/>
      <w:sz w:val="24"/>
      <w:szCs w:val="24"/>
    </w:rPr>
  </w:style>
  <w:style w:type="paragraph" w:customStyle="1" w:styleId="NoSpacing2">
    <w:name w:val="No Spacing2"/>
    <w:next w:val="NoSpacing"/>
    <w:uiPriority w:val="99"/>
    <w:unhideWhenUsed/>
    <w:qFormat/>
    <w:rsid w:val="00C13D6C"/>
    <w:pPr>
      <w:spacing w:after="0" w:line="240" w:lineRule="auto"/>
    </w:pPr>
    <w:rPr>
      <w:rFonts w:ascii="Calibri" w:eastAsia="Calibri" w:hAnsi="Calibri" w:cs="Calibri"/>
      <w:lang w:eastAsia="en-US"/>
    </w:rPr>
  </w:style>
  <w:style w:type="character" w:customStyle="1" w:styleId="Heading1Char1">
    <w:name w:val="Heading 1 Char1"/>
    <w:basedOn w:val="DefaultParagraphFont"/>
    <w:link w:val="Heading1"/>
    <w:uiPriority w:val="9"/>
    <w:rsid w:val="00C13D6C"/>
    <w:rPr>
      <w:rFonts w:asciiTheme="majorHAnsi" w:eastAsiaTheme="majorEastAsia" w:hAnsiTheme="majorHAnsi" w:cstheme="majorBidi"/>
      <w:color w:val="2F5496" w:themeColor="accent1" w:themeShade="BF"/>
      <w:sz w:val="32"/>
      <w:szCs w:val="32"/>
    </w:rPr>
  </w:style>
  <w:style w:type="character" w:customStyle="1" w:styleId="Heading2Char1">
    <w:name w:val="Heading 2 Char1"/>
    <w:basedOn w:val="DefaultParagraphFont"/>
    <w:link w:val="Heading2"/>
    <w:uiPriority w:val="9"/>
    <w:semiHidden/>
    <w:rsid w:val="00C13D6C"/>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DefaultParagraphFont"/>
    <w:link w:val="Heading3"/>
    <w:uiPriority w:val="9"/>
    <w:semiHidden/>
    <w:rsid w:val="00C13D6C"/>
    <w:rPr>
      <w:rFonts w:asciiTheme="majorHAnsi" w:eastAsiaTheme="majorEastAsia" w:hAnsiTheme="majorHAnsi" w:cstheme="majorBidi"/>
      <w:color w:val="1F3763" w:themeColor="accent1" w:themeShade="7F"/>
      <w:sz w:val="24"/>
      <w:szCs w:val="24"/>
    </w:rPr>
  </w:style>
  <w:style w:type="character" w:customStyle="1" w:styleId="Heading4Char1">
    <w:name w:val="Heading 4 Char1"/>
    <w:basedOn w:val="DefaultParagraphFont"/>
    <w:link w:val="Heading4"/>
    <w:uiPriority w:val="9"/>
    <w:semiHidden/>
    <w:rsid w:val="00C13D6C"/>
    <w:rPr>
      <w:rFonts w:asciiTheme="majorHAnsi" w:eastAsiaTheme="majorEastAsia" w:hAnsiTheme="majorHAnsi" w:cstheme="majorBidi"/>
      <w:i/>
      <w:iCs/>
      <w:color w:val="2F5496" w:themeColor="accent1" w:themeShade="BF"/>
    </w:rPr>
  </w:style>
  <w:style w:type="paragraph" w:styleId="DocumentMap">
    <w:name w:val="Document Map"/>
    <w:basedOn w:val="Normal"/>
    <w:link w:val="DocumentMapChar3"/>
    <w:uiPriority w:val="99"/>
    <w:semiHidden/>
    <w:unhideWhenUsed/>
    <w:rsid w:val="00C13D6C"/>
    <w:pPr>
      <w:spacing w:after="0" w:line="240" w:lineRule="auto"/>
    </w:pPr>
    <w:rPr>
      <w:rFonts w:ascii="Segoe UI" w:hAnsi="Segoe UI" w:cs="Segoe UI"/>
      <w:sz w:val="16"/>
      <w:szCs w:val="16"/>
    </w:rPr>
  </w:style>
  <w:style w:type="character" w:customStyle="1" w:styleId="DocumentMapChar3">
    <w:name w:val="Document Map Char3"/>
    <w:basedOn w:val="DefaultParagraphFont"/>
    <w:link w:val="DocumentMap"/>
    <w:uiPriority w:val="99"/>
    <w:semiHidden/>
    <w:rsid w:val="00C13D6C"/>
    <w:rPr>
      <w:rFonts w:ascii="Segoe UI" w:hAnsi="Segoe UI" w:cs="Segoe UI"/>
      <w:sz w:val="16"/>
      <w:szCs w:val="16"/>
    </w:rPr>
  </w:style>
  <w:style w:type="paragraph" w:styleId="ListParagraph">
    <w:name w:val="List Paragraph"/>
    <w:basedOn w:val="Normal"/>
    <w:uiPriority w:val="34"/>
    <w:qFormat/>
    <w:rsid w:val="00C13D6C"/>
    <w:pPr>
      <w:ind w:left="720"/>
      <w:contextualSpacing/>
    </w:pPr>
  </w:style>
  <w:style w:type="paragraph" w:styleId="Revision">
    <w:name w:val="Revision"/>
    <w:hidden/>
    <w:uiPriority w:val="99"/>
    <w:semiHidden/>
    <w:rsid w:val="00C13D6C"/>
    <w:pPr>
      <w:spacing w:after="0" w:line="240" w:lineRule="auto"/>
    </w:pPr>
  </w:style>
  <w:style w:type="paragraph" w:styleId="NormalWeb">
    <w:name w:val="Normal (Web)"/>
    <w:basedOn w:val="Normal"/>
    <w:uiPriority w:val="99"/>
    <w:semiHidden/>
    <w:unhideWhenUsed/>
    <w:rsid w:val="00C13D6C"/>
    <w:rPr>
      <w:rFonts w:ascii="Times New Roman" w:hAnsi="Times New Roman" w:cs="Times New Roman"/>
      <w:sz w:val="24"/>
      <w:szCs w:val="24"/>
    </w:rPr>
  </w:style>
  <w:style w:type="paragraph" w:styleId="NoSpacing">
    <w:name w:val="No Spacing"/>
    <w:uiPriority w:val="1"/>
    <w:qFormat/>
    <w:rsid w:val="00C13D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wsweek.com/colonizing-other-planets-could-trigger-war-earth-and-ecological-disaster-1226630" TargetMode="External"/><Relationship Id="rId13" Type="http://schemas.openxmlformats.org/officeDocument/2006/relationships/hyperlink" Target="https://www.theguardian.com/world/2018/sep/09/spanish-flu-pandemic-centenary-first-world-war" TargetMode="External"/><Relationship Id="rId3" Type="http://schemas.openxmlformats.org/officeDocument/2006/relationships/settings" Target="settings.xml"/><Relationship Id="rId7" Type="http://schemas.openxmlformats.org/officeDocument/2006/relationships/hyperlink" Target="https://www.sciencehistory.org/distillations/the-folly-of-the-martian-back-up-plan%208-17" TargetMode="External"/><Relationship Id="rId12" Type="http://schemas.openxmlformats.org/officeDocument/2006/relationships/hyperlink" Target="https://www.theguardian.com/world/2018/sep/09/spanish-flu-pandemic-centenary-first-world-wa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theguardian.com/science/blog/2018/aug/28/the-case-against-mars-colonisation%208-28" TargetMode="External"/><Relationship Id="rId11" Type="http://schemas.openxmlformats.org/officeDocument/2006/relationships/hyperlink" Target="https://www.theguardian.com/science/2020/mar/06/worst-case-thinking-prevent-pandemics-coronavirus-existential-risk" TargetMode="External"/><Relationship Id="rId5" Type="http://schemas.openxmlformats.org/officeDocument/2006/relationships/hyperlink" Target="https://www.independent.co.uk/voices/bezos-musk-branson-space-billionaires-b1886741.html" TargetMode="External"/><Relationship Id="rId15" Type="http://schemas.openxmlformats.org/officeDocument/2006/relationships/hyperlink" Target="https://www.ncbi.nlm.nih.gov/pmc/articles/PMC6446569/" TargetMode="External"/><Relationship Id="rId10" Type="http://schemas.openxmlformats.org/officeDocument/2006/relationships/hyperlink" Target="https://www.theguardian.com/science/blog/2018/aug/28/the-case-against-mars-colonisation%208-28" TargetMode="External"/><Relationship Id="rId4" Type="http://schemas.openxmlformats.org/officeDocument/2006/relationships/webSettings" Target="webSettings.xml"/><Relationship Id="rId9" Type="http://schemas.openxmlformats.org/officeDocument/2006/relationships/hyperlink" Target="https://theconversation.com/elon-musks-starship-may-be-more-moral-catastrophe-than-bold-step-in-space-exploration-124450" TargetMode="External"/><Relationship Id="rId14" Type="http://schemas.openxmlformats.org/officeDocument/2006/relationships/hyperlink" Target="https://www.open.ac.uk/research-groups/astrobiology/blog/space-resource-need-multilateralism-outer-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s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TotalTime>
  <Pages>1</Pages>
  <Words>14899</Words>
  <Characters>84927</Characters>
  <Application>Microsoft Office Word</Application>
  <DocSecurity>0</DocSecurity>
  <Lines>707</Lines>
  <Paragraphs>199</Paragraphs>
  <ScaleCrop>false</ScaleCrop>
  <Company/>
  <LinksUpToDate>false</LinksUpToDate>
  <CharactersWithSpaces>99627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2022-02-19T17:08:00Z</dcterms:created>
  <dcterms:modified xsi:type="dcterms:W3CDTF">2022-02-19T17:12:00Z</dcterms:modified>
</cp:coreProperties>
</file>