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AFFF9" w14:textId="1263EE47" w:rsidR="00EB69B0" w:rsidRPr="00EB69B0" w:rsidRDefault="00EB69B0" w:rsidP="00EB69B0">
      <w:pPr>
        <w:pStyle w:val="Heading1"/>
        <w:rPr>
          <w:rFonts w:eastAsia="Times New Roman"/>
        </w:rPr>
      </w:pPr>
      <w:r w:rsidRPr="00EB69B0">
        <w:rPr>
          <w:rFonts w:eastAsia="Times New Roman"/>
        </w:rPr>
        <w:t>Massimo’s AFF</w:t>
      </w:r>
    </w:p>
    <w:p w14:paraId="1E8AE760" w14:textId="77777777" w:rsidR="00EB69B0" w:rsidRPr="00EB69B0" w:rsidRDefault="00EB69B0" w:rsidP="00EB69B0">
      <w:pPr>
        <w:shd w:val="clear" w:color="auto" w:fill="FFFFFF"/>
        <w:rPr>
          <w:rFonts w:eastAsia="Times New Roman"/>
          <w:color w:val="222222"/>
        </w:rPr>
      </w:pPr>
      <w:r w:rsidRPr="00EB69B0">
        <w:rPr>
          <w:rFonts w:eastAsia="Times New Roman"/>
          <w:color w:val="222222"/>
        </w:rPr>
        <w:t> </w:t>
      </w:r>
    </w:p>
    <w:p w14:paraId="51DB015A" w14:textId="77777777" w:rsidR="00EB69B0" w:rsidRPr="00EB69B0" w:rsidRDefault="00EB69B0" w:rsidP="00EB69B0">
      <w:pPr>
        <w:shd w:val="clear" w:color="auto" w:fill="FFFFFF"/>
        <w:spacing w:before="480"/>
        <w:jc w:val="center"/>
        <w:outlineLvl w:val="1"/>
        <w:rPr>
          <w:rFonts w:eastAsia="Times New Roman"/>
          <w:b/>
          <w:bCs/>
          <w:color w:val="222222"/>
          <w:sz w:val="36"/>
          <w:szCs w:val="36"/>
          <w:u w:val="single"/>
        </w:rPr>
      </w:pPr>
      <w:r w:rsidRPr="00EB69B0">
        <w:rPr>
          <w:rFonts w:eastAsia="Times New Roman"/>
          <w:b/>
          <w:bCs/>
          <w:color w:val="222222"/>
          <w:sz w:val="36"/>
          <w:szCs w:val="36"/>
          <w:u w:val="single"/>
        </w:rPr>
        <w:t>Framework</w:t>
      </w:r>
    </w:p>
    <w:p w14:paraId="79711974" w14:textId="77777777" w:rsidR="00F2566B" w:rsidRPr="003C171A" w:rsidRDefault="00F2566B" w:rsidP="00F2566B">
      <w:pPr>
        <w:pStyle w:val="Heading4"/>
        <w:spacing w:line="480" w:lineRule="auto"/>
        <w:jc w:val="both"/>
      </w:pPr>
      <w:r w:rsidRPr="003C171A">
        <w:rPr>
          <w:color w:val="000000"/>
        </w:rPr>
        <w:t xml:space="preserve">[Resolution] </w:t>
      </w:r>
      <w:r w:rsidRPr="003C171A">
        <w:rPr>
          <w:b w:val="0"/>
          <w:color w:val="000000"/>
        </w:rPr>
        <w:t xml:space="preserve">I </w:t>
      </w:r>
      <w:r>
        <w:rPr>
          <w:b w:val="0"/>
          <w:color w:val="000000"/>
        </w:rPr>
        <w:t>affirm</w:t>
      </w:r>
      <w:r w:rsidRPr="003C171A">
        <w:rPr>
          <w:b w:val="0"/>
          <w:color w:val="000000"/>
        </w:rPr>
        <w:t>:</w:t>
      </w:r>
      <w:r w:rsidRPr="003C171A">
        <w:rPr>
          <w:color w:val="000000"/>
        </w:rPr>
        <w:t xml:space="preserve"> Civil disobedience in a democracy is morally justified.</w:t>
      </w:r>
    </w:p>
    <w:p w14:paraId="02EA7373" w14:textId="77777777" w:rsidR="00F2566B" w:rsidRPr="003C171A" w:rsidRDefault="00F2566B" w:rsidP="00F2566B">
      <w:pPr>
        <w:pStyle w:val="Heading4"/>
        <w:spacing w:line="480" w:lineRule="auto"/>
        <w:jc w:val="both"/>
      </w:pPr>
      <w:r w:rsidRPr="003C171A">
        <w:rPr>
          <w:color w:val="000000"/>
        </w:rPr>
        <w:t xml:space="preserve">[Value] I value </w:t>
      </w:r>
      <w:r>
        <w:rPr>
          <w:color w:val="000000"/>
        </w:rPr>
        <w:t>justice</w:t>
      </w:r>
      <w:r w:rsidRPr="003C171A">
        <w:rPr>
          <w:color w:val="000000"/>
        </w:rPr>
        <w:t xml:space="preserve">, defined by people in society </w:t>
      </w:r>
      <w:r>
        <w:rPr>
          <w:color w:val="000000"/>
        </w:rPr>
        <w:t>voice their opinions against injustices</w:t>
      </w:r>
      <w:r w:rsidRPr="003C171A">
        <w:rPr>
          <w:color w:val="000000"/>
        </w:rPr>
        <w:t xml:space="preserve">. </w:t>
      </w:r>
    </w:p>
    <w:p w14:paraId="775BC370" w14:textId="77777777" w:rsidR="00F2566B" w:rsidRPr="003C171A" w:rsidRDefault="00F2566B" w:rsidP="00F2566B">
      <w:pPr>
        <w:pStyle w:val="Heading4"/>
        <w:spacing w:line="480" w:lineRule="auto"/>
        <w:jc w:val="both"/>
      </w:pPr>
      <w:r w:rsidRPr="003C171A">
        <w:rPr>
          <w:color w:val="000000"/>
        </w:rPr>
        <w:t xml:space="preserve">[Criterion/Standard] </w:t>
      </w:r>
      <w:r>
        <w:rPr>
          <w:color w:val="000000"/>
        </w:rPr>
        <w:t>Thus, the criterion is promoting equal representation</w:t>
      </w:r>
      <w:r w:rsidRPr="003C171A">
        <w:rPr>
          <w:color w:val="000000"/>
        </w:rPr>
        <w:t xml:space="preserve"> in a society,</w:t>
      </w:r>
      <w:r w:rsidRPr="003C171A">
        <w:rPr>
          <w:b w:val="0"/>
          <w:color w:val="000000"/>
        </w:rPr>
        <w:t xml:space="preserve"> which is best described as a </w:t>
      </w:r>
      <w:r>
        <w:rPr>
          <w:b w:val="0"/>
          <w:color w:val="000000"/>
        </w:rPr>
        <w:t xml:space="preserve">group of people in society standing up for minorities who don’t have an equal say in the government. </w:t>
      </w:r>
    </w:p>
    <w:p w14:paraId="16659687" w14:textId="77777777" w:rsidR="00F2566B" w:rsidRPr="003C171A" w:rsidRDefault="00F2566B" w:rsidP="00F2566B"/>
    <w:p w14:paraId="5CDA0EB9" w14:textId="6B68DD6D" w:rsidR="00F2566B" w:rsidRPr="003C171A" w:rsidRDefault="00F2566B" w:rsidP="00F2566B">
      <w:pPr>
        <w:pStyle w:val="NormalWeb"/>
        <w:spacing w:before="0" w:beforeAutospacing="0" w:after="0" w:afterAutospacing="0"/>
        <w:jc w:val="both"/>
      </w:pPr>
      <w:r w:rsidRPr="003C171A">
        <w:rPr>
          <w:b/>
          <w:bCs/>
          <w:color w:val="000000"/>
        </w:rPr>
        <w:t>Prefer this criterion</w:t>
      </w:r>
      <w:r w:rsidRPr="003C171A">
        <w:rPr>
          <w:color w:val="000000"/>
        </w:rPr>
        <w:t>, since:</w:t>
      </w:r>
    </w:p>
    <w:p w14:paraId="3473B808" w14:textId="77777777" w:rsidR="00F2566B" w:rsidRPr="003C171A" w:rsidRDefault="00F2566B" w:rsidP="00F2566B"/>
    <w:p w14:paraId="2B2202DC" w14:textId="3D1F9F3D" w:rsidR="00792163" w:rsidRDefault="00F2566B" w:rsidP="00F2566B">
      <w:pPr>
        <w:spacing w:line="480" w:lineRule="auto"/>
        <w:jc w:val="both"/>
        <w:rPr>
          <w:b/>
          <w:bCs/>
          <w:u w:val="single"/>
        </w:rPr>
      </w:pPr>
      <w:r w:rsidRPr="001F6524">
        <w:rPr>
          <w:sz w:val="16"/>
          <w:szCs w:val="16"/>
        </w:rPr>
        <w:t xml:space="preserve">There are different views in terms of how a socially inclusive society </w:t>
      </w:r>
      <w:proofErr w:type="gramStart"/>
      <w:r w:rsidRPr="001F6524">
        <w:rPr>
          <w:sz w:val="16"/>
          <w:szCs w:val="16"/>
        </w:rPr>
        <w:t>functions</w:t>
      </w:r>
      <w:proofErr w:type="gramEnd"/>
      <w:r w:rsidRPr="001F6524">
        <w:rPr>
          <w:sz w:val="16"/>
          <w:szCs w:val="16"/>
        </w:rPr>
        <w:t>.</w:t>
      </w:r>
      <w:r w:rsidRPr="001F6524">
        <w:rPr>
          <w:sz w:val="12"/>
          <w:szCs w:val="12"/>
        </w:rPr>
        <w:t xml:space="preserve"> </w:t>
      </w:r>
      <w:r w:rsidRPr="001F6524">
        <w:rPr>
          <w:b/>
          <w:bCs/>
          <w:u w:val="single"/>
        </w:rPr>
        <w:t>“</w:t>
      </w:r>
      <w:r w:rsidRPr="001F6524">
        <w:rPr>
          <w:b/>
          <w:bCs/>
          <w:highlight w:val="yellow"/>
          <w:u w:val="single"/>
        </w:rPr>
        <w:t>Integration in</w:t>
      </w:r>
      <w:r w:rsidRPr="001F6524">
        <w:rPr>
          <w:b/>
          <w:bCs/>
          <w:u w:val="single"/>
        </w:rPr>
        <w:t xml:space="preserve"> all </w:t>
      </w:r>
      <w:r w:rsidRPr="001F6524">
        <w:rPr>
          <w:b/>
          <w:bCs/>
          <w:highlight w:val="yellow"/>
          <w:u w:val="single"/>
        </w:rPr>
        <w:t>its forms may</w:t>
      </w:r>
      <w:r w:rsidRPr="001F6524">
        <w:rPr>
          <w:b/>
          <w:bCs/>
          <w:u w:val="single"/>
        </w:rPr>
        <w:t xml:space="preserve"> simply </w:t>
      </w:r>
      <w:r w:rsidRPr="001F6524">
        <w:rPr>
          <w:b/>
          <w:bCs/>
          <w:highlight w:val="yellow"/>
          <w:u w:val="single"/>
        </w:rPr>
        <w:t>imply the existence of a stable community</w:t>
      </w:r>
      <w:r w:rsidRPr="001F6524">
        <w:rPr>
          <w:b/>
          <w:bCs/>
          <w:u w:val="single"/>
        </w:rPr>
        <w:t xml:space="preserve"> </w:t>
      </w:r>
      <w:r w:rsidRPr="001F6524">
        <w:rPr>
          <w:b/>
          <w:bCs/>
          <w:highlight w:val="yellow"/>
          <w:u w:val="single"/>
        </w:rPr>
        <w:t>in which people can find a niche</w:t>
      </w:r>
      <w:r w:rsidRPr="001F6524">
        <w:rPr>
          <w:b/>
          <w:bCs/>
          <w:u w:val="single"/>
        </w:rPr>
        <w:t>.” (Taylor, 2007:3).</w:t>
      </w:r>
      <w:r w:rsidRPr="00CF4A36">
        <w:t xml:space="preserve"> </w:t>
      </w:r>
      <w:r w:rsidRPr="001F6524">
        <w:rPr>
          <w:sz w:val="16"/>
          <w:szCs w:val="16"/>
        </w:rPr>
        <w:t>This simple expression touches the heart of the definition of social integration and social inclusion, which is: difference among members of society is acceptable.</w:t>
      </w:r>
      <w:r w:rsidRPr="00CF4A36">
        <w:t xml:space="preserve"> </w:t>
      </w:r>
      <w:r w:rsidRPr="001F6524">
        <w:rPr>
          <w:b/>
          <w:bCs/>
          <w:u w:val="single"/>
        </w:rPr>
        <w:t xml:space="preserve">Social integration or </w:t>
      </w:r>
      <w:r w:rsidRPr="001F6524">
        <w:rPr>
          <w:b/>
          <w:bCs/>
          <w:highlight w:val="yellow"/>
          <w:u w:val="single"/>
        </w:rPr>
        <w:t>social inclusion does not mean</w:t>
      </w:r>
      <w:r w:rsidRPr="001F6524">
        <w:rPr>
          <w:b/>
          <w:bCs/>
          <w:u w:val="single"/>
        </w:rPr>
        <w:t xml:space="preserve"> a </w:t>
      </w:r>
      <w:r w:rsidRPr="001F6524">
        <w:rPr>
          <w:b/>
          <w:bCs/>
          <w:highlight w:val="yellow"/>
          <w:u w:val="single"/>
        </w:rPr>
        <w:t>uniformity</w:t>
      </w:r>
      <w:r w:rsidRPr="001F6524">
        <w:rPr>
          <w:b/>
          <w:bCs/>
          <w:u w:val="single"/>
        </w:rPr>
        <w:t xml:space="preserve"> of people </w:t>
      </w:r>
      <w:r w:rsidRPr="001F6524">
        <w:rPr>
          <w:b/>
          <w:bCs/>
          <w:highlight w:val="yellow"/>
          <w:u w:val="single"/>
        </w:rPr>
        <w:t>but a society which has room</w:t>
      </w:r>
      <w:r w:rsidRPr="001F6524">
        <w:rPr>
          <w:b/>
          <w:bCs/>
          <w:u w:val="single"/>
        </w:rPr>
        <w:t xml:space="preserve"> </w:t>
      </w:r>
      <w:r w:rsidRPr="001F6524">
        <w:rPr>
          <w:b/>
          <w:bCs/>
          <w:highlight w:val="yellow"/>
          <w:u w:val="single"/>
        </w:rPr>
        <w:t>for diversity and</w:t>
      </w:r>
      <w:r w:rsidRPr="001F6524">
        <w:rPr>
          <w:b/>
          <w:bCs/>
          <w:u w:val="single"/>
        </w:rPr>
        <w:t xml:space="preserve"> still fosters </w:t>
      </w:r>
      <w:r w:rsidRPr="001F6524">
        <w:rPr>
          <w:b/>
          <w:bCs/>
          <w:highlight w:val="yellow"/>
          <w:u w:val="single"/>
        </w:rPr>
        <w:t>engagement.</w:t>
      </w:r>
      <w:r w:rsidRPr="001F6524">
        <w:rPr>
          <w:b/>
          <w:bCs/>
          <w:u w:val="single"/>
        </w:rPr>
        <w:t xml:space="preserve"> </w:t>
      </w:r>
      <w:r w:rsidRPr="001F6524">
        <w:rPr>
          <w:b/>
          <w:bCs/>
          <w:highlight w:val="yellow"/>
          <w:u w:val="single"/>
        </w:rPr>
        <w:t>To achieve social integration</w:t>
      </w:r>
      <w:r w:rsidRPr="001F6524">
        <w:rPr>
          <w:b/>
          <w:bCs/>
          <w:u w:val="single"/>
        </w:rPr>
        <w:t xml:space="preserve"> and social inclusion</w:t>
      </w:r>
      <w:r w:rsidRPr="001F6524">
        <w:rPr>
          <w:b/>
          <w:bCs/>
          <w:highlight w:val="yellow"/>
          <w:u w:val="single"/>
        </w:rPr>
        <w:t>,</w:t>
      </w:r>
      <w:r w:rsidRPr="001F6524">
        <w:rPr>
          <w:b/>
          <w:bCs/>
          <w:u w:val="single"/>
        </w:rPr>
        <w:t xml:space="preserve"> </w:t>
      </w:r>
      <w:r w:rsidRPr="001F6524">
        <w:rPr>
          <w:b/>
          <w:bCs/>
          <w:highlight w:val="yellow"/>
          <w:u w:val="single"/>
        </w:rPr>
        <w:t>voices of people</w:t>
      </w:r>
      <w:r w:rsidRPr="001F6524">
        <w:rPr>
          <w:b/>
          <w:bCs/>
          <w:u w:val="single"/>
        </w:rPr>
        <w:t xml:space="preserve"> </w:t>
      </w:r>
      <w:r w:rsidRPr="001F6524">
        <w:rPr>
          <w:b/>
          <w:bCs/>
          <w:highlight w:val="yellow"/>
          <w:u w:val="single"/>
        </w:rPr>
        <w:t>and their needs</w:t>
      </w:r>
      <w:r w:rsidRPr="001F6524">
        <w:rPr>
          <w:b/>
          <w:bCs/>
          <w:u w:val="single"/>
        </w:rPr>
        <w:t xml:space="preserve"> and concerns, </w:t>
      </w:r>
      <w:r w:rsidRPr="001F6524">
        <w:rPr>
          <w:b/>
          <w:bCs/>
          <w:highlight w:val="yellow"/>
          <w:u w:val="single"/>
        </w:rPr>
        <w:t>need to be heard.</w:t>
      </w:r>
      <w:r w:rsidRPr="001F6524">
        <w:rPr>
          <w:b/>
          <w:bCs/>
          <w:u w:val="single"/>
        </w:rPr>
        <w:t xml:space="preserve"> Not only some but </w:t>
      </w:r>
      <w:r w:rsidRPr="001F6524">
        <w:rPr>
          <w:b/>
          <w:bCs/>
          <w:highlight w:val="yellow"/>
          <w:u w:val="single"/>
        </w:rPr>
        <w:t>all members of society</w:t>
      </w:r>
      <w:r w:rsidRPr="001F6524">
        <w:rPr>
          <w:b/>
          <w:bCs/>
          <w:u w:val="single"/>
        </w:rPr>
        <w:t xml:space="preserve"> with different backgrounds </w:t>
      </w:r>
      <w:r w:rsidRPr="001F6524">
        <w:rPr>
          <w:b/>
          <w:bCs/>
          <w:highlight w:val="yellow"/>
          <w:u w:val="single"/>
        </w:rPr>
        <w:t>must have a say</w:t>
      </w:r>
      <w:r w:rsidRPr="001F6524">
        <w:rPr>
          <w:b/>
          <w:bCs/>
          <w:u w:val="single"/>
        </w:rPr>
        <w:t xml:space="preserve"> and a stake </w:t>
      </w:r>
      <w:r w:rsidRPr="001F6524">
        <w:rPr>
          <w:b/>
          <w:bCs/>
          <w:highlight w:val="yellow"/>
          <w:u w:val="single"/>
        </w:rPr>
        <w:t>in their shared society.</w:t>
      </w:r>
      <w:r w:rsidRPr="001F6524">
        <w:rPr>
          <w:b/>
          <w:bCs/>
          <w:u w:val="single"/>
        </w:rPr>
        <w:t xml:space="preserve"> This </w:t>
      </w:r>
      <w:r w:rsidRPr="001F6524">
        <w:rPr>
          <w:b/>
          <w:bCs/>
          <w:highlight w:val="yellow"/>
          <w:u w:val="single"/>
        </w:rPr>
        <w:t>inclusiveness of society creates</w:t>
      </w:r>
      <w:r w:rsidRPr="001F6524">
        <w:rPr>
          <w:b/>
          <w:bCs/>
          <w:u w:val="single"/>
        </w:rPr>
        <w:t xml:space="preserve"> and maintains stability as well as </w:t>
      </w:r>
      <w:r w:rsidRPr="001F6524">
        <w:rPr>
          <w:b/>
          <w:bCs/>
          <w:highlight w:val="yellow"/>
          <w:u w:val="single"/>
        </w:rPr>
        <w:t>a readiness to embrace change</w:t>
      </w:r>
      <w:r w:rsidRPr="001F6524">
        <w:rPr>
          <w:b/>
          <w:bCs/>
          <w:u w:val="single"/>
        </w:rPr>
        <w:t xml:space="preserve"> when necessary</w:t>
      </w:r>
      <w:r w:rsidRPr="001F6524">
        <w:rPr>
          <w:b/>
          <w:bCs/>
          <w:highlight w:val="yellow"/>
          <w:u w:val="single"/>
        </w:rPr>
        <w:t>.</w:t>
      </w:r>
      <w:r w:rsidRPr="00CF4A36">
        <w:t xml:space="preserve"> </w:t>
      </w:r>
      <w:r w:rsidRPr="001F6524">
        <w:rPr>
          <w:sz w:val="16"/>
          <w:szCs w:val="16"/>
        </w:rPr>
        <w:t>In order to further our understanding of the concept of social integration and social inclusion, we will begin by taking a closer look at what determines or represents an inclusive society, and why it is important to build such a society.</w:t>
      </w:r>
      <w:r w:rsidRPr="00CF4A36">
        <w:t xml:space="preserve"> </w:t>
      </w:r>
      <w:r w:rsidRPr="001F6524">
        <w:rPr>
          <w:b/>
          <w:bCs/>
          <w:u w:val="single"/>
        </w:rPr>
        <w:t>In very basic terms, “</w:t>
      </w:r>
      <w:r w:rsidRPr="001F6524">
        <w:rPr>
          <w:b/>
          <w:bCs/>
          <w:highlight w:val="yellow"/>
          <w:u w:val="single"/>
        </w:rPr>
        <w:t>International human rights law requires governments to respect individuals’ civil and political rights</w:t>
      </w:r>
      <w:r w:rsidRPr="001F6524">
        <w:rPr>
          <w:b/>
          <w:bCs/>
          <w:u w:val="single"/>
        </w:rPr>
        <w:t xml:space="preserve"> – </w:t>
      </w:r>
      <w:r w:rsidRPr="001F6524">
        <w:rPr>
          <w:b/>
          <w:bCs/>
          <w:highlight w:val="yellow"/>
          <w:u w:val="single"/>
        </w:rPr>
        <w:t>such as</w:t>
      </w:r>
      <w:r w:rsidRPr="001F6524">
        <w:rPr>
          <w:b/>
          <w:bCs/>
          <w:u w:val="single"/>
        </w:rPr>
        <w:t xml:space="preserve"> their rights to free speech, fair trial, and </w:t>
      </w:r>
      <w:r w:rsidRPr="001F6524">
        <w:rPr>
          <w:b/>
          <w:bCs/>
          <w:highlight w:val="yellow"/>
          <w:u w:val="single"/>
        </w:rPr>
        <w:t>political participation</w:t>
      </w:r>
      <w:r w:rsidRPr="001F6524">
        <w:rPr>
          <w:b/>
          <w:bCs/>
          <w:u w:val="single"/>
        </w:rPr>
        <w:t xml:space="preserve"> – </w:t>
      </w:r>
      <w:r w:rsidRPr="001F6524">
        <w:rPr>
          <w:b/>
          <w:bCs/>
          <w:highlight w:val="yellow"/>
          <w:u w:val="single"/>
        </w:rPr>
        <w:t>and</w:t>
      </w:r>
      <w:r w:rsidRPr="001F6524">
        <w:rPr>
          <w:b/>
          <w:bCs/>
          <w:u w:val="single"/>
        </w:rPr>
        <w:t xml:space="preserve"> to promote </w:t>
      </w:r>
      <w:r w:rsidRPr="001F6524">
        <w:rPr>
          <w:b/>
          <w:bCs/>
          <w:highlight w:val="yellow"/>
          <w:u w:val="single"/>
        </w:rPr>
        <w:t>their economic, social and cultural rights</w:t>
      </w:r>
      <w:r w:rsidRPr="001F6524">
        <w:rPr>
          <w:b/>
          <w:bCs/>
          <w:u w:val="single"/>
        </w:rPr>
        <w:t xml:space="preserve"> – such as their rights to health care and education</w:t>
      </w:r>
      <w:r w:rsidRPr="001F6524">
        <w:rPr>
          <w:b/>
          <w:bCs/>
          <w:highlight w:val="yellow"/>
          <w:u w:val="single"/>
        </w:rPr>
        <w:t>.</w:t>
      </w:r>
      <w:r w:rsidRPr="001F6524">
        <w:rPr>
          <w:b/>
          <w:bCs/>
          <w:u w:val="single"/>
        </w:rPr>
        <w:t xml:space="preserve">”11 </w:t>
      </w:r>
      <w:r w:rsidRPr="001F6524">
        <w:rPr>
          <w:b/>
          <w:bCs/>
          <w:highlight w:val="yellow"/>
          <w:u w:val="single"/>
        </w:rPr>
        <w:t>In an inclusive society, members</w:t>
      </w:r>
      <w:r w:rsidRPr="001F6524">
        <w:rPr>
          <w:b/>
          <w:bCs/>
          <w:u w:val="single"/>
        </w:rPr>
        <w:t xml:space="preserve"> not only have the right to education or the right to political participation but </w:t>
      </w:r>
      <w:r w:rsidRPr="001F6524">
        <w:rPr>
          <w:b/>
          <w:bCs/>
          <w:highlight w:val="yellow"/>
          <w:u w:val="single"/>
        </w:rPr>
        <w:t>actually take part in the process,</w:t>
      </w:r>
      <w:r w:rsidRPr="001F6524">
        <w:rPr>
          <w:b/>
          <w:bCs/>
          <w:u w:val="single"/>
        </w:rPr>
        <w:t xml:space="preserve"> using the right to education and </w:t>
      </w:r>
      <w:r w:rsidRPr="001F6524">
        <w:rPr>
          <w:b/>
          <w:bCs/>
          <w:highlight w:val="yellow"/>
          <w:u w:val="single"/>
        </w:rPr>
        <w:t>having a vote that actually counts</w:t>
      </w:r>
      <w:r w:rsidRPr="001F6524">
        <w:rPr>
          <w:b/>
          <w:bCs/>
          <w:u w:val="single"/>
        </w:rPr>
        <w:t xml:space="preserve"> in a political process</w:t>
      </w:r>
      <w:r w:rsidRPr="001F6524">
        <w:rPr>
          <w:b/>
          <w:bCs/>
          <w:highlight w:val="yellow"/>
          <w:u w:val="single"/>
        </w:rPr>
        <w:t>.</w:t>
      </w:r>
      <w:r w:rsidRPr="001F6524">
        <w:rPr>
          <w:b/>
          <w:bCs/>
          <w:u w:val="single"/>
        </w:rPr>
        <w:t xml:space="preserve"> </w:t>
      </w:r>
      <w:r w:rsidRPr="001F6524">
        <w:rPr>
          <w:b/>
          <w:bCs/>
          <w:highlight w:val="yellow"/>
          <w:u w:val="single"/>
        </w:rPr>
        <w:t>What is most significant in</w:t>
      </w:r>
      <w:r w:rsidRPr="001F6524">
        <w:rPr>
          <w:b/>
          <w:bCs/>
          <w:u w:val="single"/>
        </w:rPr>
        <w:t xml:space="preserve"> creating </w:t>
      </w:r>
      <w:r w:rsidRPr="001F6524">
        <w:rPr>
          <w:b/>
          <w:bCs/>
          <w:highlight w:val="yellow"/>
          <w:u w:val="single"/>
        </w:rPr>
        <w:t>an inclusive society is the engagement of the individual</w:t>
      </w:r>
      <w:r w:rsidRPr="001F6524">
        <w:rPr>
          <w:b/>
          <w:bCs/>
          <w:u w:val="single"/>
        </w:rPr>
        <w:t xml:space="preserve"> in the process by which society is managed, ordered and represented</w:t>
      </w:r>
      <w:r w:rsidRPr="001F6524">
        <w:rPr>
          <w:b/>
          <w:bCs/>
          <w:highlight w:val="yellow"/>
          <w:u w:val="single"/>
        </w:rPr>
        <w:t>.</w:t>
      </w:r>
    </w:p>
    <w:p w14:paraId="0045E64A" w14:textId="65034342" w:rsidR="00792163" w:rsidRPr="00792163" w:rsidRDefault="00792163" w:rsidP="00792163">
      <w:pPr>
        <w:rPr>
          <w:rFonts w:eastAsia="Times New Roman"/>
          <w:b/>
          <w:bCs/>
          <w:u w:val="single"/>
        </w:rPr>
      </w:pPr>
      <w:r w:rsidRPr="00792163">
        <w:rPr>
          <w:b/>
          <w:bCs/>
        </w:rPr>
        <w:t xml:space="preserve">Defined by the Stanford </w:t>
      </w:r>
      <w:proofErr w:type="gramStart"/>
      <w:r w:rsidRPr="00792163">
        <w:rPr>
          <w:b/>
          <w:bCs/>
        </w:rPr>
        <w:t>Encyclopedia,</w:t>
      </w:r>
      <w:r>
        <w:rPr>
          <w:b/>
          <w:bCs/>
          <w:u w:val="single"/>
        </w:rPr>
        <w:t xml:space="preserve"> </w:t>
      </w:r>
      <w:r>
        <w:rPr>
          <w:rFonts w:eastAsia="Times New Roman"/>
          <w:color w:val="1A1A1A"/>
          <w:sz w:val="25"/>
          <w:szCs w:val="25"/>
          <w:shd w:val="clear" w:color="auto" w:fill="FFFFFF"/>
        </w:rPr>
        <w:t xml:space="preserve"> </w:t>
      </w:r>
      <w:r w:rsidRPr="00792163">
        <w:rPr>
          <w:rFonts w:eastAsia="Times New Roman"/>
          <w:b/>
          <w:bCs/>
          <w:color w:val="1A1A1A"/>
          <w:sz w:val="25"/>
          <w:szCs w:val="25"/>
          <w:u w:val="single"/>
          <w:shd w:val="clear" w:color="auto" w:fill="FFFFFF"/>
        </w:rPr>
        <w:t>On</w:t>
      </w:r>
      <w:proofErr w:type="gramEnd"/>
      <w:r w:rsidRPr="00792163">
        <w:rPr>
          <w:rFonts w:eastAsia="Times New Roman"/>
          <w:b/>
          <w:bCs/>
          <w:color w:val="1A1A1A"/>
          <w:sz w:val="25"/>
          <w:szCs w:val="25"/>
          <w:u w:val="single"/>
          <w:shd w:val="clear" w:color="auto" w:fill="FFFFFF"/>
        </w:rPr>
        <w:t xml:space="preserve"> the most widely accepted account, </w:t>
      </w:r>
      <w:r w:rsidRPr="00792163">
        <w:rPr>
          <w:rFonts w:eastAsia="Times New Roman"/>
          <w:b/>
          <w:bCs/>
          <w:color w:val="1A1A1A"/>
          <w:sz w:val="25"/>
          <w:szCs w:val="25"/>
          <w:highlight w:val="yellow"/>
          <w:u w:val="single"/>
          <w:shd w:val="clear" w:color="auto" w:fill="FFFFFF"/>
        </w:rPr>
        <w:t>civil disobedience is a public, non-violent and conscientious breach of law</w:t>
      </w:r>
      <w:r w:rsidRPr="00792163">
        <w:rPr>
          <w:rFonts w:eastAsia="Times New Roman"/>
          <w:b/>
          <w:bCs/>
          <w:color w:val="1A1A1A"/>
          <w:sz w:val="25"/>
          <w:szCs w:val="25"/>
          <w:u w:val="single"/>
          <w:shd w:val="clear" w:color="auto" w:fill="FFFFFF"/>
        </w:rPr>
        <w:t xml:space="preserve"> undertaken </w:t>
      </w:r>
      <w:r w:rsidRPr="00792163">
        <w:rPr>
          <w:rFonts w:eastAsia="Times New Roman"/>
          <w:b/>
          <w:bCs/>
          <w:color w:val="1A1A1A"/>
          <w:sz w:val="25"/>
          <w:szCs w:val="25"/>
          <w:highlight w:val="yellow"/>
          <w:u w:val="single"/>
          <w:shd w:val="clear" w:color="auto" w:fill="FFFFFF"/>
        </w:rPr>
        <w:t>with the aim</w:t>
      </w:r>
      <w:r w:rsidRPr="00792163">
        <w:rPr>
          <w:rFonts w:eastAsia="Times New Roman"/>
          <w:b/>
          <w:bCs/>
          <w:color w:val="1A1A1A"/>
          <w:sz w:val="25"/>
          <w:szCs w:val="25"/>
          <w:u w:val="single"/>
          <w:shd w:val="clear" w:color="auto" w:fill="FFFFFF"/>
        </w:rPr>
        <w:t xml:space="preserve"> </w:t>
      </w:r>
      <w:r w:rsidRPr="00792163">
        <w:rPr>
          <w:rFonts w:eastAsia="Times New Roman"/>
          <w:b/>
          <w:bCs/>
          <w:color w:val="1A1A1A"/>
          <w:sz w:val="25"/>
          <w:szCs w:val="25"/>
          <w:highlight w:val="yellow"/>
          <w:u w:val="single"/>
          <w:shd w:val="clear" w:color="auto" w:fill="FFFFFF"/>
        </w:rPr>
        <w:t>of</w:t>
      </w:r>
      <w:r w:rsidRPr="00792163">
        <w:rPr>
          <w:rFonts w:eastAsia="Times New Roman"/>
          <w:b/>
          <w:bCs/>
          <w:color w:val="1A1A1A"/>
          <w:sz w:val="25"/>
          <w:szCs w:val="25"/>
          <w:u w:val="single"/>
          <w:shd w:val="clear" w:color="auto" w:fill="FFFFFF"/>
        </w:rPr>
        <w:t xml:space="preserve"> bringing about a </w:t>
      </w:r>
      <w:r w:rsidRPr="00792163">
        <w:rPr>
          <w:rFonts w:eastAsia="Times New Roman"/>
          <w:b/>
          <w:bCs/>
          <w:color w:val="1A1A1A"/>
          <w:sz w:val="25"/>
          <w:szCs w:val="25"/>
          <w:highlight w:val="yellow"/>
          <w:u w:val="single"/>
          <w:shd w:val="clear" w:color="auto" w:fill="FFFFFF"/>
        </w:rPr>
        <w:t>change in laws</w:t>
      </w:r>
      <w:r w:rsidRPr="00792163">
        <w:rPr>
          <w:rFonts w:eastAsia="Times New Roman"/>
          <w:b/>
          <w:bCs/>
          <w:color w:val="1A1A1A"/>
          <w:sz w:val="25"/>
          <w:szCs w:val="25"/>
          <w:u w:val="single"/>
          <w:shd w:val="clear" w:color="auto" w:fill="FFFFFF"/>
        </w:rPr>
        <w:t xml:space="preserve"> or </w:t>
      </w:r>
      <w:r w:rsidRPr="00792163">
        <w:rPr>
          <w:rFonts w:eastAsia="Times New Roman"/>
          <w:b/>
          <w:bCs/>
          <w:color w:val="1A1A1A"/>
          <w:sz w:val="25"/>
          <w:szCs w:val="25"/>
          <w:highlight w:val="yellow"/>
          <w:u w:val="single"/>
          <w:shd w:val="clear" w:color="auto" w:fill="FFFFFF"/>
        </w:rPr>
        <w:t>government policies</w:t>
      </w:r>
      <w:r w:rsidRPr="00792163">
        <w:rPr>
          <w:rFonts w:eastAsia="Times New Roman"/>
          <w:b/>
          <w:bCs/>
          <w:color w:val="1A1A1A"/>
          <w:sz w:val="25"/>
          <w:szCs w:val="25"/>
          <w:u w:val="single"/>
          <w:shd w:val="clear" w:color="auto" w:fill="FFFFFF"/>
        </w:rPr>
        <w:t xml:space="preserve"> (Rawls 1999, 320). On this account, </w:t>
      </w:r>
      <w:r w:rsidRPr="00792163">
        <w:rPr>
          <w:rFonts w:eastAsia="Times New Roman"/>
          <w:b/>
          <w:bCs/>
          <w:color w:val="1A1A1A"/>
          <w:sz w:val="25"/>
          <w:szCs w:val="25"/>
          <w:highlight w:val="yellow"/>
          <w:u w:val="single"/>
          <w:shd w:val="clear" w:color="auto" w:fill="FFFFFF"/>
        </w:rPr>
        <w:t>people who engage in civil disobedience</w:t>
      </w:r>
      <w:r w:rsidRPr="00792163">
        <w:rPr>
          <w:rFonts w:eastAsia="Times New Roman"/>
          <w:b/>
          <w:bCs/>
          <w:color w:val="1A1A1A"/>
          <w:sz w:val="25"/>
          <w:szCs w:val="25"/>
          <w:u w:val="single"/>
          <w:shd w:val="clear" w:color="auto" w:fill="FFFFFF"/>
        </w:rPr>
        <w:t xml:space="preserve"> </w:t>
      </w:r>
      <w:r w:rsidRPr="00792163">
        <w:rPr>
          <w:rFonts w:eastAsia="Times New Roman"/>
          <w:b/>
          <w:bCs/>
          <w:color w:val="1A1A1A"/>
          <w:sz w:val="25"/>
          <w:szCs w:val="25"/>
          <w:highlight w:val="yellow"/>
          <w:u w:val="single"/>
          <w:shd w:val="clear" w:color="auto" w:fill="FFFFFF"/>
        </w:rPr>
        <w:t>operate at</w:t>
      </w:r>
      <w:r w:rsidRPr="00792163">
        <w:rPr>
          <w:rFonts w:eastAsia="Times New Roman"/>
          <w:b/>
          <w:bCs/>
          <w:color w:val="1A1A1A"/>
          <w:sz w:val="25"/>
          <w:szCs w:val="25"/>
          <w:u w:val="single"/>
          <w:shd w:val="clear" w:color="auto" w:fill="FFFFFF"/>
        </w:rPr>
        <w:t xml:space="preserve"> </w:t>
      </w:r>
      <w:r w:rsidRPr="00792163">
        <w:rPr>
          <w:rFonts w:eastAsia="Times New Roman"/>
          <w:b/>
          <w:bCs/>
          <w:color w:val="1A1A1A"/>
          <w:sz w:val="25"/>
          <w:szCs w:val="25"/>
          <w:highlight w:val="yellow"/>
          <w:u w:val="single"/>
          <w:shd w:val="clear" w:color="auto" w:fill="FFFFFF"/>
        </w:rPr>
        <w:t>the</w:t>
      </w:r>
      <w:r w:rsidRPr="00792163">
        <w:rPr>
          <w:rFonts w:eastAsia="Times New Roman"/>
          <w:b/>
          <w:bCs/>
          <w:color w:val="1A1A1A"/>
          <w:sz w:val="25"/>
          <w:szCs w:val="25"/>
          <w:u w:val="single"/>
          <w:shd w:val="clear" w:color="auto" w:fill="FFFFFF"/>
        </w:rPr>
        <w:t xml:space="preserve"> boundary of </w:t>
      </w:r>
      <w:r w:rsidRPr="00792163">
        <w:rPr>
          <w:rFonts w:eastAsia="Times New Roman"/>
          <w:b/>
          <w:bCs/>
          <w:color w:val="1A1A1A"/>
          <w:sz w:val="25"/>
          <w:szCs w:val="25"/>
          <w:highlight w:val="yellow"/>
          <w:u w:val="single"/>
          <w:shd w:val="clear" w:color="auto" w:fill="FFFFFF"/>
        </w:rPr>
        <w:t>fidelity to law</w:t>
      </w:r>
      <w:r w:rsidRPr="00792163">
        <w:rPr>
          <w:rFonts w:eastAsia="Times New Roman"/>
          <w:b/>
          <w:bCs/>
          <w:color w:val="1A1A1A"/>
          <w:sz w:val="25"/>
          <w:szCs w:val="25"/>
          <w:u w:val="single"/>
          <w:shd w:val="clear" w:color="auto" w:fill="FFFFFF"/>
        </w:rPr>
        <w:t xml:space="preserve">, have general respect for their regime, and are </w:t>
      </w:r>
      <w:r w:rsidRPr="00792163">
        <w:rPr>
          <w:rFonts w:eastAsia="Times New Roman"/>
          <w:b/>
          <w:bCs/>
          <w:color w:val="1A1A1A"/>
          <w:sz w:val="25"/>
          <w:szCs w:val="25"/>
          <w:highlight w:val="yellow"/>
          <w:u w:val="single"/>
          <w:shd w:val="clear" w:color="auto" w:fill="FFFFFF"/>
        </w:rPr>
        <w:t>willing to accept the legal consequences of their actions,</w:t>
      </w:r>
      <w:r w:rsidRPr="00792163">
        <w:rPr>
          <w:rFonts w:eastAsia="Times New Roman"/>
          <w:b/>
          <w:bCs/>
          <w:color w:val="1A1A1A"/>
          <w:sz w:val="25"/>
          <w:szCs w:val="25"/>
          <w:u w:val="single"/>
          <w:shd w:val="clear" w:color="auto" w:fill="FFFFFF"/>
        </w:rPr>
        <w:t xml:space="preserve"> </w:t>
      </w:r>
      <w:r w:rsidRPr="00792163">
        <w:rPr>
          <w:rFonts w:eastAsia="Times New Roman"/>
          <w:b/>
          <w:bCs/>
          <w:color w:val="1A1A1A"/>
          <w:sz w:val="25"/>
          <w:szCs w:val="25"/>
          <w:highlight w:val="yellow"/>
          <w:u w:val="single"/>
          <w:shd w:val="clear" w:color="auto" w:fill="FFFFFF"/>
        </w:rPr>
        <w:t>as evidence of their fidelity to the rule of law. Civil disobedience</w:t>
      </w:r>
      <w:r w:rsidRPr="00792163">
        <w:rPr>
          <w:rFonts w:eastAsia="Times New Roman"/>
          <w:b/>
          <w:bCs/>
          <w:color w:val="1A1A1A"/>
          <w:sz w:val="25"/>
          <w:szCs w:val="25"/>
          <w:u w:val="single"/>
          <w:shd w:val="clear" w:color="auto" w:fill="FFFFFF"/>
        </w:rPr>
        <w:t xml:space="preserve">, given its place at the boundary of fidelity to law, is said on this view to </w:t>
      </w:r>
      <w:r w:rsidRPr="00792163">
        <w:rPr>
          <w:rFonts w:eastAsia="Times New Roman"/>
          <w:b/>
          <w:bCs/>
          <w:color w:val="1A1A1A"/>
          <w:sz w:val="25"/>
          <w:szCs w:val="25"/>
          <w:highlight w:val="yellow"/>
          <w:u w:val="single"/>
          <w:shd w:val="clear" w:color="auto" w:fill="FFFFFF"/>
        </w:rPr>
        <w:t>fall between legal protest</w:t>
      </w:r>
      <w:r w:rsidRPr="00792163">
        <w:rPr>
          <w:rFonts w:eastAsia="Times New Roman"/>
          <w:b/>
          <w:bCs/>
          <w:color w:val="1A1A1A"/>
          <w:sz w:val="25"/>
          <w:szCs w:val="25"/>
          <w:u w:val="single"/>
          <w:shd w:val="clear" w:color="auto" w:fill="FFFFFF"/>
        </w:rPr>
        <w:t xml:space="preserve">, on the one hand, </w:t>
      </w:r>
      <w:r w:rsidRPr="00792163">
        <w:rPr>
          <w:rFonts w:eastAsia="Times New Roman"/>
          <w:b/>
          <w:bCs/>
          <w:color w:val="1A1A1A"/>
          <w:sz w:val="25"/>
          <w:szCs w:val="25"/>
          <w:highlight w:val="yellow"/>
          <w:u w:val="single"/>
          <w:shd w:val="clear" w:color="auto" w:fill="FFFFFF"/>
        </w:rPr>
        <w:t>and</w:t>
      </w:r>
      <w:r w:rsidRPr="00792163">
        <w:rPr>
          <w:rFonts w:eastAsia="Times New Roman"/>
          <w:b/>
          <w:bCs/>
          <w:color w:val="1A1A1A"/>
          <w:sz w:val="25"/>
          <w:szCs w:val="25"/>
          <w:u w:val="single"/>
          <w:shd w:val="clear" w:color="auto" w:fill="FFFFFF"/>
        </w:rPr>
        <w:t xml:space="preserve"> </w:t>
      </w:r>
      <w:r w:rsidRPr="00792163">
        <w:rPr>
          <w:rFonts w:eastAsia="Times New Roman"/>
          <w:b/>
          <w:bCs/>
          <w:color w:val="1A1A1A"/>
          <w:sz w:val="25"/>
          <w:szCs w:val="25"/>
          <w:highlight w:val="yellow"/>
          <w:u w:val="single"/>
          <w:shd w:val="clear" w:color="auto" w:fill="FFFFFF"/>
        </w:rPr>
        <w:t>conscientious refusal, uncivil disobedience, militant protest, organized forcible resistance, and revolutionary action, on the other hand.</w:t>
      </w:r>
    </w:p>
    <w:p w14:paraId="0C6887E9" w14:textId="14A04EFF" w:rsidR="00792163" w:rsidRPr="001F6524" w:rsidRDefault="00792163" w:rsidP="00F2566B">
      <w:pPr>
        <w:spacing w:line="480" w:lineRule="auto"/>
        <w:jc w:val="both"/>
        <w:rPr>
          <w:b/>
          <w:bCs/>
          <w:u w:val="single"/>
        </w:rPr>
      </w:pPr>
    </w:p>
    <w:p w14:paraId="752F46BF" w14:textId="77777777" w:rsidR="00EB69B0" w:rsidRPr="00EB69B0" w:rsidRDefault="00EB69B0" w:rsidP="00EB69B0">
      <w:pPr>
        <w:shd w:val="clear" w:color="auto" w:fill="FFFFFF"/>
        <w:spacing w:before="480"/>
        <w:jc w:val="center"/>
        <w:outlineLvl w:val="1"/>
        <w:rPr>
          <w:rFonts w:eastAsia="Times New Roman"/>
          <w:b/>
          <w:bCs/>
          <w:color w:val="222222"/>
          <w:sz w:val="36"/>
          <w:szCs w:val="36"/>
          <w:u w:val="single"/>
        </w:rPr>
      </w:pPr>
      <w:r w:rsidRPr="00EB69B0">
        <w:rPr>
          <w:rFonts w:eastAsia="Times New Roman"/>
          <w:b/>
          <w:bCs/>
          <w:color w:val="222222"/>
          <w:sz w:val="36"/>
          <w:szCs w:val="36"/>
          <w:u w:val="single"/>
        </w:rPr>
        <w:t>Contention 1</w:t>
      </w:r>
    </w:p>
    <w:p w14:paraId="31BA135C" w14:textId="42C2B82E" w:rsidR="00EB69B0" w:rsidRPr="00EB69B0" w:rsidRDefault="00EB69B0" w:rsidP="00EB69B0">
      <w:pPr>
        <w:shd w:val="clear" w:color="auto" w:fill="FFFFFF"/>
        <w:spacing w:before="200" w:line="480" w:lineRule="atLeast"/>
        <w:outlineLvl w:val="3"/>
        <w:rPr>
          <w:rFonts w:eastAsia="Times New Roman"/>
          <w:b/>
          <w:bCs/>
          <w:color w:val="222222"/>
        </w:rPr>
      </w:pPr>
      <w:r w:rsidRPr="00EB69B0">
        <w:rPr>
          <w:rFonts w:eastAsia="Times New Roman"/>
          <w:b/>
          <w:bCs/>
          <w:color w:val="222222"/>
        </w:rPr>
        <w:t>[C1] </w:t>
      </w:r>
      <w:r w:rsidR="00F13722">
        <w:rPr>
          <w:rFonts w:eastAsia="Times New Roman"/>
          <w:b/>
          <w:bCs/>
          <w:color w:val="222222"/>
        </w:rPr>
        <w:t xml:space="preserve">Civil Disobedience has good justifications to defend it. </w:t>
      </w:r>
    </w:p>
    <w:p w14:paraId="4A858192" w14:textId="7906D9DC" w:rsidR="00EB69B0" w:rsidRPr="00EB69B0" w:rsidRDefault="00EB69B0" w:rsidP="00EB69B0">
      <w:pPr>
        <w:shd w:val="clear" w:color="auto" w:fill="FFFFFF"/>
        <w:spacing w:before="200" w:line="480" w:lineRule="atLeast"/>
        <w:outlineLvl w:val="3"/>
        <w:rPr>
          <w:rFonts w:eastAsia="Times New Roman"/>
          <w:b/>
          <w:bCs/>
          <w:color w:val="222222"/>
        </w:rPr>
      </w:pPr>
      <w:r w:rsidRPr="00EB69B0">
        <w:rPr>
          <w:rFonts w:eastAsia="Times New Roman"/>
          <w:color w:val="222222"/>
        </w:rPr>
        <w:t xml:space="preserve">My first contention is that </w:t>
      </w:r>
      <w:proofErr w:type="gramStart"/>
      <w:r w:rsidRPr="00EB69B0">
        <w:rPr>
          <w:rFonts w:eastAsia="Times New Roman"/>
          <w:color w:val="222222"/>
        </w:rPr>
        <w:t>it</w:t>
      </w:r>
      <w:proofErr w:type="gramEnd"/>
      <w:r w:rsidR="00F13722">
        <w:rPr>
          <w:rFonts w:eastAsia="Times New Roman"/>
          <w:color w:val="222222"/>
        </w:rPr>
        <w:t xml:space="preserve"> civil disobedience has good intentions in order to promote change in society. </w:t>
      </w:r>
    </w:p>
    <w:p w14:paraId="6ED69729" w14:textId="77777777" w:rsidR="00EB69B0" w:rsidRPr="00EB69B0" w:rsidRDefault="00EB69B0" w:rsidP="00EB69B0">
      <w:pPr>
        <w:shd w:val="clear" w:color="auto" w:fill="FFFFFF"/>
        <w:rPr>
          <w:rFonts w:eastAsia="Times New Roman"/>
          <w:color w:val="222222"/>
        </w:rPr>
      </w:pPr>
      <w:r w:rsidRPr="00EB69B0">
        <w:rPr>
          <w:rFonts w:eastAsia="Times New Roman"/>
          <w:color w:val="222222"/>
        </w:rPr>
        <w:t> </w:t>
      </w:r>
    </w:p>
    <w:p w14:paraId="5440BFD1" w14:textId="7CCEA85C" w:rsidR="00F13722" w:rsidRPr="00C01EF2" w:rsidRDefault="00F13722" w:rsidP="00F13722">
      <w:pPr>
        <w:pStyle w:val="Heading4"/>
        <w:spacing w:line="480" w:lineRule="auto"/>
        <w:ind w:right="-720"/>
        <w:rPr>
          <w:b w:val="0"/>
          <w:bCs w:val="0"/>
        </w:rPr>
      </w:pPr>
      <w:r>
        <w:t>[Bowie &amp; Simon</w:t>
      </w:r>
      <w:r w:rsidR="00B159D9">
        <w:t xml:space="preserve"> </w:t>
      </w:r>
      <w:proofErr w:type="gramStart"/>
      <w:r w:rsidR="00B159D9">
        <w:t>1</w:t>
      </w:r>
      <w:r>
        <w:t xml:space="preserve"> ]</w:t>
      </w:r>
      <w:proofErr w:type="gramEnd"/>
      <w:r>
        <w:t xml:space="preserve"> </w:t>
      </w:r>
      <w:r w:rsidRPr="00AE1A86">
        <w:rPr>
          <w:b w:val="0"/>
        </w:rPr>
        <w:t>CD is not ordinarily lawbreaking, it has intent.</w:t>
      </w:r>
      <w:r>
        <w:t xml:space="preserve"> </w:t>
      </w:r>
    </w:p>
    <w:p w14:paraId="530B84E0" w14:textId="6C8C69B3" w:rsidR="00F13722" w:rsidRPr="00C01EF2" w:rsidRDefault="00F13722" w:rsidP="00F13722">
      <w:pPr>
        <w:pStyle w:val="NormalWeb"/>
        <w:spacing w:before="0" w:beforeAutospacing="0" w:after="0" w:afterAutospacing="0"/>
        <w:ind w:right="-720"/>
        <w:jc w:val="both"/>
        <w:rPr>
          <w:sz w:val="16"/>
        </w:rPr>
      </w:pPr>
      <w:r w:rsidRPr="00C01EF2">
        <w:rPr>
          <w:b/>
          <w:bCs/>
          <w:u w:val="single"/>
        </w:rPr>
        <w:t xml:space="preserve">Bowie </w:t>
      </w:r>
      <w:r>
        <w:rPr>
          <w:b/>
          <w:bCs/>
          <w:u w:val="single"/>
        </w:rPr>
        <w:t>&amp;</w:t>
      </w:r>
      <w:r w:rsidRPr="00C01EF2">
        <w:rPr>
          <w:b/>
          <w:bCs/>
          <w:u w:val="single"/>
        </w:rPr>
        <w:t xml:space="preserve"> </w:t>
      </w:r>
      <w:proofErr w:type="gramStart"/>
      <w:r w:rsidRPr="00C01EF2">
        <w:rPr>
          <w:b/>
          <w:bCs/>
          <w:u w:val="single"/>
        </w:rPr>
        <w:t>Simon</w:t>
      </w:r>
      <w:r>
        <w:rPr>
          <w:b/>
          <w:bCs/>
          <w:u w:val="single"/>
        </w:rPr>
        <w:t xml:space="preserve"> </w:t>
      </w:r>
      <w:r>
        <w:rPr>
          <w:b/>
          <w:bCs/>
        </w:rPr>
        <w:t>:</w:t>
      </w:r>
      <w:proofErr w:type="gramEnd"/>
      <w:r w:rsidRPr="00C01EF2">
        <w:rPr>
          <w:sz w:val="16"/>
        </w:rPr>
        <w:t xml:space="preserve"> </w:t>
      </w:r>
      <w:r w:rsidRPr="00C01EF2">
        <w:rPr>
          <w:color w:val="000000"/>
          <w:sz w:val="16"/>
        </w:rPr>
        <w:t xml:space="preserve">Bowie, Norman E. [Professor Emeritus, University of Minnesota], and Robert L. Simon [Professor Emeritus of Philosophy, Hamilton College]. </w:t>
      </w:r>
      <w:r w:rsidRPr="00C01EF2">
        <w:rPr>
          <w:i/>
          <w:iCs/>
          <w:color w:val="000000"/>
          <w:sz w:val="16"/>
        </w:rPr>
        <w:t>The Individual and the Political Order: An Introduction to Social and Political Philosophy</w:t>
      </w:r>
      <w:r w:rsidRPr="00C01EF2">
        <w:rPr>
          <w:color w:val="000000"/>
          <w:sz w:val="16"/>
        </w:rPr>
        <w:t>, Third Edition. Oxford, England: Rowman &amp; Littlefield Publishers, Inc., 1998.</w:t>
      </w:r>
      <w:r>
        <w:rPr>
          <w:color w:val="000000"/>
          <w:sz w:val="16"/>
        </w:rPr>
        <w:t xml:space="preserve"> </w:t>
      </w:r>
      <w:r w:rsidR="001E37B2">
        <w:rPr>
          <w:color w:val="000000"/>
          <w:sz w:val="16"/>
        </w:rPr>
        <w:t>MR</w:t>
      </w:r>
    </w:p>
    <w:p w14:paraId="7BF557F1" w14:textId="77777777" w:rsidR="00F13722" w:rsidRPr="00C01EF2" w:rsidRDefault="00F13722" w:rsidP="00F13722">
      <w:pPr>
        <w:pStyle w:val="NormalWeb"/>
        <w:spacing w:before="0" w:beforeAutospacing="0" w:after="0" w:afterAutospacing="0"/>
        <w:ind w:right="-720"/>
        <w:jc w:val="both"/>
        <w:rPr>
          <w:sz w:val="16"/>
        </w:rPr>
      </w:pPr>
    </w:p>
    <w:p w14:paraId="0E3BBF33" w14:textId="77777777" w:rsidR="00F13722" w:rsidRDefault="00F13722" w:rsidP="00F13722">
      <w:pPr>
        <w:spacing w:line="480" w:lineRule="auto"/>
        <w:ind w:right="-720"/>
        <w:jc w:val="both"/>
        <w:rPr>
          <w:rFonts w:eastAsia="Times New Roman"/>
          <w:sz w:val="16"/>
        </w:rPr>
      </w:pPr>
      <w:r w:rsidRPr="00C01EF2">
        <w:rPr>
          <w:rFonts w:eastAsia="Times New Roman"/>
          <w:b/>
          <w:bCs/>
          <w:u w:val="single"/>
        </w:rPr>
        <w:t xml:space="preserve">We begin by asking how </w:t>
      </w:r>
      <w:r w:rsidRPr="00C01EF2">
        <w:rPr>
          <w:rFonts w:eastAsia="Times New Roman"/>
          <w:b/>
          <w:bCs/>
          <w:highlight w:val="yellow"/>
          <w:u w:val="single"/>
        </w:rPr>
        <w:t>c</w:t>
      </w:r>
      <w:r w:rsidRPr="00C01EF2">
        <w:rPr>
          <w:rFonts w:eastAsia="Times New Roman"/>
          <w:b/>
          <w:bCs/>
          <w:u w:val="single"/>
        </w:rPr>
        <w:t xml:space="preserve">ivil </w:t>
      </w:r>
      <w:r w:rsidRPr="00C01EF2">
        <w:rPr>
          <w:rFonts w:eastAsia="Times New Roman"/>
          <w:b/>
          <w:bCs/>
          <w:highlight w:val="yellow"/>
          <w:u w:val="single"/>
        </w:rPr>
        <w:t>d</w:t>
      </w:r>
      <w:r w:rsidRPr="00C01EF2">
        <w:rPr>
          <w:rFonts w:eastAsia="Times New Roman"/>
          <w:b/>
          <w:bCs/>
          <w:u w:val="single"/>
        </w:rPr>
        <w:t xml:space="preserve">isobedience </w:t>
      </w:r>
      <w:r w:rsidRPr="00C01EF2">
        <w:rPr>
          <w:rFonts w:eastAsia="Times New Roman"/>
          <w:b/>
          <w:bCs/>
          <w:highlight w:val="yellow"/>
          <w:u w:val="single"/>
        </w:rPr>
        <w:t>differs from other</w:t>
      </w:r>
      <w:r w:rsidRPr="00C01EF2">
        <w:rPr>
          <w:rFonts w:eastAsia="Times New Roman"/>
          <w:b/>
          <w:bCs/>
          <w:u w:val="single"/>
        </w:rPr>
        <w:t xml:space="preserve"> kinds of </w:t>
      </w:r>
      <w:r w:rsidRPr="00C01EF2">
        <w:rPr>
          <w:rFonts w:eastAsia="Times New Roman"/>
          <w:b/>
          <w:bCs/>
          <w:highlight w:val="yellow"/>
          <w:u w:val="single"/>
        </w:rPr>
        <w:t>lawbreaking.</w:t>
      </w:r>
      <w:r w:rsidRPr="00C01EF2">
        <w:rPr>
          <w:rFonts w:eastAsia="Times New Roman"/>
          <w:b/>
          <w:bCs/>
          <w:u w:val="single"/>
        </w:rPr>
        <w:t xml:space="preserve"> What is civil disobedience anyway? Intuitively, </w:t>
      </w:r>
      <w:r w:rsidRPr="00C01EF2">
        <w:rPr>
          <w:rFonts w:eastAsia="Times New Roman"/>
          <w:b/>
          <w:bCs/>
          <w:highlight w:val="yellow"/>
          <w:u w:val="single"/>
        </w:rPr>
        <w:t>the act of robbing a bank for personal</w:t>
      </w:r>
      <w:r w:rsidRPr="00C01EF2">
        <w:rPr>
          <w:rFonts w:eastAsia="Times New Roman"/>
          <w:b/>
          <w:bCs/>
          <w:u w:val="single"/>
        </w:rPr>
        <w:t xml:space="preserve"> </w:t>
      </w:r>
      <w:r w:rsidRPr="00C01EF2">
        <w:rPr>
          <w:rFonts w:eastAsia="Times New Roman"/>
          <w:b/>
          <w:bCs/>
          <w:highlight w:val="yellow"/>
          <w:u w:val="single"/>
        </w:rPr>
        <w:t>profit is</w:t>
      </w:r>
      <w:r w:rsidRPr="00C01EF2">
        <w:rPr>
          <w:rFonts w:eastAsia="Times New Roman"/>
          <w:b/>
          <w:bCs/>
          <w:u w:val="single"/>
        </w:rPr>
        <w:t xml:space="preserve"> quite </w:t>
      </w:r>
      <w:r w:rsidRPr="00C01EF2">
        <w:rPr>
          <w:rFonts w:eastAsia="Times New Roman"/>
          <w:b/>
          <w:bCs/>
          <w:highlight w:val="yellow"/>
          <w:u w:val="single"/>
        </w:rPr>
        <w:t xml:space="preserve">different </w:t>
      </w:r>
      <w:r w:rsidRPr="00C01EF2">
        <w:rPr>
          <w:rFonts w:eastAsia="Times New Roman"/>
          <w:b/>
          <w:bCs/>
          <w:u w:val="single"/>
        </w:rPr>
        <w:t>from the act of refusing to keep classified material secret because one thinks the public will be harmed by such secrecy</w:t>
      </w:r>
      <w:r w:rsidRPr="00C01EF2">
        <w:rPr>
          <w:rFonts w:eastAsia="Times New Roman"/>
          <w:b/>
          <w:bCs/>
          <w:highlight w:val="yellow"/>
          <w:u w:val="single"/>
        </w:rPr>
        <w:t>.</w:t>
      </w:r>
      <w:r w:rsidRPr="00C01EF2">
        <w:rPr>
          <w:rFonts w:eastAsia="Times New Roman"/>
          <w:b/>
          <w:bCs/>
          <w:u w:val="single"/>
        </w:rPr>
        <w:t xml:space="preserve"> This suggests that </w:t>
      </w:r>
      <w:r w:rsidRPr="00C01EF2">
        <w:rPr>
          <w:rFonts w:eastAsia="Times New Roman"/>
          <w:b/>
          <w:bCs/>
          <w:highlight w:val="yellow"/>
          <w:u w:val="single"/>
        </w:rPr>
        <w:t>the</w:t>
      </w:r>
      <w:r w:rsidRPr="00C01EF2">
        <w:rPr>
          <w:rFonts w:eastAsia="Times New Roman"/>
          <w:b/>
          <w:bCs/>
          <w:u w:val="single"/>
        </w:rPr>
        <w:t xml:space="preserve"> </w:t>
      </w:r>
      <w:r w:rsidRPr="00C01EF2">
        <w:rPr>
          <w:rFonts w:eastAsia="Times New Roman"/>
          <w:b/>
          <w:bCs/>
          <w:highlight w:val="yellow"/>
          <w:u w:val="single"/>
        </w:rPr>
        <w:t>key for distinguishing c</w:t>
      </w:r>
      <w:r w:rsidRPr="00C01EF2">
        <w:rPr>
          <w:rFonts w:eastAsia="Times New Roman"/>
          <w:b/>
          <w:bCs/>
          <w:u w:val="single"/>
        </w:rPr>
        <w:t xml:space="preserve">ivil </w:t>
      </w:r>
      <w:r w:rsidRPr="00C01EF2">
        <w:rPr>
          <w:rFonts w:eastAsia="Times New Roman"/>
          <w:b/>
          <w:bCs/>
          <w:highlight w:val="yellow"/>
          <w:u w:val="single"/>
        </w:rPr>
        <w:t>d</w:t>
      </w:r>
      <w:r w:rsidRPr="00C01EF2">
        <w:rPr>
          <w:rFonts w:eastAsia="Times New Roman"/>
          <w:b/>
          <w:bCs/>
          <w:u w:val="single"/>
        </w:rPr>
        <w:t xml:space="preserve">isobedience </w:t>
      </w:r>
      <w:r w:rsidRPr="00C01EF2">
        <w:rPr>
          <w:rFonts w:eastAsia="Times New Roman"/>
          <w:b/>
          <w:bCs/>
          <w:highlight w:val="yellow"/>
          <w:u w:val="single"/>
        </w:rPr>
        <w:t>from ordinary law-breaking is that the</w:t>
      </w:r>
      <w:r w:rsidRPr="00C01EF2">
        <w:rPr>
          <w:rFonts w:eastAsia="Times New Roman"/>
          <w:b/>
          <w:bCs/>
          <w:u w:val="single"/>
        </w:rPr>
        <w:t xml:space="preserve"> </w:t>
      </w:r>
      <w:r w:rsidRPr="00C01EF2">
        <w:rPr>
          <w:rFonts w:eastAsia="Times New Roman"/>
          <w:b/>
          <w:bCs/>
          <w:highlight w:val="yellow"/>
          <w:u w:val="single"/>
        </w:rPr>
        <w:t>motivation for c</w:t>
      </w:r>
      <w:r w:rsidRPr="00C01EF2">
        <w:rPr>
          <w:rFonts w:eastAsia="Times New Roman"/>
          <w:b/>
          <w:bCs/>
          <w:u w:val="single"/>
        </w:rPr>
        <w:t xml:space="preserve">ivil </w:t>
      </w:r>
      <w:r w:rsidRPr="00C01EF2">
        <w:rPr>
          <w:rFonts w:eastAsia="Times New Roman"/>
          <w:b/>
          <w:bCs/>
          <w:highlight w:val="yellow"/>
          <w:u w:val="single"/>
        </w:rPr>
        <w:t>d</w:t>
      </w:r>
      <w:r w:rsidRPr="00C01EF2">
        <w:rPr>
          <w:rFonts w:eastAsia="Times New Roman"/>
          <w:b/>
          <w:bCs/>
          <w:u w:val="single"/>
        </w:rPr>
        <w:t xml:space="preserve">isobedience </w:t>
      </w:r>
      <w:r w:rsidRPr="00C01EF2">
        <w:rPr>
          <w:rFonts w:eastAsia="Times New Roman"/>
          <w:b/>
          <w:bCs/>
          <w:highlight w:val="yellow"/>
          <w:u w:val="single"/>
        </w:rPr>
        <w:t>is moral concern. One breaks the laws as a moral</w:t>
      </w:r>
      <w:r w:rsidRPr="00C01EF2">
        <w:rPr>
          <w:rFonts w:eastAsia="Times New Roman"/>
          <w:b/>
          <w:bCs/>
          <w:u w:val="single"/>
        </w:rPr>
        <w:t xml:space="preserve"> </w:t>
      </w:r>
      <w:proofErr w:type="gramStart"/>
      <w:r w:rsidRPr="00C01EF2">
        <w:rPr>
          <w:rFonts w:eastAsia="Times New Roman"/>
          <w:b/>
          <w:bCs/>
          <w:highlight w:val="yellow"/>
          <w:u w:val="single"/>
        </w:rPr>
        <w:t>protest against</w:t>
      </w:r>
      <w:proofErr w:type="gramEnd"/>
      <w:r w:rsidRPr="00C01EF2">
        <w:rPr>
          <w:rFonts w:eastAsia="Times New Roman"/>
          <w:b/>
          <w:bCs/>
          <w:u w:val="single"/>
        </w:rPr>
        <w:t xml:space="preserve"> some </w:t>
      </w:r>
      <w:r w:rsidRPr="00C01EF2">
        <w:rPr>
          <w:rFonts w:eastAsia="Times New Roman"/>
          <w:b/>
          <w:bCs/>
          <w:highlight w:val="yellow"/>
          <w:u w:val="single"/>
        </w:rPr>
        <w:t>action of the state.</w:t>
      </w:r>
      <w:r w:rsidRPr="00C01EF2">
        <w:rPr>
          <w:rFonts w:eastAsia="Times New Roman"/>
          <w:b/>
          <w:bCs/>
          <w:u w:val="single"/>
        </w:rPr>
        <w:t xml:space="preserve"> </w:t>
      </w:r>
      <w:r w:rsidRPr="00C01EF2">
        <w:rPr>
          <w:rFonts w:eastAsia="Times New Roman"/>
          <w:b/>
          <w:bCs/>
          <w:highlight w:val="yellow"/>
          <w:u w:val="single"/>
        </w:rPr>
        <w:t>We shall define c</w:t>
      </w:r>
      <w:r w:rsidRPr="00C01EF2">
        <w:rPr>
          <w:rFonts w:eastAsia="Times New Roman"/>
          <w:b/>
          <w:bCs/>
          <w:u w:val="single"/>
        </w:rPr>
        <w:t xml:space="preserve">ivil </w:t>
      </w:r>
      <w:r w:rsidRPr="00C01EF2">
        <w:rPr>
          <w:rFonts w:eastAsia="Times New Roman"/>
          <w:b/>
          <w:bCs/>
          <w:highlight w:val="yellow"/>
          <w:u w:val="single"/>
        </w:rPr>
        <w:t>d</w:t>
      </w:r>
      <w:r w:rsidRPr="00C01EF2">
        <w:rPr>
          <w:rFonts w:eastAsia="Times New Roman"/>
          <w:b/>
          <w:bCs/>
          <w:u w:val="single"/>
        </w:rPr>
        <w:t xml:space="preserve">isobedience </w:t>
      </w:r>
      <w:r w:rsidRPr="00C01EF2">
        <w:rPr>
          <w:rFonts w:eastAsia="Times New Roman"/>
          <w:b/>
          <w:bCs/>
          <w:highlight w:val="yellow"/>
          <w:u w:val="single"/>
        </w:rPr>
        <w:t>as the act of</w:t>
      </w:r>
      <w:r w:rsidRPr="00C01EF2">
        <w:rPr>
          <w:rFonts w:eastAsia="Times New Roman"/>
          <w:b/>
          <w:bCs/>
          <w:u w:val="single"/>
        </w:rPr>
        <w:t xml:space="preserve"> </w:t>
      </w:r>
      <w:r w:rsidRPr="00C01EF2">
        <w:rPr>
          <w:rFonts w:eastAsia="Times New Roman"/>
          <w:b/>
          <w:bCs/>
          <w:highlight w:val="yellow"/>
          <w:u w:val="single"/>
        </w:rPr>
        <w:t xml:space="preserve">intentionally violating a </w:t>
      </w:r>
      <w:r w:rsidRPr="00C01EF2">
        <w:rPr>
          <w:rFonts w:eastAsia="Times New Roman"/>
          <w:b/>
          <w:bCs/>
          <w:u w:val="single"/>
        </w:rPr>
        <w:t xml:space="preserve">valid </w:t>
      </w:r>
      <w:r w:rsidRPr="00C01EF2">
        <w:rPr>
          <w:rFonts w:eastAsia="Times New Roman"/>
          <w:b/>
          <w:bCs/>
          <w:highlight w:val="yellow"/>
          <w:u w:val="single"/>
        </w:rPr>
        <w:t xml:space="preserve">law for the purpose of registering a moral </w:t>
      </w:r>
      <w:proofErr w:type="gramStart"/>
      <w:r w:rsidRPr="00C01EF2">
        <w:rPr>
          <w:rFonts w:eastAsia="Times New Roman"/>
          <w:b/>
          <w:bCs/>
          <w:highlight w:val="yellow"/>
          <w:u w:val="single"/>
        </w:rPr>
        <w:t>protest against</w:t>
      </w:r>
      <w:proofErr w:type="gramEnd"/>
      <w:r w:rsidRPr="00C01EF2">
        <w:rPr>
          <w:rFonts w:eastAsia="Times New Roman"/>
          <w:b/>
          <w:bCs/>
          <w:u w:val="single"/>
        </w:rPr>
        <w:t xml:space="preserve"> </w:t>
      </w:r>
      <w:r w:rsidRPr="00C01EF2">
        <w:rPr>
          <w:rFonts w:eastAsia="Times New Roman"/>
          <w:b/>
          <w:bCs/>
          <w:highlight w:val="yellow"/>
          <w:u w:val="single"/>
        </w:rPr>
        <w:t>the state.</w:t>
      </w:r>
      <w:r w:rsidRPr="00C01EF2">
        <w:rPr>
          <w:rFonts w:eastAsia="Times New Roman"/>
          <w:sz w:val="16"/>
        </w:rPr>
        <w:t xml:space="preserve"> By emphasizing “intentional,” “valid law,” and “moral protests,” acts of civil disobedience can be distinguished from other acts of lawbreaking that superficially resemble it. </w:t>
      </w:r>
      <w:r w:rsidRPr="00C01EF2">
        <w:rPr>
          <w:rFonts w:eastAsia="Times New Roman"/>
          <w:b/>
          <w:bCs/>
          <w:u w:val="single"/>
        </w:rPr>
        <w:t xml:space="preserve">First, </w:t>
      </w:r>
      <w:r w:rsidRPr="00C01EF2">
        <w:rPr>
          <w:rFonts w:eastAsia="Times New Roman"/>
          <w:b/>
          <w:bCs/>
          <w:highlight w:val="yellow"/>
          <w:u w:val="single"/>
        </w:rPr>
        <w:t>it is important to distinguish c</w:t>
      </w:r>
      <w:r w:rsidRPr="00C01EF2">
        <w:rPr>
          <w:rFonts w:eastAsia="Times New Roman"/>
          <w:b/>
          <w:bCs/>
          <w:u w:val="single"/>
        </w:rPr>
        <w:t xml:space="preserve">ivil </w:t>
      </w:r>
      <w:r w:rsidRPr="00C01EF2">
        <w:rPr>
          <w:rFonts w:eastAsia="Times New Roman"/>
          <w:b/>
          <w:bCs/>
          <w:highlight w:val="yellow"/>
          <w:u w:val="single"/>
        </w:rPr>
        <w:t>d</w:t>
      </w:r>
      <w:r w:rsidRPr="00C01EF2">
        <w:rPr>
          <w:rFonts w:eastAsia="Times New Roman"/>
          <w:b/>
          <w:bCs/>
          <w:u w:val="single"/>
        </w:rPr>
        <w:t xml:space="preserve">isobedience </w:t>
      </w:r>
      <w:r w:rsidRPr="00C01EF2">
        <w:rPr>
          <w:rFonts w:eastAsia="Times New Roman"/>
          <w:b/>
          <w:bCs/>
          <w:highlight w:val="yellow"/>
          <w:u w:val="single"/>
        </w:rPr>
        <w:t>from accidental or</w:t>
      </w:r>
      <w:r w:rsidRPr="00C01EF2">
        <w:rPr>
          <w:rFonts w:eastAsia="Times New Roman"/>
          <w:b/>
          <w:bCs/>
          <w:u w:val="single"/>
        </w:rPr>
        <w:t xml:space="preserve"> </w:t>
      </w:r>
      <w:r w:rsidRPr="00C01EF2">
        <w:rPr>
          <w:rFonts w:eastAsia="Times New Roman"/>
          <w:b/>
          <w:bCs/>
          <w:highlight w:val="yellow"/>
          <w:u w:val="single"/>
        </w:rPr>
        <w:t>unintentional violations of the law.</w:t>
      </w:r>
      <w:r w:rsidRPr="00C01EF2">
        <w:rPr>
          <w:rFonts w:eastAsia="Times New Roman"/>
          <w:sz w:val="16"/>
        </w:rPr>
        <w:t xml:space="preserve"> Suppose someone aids a seriously ill person by driving him to the hospital in an unregistered car. Even if the driver knows that driving an unregistered car is against the law, the driver is not engaging in civil disobedience. The driver is not challenging the morality of the laws against speeding. If an act of lawbreaking is to be an act of civil disobedience, the act of lawbreaking cannot be simply a by-product or side effect of other actions.</w:t>
      </w:r>
    </w:p>
    <w:p w14:paraId="3889EF53" w14:textId="2FECB578" w:rsidR="00A16B75" w:rsidRPr="00A16B75" w:rsidRDefault="00A16B75" w:rsidP="00B159D9">
      <w:pPr>
        <w:ind w:right="-720"/>
        <w:jc w:val="both"/>
        <w:rPr>
          <w:rFonts w:eastAsia="Times New Roman"/>
          <w:color w:val="000000"/>
        </w:rPr>
      </w:pPr>
      <w:r>
        <w:rPr>
          <w:rFonts w:eastAsia="Times New Roman"/>
          <w:b/>
          <w:bCs/>
          <w:color w:val="000000"/>
          <w:u w:val="single"/>
        </w:rPr>
        <w:t xml:space="preserve">[Bowie and Simon 2] </w:t>
      </w:r>
      <w:r>
        <w:rPr>
          <w:rFonts w:eastAsia="Times New Roman"/>
          <w:color w:val="000000"/>
        </w:rPr>
        <w:t xml:space="preserve">An unjust law can arise out of a just state or process, justifying the use of CD. </w:t>
      </w:r>
    </w:p>
    <w:p w14:paraId="3AFE7BBA" w14:textId="77777777" w:rsidR="00A16B75" w:rsidRDefault="00A16B75" w:rsidP="00B159D9">
      <w:pPr>
        <w:ind w:right="-720"/>
        <w:jc w:val="both"/>
        <w:rPr>
          <w:rFonts w:eastAsia="Times New Roman"/>
          <w:b/>
          <w:bCs/>
          <w:color w:val="000000"/>
          <w:u w:val="single"/>
        </w:rPr>
      </w:pPr>
    </w:p>
    <w:p w14:paraId="2ECEC7A5" w14:textId="7FF01606" w:rsidR="00B159D9" w:rsidRPr="00B159D9" w:rsidRDefault="00B159D9" w:rsidP="00B159D9">
      <w:pPr>
        <w:ind w:right="-720"/>
        <w:jc w:val="both"/>
        <w:rPr>
          <w:rFonts w:eastAsia="Times New Roman"/>
        </w:rPr>
      </w:pPr>
      <w:r w:rsidRPr="00B159D9">
        <w:rPr>
          <w:rFonts w:eastAsia="Times New Roman"/>
          <w:b/>
          <w:bCs/>
          <w:color w:val="000000"/>
          <w:u w:val="single"/>
        </w:rPr>
        <w:t xml:space="preserve">Bowie &amp; Simon </w:t>
      </w:r>
      <w:r>
        <w:rPr>
          <w:rFonts w:eastAsia="Times New Roman"/>
          <w:b/>
          <w:bCs/>
          <w:color w:val="000000"/>
          <w:u w:val="single"/>
        </w:rPr>
        <w:t>2</w:t>
      </w:r>
      <w:r w:rsidRPr="00B159D9">
        <w:rPr>
          <w:rFonts w:eastAsia="Times New Roman"/>
          <w:b/>
          <w:bCs/>
          <w:color w:val="000000"/>
        </w:rPr>
        <w:t>:</w:t>
      </w:r>
      <w:r w:rsidRPr="00B159D9">
        <w:rPr>
          <w:rFonts w:eastAsia="Times New Roman"/>
          <w:color w:val="000000"/>
          <w:sz w:val="16"/>
          <w:szCs w:val="16"/>
        </w:rPr>
        <w:t xml:space="preserve"> Bowie, Norman E. [Professor Emeritus, University of Minnesota], and Robert L. Simon [Professor Emeritus of Philosophy, Hamilton College]. </w:t>
      </w:r>
      <w:r w:rsidRPr="00B159D9">
        <w:rPr>
          <w:rFonts w:eastAsia="Times New Roman"/>
          <w:i/>
          <w:iCs/>
          <w:color w:val="000000"/>
          <w:sz w:val="16"/>
          <w:szCs w:val="16"/>
        </w:rPr>
        <w:t>The Individual and the Political Order: An Introduction to Social and Political Philosophy</w:t>
      </w:r>
      <w:r w:rsidRPr="00B159D9">
        <w:rPr>
          <w:rFonts w:eastAsia="Times New Roman"/>
          <w:color w:val="000000"/>
          <w:sz w:val="16"/>
          <w:szCs w:val="16"/>
        </w:rPr>
        <w:t xml:space="preserve">, Third Edition. Oxford, England: Rowman &amp; Littlefield Publishers, Inc., 1998. </w:t>
      </w:r>
      <w:r w:rsidR="001E37B2">
        <w:rPr>
          <w:rFonts w:eastAsia="Times New Roman"/>
          <w:color w:val="000000"/>
          <w:sz w:val="16"/>
          <w:szCs w:val="16"/>
        </w:rPr>
        <w:t>MR</w:t>
      </w:r>
    </w:p>
    <w:p w14:paraId="4DCDD62A" w14:textId="77777777" w:rsidR="00B159D9" w:rsidRPr="00B159D9" w:rsidRDefault="00B159D9" w:rsidP="00B159D9">
      <w:pPr>
        <w:rPr>
          <w:rFonts w:eastAsia="Times New Roman"/>
        </w:rPr>
      </w:pPr>
      <w:r w:rsidRPr="00B159D9">
        <w:rPr>
          <w:rFonts w:eastAsia="Times New Roman"/>
        </w:rPr>
        <w:br/>
      </w:r>
      <w:r w:rsidRPr="00B159D9">
        <w:rPr>
          <w:rFonts w:eastAsia="Times New Roman"/>
          <w:color w:val="000000"/>
          <w:sz w:val="16"/>
          <w:szCs w:val="16"/>
        </w:rPr>
        <w:t xml:space="preserve">Liberalism, including the version defended in this book, requires that civil disobedience be a prominent area of concern. After all, the core of liberal theory is that within a fair framework provided by the rules of justice and respect for the individual, decisions should be made de </w:t>
      </w:r>
      <w:proofErr w:type="spellStart"/>
      <w:r w:rsidRPr="00B159D9">
        <w:rPr>
          <w:rFonts w:eastAsia="Times New Roman"/>
          <w:color w:val="000000"/>
          <w:sz w:val="16"/>
          <w:szCs w:val="16"/>
        </w:rPr>
        <w:t>matically</w:t>
      </w:r>
      <w:proofErr w:type="spellEnd"/>
      <w:r w:rsidRPr="00B159D9">
        <w:rPr>
          <w:rFonts w:eastAsia="Times New Roman"/>
          <w:color w:val="000000"/>
          <w:sz w:val="16"/>
          <w:szCs w:val="16"/>
        </w:rPr>
        <w:t xml:space="preserve">. </w:t>
      </w:r>
      <w:r w:rsidRPr="00B159D9">
        <w:rPr>
          <w:rFonts w:eastAsia="Times New Roman"/>
          <w:b/>
          <w:bCs/>
          <w:color w:val="000000"/>
          <w:u w:val="single"/>
          <w:shd w:val="clear" w:color="auto" w:fill="FFFF00"/>
        </w:rPr>
        <w:t>The state provides a fair framework for decision making, rather</w:t>
      </w:r>
      <w:r w:rsidRPr="00B159D9">
        <w:rPr>
          <w:rFonts w:eastAsia="Times New Roman"/>
          <w:b/>
          <w:bCs/>
          <w:color w:val="000000"/>
          <w:u w:val="single"/>
        </w:rPr>
        <w:t xml:space="preserve"> </w:t>
      </w:r>
      <w:r w:rsidRPr="00B159D9">
        <w:rPr>
          <w:rFonts w:eastAsia="Times New Roman"/>
          <w:b/>
          <w:bCs/>
          <w:color w:val="000000"/>
          <w:u w:val="single"/>
          <w:shd w:val="clear" w:color="auto" w:fill="FFFF00"/>
        </w:rPr>
        <w:t>than enforcing</w:t>
      </w:r>
      <w:r w:rsidRPr="00B159D9">
        <w:rPr>
          <w:rFonts w:eastAsia="Times New Roman"/>
          <w:b/>
          <w:bCs/>
          <w:color w:val="000000"/>
          <w:u w:val="single"/>
        </w:rPr>
        <w:t xml:space="preserve"> </w:t>
      </w:r>
      <w:r w:rsidRPr="00B159D9">
        <w:rPr>
          <w:rFonts w:eastAsia="Times New Roman"/>
          <w:b/>
          <w:bCs/>
          <w:color w:val="000000"/>
          <w:u w:val="single"/>
          <w:shd w:val="clear" w:color="auto" w:fill="FFFF00"/>
        </w:rPr>
        <w:t>a</w:t>
      </w:r>
      <w:r w:rsidRPr="00B159D9">
        <w:rPr>
          <w:rFonts w:eastAsia="Times New Roman"/>
          <w:b/>
          <w:bCs/>
          <w:color w:val="000000"/>
          <w:u w:val="single"/>
        </w:rPr>
        <w:t xml:space="preserve"> particular </w:t>
      </w:r>
      <w:r w:rsidRPr="00B159D9">
        <w:rPr>
          <w:rFonts w:eastAsia="Times New Roman"/>
          <w:b/>
          <w:bCs/>
          <w:color w:val="000000"/>
          <w:u w:val="single"/>
          <w:shd w:val="clear" w:color="auto" w:fill="FFFF00"/>
        </w:rPr>
        <w:t>conception</w:t>
      </w:r>
      <w:r w:rsidRPr="00B159D9">
        <w:rPr>
          <w:rFonts w:eastAsia="Times New Roman"/>
          <w:b/>
          <w:bCs/>
          <w:color w:val="000000"/>
          <w:u w:val="single"/>
        </w:rPr>
        <w:t xml:space="preserve"> </w:t>
      </w:r>
      <w:r w:rsidRPr="00B159D9">
        <w:rPr>
          <w:rFonts w:eastAsia="Times New Roman"/>
          <w:b/>
          <w:bCs/>
          <w:color w:val="000000"/>
          <w:u w:val="single"/>
          <w:shd w:val="clear" w:color="auto" w:fill="FFFF00"/>
        </w:rPr>
        <w:t>of</w:t>
      </w:r>
      <w:r w:rsidRPr="00B159D9">
        <w:rPr>
          <w:rFonts w:eastAsia="Times New Roman"/>
          <w:b/>
          <w:bCs/>
          <w:color w:val="000000"/>
          <w:u w:val="single"/>
        </w:rPr>
        <w:t xml:space="preserve"> the </w:t>
      </w:r>
      <w:r w:rsidRPr="00B159D9">
        <w:rPr>
          <w:rFonts w:eastAsia="Times New Roman"/>
          <w:b/>
          <w:bCs/>
          <w:color w:val="000000"/>
          <w:u w:val="single"/>
          <w:shd w:val="clear" w:color="auto" w:fill="FFFF00"/>
        </w:rPr>
        <w:t>good</w:t>
      </w:r>
      <w:r w:rsidRPr="00B159D9">
        <w:rPr>
          <w:rFonts w:eastAsia="Times New Roman"/>
          <w:b/>
          <w:bCs/>
          <w:color w:val="000000"/>
          <w:u w:val="single"/>
        </w:rPr>
        <w:t xml:space="preserve"> life or promoting a specific form of community</w:t>
      </w:r>
      <w:r w:rsidRPr="00B159D9">
        <w:rPr>
          <w:rFonts w:eastAsia="Times New Roman"/>
          <w:b/>
          <w:bCs/>
          <w:color w:val="000000"/>
          <w:u w:val="single"/>
          <w:shd w:val="clear" w:color="auto" w:fill="FFFF00"/>
        </w:rPr>
        <w:t>.</w:t>
      </w:r>
      <w:r w:rsidRPr="00B159D9">
        <w:rPr>
          <w:rFonts w:eastAsia="Times New Roman"/>
          <w:b/>
          <w:bCs/>
          <w:color w:val="000000"/>
          <w:u w:val="single"/>
        </w:rPr>
        <w:t xml:space="preserve"> In our version of this approach, </w:t>
      </w:r>
      <w:r w:rsidRPr="00B159D9">
        <w:rPr>
          <w:rFonts w:eastAsia="Times New Roman"/>
          <w:b/>
          <w:bCs/>
          <w:color w:val="000000"/>
          <w:u w:val="single"/>
          <w:shd w:val="clear" w:color="auto" w:fill="FFFF00"/>
        </w:rPr>
        <w:t>democracy constrained by a theory of natural</w:t>
      </w:r>
      <w:r w:rsidRPr="00B159D9">
        <w:rPr>
          <w:rFonts w:eastAsia="Times New Roman"/>
          <w:b/>
          <w:bCs/>
          <w:color w:val="000000"/>
          <w:u w:val="single"/>
        </w:rPr>
        <w:t xml:space="preserve"> </w:t>
      </w:r>
      <w:r w:rsidRPr="00B159D9">
        <w:rPr>
          <w:rFonts w:eastAsia="Times New Roman"/>
          <w:b/>
          <w:bCs/>
          <w:color w:val="000000"/>
          <w:u w:val="single"/>
          <w:shd w:val="clear" w:color="auto" w:fill="FFFF00"/>
        </w:rPr>
        <w:t>rights</w:t>
      </w:r>
      <w:r w:rsidRPr="00B159D9">
        <w:rPr>
          <w:rFonts w:eastAsia="Times New Roman"/>
          <w:b/>
          <w:bCs/>
          <w:color w:val="000000"/>
          <w:u w:val="single"/>
        </w:rPr>
        <w:t xml:space="preserve"> and </w:t>
      </w:r>
      <w:r w:rsidRPr="00B159D9">
        <w:rPr>
          <w:rFonts w:eastAsia="Times New Roman"/>
          <w:b/>
          <w:bCs/>
          <w:color w:val="000000"/>
          <w:u w:val="single"/>
          <w:shd w:val="clear" w:color="auto" w:fill="FFFF00"/>
        </w:rPr>
        <w:t>by specific principles of justice</w:t>
      </w:r>
      <w:r w:rsidRPr="00B159D9">
        <w:rPr>
          <w:rFonts w:eastAsia="Times New Roman"/>
          <w:b/>
          <w:bCs/>
          <w:color w:val="000000"/>
          <w:u w:val="single"/>
        </w:rPr>
        <w:t xml:space="preserve"> </w:t>
      </w:r>
      <w:r w:rsidRPr="00B159D9">
        <w:rPr>
          <w:rFonts w:eastAsia="Times New Roman"/>
          <w:b/>
          <w:bCs/>
          <w:color w:val="000000"/>
          <w:u w:val="single"/>
          <w:shd w:val="clear" w:color="auto" w:fill="FFFF00"/>
        </w:rPr>
        <w:t>provides</w:t>
      </w:r>
      <w:r w:rsidRPr="00B159D9">
        <w:rPr>
          <w:rFonts w:eastAsia="Times New Roman"/>
          <w:b/>
          <w:bCs/>
          <w:color w:val="000000"/>
          <w:u w:val="single"/>
        </w:rPr>
        <w:t xml:space="preserve"> at-best </w:t>
      </w:r>
      <w:r w:rsidRPr="00B159D9">
        <w:rPr>
          <w:rFonts w:eastAsia="Times New Roman"/>
          <w:b/>
          <w:bCs/>
          <w:color w:val="000000"/>
          <w:u w:val="single"/>
          <w:shd w:val="clear" w:color="auto" w:fill="FFFF00"/>
        </w:rPr>
        <w:t>a just procedure for</w:t>
      </w:r>
      <w:r w:rsidRPr="00B159D9">
        <w:rPr>
          <w:rFonts w:eastAsia="Times New Roman"/>
          <w:b/>
          <w:bCs/>
          <w:color w:val="000000"/>
          <w:u w:val="single"/>
        </w:rPr>
        <w:t xml:space="preserve"> </w:t>
      </w:r>
      <w:r w:rsidRPr="00B159D9">
        <w:rPr>
          <w:rFonts w:eastAsia="Times New Roman"/>
          <w:b/>
          <w:bCs/>
          <w:color w:val="000000"/>
          <w:u w:val="single"/>
          <w:shd w:val="clear" w:color="auto" w:fill="FFFF00"/>
        </w:rPr>
        <w:t>implementing rights claims</w:t>
      </w:r>
      <w:r w:rsidRPr="00B159D9">
        <w:rPr>
          <w:rFonts w:eastAsia="Times New Roman"/>
          <w:b/>
          <w:bCs/>
          <w:color w:val="000000"/>
          <w:u w:val="single"/>
        </w:rPr>
        <w:t xml:space="preserve"> and for adjudicating conflicts that arise among them</w:t>
      </w:r>
      <w:r w:rsidRPr="00B159D9">
        <w:rPr>
          <w:rFonts w:eastAsia="Times New Roman"/>
          <w:b/>
          <w:bCs/>
          <w:color w:val="000000"/>
          <w:u w:val="single"/>
          <w:shd w:val="clear" w:color="auto" w:fill="FFFF00"/>
        </w:rPr>
        <w:t>.</w:t>
      </w:r>
      <w:r w:rsidRPr="00B159D9">
        <w:rPr>
          <w:rFonts w:eastAsia="Times New Roman"/>
          <w:b/>
          <w:bCs/>
          <w:color w:val="000000"/>
          <w:u w:val="single"/>
        </w:rPr>
        <w:t xml:space="preserve"> </w:t>
      </w:r>
      <w:r w:rsidRPr="00B159D9">
        <w:rPr>
          <w:rFonts w:eastAsia="Times New Roman"/>
          <w:b/>
          <w:bCs/>
          <w:color w:val="000000"/>
          <w:u w:val="single"/>
          <w:shd w:val="clear" w:color="auto" w:fill="FFFF00"/>
        </w:rPr>
        <w:t>However, just as criminal trials</w:t>
      </w:r>
      <w:r w:rsidRPr="00B159D9">
        <w:rPr>
          <w:rFonts w:eastAsia="Times New Roman"/>
          <w:b/>
          <w:bCs/>
          <w:color w:val="000000"/>
          <w:u w:val="single"/>
        </w:rPr>
        <w:t xml:space="preserve"> sometimes set guilty people free or even </w:t>
      </w:r>
      <w:r w:rsidRPr="00B159D9">
        <w:rPr>
          <w:rFonts w:eastAsia="Times New Roman"/>
          <w:b/>
          <w:bCs/>
          <w:color w:val="000000"/>
          <w:u w:val="single"/>
          <w:shd w:val="clear" w:color="auto" w:fill="FFFF00"/>
        </w:rPr>
        <w:t>convict innocent</w:t>
      </w:r>
      <w:r w:rsidRPr="00B159D9">
        <w:rPr>
          <w:rFonts w:eastAsia="Times New Roman"/>
          <w:b/>
          <w:bCs/>
          <w:color w:val="000000"/>
          <w:u w:val="single"/>
        </w:rPr>
        <w:t xml:space="preserve"> </w:t>
      </w:r>
      <w:r w:rsidRPr="00B159D9">
        <w:rPr>
          <w:rFonts w:eastAsia="Times New Roman"/>
          <w:b/>
          <w:bCs/>
          <w:color w:val="000000"/>
          <w:u w:val="single"/>
          <w:shd w:val="clear" w:color="auto" w:fill="FFFF00"/>
        </w:rPr>
        <w:t>ones,</w:t>
      </w:r>
      <w:r w:rsidRPr="00B159D9">
        <w:rPr>
          <w:rFonts w:eastAsia="Times New Roman"/>
          <w:b/>
          <w:bCs/>
          <w:color w:val="000000"/>
          <w:u w:val="single"/>
        </w:rPr>
        <w:t xml:space="preserve"> so </w:t>
      </w:r>
      <w:r w:rsidRPr="00B159D9">
        <w:rPr>
          <w:rFonts w:eastAsia="Times New Roman"/>
          <w:b/>
          <w:bCs/>
          <w:color w:val="000000"/>
          <w:u w:val="single"/>
          <w:shd w:val="clear" w:color="auto" w:fill="FFFF00"/>
        </w:rPr>
        <w:t>a state</w:t>
      </w:r>
      <w:r w:rsidRPr="00B159D9">
        <w:rPr>
          <w:rFonts w:eastAsia="Times New Roman"/>
          <w:b/>
          <w:bCs/>
          <w:color w:val="000000"/>
          <w:u w:val="single"/>
        </w:rPr>
        <w:t xml:space="preserve"> </w:t>
      </w:r>
      <w:r w:rsidRPr="00B159D9">
        <w:rPr>
          <w:rFonts w:eastAsia="Times New Roman"/>
          <w:b/>
          <w:bCs/>
          <w:color w:val="000000"/>
          <w:u w:val="single"/>
          <w:shd w:val="clear" w:color="auto" w:fill="FFFF00"/>
        </w:rPr>
        <w:t>operating</w:t>
      </w:r>
      <w:r w:rsidRPr="00B159D9">
        <w:rPr>
          <w:rFonts w:eastAsia="Times New Roman"/>
          <w:b/>
          <w:bCs/>
          <w:color w:val="000000"/>
          <w:u w:val="single"/>
        </w:rPr>
        <w:t xml:space="preserve"> according </w:t>
      </w:r>
      <w:r w:rsidRPr="00B159D9">
        <w:rPr>
          <w:rFonts w:eastAsia="Times New Roman"/>
          <w:b/>
          <w:bCs/>
          <w:color w:val="000000"/>
          <w:u w:val="single"/>
          <w:shd w:val="clear" w:color="auto" w:fill="FFFF00"/>
        </w:rPr>
        <w:t>to just procedures</w:t>
      </w:r>
      <w:r w:rsidRPr="00B159D9">
        <w:rPr>
          <w:rFonts w:eastAsia="Times New Roman"/>
          <w:b/>
          <w:bCs/>
          <w:color w:val="000000"/>
          <w:u w:val="single"/>
        </w:rPr>
        <w:t xml:space="preserve">, including democratic voting, </w:t>
      </w:r>
      <w:r w:rsidRPr="00B159D9">
        <w:rPr>
          <w:rFonts w:eastAsia="Times New Roman"/>
          <w:b/>
          <w:bCs/>
          <w:color w:val="000000"/>
          <w:u w:val="single"/>
          <w:shd w:val="clear" w:color="auto" w:fill="FFFF00"/>
        </w:rPr>
        <w:t>sometimes creates unjust results. With this</w:t>
      </w:r>
      <w:r w:rsidRPr="00B159D9">
        <w:rPr>
          <w:rFonts w:eastAsia="Times New Roman"/>
          <w:b/>
          <w:bCs/>
          <w:color w:val="000000"/>
          <w:u w:val="single"/>
        </w:rPr>
        <w:t xml:space="preserve"> thought in mind</w:t>
      </w:r>
      <w:r w:rsidRPr="00B159D9">
        <w:rPr>
          <w:rFonts w:eastAsia="Times New Roman"/>
          <w:b/>
          <w:bCs/>
          <w:color w:val="000000"/>
          <w:u w:val="single"/>
          <w:shd w:val="clear" w:color="auto" w:fill="FFFF00"/>
        </w:rPr>
        <w:t>,</w:t>
      </w:r>
      <w:r w:rsidRPr="00B159D9">
        <w:rPr>
          <w:rFonts w:eastAsia="Times New Roman"/>
          <w:b/>
          <w:bCs/>
          <w:color w:val="000000"/>
          <w:u w:val="single"/>
        </w:rPr>
        <w:t xml:space="preserve"> </w:t>
      </w:r>
      <w:r w:rsidRPr="00B159D9">
        <w:rPr>
          <w:rFonts w:eastAsia="Times New Roman"/>
          <w:b/>
          <w:bCs/>
          <w:color w:val="000000"/>
          <w:u w:val="single"/>
          <w:shd w:val="clear" w:color="auto" w:fill="FFFF00"/>
        </w:rPr>
        <w:t>we must</w:t>
      </w:r>
      <w:r w:rsidRPr="00B159D9">
        <w:rPr>
          <w:rFonts w:eastAsia="Times New Roman"/>
          <w:b/>
          <w:bCs/>
          <w:color w:val="000000"/>
          <w:u w:val="single"/>
        </w:rPr>
        <w:t xml:space="preserve"> now </w:t>
      </w:r>
      <w:r w:rsidRPr="00B159D9">
        <w:rPr>
          <w:rFonts w:eastAsia="Times New Roman"/>
          <w:b/>
          <w:bCs/>
          <w:color w:val="000000"/>
          <w:u w:val="single"/>
          <w:shd w:val="clear" w:color="auto" w:fill="FFFF00"/>
        </w:rPr>
        <w:t>confront</w:t>
      </w:r>
      <w:r w:rsidRPr="00B159D9">
        <w:rPr>
          <w:rFonts w:eastAsia="Times New Roman"/>
          <w:b/>
          <w:bCs/>
          <w:color w:val="000000"/>
          <w:u w:val="single"/>
        </w:rPr>
        <w:t xml:space="preserve"> the question of </w:t>
      </w:r>
      <w:proofErr w:type="gramStart"/>
      <w:r w:rsidRPr="00B159D9">
        <w:rPr>
          <w:rFonts w:eastAsia="Times New Roman"/>
          <w:b/>
          <w:bCs/>
          <w:color w:val="000000"/>
          <w:u w:val="single"/>
          <w:shd w:val="clear" w:color="auto" w:fill="FFFF00"/>
        </w:rPr>
        <w:t>whether or not</w:t>
      </w:r>
      <w:proofErr w:type="gramEnd"/>
      <w:r w:rsidRPr="00B159D9">
        <w:rPr>
          <w:rFonts w:eastAsia="Times New Roman"/>
          <w:b/>
          <w:bCs/>
          <w:color w:val="000000"/>
          <w:u w:val="single"/>
          <w:shd w:val="clear" w:color="auto" w:fill="FFFF00"/>
        </w:rPr>
        <w:t xml:space="preserve"> citizens should break the law if they believe the law-is unjust</w:t>
      </w:r>
      <w:r w:rsidRPr="00B159D9">
        <w:rPr>
          <w:rFonts w:eastAsia="Times New Roman"/>
          <w:b/>
          <w:bCs/>
          <w:color w:val="000000"/>
          <w:u w:val="single"/>
        </w:rPr>
        <w:t xml:space="preserve"> or to protest injustice committed by the state</w:t>
      </w:r>
      <w:r w:rsidRPr="00B159D9">
        <w:rPr>
          <w:rFonts w:eastAsia="Times New Roman"/>
          <w:b/>
          <w:bCs/>
          <w:color w:val="000000"/>
          <w:u w:val="single"/>
          <w:shd w:val="clear" w:color="auto" w:fill="FFFF00"/>
        </w:rPr>
        <w:t>.</w:t>
      </w:r>
    </w:p>
    <w:p w14:paraId="6D6DFB4D" w14:textId="77777777" w:rsidR="00EB69B0" w:rsidRPr="00EB69B0" w:rsidRDefault="00EB69B0" w:rsidP="00EB69B0">
      <w:pPr>
        <w:shd w:val="clear" w:color="auto" w:fill="FFFFFF"/>
        <w:jc w:val="both"/>
        <w:rPr>
          <w:rFonts w:eastAsia="Times New Roman"/>
          <w:color w:val="222222"/>
        </w:rPr>
      </w:pPr>
      <w:r w:rsidRPr="00EB69B0">
        <w:rPr>
          <w:rFonts w:eastAsia="Times New Roman"/>
          <w:b/>
          <w:bCs/>
          <w:color w:val="222222"/>
        </w:rPr>
        <w:t> </w:t>
      </w:r>
    </w:p>
    <w:p w14:paraId="79035206" w14:textId="77777777" w:rsidR="00EB69B0" w:rsidRPr="00EB69B0" w:rsidRDefault="00EB69B0" w:rsidP="00EB69B0">
      <w:pPr>
        <w:shd w:val="clear" w:color="auto" w:fill="FFFFFF"/>
        <w:rPr>
          <w:rFonts w:eastAsia="Times New Roman"/>
          <w:b/>
          <w:bCs/>
          <w:color w:val="222222"/>
        </w:rPr>
      </w:pPr>
      <w:r w:rsidRPr="00EB69B0">
        <w:rPr>
          <w:rFonts w:eastAsia="Times New Roman"/>
          <w:b/>
          <w:bCs/>
          <w:color w:val="222222"/>
        </w:rPr>
        <w:t> </w:t>
      </w:r>
    </w:p>
    <w:p w14:paraId="0F6EAD03" w14:textId="77777777" w:rsidR="00EB69B0" w:rsidRPr="00EB69B0" w:rsidRDefault="00EB69B0" w:rsidP="00EB69B0">
      <w:pPr>
        <w:shd w:val="clear" w:color="auto" w:fill="FFFFFF"/>
        <w:rPr>
          <w:rFonts w:eastAsia="Times New Roman"/>
          <w:color w:val="222222"/>
        </w:rPr>
      </w:pPr>
      <w:r w:rsidRPr="00EB69B0">
        <w:rPr>
          <w:rFonts w:eastAsia="Times New Roman"/>
          <w:color w:val="222222"/>
        </w:rPr>
        <w:t> </w:t>
      </w:r>
    </w:p>
    <w:p w14:paraId="23F0173F" w14:textId="09123349" w:rsidR="00EB69B0" w:rsidRPr="00EB69B0" w:rsidRDefault="00EB69B0" w:rsidP="00EB69B0">
      <w:pPr>
        <w:shd w:val="clear" w:color="auto" w:fill="FFFFFF"/>
        <w:rPr>
          <w:rFonts w:eastAsia="Times New Roman"/>
          <w:color w:val="222222"/>
        </w:rPr>
      </w:pPr>
      <w:r w:rsidRPr="00EB69B0">
        <w:rPr>
          <w:rFonts w:eastAsia="Times New Roman"/>
          <w:b/>
          <w:bCs/>
          <w:color w:val="222222"/>
        </w:rPr>
        <w:t xml:space="preserve">[Moore, Hirata, Gordon, Stevens, </w:t>
      </w:r>
      <w:proofErr w:type="spellStart"/>
      <w:r w:rsidRPr="00EB69B0">
        <w:rPr>
          <w:rFonts w:eastAsia="Times New Roman"/>
          <w:b/>
          <w:bCs/>
          <w:color w:val="222222"/>
        </w:rPr>
        <w:t>Fuhs</w:t>
      </w:r>
      <w:proofErr w:type="spellEnd"/>
      <w:r w:rsidRPr="00EB69B0">
        <w:rPr>
          <w:rFonts w:eastAsia="Times New Roman"/>
          <w:b/>
          <w:bCs/>
          <w:color w:val="222222"/>
        </w:rPr>
        <w:t>] </w:t>
      </w:r>
      <w:r w:rsidR="00872893">
        <w:rPr>
          <w:rFonts w:eastAsia="Times New Roman"/>
          <w:color w:val="222222"/>
        </w:rPr>
        <w:t>CD let’s minorities advocate.</w:t>
      </w:r>
      <w:r w:rsidRPr="00EB69B0">
        <w:rPr>
          <w:rFonts w:eastAsia="Times New Roman"/>
          <w:color w:val="222222"/>
        </w:rPr>
        <w:t xml:space="preserve">  </w:t>
      </w:r>
    </w:p>
    <w:p w14:paraId="4CB8867B" w14:textId="77777777" w:rsidR="00EB69B0" w:rsidRPr="00EB69B0" w:rsidRDefault="00EB69B0" w:rsidP="00EB69B0">
      <w:pPr>
        <w:shd w:val="clear" w:color="auto" w:fill="FFFFFF"/>
        <w:rPr>
          <w:rFonts w:eastAsia="Times New Roman"/>
          <w:color w:val="222222"/>
        </w:rPr>
      </w:pPr>
      <w:r w:rsidRPr="00EB69B0">
        <w:rPr>
          <w:rFonts w:eastAsia="Times New Roman"/>
          <w:color w:val="222222"/>
        </w:rPr>
        <w:t> </w:t>
      </w:r>
    </w:p>
    <w:p w14:paraId="5E0BF82B" w14:textId="77777777" w:rsidR="00EB69B0" w:rsidRPr="00EB69B0" w:rsidRDefault="00EB69B0" w:rsidP="00EB69B0">
      <w:pPr>
        <w:shd w:val="clear" w:color="auto" w:fill="FFFFFF"/>
        <w:rPr>
          <w:rFonts w:eastAsia="Times New Roman"/>
          <w:color w:val="222222"/>
        </w:rPr>
      </w:pPr>
      <w:r w:rsidRPr="00EB69B0">
        <w:rPr>
          <w:rFonts w:eastAsia="Times New Roman"/>
          <w:b/>
          <w:bCs/>
          <w:color w:val="222222"/>
          <w:u w:val="single"/>
        </w:rPr>
        <w:t xml:space="preserve">Moore, Hirata, Gordon, Stevens, </w:t>
      </w:r>
      <w:proofErr w:type="spellStart"/>
      <w:r w:rsidRPr="00EB69B0">
        <w:rPr>
          <w:rFonts w:eastAsia="Times New Roman"/>
          <w:b/>
          <w:bCs/>
          <w:color w:val="222222"/>
          <w:u w:val="single"/>
        </w:rPr>
        <w:t>Fuhs</w:t>
      </w:r>
      <w:proofErr w:type="spellEnd"/>
      <w:r w:rsidRPr="00EB69B0">
        <w:rPr>
          <w:rFonts w:eastAsia="Times New Roman"/>
          <w:b/>
          <w:bCs/>
          <w:color w:val="222222"/>
          <w:u w:val="single"/>
        </w:rPr>
        <w:t>:</w:t>
      </w:r>
      <w:r w:rsidRPr="00EB69B0">
        <w:rPr>
          <w:rFonts w:eastAsia="Times New Roman"/>
          <w:color w:val="222222"/>
          <w:u w:val="single"/>
        </w:rPr>
        <w:t> </w:t>
      </w:r>
      <w:r w:rsidRPr="00EB69B0">
        <w:rPr>
          <w:rFonts w:eastAsia="Times New Roman"/>
          <w:b/>
          <w:bCs/>
          <w:color w:val="222222"/>
          <w:sz w:val="16"/>
          <w:szCs w:val="16"/>
        </w:rPr>
        <w:t>Moore, Charlie [The founder of Rocket Lawyer, a recovering high-priced attorney who makes legal more affordable and simpler for everyone.] “Civil Disobedience and the Legacy of Rosa Parks” </w:t>
      </w:r>
      <w:r w:rsidRPr="00EB69B0">
        <w:rPr>
          <w:rFonts w:eastAsia="Times New Roman"/>
          <w:b/>
          <w:bCs/>
          <w:i/>
          <w:iCs/>
          <w:color w:val="222222"/>
          <w:sz w:val="16"/>
          <w:szCs w:val="16"/>
        </w:rPr>
        <w:t>Everyday Law Staff, </w:t>
      </w:r>
      <w:r w:rsidRPr="00EB69B0">
        <w:rPr>
          <w:rFonts w:eastAsia="Times New Roman"/>
          <w:b/>
          <w:bCs/>
          <w:color w:val="222222"/>
          <w:sz w:val="16"/>
          <w:szCs w:val="16"/>
        </w:rPr>
        <w:t>December 1, 2020. MR</w:t>
      </w:r>
    </w:p>
    <w:p w14:paraId="0C3C8183" w14:textId="77777777" w:rsidR="00EB69B0" w:rsidRPr="00EB69B0" w:rsidRDefault="00EB69B0" w:rsidP="00EB69B0">
      <w:pPr>
        <w:shd w:val="clear" w:color="auto" w:fill="FFFFFF"/>
        <w:rPr>
          <w:rFonts w:eastAsia="Times New Roman"/>
          <w:color w:val="222222"/>
        </w:rPr>
      </w:pPr>
      <w:r w:rsidRPr="00EB69B0">
        <w:rPr>
          <w:rFonts w:eastAsia="Times New Roman"/>
          <w:color w:val="222222"/>
          <w:sz w:val="16"/>
          <w:szCs w:val="16"/>
        </w:rPr>
        <w:t> </w:t>
      </w:r>
    </w:p>
    <w:p w14:paraId="084123AF" w14:textId="77777777" w:rsidR="00EB69B0" w:rsidRPr="00EB69B0" w:rsidRDefault="00EB69B0" w:rsidP="00EB69B0">
      <w:pPr>
        <w:shd w:val="clear" w:color="auto" w:fill="FFFFFF"/>
        <w:rPr>
          <w:rFonts w:eastAsia="Times New Roman"/>
          <w:color w:val="222222"/>
        </w:rPr>
      </w:pPr>
      <w:r w:rsidRPr="00EB69B0">
        <w:rPr>
          <w:rFonts w:eastAsia="Times New Roman"/>
          <w:b/>
          <w:bCs/>
          <w:color w:val="222222"/>
          <w:sz w:val="16"/>
          <w:szCs w:val="16"/>
        </w:rPr>
        <w:t>Hirata, Masami [The Chief Stewart of rocket lawyer’s marketing team, Oversees brand strategy, performance and marketing at Rocket Lawyer.] “Civil Disobedience and the Legacy of Rosa Parks” </w:t>
      </w:r>
      <w:r w:rsidRPr="00EB69B0">
        <w:rPr>
          <w:rFonts w:eastAsia="Times New Roman"/>
          <w:b/>
          <w:bCs/>
          <w:i/>
          <w:iCs/>
          <w:color w:val="222222"/>
          <w:sz w:val="16"/>
          <w:szCs w:val="16"/>
        </w:rPr>
        <w:t>Everyday Law Staff, </w:t>
      </w:r>
      <w:r w:rsidRPr="00EB69B0">
        <w:rPr>
          <w:rFonts w:eastAsia="Times New Roman"/>
          <w:b/>
          <w:bCs/>
          <w:color w:val="222222"/>
          <w:sz w:val="16"/>
          <w:szCs w:val="16"/>
        </w:rPr>
        <w:t>December 1, 2020. MR</w:t>
      </w:r>
    </w:p>
    <w:p w14:paraId="4602A0AE" w14:textId="77777777" w:rsidR="00EB69B0" w:rsidRPr="00EB69B0" w:rsidRDefault="00EB69B0" w:rsidP="00EB69B0">
      <w:pPr>
        <w:shd w:val="clear" w:color="auto" w:fill="FFFFFF"/>
        <w:rPr>
          <w:rFonts w:eastAsia="Times New Roman"/>
          <w:color w:val="222222"/>
        </w:rPr>
      </w:pPr>
      <w:r w:rsidRPr="00EB69B0">
        <w:rPr>
          <w:rFonts w:eastAsia="Times New Roman"/>
          <w:color w:val="222222"/>
          <w:sz w:val="16"/>
          <w:szCs w:val="16"/>
        </w:rPr>
        <w:t> </w:t>
      </w:r>
    </w:p>
    <w:p w14:paraId="6DDAFE36" w14:textId="77777777" w:rsidR="00EB69B0" w:rsidRPr="00EB69B0" w:rsidRDefault="00EB69B0" w:rsidP="00EB69B0">
      <w:pPr>
        <w:shd w:val="clear" w:color="auto" w:fill="FFFFFF"/>
        <w:rPr>
          <w:rFonts w:eastAsia="Times New Roman"/>
          <w:color w:val="222222"/>
        </w:rPr>
      </w:pPr>
      <w:r w:rsidRPr="00EB69B0">
        <w:rPr>
          <w:rFonts w:eastAsia="Times New Roman"/>
          <w:b/>
          <w:bCs/>
          <w:color w:val="222222"/>
          <w:sz w:val="16"/>
          <w:szCs w:val="16"/>
        </w:rPr>
        <w:t>Gordon, Amanda [Rocket Lawyer on call attorney, family law attorney at the San Francisco Bay Area of California.] “Civil Disobedience and the Legacy of Rosa Parks” </w:t>
      </w:r>
      <w:r w:rsidRPr="00EB69B0">
        <w:rPr>
          <w:rFonts w:eastAsia="Times New Roman"/>
          <w:b/>
          <w:bCs/>
          <w:i/>
          <w:iCs/>
          <w:color w:val="222222"/>
          <w:sz w:val="16"/>
          <w:szCs w:val="16"/>
        </w:rPr>
        <w:t>Everyday Law Staff, </w:t>
      </w:r>
      <w:r w:rsidRPr="00EB69B0">
        <w:rPr>
          <w:rFonts w:eastAsia="Times New Roman"/>
          <w:b/>
          <w:bCs/>
          <w:color w:val="222222"/>
          <w:sz w:val="16"/>
          <w:szCs w:val="16"/>
        </w:rPr>
        <w:t>December 1, 2020. MR</w:t>
      </w:r>
    </w:p>
    <w:p w14:paraId="05575701" w14:textId="77777777" w:rsidR="00EB69B0" w:rsidRPr="00EB69B0" w:rsidRDefault="00EB69B0" w:rsidP="00EB69B0">
      <w:pPr>
        <w:shd w:val="clear" w:color="auto" w:fill="FFFFFF"/>
        <w:rPr>
          <w:rFonts w:eastAsia="Times New Roman"/>
          <w:color w:val="222222"/>
        </w:rPr>
      </w:pPr>
      <w:r w:rsidRPr="00EB69B0">
        <w:rPr>
          <w:rFonts w:eastAsia="Times New Roman"/>
          <w:color w:val="222222"/>
          <w:sz w:val="16"/>
          <w:szCs w:val="16"/>
        </w:rPr>
        <w:t> </w:t>
      </w:r>
    </w:p>
    <w:p w14:paraId="02B17EBC" w14:textId="77777777" w:rsidR="00EB69B0" w:rsidRPr="00EB69B0" w:rsidRDefault="00EB69B0" w:rsidP="00EB69B0">
      <w:pPr>
        <w:shd w:val="clear" w:color="auto" w:fill="FFFFFF"/>
        <w:rPr>
          <w:rFonts w:eastAsia="Times New Roman"/>
          <w:color w:val="222222"/>
        </w:rPr>
      </w:pPr>
      <w:r w:rsidRPr="00EB69B0">
        <w:rPr>
          <w:rFonts w:eastAsia="Times New Roman"/>
          <w:b/>
          <w:bCs/>
          <w:color w:val="222222"/>
          <w:sz w:val="16"/>
          <w:szCs w:val="16"/>
        </w:rPr>
        <w:t xml:space="preserve">Stevens, Pamela [The content editor of Rocket Lawyer US, has over 10 </w:t>
      </w:r>
      <w:proofErr w:type="spellStart"/>
      <w:r w:rsidRPr="00EB69B0">
        <w:rPr>
          <w:rFonts w:eastAsia="Times New Roman"/>
          <w:b/>
          <w:bCs/>
          <w:color w:val="222222"/>
          <w:sz w:val="16"/>
          <w:szCs w:val="16"/>
        </w:rPr>
        <w:t>year’s experience</w:t>
      </w:r>
      <w:proofErr w:type="spellEnd"/>
      <w:r w:rsidRPr="00EB69B0">
        <w:rPr>
          <w:rFonts w:eastAsia="Times New Roman"/>
          <w:b/>
          <w:bCs/>
          <w:color w:val="222222"/>
          <w:sz w:val="16"/>
          <w:szCs w:val="16"/>
        </w:rPr>
        <w:t xml:space="preserve"> of editing and writing for top brands.] “Civil Disobedience and the Legacy of Rosa Parks” </w:t>
      </w:r>
      <w:r w:rsidRPr="00EB69B0">
        <w:rPr>
          <w:rFonts w:eastAsia="Times New Roman"/>
          <w:b/>
          <w:bCs/>
          <w:i/>
          <w:iCs/>
          <w:color w:val="222222"/>
          <w:sz w:val="16"/>
          <w:szCs w:val="16"/>
        </w:rPr>
        <w:t>Everyday Law Staff, </w:t>
      </w:r>
      <w:r w:rsidRPr="00EB69B0">
        <w:rPr>
          <w:rFonts w:eastAsia="Times New Roman"/>
          <w:b/>
          <w:bCs/>
          <w:color w:val="222222"/>
          <w:sz w:val="16"/>
          <w:szCs w:val="16"/>
        </w:rPr>
        <w:t>December 1, 2020. MR</w:t>
      </w:r>
    </w:p>
    <w:p w14:paraId="6E579CB4" w14:textId="77777777" w:rsidR="00EB69B0" w:rsidRPr="00EB69B0" w:rsidRDefault="00EB69B0" w:rsidP="00EB69B0">
      <w:pPr>
        <w:shd w:val="clear" w:color="auto" w:fill="FFFFFF"/>
        <w:rPr>
          <w:rFonts w:eastAsia="Times New Roman"/>
          <w:color w:val="222222"/>
        </w:rPr>
      </w:pPr>
      <w:r w:rsidRPr="00EB69B0">
        <w:rPr>
          <w:rFonts w:eastAsia="Times New Roman"/>
          <w:color w:val="222222"/>
          <w:sz w:val="16"/>
          <w:szCs w:val="16"/>
        </w:rPr>
        <w:t> </w:t>
      </w:r>
    </w:p>
    <w:p w14:paraId="32239E41" w14:textId="77777777" w:rsidR="00EB69B0" w:rsidRPr="00EB69B0" w:rsidRDefault="00EB69B0" w:rsidP="00EB69B0">
      <w:pPr>
        <w:shd w:val="clear" w:color="auto" w:fill="FFFFFF"/>
        <w:rPr>
          <w:rFonts w:eastAsia="Times New Roman"/>
          <w:color w:val="222222"/>
        </w:rPr>
      </w:pPr>
      <w:proofErr w:type="spellStart"/>
      <w:r w:rsidRPr="00EB69B0">
        <w:rPr>
          <w:rFonts w:eastAsia="Times New Roman"/>
          <w:b/>
          <w:bCs/>
          <w:color w:val="222222"/>
          <w:sz w:val="16"/>
          <w:szCs w:val="16"/>
        </w:rPr>
        <w:t>Fuhs</w:t>
      </w:r>
      <w:proofErr w:type="spellEnd"/>
      <w:r w:rsidRPr="00EB69B0">
        <w:rPr>
          <w:rFonts w:eastAsia="Times New Roman"/>
          <w:b/>
          <w:bCs/>
          <w:color w:val="222222"/>
          <w:sz w:val="16"/>
          <w:szCs w:val="16"/>
        </w:rPr>
        <w:t>, Brittany [The contributing author to the Everyday Law Blog at Rocket Lawyer.] “Civil Disobedience and the Legacy of Rosa Parks” </w:t>
      </w:r>
      <w:r w:rsidRPr="00EB69B0">
        <w:rPr>
          <w:rFonts w:eastAsia="Times New Roman"/>
          <w:b/>
          <w:bCs/>
          <w:i/>
          <w:iCs/>
          <w:color w:val="222222"/>
          <w:sz w:val="16"/>
          <w:szCs w:val="16"/>
        </w:rPr>
        <w:t>Everyday Law Staff, </w:t>
      </w:r>
      <w:r w:rsidRPr="00EB69B0">
        <w:rPr>
          <w:rFonts w:eastAsia="Times New Roman"/>
          <w:b/>
          <w:bCs/>
          <w:color w:val="222222"/>
          <w:sz w:val="16"/>
          <w:szCs w:val="16"/>
        </w:rPr>
        <w:t>December 1, 2020. MR</w:t>
      </w:r>
    </w:p>
    <w:p w14:paraId="1B7AED92" w14:textId="77777777" w:rsidR="00EB69B0" w:rsidRPr="00EB69B0" w:rsidRDefault="00EB69B0" w:rsidP="00EB69B0">
      <w:pPr>
        <w:shd w:val="clear" w:color="auto" w:fill="FFFFFF"/>
        <w:rPr>
          <w:rFonts w:eastAsia="Times New Roman"/>
          <w:color w:val="222222"/>
        </w:rPr>
      </w:pPr>
      <w:r w:rsidRPr="00EB69B0">
        <w:rPr>
          <w:rFonts w:eastAsia="Times New Roman"/>
          <w:color w:val="222222"/>
          <w:sz w:val="16"/>
          <w:szCs w:val="16"/>
        </w:rPr>
        <w:t> </w:t>
      </w:r>
    </w:p>
    <w:p w14:paraId="55F8B83B" w14:textId="77777777" w:rsidR="00EB69B0" w:rsidRPr="00EB69B0" w:rsidRDefault="00EB69B0" w:rsidP="00EB69B0">
      <w:pPr>
        <w:shd w:val="clear" w:color="auto" w:fill="FFFFFF"/>
        <w:rPr>
          <w:rFonts w:eastAsia="Times New Roman"/>
          <w:color w:val="222222"/>
        </w:rPr>
      </w:pPr>
      <w:r w:rsidRPr="00EB69B0">
        <w:rPr>
          <w:rFonts w:eastAsia="Times New Roman"/>
          <w:b/>
          <w:bCs/>
          <w:color w:val="222222"/>
        </w:rPr>
        <w:t> </w:t>
      </w:r>
    </w:p>
    <w:p w14:paraId="6482613A" w14:textId="1F1DB993" w:rsidR="00EB69B0" w:rsidRDefault="00EB69B0" w:rsidP="00EB69B0">
      <w:pPr>
        <w:shd w:val="clear" w:color="auto" w:fill="FFFFFF"/>
        <w:rPr>
          <w:rFonts w:eastAsia="Times New Roman"/>
          <w:b/>
          <w:bCs/>
          <w:color w:val="222222"/>
          <w:u w:val="single"/>
        </w:rPr>
      </w:pPr>
      <w:r w:rsidRPr="00EB69B0">
        <w:rPr>
          <w:rFonts w:eastAsia="Times New Roman"/>
          <w:b/>
          <w:bCs/>
          <w:color w:val="222222"/>
          <w:sz w:val="14"/>
          <w:szCs w:val="16"/>
        </w:rPr>
        <w:t>The fact that</w:t>
      </w:r>
      <w:r w:rsidRPr="00EB69B0">
        <w:rPr>
          <w:rFonts w:eastAsia="Times New Roman"/>
          <w:b/>
          <w:bCs/>
          <w:color w:val="222222"/>
          <w:u w:val="single"/>
        </w:rPr>
        <w:t> </w:t>
      </w:r>
      <w:r w:rsidRPr="00EB69B0">
        <w:rPr>
          <w:rFonts w:eastAsia="Times New Roman"/>
          <w:b/>
          <w:bCs/>
          <w:color w:val="222222"/>
          <w:u w:val="single"/>
          <w:shd w:val="clear" w:color="auto" w:fill="FFFF00"/>
        </w:rPr>
        <w:t>Parks was arreste</w:t>
      </w:r>
      <w:r w:rsidRPr="00EB69B0">
        <w:rPr>
          <w:rFonts w:eastAsia="Times New Roman"/>
          <w:b/>
          <w:bCs/>
          <w:color w:val="222222"/>
          <w:u w:val="single"/>
        </w:rPr>
        <w:t>d </w:t>
      </w:r>
      <w:r w:rsidRPr="00EB69B0">
        <w:rPr>
          <w:rFonts w:eastAsia="Times New Roman"/>
          <w:b/>
          <w:bCs/>
          <w:color w:val="222222"/>
          <w:sz w:val="14"/>
          <w:szCs w:val="16"/>
        </w:rPr>
        <w:t>(and convicted</w:t>
      </w:r>
      <w:r w:rsidRPr="00EB69B0">
        <w:rPr>
          <w:rFonts w:eastAsia="Times New Roman"/>
          <w:b/>
          <w:bCs/>
          <w:color w:val="222222"/>
          <w:sz w:val="14"/>
          <w:szCs w:val="16"/>
          <w:shd w:val="clear" w:color="auto" w:fill="FFFF00"/>
        </w:rPr>
        <w:t>) </w:t>
      </w:r>
      <w:r w:rsidRPr="00EB69B0">
        <w:rPr>
          <w:rFonts w:eastAsia="Times New Roman"/>
          <w:b/>
          <w:bCs/>
          <w:color w:val="222222"/>
          <w:u w:val="single"/>
          <w:shd w:val="clear" w:color="auto" w:fill="FFFF00"/>
        </w:rPr>
        <w:t>for refusing</w:t>
      </w:r>
      <w:r w:rsidRPr="00EB69B0">
        <w:rPr>
          <w:rFonts w:eastAsia="Times New Roman"/>
          <w:b/>
          <w:bCs/>
          <w:color w:val="222222"/>
          <w:u w:val="single"/>
        </w:rPr>
        <w:t> </w:t>
      </w:r>
      <w:r w:rsidRPr="00EB69B0">
        <w:rPr>
          <w:rFonts w:eastAsia="Times New Roman"/>
          <w:b/>
          <w:bCs/>
          <w:color w:val="222222"/>
          <w:sz w:val="14"/>
          <w:szCs w:val="16"/>
        </w:rPr>
        <w:t>to</w:t>
      </w:r>
      <w:r w:rsidRPr="00EB69B0">
        <w:rPr>
          <w:rFonts w:eastAsia="Times New Roman"/>
          <w:b/>
          <w:bCs/>
          <w:color w:val="222222"/>
          <w:u w:val="single"/>
        </w:rPr>
        <w:t> </w:t>
      </w:r>
      <w:r w:rsidRPr="00EB69B0">
        <w:rPr>
          <w:rFonts w:eastAsia="Times New Roman"/>
          <w:b/>
          <w:bCs/>
          <w:color w:val="222222"/>
          <w:u w:val="single"/>
          <w:shd w:val="clear" w:color="auto" w:fill="FFFF00"/>
        </w:rPr>
        <w:t>follow a law that legalized racial segregation</w:t>
      </w:r>
      <w:r w:rsidRPr="00EB69B0">
        <w:rPr>
          <w:rFonts w:eastAsia="Times New Roman"/>
          <w:b/>
          <w:bCs/>
          <w:color w:val="222222"/>
          <w:u w:val="single"/>
        </w:rPr>
        <w:t> </w:t>
      </w:r>
      <w:r w:rsidRPr="00EB69B0">
        <w:rPr>
          <w:rFonts w:eastAsia="Times New Roman"/>
          <w:b/>
          <w:bCs/>
          <w:color w:val="222222"/>
          <w:u w:val="single"/>
          <w:shd w:val="clear" w:color="auto" w:fill="FFFF00"/>
        </w:rPr>
        <w:t>tells</w:t>
      </w:r>
      <w:r w:rsidRPr="00EB69B0">
        <w:rPr>
          <w:rFonts w:eastAsia="Times New Roman"/>
          <w:b/>
          <w:bCs/>
          <w:color w:val="222222"/>
          <w:u w:val="single"/>
        </w:rPr>
        <w:t> </w:t>
      </w:r>
      <w:r w:rsidRPr="00EB69B0">
        <w:rPr>
          <w:rFonts w:eastAsia="Times New Roman"/>
          <w:b/>
          <w:bCs/>
          <w:color w:val="222222"/>
          <w:sz w:val="16"/>
          <w:szCs w:val="16"/>
          <w:u w:val="single"/>
        </w:rPr>
        <w:t>you</w:t>
      </w:r>
      <w:r w:rsidRPr="00EB69B0">
        <w:rPr>
          <w:rFonts w:eastAsia="Times New Roman"/>
          <w:b/>
          <w:bCs/>
          <w:color w:val="222222"/>
          <w:u w:val="single"/>
        </w:rPr>
        <w:t> </w:t>
      </w:r>
      <w:r w:rsidRPr="00EB69B0">
        <w:rPr>
          <w:rFonts w:eastAsia="Times New Roman"/>
          <w:b/>
          <w:bCs/>
          <w:color w:val="222222"/>
          <w:u w:val="single"/>
          <w:shd w:val="clear" w:color="auto" w:fill="FFFF00"/>
        </w:rPr>
        <w:t>all</w:t>
      </w:r>
      <w:r w:rsidRPr="00EB69B0">
        <w:rPr>
          <w:rFonts w:eastAsia="Times New Roman"/>
          <w:b/>
          <w:bCs/>
          <w:color w:val="222222"/>
          <w:u w:val="single"/>
        </w:rPr>
        <w:t> </w:t>
      </w:r>
      <w:r w:rsidRPr="00EB69B0">
        <w:rPr>
          <w:rFonts w:eastAsia="Times New Roman"/>
          <w:b/>
          <w:bCs/>
          <w:color w:val="222222"/>
          <w:u w:val="single"/>
          <w:shd w:val="clear" w:color="auto" w:fill="FFFF00"/>
        </w:rPr>
        <w:t>you need to know about</w:t>
      </w:r>
      <w:r w:rsidRPr="00EB69B0">
        <w:rPr>
          <w:rFonts w:eastAsia="Times New Roman"/>
          <w:b/>
          <w:bCs/>
          <w:color w:val="222222"/>
          <w:u w:val="single"/>
        </w:rPr>
        <w:t> </w:t>
      </w:r>
      <w:r w:rsidRPr="00EB69B0">
        <w:rPr>
          <w:rFonts w:eastAsia="Times New Roman"/>
          <w:b/>
          <w:bCs/>
          <w:color w:val="222222"/>
          <w:sz w:val="16"/>
          <w:szCs w:val="16"/>
          <w:u w:val="single"/>
        </w:rPr>
        <w:t>the</w:t>
      </w:r>
      <w:r w:rsidRPr="00EB69B0">
        <w:rPr>
          <w:rFonts w:eastAsia="Times New Roman"/>
          <w:b/>
          <w:bCs/>
          <w:color w:val="222222"/>
          <w:u w:val="single"/>
        </w:rPr>
        <w:t> </w:t>
      </w:r>
      <w:r w:rsidRPr="00EB69B0">
        <w:rPr>
          <w:rFonts w:eastAsia="Times New Roman"/>
          <w:b/>
          <w:bCs/>
          <w:color w:val="222222"/>
          <w:u w:val="single"/>
          <w:shd w:val="clear" w:color="auto" w:fill="FFFF00"/>
        </w:rPr>
        <w:t>intersection</w:t>
      </w:r>
      <w:r w:rsidRPr="00EB69B0">
        <w:rPr>
          <w:rFonts w:eastAsia="Times New Roman"/>
          <w:b/>
          <w:bCs/>
          <w:color w:val="222222"/>
          <w:u w:val="single"/>
        </w:rPr>
        <w:t> </w:t>
      </w:r>
      <w:r w:rsidRPr="00EB69B0">
        <w:rPr>
          <w:rFonts w:eastAsia="Times New Roman"/>
          <w:b/>
          <w:bCs/>
          <w:color w:val="222222"/>
          <w:u w:val="single"/>
          <w:shd w:val="clear" w:color="auto" w:fill="FFFF00"/>
        </w:rPr>
        <w:t>of</w:t>
      </w:r>
      <w:r w:rsidRPr="00EB69B0">
        <w:rPr>
          <w:rFonts w:eastAsia="Times New Roman"/>
          <w:b/>
          <w:bCs/>
          <w:color w:val="222222"/>
          <w:u w:val="single"/>
        </w:rPr>
        <w:t> </w:t>
      </w:r>
      <w:r w:rsidRPr="00EB69B0">
        <w:rPr>
          <w:rFonts w:eastAsia="Times New Roman"/>
          <w:b/>
          <w:bCs/>
          <w:color w:val="222222"/>
          <w:u w:val="single"/>
          <w:shd w:val="clear" w:color="auto" w:fill="FFFF00"/>
        </w:rPr>
        <w:t>the law and actual justice.</w:t>
      </w:r>
      <w:r w:rsidRPr="00EB69B0">
        <w:rPr>
          <w:rFonts w:eastAsia="Times New Roman"/>
          <w:b/>
          <w:bCs/>
          <w:color w:val="222222"/>
          <w:u w:val="single"/>
        </w:rPr>
        <w:t> </w:t>
      </w:r>
      <w:r w:rsidRPr="00EB69B0">
        <w:rPr>
          <w:rFonts w:eastAsia="Times New Roman"/>
          <w:b/>
          <w:bCs/>
          <w:color w:val="222222"/>
          <w:sz w:val="16"/>
          <w:szCs w:val="16"/>
          <w:u w:val="single"/>
        </w:rPr>
        <w:t>As</w:t>
      </w:r>
      <w:r w:rsidRPr="00EB69B0">
        <w:rPr>
          <w:rFonts w:eastAsia="Times New Roman"/>
          <w:b/>
          <w:bCs/>
          <w:color w:val="222222"/>
          <w:u w:val="single"/>
        </w:rPr>
        <w:t> </w:t>
      </w:r>
      <w:r w:rsidRPr="00EB69B0">
        <w:rPr>
          <w:rFonts w:eastAsia="Times New Roman"/>
          <w:color w:val="222222"/>
          <w:sz w:val="14"/>
          <w:highlight w:val="lightGray"/>
          <w:shd w:val="clear" w:color="auto" w:fill="FFFF00"/>
        </w:rPr>
        <w:t>Frederick Douglas</w:t>
      </w:r>
      <w:r w:rsidRPr="00EB69B0">
        <w:rPr>
          <w:rFonts w:eastAsia="Times New Roman"/>
          <w:color w:val="222222"/>
          <w:sz w:val="14"/>
          <w:highlight w:val="lightGray"/>
        </w:rPr>
        <w:t> </w:t>
      </w:r>
      <w:r w:rsidRPr="00EB69B0">
        <w:rPr>
          <w:rFonts w:eastAsia="Times New Roman"/>
          <w:color w:val="222222"/>
          <w:sz w:val="14"/>
          <w:szCs w:val="16"/>
          <w:highlight w:val="lightGray"/>
        </w:rPr>
        <w:t>famously</w:t>
      </w:r>
      <w:r w:rsidRPr="00EB69B0">
        <w:rPr>
          <w:rFonts w:eastAsia="Times New Roman"/>
          <w:color w:val="222222"/>
          <w:sz w:val="14"/>
          <w:highlight w:val="lightGray"/>
        </w:rPr>
        <w:t> </w:t>
      </w:r>
      <w:r w:rsidRPr="00EB69B0">
        <w:rPr>
          <w:rFonts w:eastAsia="Times New Roman"/>
          <w:color w:val="222222"/>
          <w:sz w:val="14"/>
          <w:highlight w:val="lightGray"/>
          <w:shd w:val="clear" w:color="auto" w:fill="FFFF00"/>
        </w:rPr>
        <w:t>said</w:t>
      </w:r>
      <w:r w:rsidRPr="00EB69B0">
        <w:rPr>
          <w:rFonts w:eastAsia="Times New Roman"/>
          <w:color w:val="222222"/>
          <w:sz w:val="14"/>
          <w:highlight w:val="lightGray"/>
        </w:rPr>
        <w:t>, </w:t>
      </w:r>
      <w:r w:rsidRPr="00EB69B0">
        <w:rPr>
          <w:rFonts w:eastAsia="Times New Roman"/>
          <w:color w:val="222222"/>
          <w:sz w:val="14"/>
          <w:highlight w:val="lightGray"/>
          <w:shd w:val="clear" w:color="auto" w:fill="FFFF00"/>
        </w:rPr>
        <w:t>“Power concedes nothing without a demand…The limits of tyrants are prescribed by the endurance of those whom they oppress.”</w:t>
      </w:r>
      <w:r w:rsidRPr="00EB69B0">
        <w:rPr>
          <w:rFonts w:eastAsia="Times New Roman"/>
          <w:color w:val="222222"/>
          <w:sz w:val="14"/>
          <w:highlight w:val="lightGray"/>
        </w:rPr>
        <w:t> </w:t>
      </w:r>
      <w:r w:rsidRPr="00EB69B0">
        <w:rPr>
          <w:rFonts w:eastAsia="Times New Roman"/>
          <w:color w:val="222222"/>
          <w:sz w:val="14"/>
          <w:highlight w:val="lightGray"/>
          <w:shd w:val="clear" w:color="auto" w:fill="FFFF00"/>
        </w:rPr>
        <w:t>Parks</w:t>
      </w:r>
      <w:r w:rsidRPr="00EB69B0">
        <w:rPr>
          <w:rFonts w:eastAsia="Times New Roman"/>
          <w:color w:val="222222"/>
          <w:sz w:val="14"/>
          <w:highlight w:val="lightGray"/>
        </w:rPr>
        <w:t>, </w:t>
      </w:r>
      <w:r w:rsidRPr="00EB69B0">
        <w:rPr>
          <w:rFonts w:eastAsia="Times New Roman"/>
          <w:color w:val="222222"/>
          <w:sz w:val="14"/>
          <w:szCs w:val="16"/>
          <w:highlight w:val="lightGray"/>
        </w:rPr>
        <w:t>along with</w:t>
      </w:r>
      <w:r w:rsidRPr="00EB69B0">
        <w:rPr>
          <w:rFonts w:eastAsia="Times New Roman"/>
          <w:color w:val="222222"/>
          <w:sz w:val="14"/>
          <w:highlight w:val="lightGray"/>
        </w:rPr>
        <w:t> </w:t>
      </w:r>
      <w:r w:rsidRPr="00EB69B0">
        <w:rPr>
          <w:rFonts w:eastAsia="Times New Roman"/>
          <w:color w:val="222222"/>
          <w:sz w:val="14"/>
          <w:highlight w:val="lightGray"/>
          <w:shd w:val="clear" w:color="auto" w:fill="FFFF00"/>
        </w:rPr>
        <w:t>other civil rights leaders and activists</w:t>
      </w:r>
      <w:r w:rsidRPr="00EB69B0">
        <w:rPr>
          <w:rFonts w:eastAsia="Times New Roman"/>
          <w:color w:val="222222"/>
          <w:sz w:val="14"/>
          <w:highlight w:val="lightGray"/>
        </w:rPr>
        <w:t>, </w:t>
      </w:r>
      <w:r w:rsidRPr="00EB69B0">
        <w:rPr>
          <w:rFonts w:eastAsia="Times New Roman"/>
          <w:color w:val="222222"/>
          <w:sz w:val="14"/>
          <w:highlight w:val="lightGray"/>
          <w:shd w:val="clear" w:color="auto" w:fill="FFFF00"/>
        </w:rPr>
        <w:t>realized</w:t>
      </w:r>
      <w:r w:rsidRPr="00EB69B0">
        <w:rPr>
          <w:rFonts w:eastAsia="Times New Roman"/>
          <w:color w:val="222222"/>
          <w:sz w:val="14"/>
          <w:highlight w:val="lightGray"/>
        </w:rPr>
        <w:t> </w:t>
      </w:r>
      <w:r w:rsidRPr="00EB69B0">
        <w:rPr>
          <w:rFonts w:eastAsia="Times New Roman"/>
          <w:color w:val="222222"/>
          <w:sz w:val="14"/>
          <w:szCs w:val="16"/>
          <w:highlight w:val="lightGray"/>
        </w:rPr>
        <w:t>that</w:t>
      </w:r>
      <w:r w:rsidRPr="00EB69B0">
        <w:rPr>
          <w:rFonts w:eastAsia="Times New Roman"/>
          <w:color w:val="222222"/>
          <w:sz w:val="14"/>
          <w:highlight w:val="lightGray"/>
        </w:rPr>
        <w:t> </w:t>
      </w:r>
      <w:r w:rsidRPr="00EB69B0">
        <w:rPr>
          <w:rFonts w:eastAsia="Times New Roman"/>
          <w:color w:val="222222"/>
          <w:sz w:val="14"/>
          <w:highlight w:val="lightGray"/>
          <w:shd w:val="clear" w:color="auto" w:fill="FFFF00"/>
        </w:rPr>
        <w:t>the only way to</w:t>
      </w:r>
      <w:r w:rsidRPr="00EB69B0">
        <w:rPr>
          <w:rFonts w:eastAsia="Times New Roman"/>
          <w:color w:val="222222"/>
          <w:sz w:val="14"/>
          <w:highlight w:val="lightGray"/>
        </w:rPr>
        <w:t> </w:t>
      </w:r>
      <w:r w:rsidRPr="00EB69B0">
        <w:rPr>
          <w:rFonts w:eastAsia="Times New Roman"/>
          <w:color w:val="222222"/>
          <w:sz w:val="14"/>
          <w:szCs w:val="16"/>
          <w:highlight w:val="lightGray"/>
        </w:rPr>
        <w:t>truly</w:t>
      </w:r>
      <w:r w:rsidRPr="00EB69B0">
        <w:rPr>
          <w:rFonts w:eastAsia="Times New Roman"/>
          <w:color w:val="222222"/>
          <w:sz w:val="14"/>
          <w:highlight w:val="lightGray"/>
        </w:rPr>
        <w:t> </w:t>
      </w:r>
      <w:r w:rsidRPr="00EB69B0">
        <w:rPr>
          <w:rFonts w:eastAsia="Times New Roman"/>
          <w:color w:val="222222"/>
          <w:sz w:val="14"/>
          <w:highlight w:val="lightGray"/>
          <w:shd w:val="clear" w:color="auto" w:fill="FFFF00"/>
        </w:rPr>
        <w:t>bend </w:t>
      </w:r>
      <w:r w:rsidRPr="00EB69B0">
        <w:rPr>
          <w:rFonts w:eastAsia="Times New Roman"/>
          <w:color w:val="222222"/>
          <w:sz w:val="14"/>
          <w:szCs w:val="16"/>
          <w:highlight w:val="lightGray"/>
        </w:rPr>
        <w:t>the arc of </w:t>
      </w:r>
      <w:r w:rsidRPr="00EB69B0">
        <w:rPr>
          <w:rFonts w:eastAsia="Times New Roman"/>
          <w:color w:val="222222"/>
          <w:sz w:val="14"/>
          <w:highlight w:val="lightGray"/>
          <w:shd w:val="clear" w:color="auto" w:fill="FFFF00"/>
        </w:rPr>
        <w:t>history</w:t>
      </w:r>
      <w:r w:rsidRPr="00EB69B0">
        <w:rPr>
          <w:rFonts w:eastAsia="Times New Roman"/>
          <w:color w:val="222222"/>
          <w:sz w:val="14"/>
          <w:highlight w:val="lightGray"/>
        </w:rPr>
        <w:t> </w:t>
      </w:r>
      <w:r w:rsidRPr="00EB69B0">
        <w:rPr>
          <w:rFonts w:eastAsia="Times New Roman"/>
          <w:color w:val="222222"/>
          <w:sz w:val="14"/>
          <w:highlight w:val="lightGray"/>
          <w:shd w:val="clear" w:color="auto" w:fill="FFFF00"/>
        </w:rPr>
        <w:t>toward</w:t>
      </w:r>
      <w:r w:rsidRPr="00EB69B0">
        <w:rPr>
          <w:rFonts w:eastAsia="Times New Roman"/>
          <w:color w:val="222222"/>
          <w:sz w:val="14"/>
          <w:highlight w:val="lightGray"/>
        </w:rPr>
        <w:t> </w:t>
      </w:r>
      <w:r w:rsidRPr="00EB69B0">
        <w:rPr>
          <w:rFonts w:eastAsia="Times New Roman"/>
          <w:color w:val="222222"/>
          <w:sz w:val="14"/>
          <w:highlight w:val="lightGray"/>
          <w:shd w:val="clear" w:color="auto" w:fill="FFFF00"/>
        </w:rPr>
        <w:t>justice</w:t>
      </w:r>
      <w:r w:rsidRPr="00EB69B0">
        <w:rPr>
          <w:rFonts w:eastAsia="Times New Roman"/>
          <w:color w:val="222222"/>
          <w:sz w:val="14"/>
          <w:highlight w:val="lightGray"/>
        </w:rPr>
        <w:t> </w:t>
      </w:r>
      <w:r w:rsidRPr="00EB69B0">
        <w:rPr>
          <w:rFonts w:eastAsia="Times New Roman"/>
          <w:color w:val="222222"/>
          <w:sz w:val="14"/>
          <w:highlight w:val="lightGray"/>
          <w:shd w:val="clear" w:color="auto" w:fill="FFFF00"/>
        </w:rPr>
        <w:t>was to resist Jim Crow laws and</w:t>
      </w:r>
      <w:r w:rsidRPr="00EB69B0">
        <w:rPr>
          <w:rFonts w:eastAsia="Times New Roman"/>
          <w:color w:val="222222"/>
          <w:sz w:val="14"/>
          <w:highlight w:val="lightGray"/>
        </w:rPr>
        <w:t> </w:t>
      </w:r>
      <w:r w:rsidRPr="00EB69B0">
        <w:rPr>
          <w:rFonts w:eastAsia="Times New Roman"/>
          <w:color w:val="222222"/>
          <w:sz w:val="14"/>
          <w:szCs w:val="16"/>
          <w:highlight w:val="lightGray"/>
        </w:rPr>
        <w:t>other</w:t>
      </w:r>
      <w:r w:rsidRPr="00EB69B0">
        <w:rPr>
          <w:rFonts w:eastAsia="Times New Roman"/>
          <w:color w:val="222222"/>
          <w:sz w:val="14"/>
          <w:highlight w:val="lightGray"/>
        </w:rPr>
        <w:t> </w:t>
      </w:r>
      <w:r w:rsidRPr="00EB69B0">
        <w:rPr>
          <w:rFonts w:eastAsia="Times New Roman"/>
          <w:color w:val="222222"/>
          <w:sz w:val="14"/>
          <w:highlight w:val="lightGray"/>
          <w:shd w:val="clear" w:color="auto" w:fill="FFFF00"/>
        </w:rPr>
        <w:t>legal barriers to equity</w:t>
      </w:r>
      <w:r w:rsidRPr="00EB69B0">
        <w:rPr>
          <w:rFonts w:eastAsia="Times New Roman"/>
          <w:color w:val="222222"/>
          <w:sz w:val="14"/>
        </w:rPr>
        <w:t>.</w:t>
      </w:r>
      <w:r w:rsidRPr="00EB69B0">
        <w:rPr>
          <w:rFonts w:eastAsia="Times New Roman"/>
          <w:b/>
          <w:bCs/>
          <w:color w:val="222222"/>
          <w:u w:val="single"/>
        </w:rPr>
        <w:t> </w:t>
      </w:r>
      <w:r w:rsidRPr="00EB69B0">
        <w:rPr>
          <w:rFonts w:eastAsia="Times New Roman"/>
          <w:b/>
          <w:bCs/>
          <w:color w:val="222222"/>
          <w:sz w:val="16"/>
          <w:szCs w:val="16"/>
          <w:u w:val="single"/>
        </w:rPr>
        <w:t>This spirit of </w:t>
      </w:r>
      <w:r w:rsidRPr="00EB69B0">
        <w:rPr>
          <w:rFonts w:eastAsia="Times New Roman"/>
          <w:b/>
          <w:bCs/>
          <w:color w:val="222222"/>
          <w:u w:val="single"/>
          <w:shd w:val="clear" w:color="auto" w:fill="FFFF00"/>
        </w:rPr>
        <w:t>civil disobedience would be a</w:t>
      </w:r>
      <w:r w:rsidRPr="00EB69B0">
        <w:rPr>
          <w:rFonts w:eastAsia="Times New Roman"/>
          <w:b/>
          <w:bCs/>
          <w:color w:val="222222"/>
          <w:u w:val="single"/>
        </w:rPr>
        <w:t> </w:t>
      </w:r>
      <w:r w:rsidRPr="00EB69B0">
        <w:rPr>
          <w:rFonts w:eastAsia="Times New Roman"/>
          <w:b/>
          <w:bCs/>
          <w:color w:val="222222"/>
          <w:sz w:val="16"/>
          <w:szCs w:val="16"/>
          <w:u w:val="single"/>
        </w:rPr>
        <w:t>driving</w:t>
      </w:r>
      <w:r w:rsidRPr="00EB69B0">
        <w:rPr>
          <w:rFonts w:eastAsia="Times New Roman"/>
          <w:b/>
          <w:bCs/>
          <w:color w:val="222222"/>
          <w:u w:val="single"/>
        </w:rPr>
        <w:t> </w:t>
      </w:r>
      <w:r w:rsidRPr="00EB69B0">
        <w:rPr>
          <w:rFonts w:eastAsia="Times New Roman"/>
          <w:b/>
          <w:bCs/>
          <w:color w:val="222222"/>
          <w:u w:val="single"/>
          <w:shd w:val="clear" w:color="auto" w:fill="FFFF00"/>
        </w:rPr>
        <w:t>force throughou</w:t>
      </w:r>
      <w:r w:rsidRPr="00EB69B0">
        <w:rPr>
          <w:rFonts w:eastAsia="Times New Roman"/>
          <w:b/>
          <w:bCs/>
          <w:color w:val="222222"/>
          <w:u w:val="single"/>
        </w:rPr>
        <w:t>t </w:t>
      </w:r>
      <w:r w:rsidRPr="00EB69B0">
        <w:rPr>
          <w:rFonts w:eastAsia="Times New Roman"/>
          <w:b/>
          <w:bCs/>
          <w:color w:val="222222"/>
          <w:sz w:val="16"/>
          <w:szCs w:val="16"/>
          <w:u w:val="single"/>
        </w:rPr>
        <w:t>the</w:t>
      </w:r>
      <w:r w:rsidRPr="00EB69B0">
        <w:rPr>
          <w:rFonts w:eastAsia="Times New Roman"/>
          <w:b/>
          <w:bCs/>
          <w:color w:val="222222"/>
          <w:u w:val="single"/>
        </w:rPr>
        <w:t> </w:t>
      </w:r>
      <w:r w:rsidRPr="00EB69B0">
        <w:rPr>
          <w:rFonts w:eastAsia="Times New Roman"/>
          <w:b/>
          <w:bCs/>
          <w:color w:val="222222"/>
          <w:u w:val="single"/>
          <w:shd w:val="clear" w:color="auto" w:fill="FFFF00"/>
        </w:rPr>
        <w:t>ongoing struggle for racial justice</w:t>
      </w:r>
      <w:r w:rsidRPr="00EB69B0">
        <w:rPr>
          <w:rFonts w:eastAsia="Times New Roman"/>
          <w:b/>
          <w:bCs/>
          <w:color w:val="222222"/>
          <w:u w:val="single"/>
        </w:rPr>
        <w:t>, </w:t>
      </w:r>
      <w:r w:rsidRPr="00EB69B0">
        <w:rPr>
          <w:rFonts w:eastAsia="Times New Roman"/>
          <w:b/>
          <w:bCs/>
          <w:color w:val="222222"/>
          <w:u w:val="single"/>
          <w:shd w:val="clear" w:color="auto" w:fill="FFFF00"/>
        </w:rPr>
        <w:t>embraced</w:t>
      </w:r>
      <w:r w:rsidRPr="00EB69B0">
        <w:rPr>
          <w:rFonts w:eastAsia="Times New Roman"/>
          <w:b/>
          <w:bCs/>
          <w:color w:val="222222"/>
          <w:u w:val="single"/>
        </w:rPr>
        <w:t> </w:t>
      </w:r>
      <w:r w:rsidRPr="00EB69B0">
        <w:rPr>
          <w:rFonts w:eastAsia="Times New Roman"/>
          <w:b/>
          <w:bCs/>
          <w:color w:val="222222"/>
          <w:u w:val="single"/>
          <w:shd w:val="clear" w:color="auto" w:fill="FFFF00"/>
        </w:rPr>
        <w:t>by Dr. Martin Luther King, Jr., Malcolm X, John Lewis, and</w:t>
      </w:r>
      <w:r w:rsidRPr="00EB69B0">
        <w:rPr>
          <w:rFonts w:eastAsia="Times New Roman"/>
          <w:b/>
          <w:bCs/>
          <w:color w:val="222222"/>
          <w:u w:val="single"/>
        </w:rPr>
        <w:t> </w:t>
      </w:r>
      <w:r w:rsidRPr="00EB69B0">
        <w:rPr>
          <w:rFonts w:eastAsia="Times New Roman"/>
          <w:b/>
          <w:bCs/>
          <w:color w:val="222222"/>
          <w:sz w:val="16"/>
          <w:szCs w:val="16"/>
          <w:u w:val="single"/>
        </w:rPr>
        <w:t>countless</w:t>
      </w:r>
      <w:r w:rsidRPr="00EB69B0">
        <w:rPr>
          <w:rFonts w:eastAsia="Times New Roman"/>
          <w:b/>
          <w:bCs/>
          <w:color w:val="222222"/>
          <w:u w:val="single"/>
        </w:rPr>
        <w:t> </w:t>
      </w:r>
      <w:r w:rsidRPr="00EB69B0">
        <w:rPr>
          <w:rFonts w:eastAsia="Times New Roman"/>
          <w:b/>
          <w:bCs/>
          <w:color w:val="222222"/>
          <w:u w:val="single"/>
          <w:shd w:val="clear" w:color="auto" w:fill="FFFF00"/>
        </w:rPr>
        <w:t>others who have</w:t>
      </w:r>
      <w:r w:rsidRPr="00EB69B0">
        <w:rPr>
          <w:rFonts w:eastAsia="Times New Roman"/>
          <w:b/>
          <w:bCs/>
          <w:color w:val="222222"/>
          <w:u w:val="single"/>
        </w:rPr>
        <w:t> </w:t>
      </w:r>
      <w:r w:rsidRPr="00EB69B0">
        <w:rPr>
          <w:rFonts w:eastAsia="Times New Roman"/>
          <w:b/>
          <w:bCs/>
          <w:color w:val="222222"/>
          <w:sz w:val="16"/>
          <w:szCs w:val="16"/>
          <w:u w:val="single"/>
        </w:rPr>
        <w:t>literally</w:t>
      </w:r>
      <w:r w:rsidRPr="00EB69B0">
        <w:rPr>
          <w:rFonts w:eastAsia="Times New Roman"/>
          <w:b/>
          <w:bCs/>
          <w:color w:val="222222"/>
          <w:u w:val="single"/>
        </w:rPr>
        <w:t> </w:t>
      </w:r>
      <w:r w:rsidRPr="00EB69B0">
        <w:rPr>
          <w:rFonts w:eastAsia="Times New Roman"/>
          <w:b/>
          <w:bCs/>
          <w:color w:val="222222"/>
          <w:u w:val="single"/>
          <w:shd w:val="clear" w:color="auto" w:fill="FFFF00"/>
        </w:rPr>
        <w:t>risked their lives for a better tomorrow</w:t>
      </w:r>
      <w:r w:rsidRPr="00EB69B0">
        <w:rPr>
          <w:rFonts w:eastAsia="Times New Roman"/>
          <w:b/>
          <w:bCs/>
          <w:color w:val="222222"/>
          <w:u w:val="single"/>
        </w:rPr>
        <w:t>. </w:t>
      </w:r>
      <w:r w:rsidRPr="00EB69B0">
        <w:rPr>
          <w:rFonts w:eastAsia="Times New Roman"/>
          <w:b/>
          <w:bCs/>
          <w:color w:val="222222"/>
          <w:sz w:val="16"/>
          <w:szCs w:val="16"/>
          <w:u w:val="single"/>
        </w:rPr>
        <w:t>To</w:t>
      </w:r>
      <w:r w:rsidRPr="00EB69B0">
        <w:rPr>
          <w:rFonts w:eastAsia="Times New Roman"/>
          <w:b/>
          <w:bCs/>
          <w:color w:val="222222"/>
          <w:u w:val="single"/>
        </w:rPr>
        <w:t> </w:t>
      </w:r>
      <w:r w:rsidRPr="00EB69B0">
        <w:rPr>
          <w:rFonts w:eastAsia="Times New Roman"/>
          <w:b/>
          <w:bCs/>
          <w:color w:val="222222"/>
          <w:u w:val="single"/>
          <w:shd w:val="clear" w:color="auto" w:fill="FFFF00"/>
        </w:rPr>
        <w:t>engage</w:t>
      </w:r>
      <w:r w:rsidRPr="00EB69B0">
        <w:rPr>
          <w:rFonts w:eastAsia="Times New Roman"/>
          <w:b/>
          <w:bCs/>
          <w:color w:val="222222"/>
          <w:u w:val="single"/>
        </w:rPr>
        <w:t> </w:t>
      </w:r>
      <w:r w:rsidRPr="00EB69B0">
        <w:rPr>
          <w:rFonts w:eastAsia="Times New Roman"/>
          <w:b/>
          <w:bCs/>
          <w:color w:val="222222"/>
          <w:u w:val="single"/>
          <w:shd w:val="clear" w:color="auto" w:fill="FFFF00"/>
        </w:rPr>
        <w:t>in</w:t>
      </w:r>
      <w:r w:rsidRPr="00EB69B0">
        <w:rPr>
          <w:rFonts w:eastAsia="Times New Roman"/>
          <w:b/>
          <w:bCs/>
          <w:color w:val="222222"/>
          <w:u w:val="single"/>
        </w:rPr>
        <w:t> </w:t>
      </w:r>
      <w:r w:rsidRPr="00EB69B0">
        <w:rPr>
          <w:rFonts w:eastAsia="Times New Roman"/>
          <w:b/>
          <w:bCs/>
          <w:color w:val="222222"/>
          <w:sz w:val="16"/>
          <w:szCs w:val="16"/>
          <w:u w:val="single"/>
        </w:rPr>
        <w:t>an act</w:t>
      </w:r>
      <w:r w:rsidRPr="00EB69B0">
        <w:rPr>
          <w:rFonts w:eastAsia="Times New Roman"/>
          <w:b/>
          <w:bCs/>
          <w:color w:val="222222"/>
          <w:u w:val="single"/>
        </w:rPr>
        <w:t> </w:t>
      </w:r>
      <w:r w:rsidRPr="00EB69B0">
        <w:rPr>
          <w:rFonts w:eastAsia="Times New Roman"/>
          <w:b/>
          <w:bCs/>
          <w:color w:val="222222"/>
          <w:u w:val="single"/>
          <w:shd w:val="clear" w:color="auto" w:fill="FFFF00"/>
        </w:rPr>
        <w:t>of civil disobedience is to</w:t>
      </w:r>
      <w:r w:rsidRPr="00EB69B0">
        <w:rPr>
          <w:rFonts w:eastAsia="Times New Roman"/>
          <w:b/>
          <w:bCs/>
          <w:color w:val="222222"/>
          <w:u w:val="single"/>
        </w:rPr>
        <w:t> </w:t>
      </w:r>
      <w:r w:rsidRPr="00EB69B0">
        <w:rPr>
          <w:rFonts w:eastAsia="Times New Roman"/>
          <w:b/>
          <w:bCs/>
          <w:color w:val="222222"/>
          <w:sz w:val="16"/>
          <w:szCs w:val="16"/>
          <w:u w:val="single"/>
        </w:rPr>
        <w:t>ignore or</w:t>
      </w:r>
      <w:r w:rsidRPr="00EB69B0">
        <w:rPr>
          <w:rFonts w:eastAsia="Times New Roman"/>
          <w:b/>
          <w:bCs/>
          <w:color w:val="222222"/>
          <w:u w:val="single"/>
        </w:rPr>
        <w:t> </w:t>
      </w:r>
      <w:r w:rsidRPr="00EB69B0">
        <w:rPr>
          <w:rFonts w:eastAsia="Times New Roman"/>
          <w:b/>
          <w:bCs/>
          <w:color w:val="222222"/>
          <w:u w:val="single"/>
          <w:shd w:val="clear" w:color="auto" w:fill="FFFF00"/>
        </w:rPr>
        <w:t>challenge laws, policies,</w:t>
      </w:r>
      <w:r w:rsidRPr="00EB69B0">
        <w:rPr>
          <w:rFonts w:eastAsia="Times New Roman"/>
          <w:b/>
          <w:bCs/>
          <w:color w:val="222222"/>
          <w:u w:val="single"/>
        </w:rPr>
        <w:t> </w:t>
      </w:r>
      <w:r w:rsidRPr="00EB69B0">
        <w:rPr>
          <w:rFonts w:eastAsia="Times New Roman"/>
          <w:b/>
          <w:bCs/>
          <w:color w:val="222222"/>
          <w:u w:val="single"/>
          <w:shd w:val="clear" w:color="auto" w:fill="FFFF00"/>
        </w:rPr>
        <w:t>or</w:t>
      </w:r>
      <w:r w:rsidRPr="00EB69B0">
        <w:rPr>
          <w:rFonts w:eastAsia="Times New Roman"/>
          <w:b/>
          <w:bCs/>
          <w:color w:val="222222"/>
          <w:u w:val="single"/>
        </w:rPr>
        <w:t> </w:t>
      </w:r>
      <w:r w:rsidRPr="00EB69B0">
        <w:rPr>
          <w:rFonts w:eastAsia="Times New Roman"/>
          <w:b/>
          <w:bCs/>
          <w:color w:val="222222"/>
          <w:sz w:val="16"/>
          <w:szCs w:val="16"/>
          <w:u w:val="single"/>
        </w:rPr>
        <w:t>other</w:t>
      </w:r>
      <w:r w:rsidRPr="00EB69B0">
        <w:rPr>
          <w:rFonts w:eastAsia="Times New Roman"/>
          <w:b/>
          <w:bCs/>
          <w:color w:val="222222"/>
          <w:u w:val="single"/>
        </w:rPr>
        <w:t> </w:t>
      </w:r>
      <w:r w:rsidRPr="00EB69B0">
        <w:rPr>
          <w:rFonts w:eastAsia="Times New Roman"/>
          <w:b/>
          <w:bCs/>
          <w:color w:val="222222"/>
          <w:u w:val="single"/>
          <w:shd w:val="clear" w:color="auto" w:fill="FFFF00"/>
        </w:rPr>
        <w:t>aspects of authority that you believe to be unjust</w:t>
      </w:r>
      <w:r w:rsidRPr="00EB69B0">
        <w:rPr>
          <w:rFonts w:eastAsia="Times New Roman"/>
          <w:b/>
          <w:bCs/>
          <w:color w:val="222222"/>
          <w:sz w:val="16"/>
          <w:szCs w:val="16"/>
          <w:u w:val="single"/>
        </w:rPr>
        <w:t>. In fact, virtually</w:t>
      </w:r>
      <w:r w:rsidRPr="00EB69B0">
        <w:rPr>
          <w:rFonts w:eastAsia="Times New Roman"/>
          <w:b/>
          <w:bCs/>
          <w:color w:val="222222"/>
          <w:u w:val="single"/>
        </w:rPr>
        <w:t> </w:t>
      </w:r>
      <w:r w:rsidRPr="00EB69B0">
        <w:rPr>
          <w:rFonts w:eastAsia="Times New Roman"/>
          <w:b/>
          <w:bCs/>
          <w:color w:val="222222"/>
          <w:u w:val="single"/>
          <w:shd w:val="clear" w:color="auto" w:fill="FFFF00"/>
        </w:rPr>
        <w:t>all</w:t>
      </w:r>
      <w:r w:rsidRPr="00EB69B0">
        <w:rPr>
          <w:rFonts w:eastAsia="Times New Roman"/>
          <w:b/>
          <w:bCs/>
          <w:color w:val="222222"/>
          <w:u w:val="single"/>
        </w:rPr>
        <w:t> </w:t>
      </w:r>
      <w:r w:rsidRPr="00EB69B0">
        <w:rPr>
          <w:rFonts w:eastAsia="Times New Roman"/>
          <w:b/>
          <w:bCs/>
          <w:color w:val="222222"/>
          <w:sz w:val="16"/>
          <w:szCs w:val="16"/>
          <w:u w:val="single"/>
        </w:rPr>
        <w:t>of the</w:t>
      </w:r>
      <w:r w:rsidRPr="00EB69B0">
        <w:rPr>
          <w:rFonts w:eastAsia="Times New Roman"/>
          <w:b/>
          <w:bCs/>
          <w:color w:val="222222"/>
          <w:u w:val="single"/>
        </w:rPr>
        <w:t> </w:t>
      </w:r>
      <w:r w:rsidRPr="00EB69B0">
        <w:rPr>
          <w:rFonts w:eastAsia="Times New Roman"/>
          <w:b/>
          <w:bCs/>
          <w:color w:val="222222"/>
          <w:u w:val="single"/>
          <w:shd w:val="clear" w:color="auto" w:fill="FFFF00"/>
        </w:rPr>
        <w:t>social justice advancements</w:t>
      </w:r>
      <w:r w:rsidRPr="00EB69B0">
        <w:rPr>
          <w:rFonts w:eastAsia="Times New Roman"/>
          <w:b/>
          <w:bCs/>
          <w:color w:val="222222"/>
          <w:u w:val="single"/>
        </w:rPr>
        <w:t> </w:t>
      </w:r>
      <w:r w:rsidRPr="00EB69B0">
        <w:rPr>
          <w:rFonts w:eastAsia="Times New Roman"/>
          <w:b/>
          <w:bCs/>
          <w:color w:val="222222"/>
          <w:sz w:val="16"/>
          <w:szCs w:val="16"/>
          <w:u w:val="single"/>
        </w:rPr>
        <w:t>made since the founding</w:t>
      </w:r>
      <w:r w:rsidRPr="00EB69B0">
        <w:rPr>
          <w:rFonts w:eastAsia="Times New Roman"/>
          <w:b/>
          <w:bCs/>
          <w:color w:val="222222"/>
          <w:u w:val="single"/>
        </w:rPr>
        <w:t> </w:t>
      </w:r>
      <w:r w:rsidRPr="00EB69B0">
        <w:rPr>
          <w:rFonts w:eastAsia="Times New Roman"/>
          <w:b/>
          <w:bCs/>
          <w:color w:val="222222"/>
          <w:u w:val="single"/>
          <w:shd w:val="clear" w:color="auto" w:fill="FFFF00"/>
        </w:rPr>
        <w:t>of the United States</w:t>
      </w:r>
      <w:r w:rsidRPr="00EB69B0">
        <w:rPr>
          <w:rFonts w:eastAsia="Times New Roman"/>
          <w:b/>
          <w:bCs/>
          <w:color w:val="222222"/>
          <w:u w:val="single"/>
        </w:rPr>
        <w:t>, </w:t>
      </w:r>
      <w:r w:rsidRPr="00EB69B0">
        <w:rPr>
          <w:rFonts w:eastAsia="Times New Roman"/>
          <w:b/>
          <w:bCs/>
          <w:color w:val="222222"/>
          <w:sz w:val="16"/>
          <w:szCs w:val="16"/>
          <w:u w:val="single"/>
        </w:rPr>
        <w:t>many of which we now take for granted</w:t>
      </w:r>
      <w:r w:rsidRPr="00EB69B0">
        <w:rPr>
          <w:rFonts w:eastAsia="Times New Roman"/>
          <w:b/>
          <w:bCs/>
          <w:color w:val="222222"/>
          <w:u w:val="single"/>
          <w:shd w:val="clear" w:color="auto" w:fill="FFFF00"/>
        </w:rPr>
        <w:t>, began with acts of civil</w:t>
      </w:r>
      <w:r w:rsidRPr="00EB69B0">
        <w:rPr>
          <w:rFonts w:eastAsia="Times New Roman"/>
          <w:b/>
          <w:bCs/>
          <w:color w:val="222222"/>
          <w:u w:val="single"/>
        </w:rPr>
        <w:t> </w:t>
      </w:r>
      <w:r w:rsidRPr="00EB69B0">
        <w:rPr>
          <w:rFonts w:eastAsia="Times New Roman"/>
          <w:b/>
          <w:bCs/>
          <w:color w:val="222222"/>
          <w:u w:val="single"/>
          <w:shd w:val="clear" w:color="auto" w:fill="FFFF00"/>
        </w:rPr>
        <w:t>disobedience</w:t>
      </w:r>
      <w:r w:rsidRPr="00EB69B0">
        <w:rPr>
          <w:rFonts w:eastAsia="Times New Roman"/>
          <w:b/>
          <w:bCs/>
          <w:color w:val="222222"/>
          <w:u w:val="single"/>
        </w:rPr>
        <w:t>. </w:t>
      </w:r>
      <w:r w:rsidRPr="00EB69B0">
        <w:rPr>
          <w:rFonts w:eastAsia="Times New Roman"/>
          <w:b/>
          <w:bCs/>
          <w:color w:val="222222"/>
          <w:sz w:val="16"/>
          <w:szCs w:val="16"/>
          <w:u w:val="single"/>
        </w:rPr>
        <w:t>But, as the arrest of Rosa Parks illustrates, we don’t necessarily have the right to engage in such acts (which, of course, is often the point</w:t>
      </w:r>
      <w:r w:rsidRPr="00EB69B0">
        <w:rPr>
          <w:rFonts w:eastAsia="Times New Roman"/>
          <w:b/>
          <w:bCs/>
          <w:color w:val="222222"/>
          <w:u w:val="single"/>
          <w:shd w:val="clear" w:color="auto" w:fill="FFFF00"/>
        </w:rPr>
        <w:t>). When defying unjust law</w:t>
      </w:r>
      <w:r w:rsidRPr="00EB69B0">
        <w:rPr>
          <w:rFonts w:eastAsia="Times New Roman"/>
          <w:b/>
          <w:bCs/>
          <w:color w:val="222222"/>
          <w:u w:val="single"/>
        </w:rPr>
        <w:t>s </w:t>
      </w:r>
      <w:r w:rsidRPr="00EB69B0">
        <w:rPr>
          <w:rFonts w:eastAsia="Times New Roman"/>
          <w:b/>
          <w:bCs/>
          <w:color w:val="222222"/>
          <w:sz w:val="16"/>
          <w:szCs w:val="16"/>
          <w:u w:val="single"/>
        </w:rPr>
        <w:t>or unreasonable demands</w:t>
      </w:r>
      <w:r w:rsidRPr="00EB69B0">
        <w:rPr>
          <w:rFonts w:eastAsia="Times New Roman"/>
          <w:b/>
          <w:bCs/>
          <w:color w:val="222222"/>
          <w:u w:val="single"/>
        </w:rPr>
        <w:t> </w:t>
      </w:r>
      <w:r w:rsidRPr="00EB69B0">
        <w:rPr>
          <w:rFonts w:eastAsia="Times New Roman"/>
          <w:b/>
          <w:bCs/>
          <w:color w:val="222222"/>
          <w:u w:val="single"/>
          <w:shd w:val="clear" w:color="auto" w:fill="FFFF00"/>
        </w:rPr>
        <w:t>from authorities,</w:t>
      </w:r>
      <w:r w:rsidRPr="00EB69B0">
        <w:rPr>
          <w:rFonts w:eastAsia="Times New Roman"/>
          <w:b/>
          <w:bCs/>
          <w:color w:val="222222"/>
          <w:u w:val="single"/>
        </w:rPr>
        <w:t> </w:t>
      </w:r>
      <w:r w:rsidRPr="00EB69B0">
        <w:rPr>
          <w:rFonts w:eastAsia="Times New Roman"/>
          <w:b/>
          <w:bCs/>
          <w:color w:val="222222"/>
          <w:u w:val="single"/>
          <w:shd w:val="clear" w:color="auto" w:fill="FFFF00"/>
        </w:rPr>
        <w:t>there’s</w:t>
      </w:r>
      <w:r w:rsidRPr="00EB69B0">
        <w:rPr>
          <w:rFonts w:eastAsia="Times New Roman"/>
          <w:b/>
          <w:bCs/>
          <w:color w:val="222222"/>
          <w:u w:val="single"/>
        </w:rPr>
        <w:t> </w:t>
      </w:r>
      <w:r w:rsidRPr="00EB69B0">
        <w:rPr>
          <w:rFonts w:eastAsia="Times New Roman"/>
          <w:b/>
          <w:bCs/>
          <w:color w:val="222222"/>
          <w:sz w:val="16"/>
          <w:szCs w:val="16"/>
          <w:u w:val="single"/>
        </w:rPr>
        <w:t>always</w:t>
      </w:r>
      <w:r w:rsidRPr="00EB69B0">
        <w:rPr>
          <w:rFonts w:eastAsia="Times New Roman"/>
          <w:b/>
          <w:bCs/>
          <w:color w:val="222222"/>
          <w:u w:val="single"/>
        </w:rPr>
        <w:t> </w:t>
      </w:r>
      <w:r w:rsidRPr="00EB69B0">
        <w:rPr>
          <w:rFonts w:eastAsia="Times New Roman"/>
          <w:b/>
          <w:bCs/>
          <w:color w:val="222222"/>
          <w:u w:val="single"/>
          <w:shd w:val="clear" w:color="auto" w:fill="FFFF00"/>
        </w:rPr>
        <w:t>the</w:t>
      </w:r>
      <w:r w:rsidRPr="00EB69B0">
        <w:rPr>
          <w:rFonts w:eastAsia="Times New Roman"/>
          <w:b/>
          <w:bCs/>
          <w:color w:val="222222"/>
          <w:u w:val="single"/>
        </w:rPr>
        <w:t> </w:t>
      </w:r>
      <w:r w:rsidRPr="00EB69B0">
        <w:rPr>
          <w:rFonts w:eastAsia="Times New Roman"/>
          <w:b/>
          <w:bCs/>
          <w:color w:val="222222"/>
          <w:u w:val="single"/>
          <w:shd w:val="clear" w:color="auto" w:fill="FFFF00"/>
        </w:rPr>
        <w:t>chance of getting arrested or being met with violence. It’s a risk that civil rights leaders understand</w:t>
      </w:r>
      <w:r w:rsidRPr="00EB69B0">
        <w:rPr>
          <w:rFonts w:eastAsia="Times New Roman"/>
          <w:b/>
          <w:bCs/>
          <w:color w:val="222222"/>
          <w:u w:val="single"/>
        </w:rPr>
        <w:t> </w:t>
      </w:r>
      <w:r w:rsidRPr="00EB69B0">
        <w:rPr>
          <w:rFonts w:eastAsia="Times New Roman"/>
          <w:b/>
          <w:bCs/>
          <w:color w:val="222222"/>
          <w:u w:val="single"/>
          <w:shd w:val="clear" w:color="auto" w:fill="FFFF00"/>
        </w:rPr>
        <w:t>and</w:t>
      </w:r>
      <w:r w:rsidRPr="00EB69B0">
        <w:rPr>
          <w:rFonts w:eastAsia="Times New Roman"/>
          <w:b/>
          <w:bCs/>
          <w:color w:val="222222"/>
          <w:u w:val="single"/>
        </w:rPr>
        <w:t> </w:t>
      </w:r>
      <w:r w:rsidRPr="00EB69B0">
        <w:rPr>
          <w:rFonts w:eastAsia="Times New Roman"/>
          <w:b/>
          <w:bCs/>
          <w:color w:val="222222"/>
          <w:u w:val="single"/>
          <w:shd w:val="clear" w:color="auto" w:fill="FFFF00"/>
        </w:rPr>
        <w:t>are</w:t>
      </w:r>
      <w:r w:rsidRPr="00EB69B0">
        <w:rPr>
          <w:rFonts w:eastAsia="Times New Roman"/>
          <w:b/>
          <w:bCs/>
          <w:color w:val="222222"/>
          <w:u w:val="single"/>
        </w:rPr>
        <w:t> </w:t>
      </w:r>
      <w:r w:rsidRPr="00EB69B0">
        <w:rPr>
          <w:rFonts w:eastAsia="Times New Roman"/>
          <w:b/>
          <w:bCs/>
          <w:color w:val="222222"/>
          <w:sz w:val="16"/>
          <w:szCs w:val="16"/>
          <w:u w:val="single"/>
        </w:rPr>
        <w:t>often</w:t>
      </w:r>
      <w:r w:rsidRPr="00EB69B0">
        <w:rPr>
          <w:rFonts w:eastAsia="Times New Roman"/>
          <w:b/>
          <w:bCs/>
          <w:color w:val="222222"/>
          <w:u w:val="single"/>
        </w:rPr>
        <w:t> </w:t>
      </w:r>
      <w:r w:rsidRPr="00EB69B0">
        <w:rPr>
          <w:rFonts w:eastAsia="Times New Roman"/>
          <w:b/>
          <w:bCs/>
          <w:color w:val="222222"/>
          <w:u w:val="single"/>
          <w:shd w:val="clear" w:color="auto" w:fill="FFFF00"/>
        </w:rPr>
        <w:t>willing to tak</w:t>
      </w:r>
      <w:r w:rsidRPr="00EB69B0">
        <w:rPr>
          <w:rFonts w:eastAsia="Times New Roman"/>
          <w:b/>
          <w:bCs/>
          <w:color w:val="222222"/>
          <w:u w:val="single"/>
        </w:rPr>
        <w:t>e </w:t>
      </w:r>
      <w:r w:rsidRPr="00EB69B0">
        <w:rPr>
          <w:rFonts w:eastAsia="Times New Roman"/>
          <w:b/>
          <w:bCs/>
          <w:color w:val="222222"/>
          <w:u w:val="single"/>
          <w:shd w:val="clear" w:color="auto" w:fill="FFFF00"/>
        </w:rPr>
        <w:t>when</w:t>
      </w:r>
      <w:r w:rsidRPr="00EB69B0">
        <w:rPr>
          <w:rFonts w:eastAsia="Times New Roman"/>
          <w:b/>
          <w:bCs/>
          <w:color w:val="222222"/>
          <w:u w:val="single"/>
        </w:rPr>
        <w:t> </w:t>
      </w:r>
      <w:r w:rsidRPr="00EB69B0">
        <w:rPr>
          <w:rFonts w:eastAsia="Times New Roman"/>
          <w:b/>
          <w:bCs/>
          <w:color w:val="222222"/>
          <w:u w:val="single"/>
          <w:shd w:val="clear" w:color="auto" w:fill="FFFF00"/>
        </w:rPr>
        <w:t>the</w:t>
      </w:r>
      <w:r w:rsidRPr="00EB69B0">
        <w:rPr>
          <w:rFonts w:eastAsia="Times New Roman"/>
          <w:b/>
          <w:bCs/>
          <w:color w:val="222222"/>
          <w:u w:val="single"/>
        </w:rPr>
        <w:t> </w:t>
      </w:r>
      <w:r w:rsidRPr="00EB69B0">
        <w:rPr>
          <w:rFonts w:eastAsia="Times New Roman"/>
          <w:b/>
          <w:bCs/>
          <w:color w:val="222222"/>
          <w:sz w:val="16"/>
          <w:szCs w:val="16"/>
          <w:u w:val="single"/>
        </w:rPr>
        <w:t>only</w:t>
      </w:r>
      <w:r w:rsidRPr="00EB69B0">
        <w:rPr>
          <w:rFonts w:eastAsia="Times New Roman"/>
          <w:b/>
          <w:bCs/>
          <w:color w:val="222222"/>
          <w:u w:val="single"/>
        </w:rPr>
        <w:t> </w:t>
      </w:r>
      <w:r w:rsidRPr="00EB69B0">
        <w:rPr>
          <w:rFonts w:eastAsia="Times New Roman"/>
          <w:b/>
          <w:bCs/>
          <w:color w:val="222222"/>
          <w:u w:val="single"/>
          <w:shd w:val="clear" w:color="auto" w:fill="FFFF00"/>
        </w:rPr>
        <w:t>other</w:t>
      </w:r>
      <w:r w:rsidRPr="00EB69B0">
        <w:rPr>
          <w:rFonts w:eastAsia="Times New Roman"/>
          <w:b/>
          <w:bCs/>
          <w:color w:val="222222"/>
          <w:u w:val="single"/>
        </w:rPr>
        <w:t> </w:t>
      </w:r>
      <w:r w:rsidRPr="00EB69B0">
        <w:rPr>
          <w:rFonts w:eastAsia="Times New Roman"/>
          <w:b/>
          <w:bCs/>
          <w:color w:val="222222"/>
          <w:u w:val="single"/>
          <w:shd w:val="clear" w:color="auto" w:fill="FFFF00"/>
        </w:rPr>
        <w:t>alternative is to wai</w:t>
      </w:r>
      <w:r w:rsidRPr="00EB69B0">
        <w:rPr>
          <w:rFonts w:eastAsia="Times New Roman"/>
          <w:b/>
          <w:bCs/>
          <w:color w:val="222222"/>
          <w:u w:val="single"/>
        </w:rPr>
        <w:t>t </w:t>
      </w:r>
      <w:r w:rsidRPr="00EB69B0">
        <w:rPr>
          <w:rFonts w:eastAsia="Times New Roman"/>
          <w:b/>
          <w:bCs/>
          <w:color w:val="222222"/>
          <w:u w:val="single"/>
          <w:shd w:val="clear" w:color="auto" w:fill="FFFF00"/>
        </w:rPr>
        <w:t>for a change that may never come</w:t>
      </w:r>
      <w:r w:rsidRPr="00EB69B0">
        <w:rPr>
          <w:rFonts w:eastAsia="Times New Roman"/>
          <w:b/>
          <w:bCs/>
          <w:color w:val="222222"/>
          <w:u w:val="single"/>
        </w:rPr>
        <w:t>.</w:t>
      </w:r>
    </w:p>
    <w:p w14:paraId="52650276" w14:textId="081C3C57" w:rsidR="00B159D9" w:rsidRDefault="00B159D9" w:rsidP="00EB69B0">
      <w:pPr>
        <w:shd w:val="clear" w:color="auto" w:fill="FFFFFF"/>
        <w:rPr>
          <w:rFonts w:eastAsia="Times New Roman"/>
          <w:b/>
          <w:bCs/>
          <w:color w:val="222222"/>
          <w:u w:val="single"/>
        </w:rPr>
      </w:pPr>
    </w:p>
    <w:p w14:paraId="43570941" w14:textId="77777777" w:rsidR="00B159D9" w:rsidRDefault="00B159D9" w:rsidP="00B159D9">
      <w:pPr>
        <w:pStyle w:val="Heading4"/>
        <w:spacing w:before="40" w:line="480" w:lineRule="auto"/>
        <w:ind w:right="-720"/>
        <w:rPr>
          <w:rFonts w:eastAsia="Times New Roman"/>
          <w:szCs w:val="24"/>
        </w:rPr>
      </w:pPr>
      <w:r>
        <w:rPr>
          <w:color w:val="000000"/>
        </w:rPr>
        <w:t xml:space="preserve">[Bowie &amp;Simon 3] </w:t>
      </w:r>
      <w:r>
        <w:rPr>
          <w:b w:val="0"/>
          <w:bCs w:val="0"/>
          <w:color w:val="000000"/>
        </w:rPr>
        <w:t>Citizens can break their end of the social contract if the state denies natural rights. </w:t>
      </w:r>
    </w:p>
    <w:p w14:paraId="7D0AD841" w14:textId="7462481A" w:rsidR="00B159D9" w:rsidRDefault="00B159D9" w:rsidP="00B159D9">
      <w:pPr>
        <w:pStyle w:val="NormalWeb"/>
        <w:spacing w:before="0" w:beforeAutospacing="0" w:after="0" w:afterAutospacing="0"/>
        <w:ind w:right="-720"/>
        <w:jc w:val="both"/>
      </w:pPr>
      <w:r>
        <w:rPr>
          <w:b/>
          <w:bCs/>
          <w:color w:val="000000"/>
          <w:u w:val="single"/>
        </w:rPr>
        <w:t>Bowie &amp; Simon 3</w:t>
      </w:r>
      <w:r>
        <w:rPr>
          <w:b/>
          <w:bCs/>
          <w:color w:val="000000"/>
        </w:rPr>
        <w:t>:</w:t>
      </w:r>
      <w:r>
        <w:rPr>
          <w:color w:val="000000"/>
          <w:sz w:val="16"/>
          <w:szCs w:val="16"/>
        </w:rPr>
        <w:t xml:space="preserve"> Bowie, Norman E. [Professor Emeritus, University of Minnesota], and Robert L. Simon [Professor Emeritus of Philosophy, Hamilton College]. </w:t>
      </w:r>
      <w:r>
        <w:rPr>
          <w:i/>
          <w:iCs/>
          <w:color w:val="000000"/>
          <w:sz w:val="16"/>
          <w:szCs w:val="16"/>
        </w:rPr>
        <w:t>The Individual and the Political Order: An Introduction to Social and Political Philosophy</w:t>
      </w:r>
      <w:r>
        <w:rPr>
          <w:color w:val="000000"/>
          <w:sz w:val="16"/>
          <w:szCs w:val="16"/>
        </w:rPr>
        <w:t xml:space="preserve">, Third Edition. Oxford, England: Rowman &amp; Littlefield Publishers, Inc., 1998. </w:t>
      </w:r>
      <w:r w:rsidR="001E37B2">
        <w:rPr>
          <w:color w:val="000000"/>
          <w:sz w:val="16"/>
          <w:szCs w:val="16"/>
        </w:rPr>
        <w:t>MR</w:t>
      </w:r>
    </w:p>
    <w:p w14:paraId="2417270F" w14:textId="27421E3A" w:rsidR="00B159D9" w:rsidRDefault="00B159D9" w:rsidP="00B159D9">
      <w:pPr>
        <w:rPr>
          <w:b/>
          <w:bCs/>
          <w:color w:val="000000"/>
          <w:u w:val="single"/>
          <w:shd w:val="clear" w:color="auto" w:fill="FFFF00"/>
        </w:rPr>
      </w:pPr>
      <w:r>
        <w:br/>
      </w:r>
      <w:r>
        <w:rPr>
          <w:color w:val="000000"/>
          <w:sz w:val="16"/>
          <w:szCs w:val="16"/>
        </w:rPr>
        <w:t xml:space="preserve">This leads to our third and ﬁnal point. The contract itself must be a moral one. If Smith promises Jones that Smith will murder Green, Jones cannot hold Smith in violation of his contract should Smith not murder Green. </w:t>
      </w:r>
      <w:r>
        <w:rPr>
          <w:b/>
          <w:bCs/>
          <w:color w:val="000000"/>
          <w:u w:val="single"/>
        </w:rPr>
        <w:t xml:space="preserve">Similarly, </w:t>
      </w:r>
      <w:r>
        <w:rPr>
          <w:b/>
          <w:bCs/>
          <w:color w:val="000000"/>
          <w:u w:val="single"/>
          <w:shd w:val="clear" w:color="auto" w:fill="FFFF00"/>
        </w:rPr>
        <w:t>any contract between an</w:t>
      </w:r>
      <w:r>
        <w:rPr>
          <w:b/>
          <w:bCs/>
          <w:color w:val="000000"/>
          <w:u w:val="single"/>
        </w:rPr>
        <w:t xml:space="preserve"> </w:t>
      </w:r>
      <w:r>
        <w:rPr>
          <w:b/>
          <w:bCs/>
          <w:color w:val="000000"/>
          <w:u w:val="single"/>
          <w:shd w:val="clear" w:color="auto" w:fill="FFFF00"/>
        </w:rPr>
        <w:t>individual citizen and the state must be of a moral nature if the contract is to have</w:t>
      </w:r>
      <w:r>
        <w:rPr>
          <w:b/>
          <w:bCs/>
          <w:color w:val="000000"/>
          <w:u w:val="single"/>
        </w:rPr>
        <w:t xml:space="preserve"> </w:t>
      </w:r>
      <w:r>
        <w:rPr>
          <w:b/>
          <w:bCs/>
          <w:color w:val="000000"/>
          <w:u w:val="single"/>
          <w:shd w:val="clear" w:color="auto" w:fill="FFFF00"/>
        </w:rPr>
        <w:t>binding force.</w:t>
      </w:r>
      <w:r>
        <w:rPr>
          <w:b/>
          <w:bCs/>
          <w:color w:val="000000"/>
          <w:u w:val="single"/>
        </w:rPr>
        <w:t xml:space="preserve"> The kinds of </w:t>
      </w:r>
      <w:r>
        <w:rPr>
          <w:b/>
          <w:bCs/>
          <w:color w:val="000000"/>
          <w:u w:val="single"/>
          <w:shd w:val="clear" w:color="auto" w:fill="FFFF00"/>
        </w:rPr>
        <w:t>constraints put on a contract depend on the moral theory</w:t>
      </w:r>
      <w:r>
        <w:rPr>
          <w:b/>
          <w:bCs/>
          <w:color w:val="000000"/>
          <w:u w:val="single"/>
        </w:rPr>
        <w:t xml:space="preserve"> </w:t>
      </w:r>
      <w:r>
        <w:rPr>
          <w:b/>
          <w:bCs/>
          <w:color w:val="000000"/>
          <w:u w:val="single"/>
          <w:shd w:val="clear" w:color="auto" w:fill="FFFF00"/>
        </w:rPr>
        <w:t>that one holds.</w:t>
      </w:r>
      <w:r>
        <w:rPr>
          <w:b/>
          <w:bCs/>
          <w:color w:val="000000"/>
          <w:u w:val="single"/>
        </w:rPr>
        <w:t xml:space="preserve"> According to our theory, </w:t>
      </w:r>
      <w:r>
        <w:rPr>
          <w:b/>
          <w:bCs/>
          <w:color w:val="000000"/>
          <w:u w:val="single"/>
          <w:shd w:val="clear" w:color="auto" w:fill="FFFF00"/>
        </w:rPr>
        <w:t>no contract is morally obligatory if it denies the</w:t>
      </w:r>
      <w:r>
        <w:rPr>
          <w:b/>
          <w:bCs/>
          <w:color w:val="000000"/>
          <w:u w:val="single"/>
        </w:rPr>
        <w:t xml:space="preserve"> </w:t>
      </w:r>
      <w:r>
        <w:rPr>
          <w:b/>
          <w:bCs/>
          <w:color w:val="000000"/>
          <w:u w:val="single"/>
          <w:shd w:val="clear" w:color="auto" w:fill="FFFF00"/>
        </w:rPr>
        <w:t xml:space="preserve">natural rights of the </w:t>
      </w:r>
      <w:r>
        <w:rPr>
          <w:b/>
          <w:bCs/>
          <w:color w:val="000000"/>
          <w:u w:val="single"/>
        </w:rPr>
        <w:t xml:space="preserve">citizen </w:t>
      </w:r>
      <w:r>
        <w:rPr>
          <w:b/>
          <w:bCs/>
          <w:color w:val="000000"/>
          <w:u w:val="single"/>
          <w:shd w:val="clear" w:color="auto" w:fill="FFFF00"/>
        </w:rPr>
        <w:t>signees</w:t>
      </w:r>
      <w:r>
        <w:rPr>
          <w:b/>
          <w:bCs/>
          <w:color w:val="000000"/>
          <w:u w:val="single"/>
        </w:rPr>
        <w:t xml:space="preserve"> or resolves conﬂicts between rights by unjust procedures</w:t>
      </w:r>
      <w:r>
        <w:rPr>
          <w:b/>
          <w:bCs/>
          <w:color w:val="000000"/>
          <w:u w:val="single"/>
          <w:shd w:val="clear" w:color="auto" w:fill="FFFF00"/>
        </w:rPr>
        <w:t>.</w:t>
      </w:r>
      <w:r>
        <w:rPr>
          <w:b/>
          <w:bCs/>
          <w:color w:val="000000"/>
          <w:u w:val="single"/>
        </w:rPr>
        <w:t xml:space="preserve"> </w:t>
      </w:r>
      <w:r>
        <w:rPr>
          <w:b/>
          <w:bCs/>
          <w:color w:val="000000"/>
          <w:u w:val="single"/>
          <w:shd w:val="clear" w:color="auto" w:fill="FFFF00"/>
        </w:rPr>
        <w:t>The individual citizen may</w:t>
      </w:r>
      <w:r>
        <w:rPr>
          <w:b/>
          <w:bCs/>
          <w:color w:val="000000"/>
          <w:u w:val="single"/>
        </w:rPr>
        <w:t xml:space="preserve"> also </w:t>
      </w:r>
      <w:r>
        <w:rPr>
          <w:b/>
          <w:bCs/>
          <w:color w:val="000000"/>
          <w:u w:val="single"/>
          <w:shd w:val="clear" w:color="auto" w:fill="FFFF00"/>
        </w:rPr>
        <w:t>be excused from obeying the contract when</w:t>
      </w:r>
      <w:r>
        <w:rPr>
          <w:b/>
          <w:bCs/>
          <w:color w:val="000000"/>
          <w:u w:val="single"/>
        </w:rPr>
        <w:t xml:space="preserve"> </w:t>
      </w:r>
      <w:r>
        <w:rPr>
          <w:b/>
          <w:bCs/>
          <w:color w:val="000000"/>
          <w:u w:val="single"/>
          <w:shd w:val="clear" w:color="auto" w:fill="FFFF00"/>
        </w:rPr>
        <w:t>the state has failed to live up to the provisions in the contract</w:t>
      </w:r>
      <w:r>
        <w:rPr>
          <w:b/>
          <w:bCs/>
          <w:color w:val="000000"/>
          <w:u w:val="single"/>
        </w:rPr>
        <w:t xml:space="preserve"> that apply to it</w:t>
      </w:r>
      <w:r>
        <w:rPr>
          <w:b/>
          <w:bCs/>
          <w:color w:val="000000"/>
          <w:u w:val="single"/>
          <w:shd w:val="clear" w:color="auto" w:fill="FFFF00"/>
        </w:rPr>
        <w:t>.</w:t>
      </w:r>
      <w:r>
        <w:rPr>
          <w:b/>
          <w:bCs/>
          <w:color w:val="000000"/>
          <w:u w:val="single"/>
        </w:rPr>
        <w:t xml:space="preserve"> After all, </w:t>
      </w:r>
      <w:r>
        <w:rPr>
          <w:b/>
          <w:bCs/>
          <w:color w:val="000000"/>
          <w:u w:val="single"/>
          <w:shd w:val="clear" w:color="auto" w:fill="FFFF00"/>
        </w:rPr>
        <w:t>a</w:t>
      </w:r>
      <w:r>
        <w:rPr>
          <w:b/>
          <w:bCs/>
          <w:color w:val="000000"/>
          <w:u w:val="single"/>
        </w:rPr>
        <w:t xml:space="preserve"> </w:t>
      </w:r>
      <w:r>
        <w:rPr>
          <w:b/>
          <w:bCs/>
          <w:color w:val="000000"/>
          <w:u w:val="single"/>
          <w:shd w:val="clear" w:color="auto" w:fill="FFFF00"/>
        </w:rPr>
        <w:t>contract places responsibilities</w:t>
      </w:r>
      <w:r>
        <w:rPr>
          <w:b/>
          <w:bCs/>
          <w:color w:val="000000"/>
          <w:u w:val="single"/>
        </w:rPr>
        <w:t xml:space="preserve"> and obligations </w:t>
      </w:r>
      <w:r>
        <w:rPr>
          <w:b/>
          <w:bCs/>
          <w:color w:val="000000"/>
          <w:u w:val="single"/>
          <w:shd w:val="clear" w:color="auto" w:fill="FFFF00"/>
        </w:rPr>
        <w:t>on both contractors. The systematic</w:t>
      </w:r>
      <w:r>
        <w:rPr>
          <w:b/>
          <w:bCs/>
          <w:color w:val="000000"/>
          <w:u w:val="single"/>
        </w:rPr>
        <w:t xml:space="preserve"> </w:t>
      </w:r>
      <w:r>
        <w:rPr>
          <w:b/>
          <w:bCs/>
          <w:color w:val="000000"/>
          <w:u w:val="single"/>
          <w:shd w:val="clear" w:color="auto" w:fill="FFFF00"/>
        </w:rPr>
        <w:t>failure of one party</w:t>
      </w:r>
      <w:r>
        <w:rPr>
          <w:b/>
          <w:bCs/>
          <w:color w:val="000000"/>
          <w:u w:val="single"/>
        </w:rPr>
        <w:t xml:space="preserve"> to carry out its obligations removes </w:t>
      </w:r>
      <w:r>
        <w:rPr>
          <w:b/>
          <w:bCs/>
          <w:color w:val="000000"/>
          <w:u w:val="single"/>
          <w:shd w:val="clear" w:color="auto" w:fill="FFFF00"/>
        </w:rPr>
        <w:t>the moral obligation on the other party.</w:t>
      </w:r>
    </w:p>
    <w:p w14:paraId="2E8E5E41" w14:textId="26C2AC85" w:rsidR="00B159D9" w:rsidRDefault="00B159D9" w:rsidP="00B159D9">
      <w:pPr>
        <w:rPr>
          <w:b/>
          <w:bCs/>
          <w:color w:val="000000"/>
          <w:u w:val="single"/>
          <w:shd w:val="clear" w:color="auto" w:fill="FFFF00"/>
        </w:rPr>
      </w:pPr>
    </w:p>
    <w:p w14:paraId="15613A0B" w14:textId="77777777" w:rsidR="00B159D9" w:rsidRDefault="00B159D9" w:rsidP="00B159D9"/>
    <w:p w14:paraId="3E43966B" w14:textId="77777777" w:rsidR="00B159D9" w:rsidRDefault="00B159D9" w:rsidP="00EB69B0">
      <w:pPr>
        <w:shd w:val="clear" w:color="auto" w:fill="FFFFFF"/>
        <w:rPr>
          <w:rFonts w:eastAsia="Times New Roman"/>
          <w:color w:val="222222"/>
          <w:sz w:val="14"/>
        </w:rPr>
      </w:pPr>
    </w:p>
    <w:p w14:paraId="791F6880" w14:textId="44F8F44E" w:rsidR="00F2566B" w:rsidRDefault="00F2566B" w:rsidP="00EB69B0">
      <w:pPr>
        <w:shd w:val="clear" w:color="auto" w:fill="FFFFFF"/>
        <w:rPr>
          <w:rFonts w:eastAsia="Times New Roman"/>
          <w:color w:val="222222"/>
          <w:sz w:val="14"/>
        </w:rPr>
      </w:pPr>
    </w:p>
    <w:p w14:paraId="746B3998" w14:textId="77777777" w:rsidR="00EB69B0" w:rsidRPr="00EB69B0" w:rsidRDefault="00EB69B0" w:rsidP="00EB69B0">
      <w:pPr>
        <w:shd w:val="clear" w:color="auto" w:fill="FFFFFF"/>
        <w:spacing w:before="480"/>
        <w:jc w:val="center"/>
        <w:outlineLvl w:val="1"/>
        <w:rPr>
          <w:rFonts w:eastAsia="Times New Roman"/>
          <w:b/>
          <w:bCs/>
          <w:color w:val="222222"/>
          <w:sz w:val="36"/>
          <w:szCs w:val="36"/>
          <w:u w:val="single"/>
        </w:rPr>
      </w:pPr>
      <w:r w:rsidRPr="00EB69B0">
        <w:rPr>
          <w:rFonts w:eastAsia="Times New Roman"/>
          <w:b/>
          <w:bCs/>
          <w:color w:val="222222"/>
          <w:sz w:val="36"/>
          <w:szCs w:val="36"/>
          <w:u w:val="single"/>
        </w:rPr>
        <w:t>Contention 2</w:t>
      </w:r>
    </w:p>
    <w:p w14:paraId="508D7394" w14:textId="688ED6FA" w:rsidR="00EB69B0" w:rsidRPr="00EB69B0" w:rsidRDefault="00EB69B0" w:rsidP="00EB69B0">
      <w:pPr>
        <w:shd w:val="clear" w:color="auto" w:fill="FFFFFF"/>
        <w:rPr>
          <w:rFonts w:eastAsia="Times New Roman"/>
          <w:color w:val="222222"/>
        </w:rPr>
      </w:pPr>
      <w:r w:rsidRPr="00EB69B0">
        <w:rPr>
          <w:rFonts w:eastAsia="Times New Roman"/>
          <w:color w:val="222222"/>
        </w:rPr>
        <w:t>[C2] Voter’s oppression makes it hard for minorities to share their voice in legal means, therefore, civil disobedience is the</w:t>
      </w:r>
      <w:r w:rsidR="002B1F3E">
        <w:rPr>
          <w:rFonts w:eastAsia="Times New Roman"/>
          <w:color w:val="222222"/>
        </w:rPr>
        <w:t xml:space="preserve"> most effective</w:t>
      </w:r>
      <w:r w:rsidRPr="00EB69B0">
        <w:rPr>
          <w:rFonts w:eastAsia="Times New Roman"/>
          <w:color w:val="222222"/>
        </w:rPr>
        <w:t xml:space="preserve"> option to promote change.</w:t>
      </w:r>
      <w:r w:rsidR="00B73DD9">
        <w:rPr>
          <w:rFonts w:eastAsia="Times New Roman"/>
          <w:color w:val="222222"/>
        </w:rPr>
        <w:t xml:space="preserve"> </w:t>
      </w:r>
      <w:r w:rsidR="00B73DD9" w:rsidRPr="003C171A">
        <w:rPr>
          <w:rFonts w:eastAsiaTheme="majorEastAsia" w:cstheme="majorBidi"/>
          <w:b/>
          <w:bCs/>
          <w:szCs w:val="26"/>
        </w:rPr>
        <w:t>[</w:t>
      </w:r>
    </w:p>
    <w:p w14:paraId="5D97DC3D" w14:textId="77777777" w:rsidR="00EB69B0" w:rsidRPr="00EB69B0" w:rsidRDefault="00EB69B0" w:rsidP="00EB69B0">
      <w:pPr>
        <w:shd w:val="clear" w:color="auto" w:fill="FFFFFF"/>
        <w:rPr>
          <w:rFonts w:eastAsia="Times New Roman"/>
          <w:color w:val="222222"/>
        </w:rPr>
      </w:pPr>
      <w:r w:rsidRPr="00EB69B0">
        <w:rPr>
          <w:rFonts w:eastAsia="Times New Roman"/>
          <w:color w:val="222222"/>
        </w:rPr>
        <w:t> </w:t>
      </w:r>
    </w:p>
    <w:p w14:paraId="25E90A72" w14:textId="77777777" w:rsidR="00EB69B0" w:rsidRPr="00EB69B0" w:rsidRDefault="00EB69B0" w:rsidP="00EB69B0">
      <w:pPr>
        <w:shd w:val="clear" w:color="auto" w:fill="FFFFFF"/>
        <w:rPr>
          <w:rFonts w:eastAsia="Times New Roman"/>
          <w:color w:val="222222"/>
        </w:rPr>
      </w:pPr>
      <w:r w:rsidRPr="00EB69B0">
        <w:rPr>
          <w:rFonts w:eastAsia="Times New Roman"/>
          <w:color w:val="222222"/>
        </w:rPr>
        <w:t>My second contention is that it is virtually impossible for minorities to use legal means to promote change when experiencing voter’s suppression, which permits civil disobedience in being the only valuable option to provide change in society. Civil Disobedience is a tool in the toolbox that is used when minority voices aren’t heard through legal means.</w:t>
      </w:r>
    </w:p>
    <w:p w14:paraId="78427BAC" w14:textId="77777777" w:rsidR="00EB69B0" w:rsidRPr="00EB69B0" w:rsidRDefault="00EB69B0" w:rsidP="00EB69B0">
      <w:pPr>
        <w:shd w:val="clear" w:color="auto" w:fill="FFFFFF"/>
        <w:rPr>
          <w:rFonts w:eastAsia="Times New Roman"/>
          <w:color w:val="222222"/>
        </w:rPr>
      </w:pPr>
      <w:r w:rsidRPr="00EB69B0">
        <w:rPr>
          <w:rFonts w:eastAsia="Times New Roman"/>
          <w:color w:val="222222"/>
        </w:rPr>
        <w:t> </w:t>
      </w:r>
    </w:p>
    <w:p w14:paraId="298F6188" w14:textId="1DA7C3D7" w:rsidR="00EB69B0" w:rsidRPr="00EB69B0" w:rsidRDefault="00EB69B0" w:rsidP="00EB69B0">
      <w:pPr>
        <w:shd w:val="clear" w:color="auto" w:fill="FFFFFF"/>
        <w:rPr>
          <w:rFonts w:eastAsia="Times New Roman"/>
          <w:color w:val="222222"/>
        </w:rPr>
      </w:pPr>
      <w:r w:rsidRPr="00EB69B0">
        <w:rPr>
          <w:rFonts w:eastAsia="Times New Roman"/>
          <w:b/>
          <w:bCs/>
          <w:color w:val="222222"/>
        </w:rPr>
        <w:t>[Duignan 1] </w:t>
      </w:r>
      <w:r w:rsidR="00872893">
        <w:rPr>
          <w:rFonts w:eastAsia="Times New Roman"/>
          <w:color w:val="222222"/>
        </w:rPr>
        <w:t>Voter Suppression is used as a weapon against minorities</w:t>
      </w:r>
    </w:p>
    <w:p w14:paraId="7C9D758B" w14:textId="77777777" w:rsidR="00EB69B0" w:rsidRPr="00EB69B0" w:rsidRDefault="00EB69B0" w:rsidP="00EB69B0">
      <w:pPr>
        <w:shd w:val="clear" w:color="auto" w:fill="FFFFFF"/>
        <w:spacing w:before="200"/>
        <w:outlineLvl w:val="3"/>
        <w:rPr>
          <w:rFonts w:eastAsia="Times New Roman"/>
          <w:b/>
          <w:bCs/>
          <w:color w:val="222222"/>
        </w:rPr>
      </w:pPr>
      <w:r w:rsidRPr="00EB69B0">
        <w:rPr>
          <w:rFonts w:eastAsia="Times New Roman"/>
          <w:b/>
          <w:bCs/>
          <w:color w:val="222222"/>
          <w:u w:val="single"/>
        </w:rPr>
        <w:t>Duignan, Brian</w:t>
      </w:r>
      <w:r w:rsidRPr="00EB69B0">
        <w:rPr>
          <w:rFonts w:eastAsia="Times New Roman"/>
          <w:b/>
          <w:bCs/>
          <w:color w:val="222222"/>
        </w:rPr>
        <w:t>: </w:t>
      </w:r>
      <w:r w:rsidRPr="00EB69B0">
        <w:rPr>
          <w:rFonts w:eastAsia="Times New Roman"/>
          <w:color w:val="222222"/>
          <w:sz w:val="16"/>
          <w:szCs w:val="16"/>
        </w:rPr>
        <w:t>Duignan, Brian [A senior editor at Encyclopedia Britannica, He writes about philosophy, politics, law, social science, political theory, and religion.]</w:t>
      </w:r>
      <w:r w:rsidRPr="00EB69B0">
        <w:rPr>
          <w:rFonts w:eastAsia="Times New Roman"/>
          <w:b/>
          <w:bCs/>
          <w:color w:val="222222"/>
        </w:rPr>
        <w:t> </w:t>
      </w:r>
      <w:r w:rsidRPr="00EB69B0">
        <w:rPr>
          <w:rFonts w:eastAsia="Times New Roman"/>
          <w:color w:val="222222"/>
          <w:sz w:val="16"/>
          <w:szCs w:val="16"/>
        </w:rPr>
        <w:t>“</w:t>
      </w:r>
      <w:proofErr w:type="gramStart"/>
      <w:r w:rsidRPr="00EB69B0">
        <w:rPr>
          <w:rFonts w:eastAsia="Times New Roman"/>
          <w:color w:val="222222"/>
          <w:sz w:val="16"/>
          <w:szCs w:val="16"/>
        </w:rPr>
        <w:t>voters</w:t>
      </w:r>
      <w:proofErr w:type="gramEnd"/>
      <w:r w:rsidRPr="00EB69B0">
        <w:rPr>
          <w:rFonts w:eastAsia="Times New Roman"/>
          <w:color w:val="222222"/>
          <w:sz w:val="16"/>
          <w:szCs w:val="16"/>
        </w:rPr>
        <w:t xml:space="preserve"> suppression” </w:t>
      </w:r>
      <w:r w:rsidRPr="00EB69B0">
        <w:rPr>
          <w:rFonts w:eastAsia="Times New Roman"/>
          <w:i/>
          <w:iCs/>
          <w:color w:val="222222"/>
          <w:sz w:val="16"/>
          <w:szCs w:val="16"/>
        </w:rPr>
        <w:t>Encyclopedia Britannica, </w:t>
      </w:r>
      <w:r w:rsidRPr="00EB69B0">
        <w:rPr>
          <w:rFonts w:eastAsia="Times New Roman"/>
          <w:color w:val="222222"/>
          <w:sz w:val="16"/>
          <w:szCs w:val="16"/>
        </w:rPr>
        <w:t>July 2, 2021. MR</w:t>
      </w:r>
    </w:p>
    <w:p w14:paraId="3FB35F37" w14:textId="77777777" w:rsidR="00EB69B0" w:rsidRPr="00EB69B0" w:rsidRDefault="00EB69B0" w:rsidP="00EB69B0">
      <w:pPr>
        <w:shd w:val="clear" w:color="auto" w:fill="FFFFFF"/>
        <w:spacing w:before="200"/>
        <w:outlineLvl w:val="3"/>
        <w:rPr>
          <w:rFonts w:eastAsia="Times New Roman"/>
          <w:b/>
          <w:bCs/>
          <w:color w:val="222222"/>
        </w:rPr>
      </w:pPr>
      <w:r w:rsidRPr="00EB69B0">
        <w:rPr>
          <w:rFonts w:eastAsia="Times New Roman"/>
          <w:b/>
          <w:bCs/>
          <w:color w:val="222222"/>
          <w:u w:val="single"/>
        </w:rPr>
        <w:t>Despite those gains, </w:t>
      </w:r>
      <w:r w:rsidRPr="00EB69B0">
        <w:rPr>
          <w:rFonts w:eastAsia="Times New Roman"/>
          <w:b/>
          <w:bCs/>
          <w:color w:val="222222"/>
          <w:u w:val="single"/>
          <w:shd w:val="clear" w:color="auto" w:fill="FFFF00"/>
        </w:rPr>
        <w:t>intimidation and violence against African American office holders</w:t>
      </w:r>
      <w:r w:rsidRPr="00EB69B0">
        <w:rPr>
          <w:rFonts w:eastAsia="Times New Roman"/>
          <w:b/>
          <w:bCs/>
          <w:color w:val="222222"/>
          <w:u w:val="single"/>
        </w:rPr>
        <w:t> and would-be </w:t>
      </w:r>
      <w:r w:rsidRPr="00EB69B0">
        <w:rPr>
          <w:rFonts w:eastAsia="Times New Roman"/>
          <w:b/>
          <w:bCs/>
          <w:color w:val="222222"/>
          <w:u w:val="single"/>
          <w:shd w:val="clear" w:color="auto" w:fill="FFFF00"/>
        </w:rPr>
        <w:t>voters in the South, including beatings and murders, was never</w:t>
      </w:r>
      <w:r w:rsidRPr="00EB69B0">
        <w:rPr>
          <w:rFonts w:eastAsia="Times New Roman"/>
          <w:b/>
          <w:bCs/>
          <w:color w:val="222222"/>
          <w:u w:val="single"/>
        </w:rPr>
        <w:t> completely </w:t>
      </w:r>
      <w:r w:rsidRPr="00EB69B0">
        <w:rPr>
          <w:rFonts w:eastAsia="Times New Roman"/>
          <w:b/>
          <w:bCs/>
          <w:color w:val="222222"/>
          <w:u w:val="single"/>
          <w:shd w:val="clear" w:color="auto" w:fill="FFFF00"/>
        </w:rPr>
        <w:t>eradicated</w:t>
      </w:r>
      <w:r w:rsidRPr="00EB69B0">
        <w:rPr>
          <w:rFonts w:eastAsia="Times New Roman"/>
          <w:b/>
          <w:bCs/>
          <w:color w:val="222222"/>
          <w:u w:val="single"/>
        </w:rPr>
        <w:t>. </w:t>
      </w:r>
      <w:r w:rsidRPr="00EB69B0">
        <w:rPr>
          <w:rFonts w:eastAsia="Times New Roman"/>
          <w:b/>
          <w:bCs/>
          <w:color w:val="222222"/>
          <w:u w:val="single"/>
          <w:shd w:val="clear" w:color="auto" w:fill="FFFF00"/>
        </w:rPr>
        <w:t>In</w:t>
      </w:r>
      <w:r w:rsidRPr="00EB69B0">
        <w:rPr>
          <w:rFonts w:eastAsia="Times New Roman"/>
          <w:b/>
          <w:bCs/>
          <w:color w:val="222222"/>
          <w:u w:val="single"/>
        </w:rPr>
        <w:t> the </w:t>
      </w:r>
      <w:r w:rsidRPr="00EB69B0">
        <w:rPr>
          <w:rFonts w:eastAsia="Times New Roman"/>
          <w:b/>
          <w:bCs/>
          <w:color w:val="222222"/>
          <w:u w:val="single"/>
          <w:shd w:val="clear" w:color="auto" w:fill="FFFF00"/>
        </w:rPr>
        <w:t>1870s, Northern support</w:t>
      </w:r>
      <w:r w:rsidRPr="00EB69B0">
        <w:rPr>
          <w:rFonts w:eastAsia="Times New Roman"/>
          <w:b/>
          <w:bCs/>
          <w:color w:val="222222"/>
          <w:u w:val="single"/>
        </w:rPr>
        <w:t> for </w:t>
      </w:r>
      <w:r w:rsidRPr="00EB69B0">
        <w:rPr>
          <w:rFonts w:eastAsia="Times New Roman"/>
          <w:b/>
          <w:bCs/>
          <w:color w:val="222222"/>
          <w:u w:val="single"/>
          <w:shd w:val="clear" w:color="auto" w:fill="FFFF00"/>
        </w:rPr>
        <w:t>federal intervention in the Southern states</w:t>
      </w:r>
      <w:r w:rsidRPr="00EB69B0">
        <w:rPr>
          <w:rFonts w:eastAsia="Times New Roman"/>
          <w:b/>
          <w:bCs/>
          <w:color w:val="222222"/>
          <w:u w:val="single"/>
        </w:rPr>
        <w:t> </w:t>
      </w:r>
      <w:r w:rsidRPr="00EB69B0">
        <w:rPr>
          <w:rFonts w:eastAsia="Times New Roman"/>
          <w:b/>
          <w:bCs/>
          <w:color w:val="222222"/>
          <w:u w:val="single"/>
          <w:shd w:val="clear" w:color="auto" w:fill="FFFF00"/>
        </w:rPr>
        <w:t>to ensure racial equality</w:t>
      </w:r>
      <w:r w:rsidRPr="00EB69B0">
        <w:rPr>
          <w:rFonts w:eastAsia="Times New Roman"/>
          <w:b/>
          <w:bCs/>
          <w:color w:val="222222"/>
          <w:u w:val="single"/>
        </w:rPr>
        <w:t> </w:t>
      </w:r>
      <w:r w:rsidRPr="00EB69B0">
        <w:rPr>
          <w:rFonts w:eastAsia="Times New Roman"/>
          <w:b/>
          <w:bCs/>
          <w:color w:val="222222"/>
          <w:u w:val="single"/>
          <w:shd w:val="clear" w:color="auto" w:fill="FFFF00"/>
        </w:rPr>
        <w:t>began</w:t>
      </w:r>
      <w:r w:rsidRPr="00EB69B0">
        <w:rPr>
          <w:rFonts w:eastAsia="Times New Roman"/>
          <w:b/>
          <w:bCs/>
          <w:color w:val="222222"/>
          <w:u w:val="single"/>
        </w:rPr>
        <w:t> </w:t>
      </w:r>
      <w:r w:rsidRPr="00EB69B0">
        <w:rPr>
          <w:rFonts w:eastAsia="Times New Roman"/>
          <w:b/>
          <w:bCs/>
          <w:color w:val="222222"/>
          <w:u w:val="single"/>
          <w:shd w:val="clear" w:color="auto" w:fill="FFFF00"/>
        </w:rPr>
        <w:t>to</w:t>
      </w:r>
      <w:r w:rsidRPr="00EB69B0">
        <w:rPr>
          <w:rFonts w:eastAsia="Times New Roman"/>
          <w:b/>
          <w:bCs/>
          <w:color w:val="222222"/>
          <w:u w:val="single"/>
        </w:rPr>
        <w:t> </w:t>
      </w:r>
      <w:r w:rsidRPr="00EB69B0">
        <w:rPr>
          <w:rFonts w:eastAsia="Times New Roman"/>
          <w:b/>
          <w:bCs/>
          <w:color w:val="222222"/>
          <w:u w:val="single"/>
          <w:shd w:val="clear" w:color="auto" w:fill="FFFF00"/>
        </w:rPr>
        <w:t>wane</w:t>
      </w:r>
      <w:r w:rsidRPr="00EB69B0">
        <w:rPr>
          <w:rFonts w:eastAsia="Times New Roman"/>
          <w:b/>
          <w:bCs/>
          <w:color w:val="222222"/>
          <w:u w:val="single"/>
        </w:rPr>
        <w:t>, </w:t>
      </w:r>
      <w:r w:rsidRPr="00EB69B0">
        <w:rPr>
          <w:rFonts w:eastAsia="Times New Roman"/>
          <w:b/>
          <w:bCs/>
          <w:color w:val="222222"/>
          <w:u w:val="single"/>
          <w:shd w:val="clear" w:color="auto" w:fill="FFFF00"/>
        </w:rPr>
        <w:t>and</w:t>
      </w:r>
      <w:r w:rsidRPr="00EB69B0">
        <w:rPr>
          <w:rFonts w:eastAsia="Times New Roman"/>
          <w:b/>
          <w:bCs/>
          <w:color w:val="222222"/>
          <w:u w:val="single"/>
        </w:rPr>
        <w:t> a series of </w:t>
      </w:r>
      <w:r w:rsidRPr="00EB69B0">
        <w:rPr>
          <w:rFonts w:eastAsia="Times New Roman"/>
          <w:b/>
          <w:bCs/>
          <w:color w:val="222222"/>
          <w:u w:val="single"/>
          <w:shd w:val="clear" w:color="auto" w:fill="FFFF00"/>
        </w:rPr>
        <w:t>U.S. Supreme Court rulings</w:t>
      </w:r>
      <w:r w:rsidRPr="00EB69B0">
        <w:rPr>
          <w:rFonts w:eastAsia="Times New Roman"/>
          <w:b/>
          <w:bCs/>
          <w:color w:val="222222"/>
          <w:u w:val="single"/>
        </w:rPr>
        <w:t>, continuing </w:t>
      </w:r>
      <w:r w:rsidRPr="00EB69B0">
        <w:rPr>
          <w:rFonts w:eastAsia="Times New Roman"/>
          <w:b/>
          <w:bCs/>
          <w:color w:val="222222"/>
          <w:u w:val="single"/>
          <w:shd w:val="clear" w:color="auto" w:fill="FFFF00"/>
        </w:rPr>
        <w:t>into</w:t>
      </w:r>
      <w:r w:rsidRPr="00EB69B0">
        <w:rPr>
          <w:rFonts w:eastAsia="Times New Roman"/>
          <w:b/>
          <w:bCs/>
          <w:color w:val="222222"/>
          <w:u w:val="single"/>
        </w:rPr>
        <w:t> </w:t>
      </w:r>
      <w:r w:rsidRPr="00EB69B0">
        <w:rPr>
          <w:rFonts w:eastAsia="Times New Roman"/>
          <w:b/>
          <w:bCs/>
          <w:color w:val="222222"/>
          <w:u w:val="single"/>
          <w:shd w:val="clear" w:color="auto" w:fill="FFFF00"/>
        </w:rPr>
        <w:t>the</w:t>
      </w:r>
      <w:r w:rsidRPr="00EB69B0">
        <w:rPr>
          <w:rFonts w:eastAsia="Times New Roman"/>
          <w:b/>
          <w:bCs/>
          <w:color w:val="222222"/>
          <w:u w:val="single"/>
        </w:rPr>
        <w:t> </w:t>
      </w:r>
      <w:r w:rsidRPr="00EB69B0">
        <w:rPr>
          <w:rFonts w:eastAsia="Times New Roman"/>
          <w:b/>
          <w:bCs/>
          <w:color w:val="222222"/>
          <w:u w:val="single"/>
          <w:shd w:val="clear" w:color="auto" w:fill="FFFF00"/>
        </w:rPr>
        <w:t>1890s</w:t>
      </w:r>
      <w:r w:rsidRPr="00EB69B0">
        <w:rPr>
          <w:rFonts w:eastAsia="Times New Roman"/>
          <w:b/>
          <w:bCs/>
          <w:color w:val="222222"/>
          <w:u w:val="single"/>
        </w:rPr>
        <w:t>, greatly </w:t>
      </w:r>
      <w:r w:rsidRPr="00EB69B0">
        <w:rPr>
          <w:rFonts w:eastAsia="Times New Roman"/>
          <w:b/>
          <w:bCs/>
          <w:color w:val="222222"/>
          <w:u w:val="single"/>
          <w:shd w:val="clear" w:color="auto" w:fill="FFFF00"/>
        </w:rPr>
        <w:t>limited the scope of Reconstruction-era constitutional</w:t>
      </w:r>
      <w:r w:rsidRPr="00EB69B0">
        <w:rPr>
          <w:rFonts w:eastAsia="Times New Roman"/>
          <w:b/>
          <w:bCs/>
          <w:color w:val="222222"/>
          <w:u w:val="single"/>
        </w:rPr>
        <w:t> </w:t>
      </w:r>
      <w:r w:rsidRPr="00EB69B0">
        <w:rPr>
          <w:rFonts w:eastAsia="Times New Roman"/>
          <w:b/>
          <w:bCs/>
          <w:color w:val="222222"/>
          <w:u w:val="single"/>
          <w:shd w:val="clear" w:color="auto" w:fill="FFFF00"/>
        </w:rPr>
        <w:t>amendments and civil rights laws.</w:t>
      </w:r>
      <w:r w:rsidRPr="00EB69B0">
        <w:rPr>
          <w:rFonts w:eastAsia="Times New Roman"/>
          <w:b/>
          <w:bCs/>
          <w:color w:val="222222"/>
          <w:u w:val="single"/>
        </w:rPr>
        <w:t> </w:t>
      </w:r>
      <w:r w:rsidRPr="00EB69B0">
        <w:rPr>
          <w:rFonts w:eastAsia="Times New Roman"/>
          <w:b/>
          <w:bCs/>
          <w:color w:val="222222"/>
          <w:u w:val="single"/>
          <w:shd w:val="clear" w:color="auto" w:fill="FFFF00"/>
        </w:rPr>
        <w:t>All</w:t>
      </w:r>
      <w:r w:rsidRPr="00EB69B0">
        <w:rPr>
          <w:rFonts w:eastAsia="Times New Roman"/>
          <w:b/>
          <w:bCs/>
          <w:color w:val="222222"/>
          <w:u w:val="single"/>
        </w:rPr>
        <w:t> of those </w:t>
      </w:r>
      <w:r w:rsidRPr="00EB69B0">
        <w:rPr>
          <w:rFonts w:eastAsia="Times New Roman"/>
          <w:b/>
          <w:bCs/>
          <w:color w:val="222222"/>
          <w:u w:val="single"/>
          <w:shd w:val="clear" w:color="auto" w:fill="FFFF00"/>
        </w:rPr>
        <w:t>factors</w:t>
      </w:r>
      <w:r w:rsidRPr="00EB69B0">
        <w:rPr>
          <w:rFonts w:eastAsia="Times New Roman"/>
          <w:b/>
          <w:bCs/>
          <w:color w:val="222222"/>
          <w:u w:val="single"/>
        </w:rPr>
        <w:t> </w:t>
      </w:r>
      <w:r w:rsidRPr="00EB69B0">
        <w:rPr>
          <w:rFonts w:eastAsia="Times New Roman"/>
          <w:b/>
          <w:bCs/>
          <w:color w:val="222222"/>
          <w:u w:val="single"/>
          <w:shd w:val="clear" w:color="auto" w:fill="FFFF00"/>
        </w:rPr>
        <w:t>combined to enable white Democrats to retake contro</w:t>
      </w:r>
      <w:r w:rsidRPr="00EB69B0">
        <w:rPr>
          <w:rFonts w:eastAsia="Times New Roman"/>
          <w:b/>
          <w:bCs/>
          <w:color w:val="222222"/>
          <w:u w:val="single"/>
        </w:rPr>
        <w:t>l </w:t>
      </w:r>
      <w:r w:rsidRPr="00EB69B0">
        <w:rPr>
          <w:rFonts w:eastAsia="Times New Roman"/>
          <w:b/>
          <w:bCs/>
          <w:color w:val="222222"/>
          <w:u w:val="single"/>
          <w:shd w:val="clear" w:color="auto" w:fill="FFFF00"/>
        </w:rPr>
        <w:t>of all but three Southern states by 1876. In 1877</w:t>
      </w:r>
      <w:r w:rsidRPr="00EB69B0">
        <w:rPr>
          <w:rFonts w:eastAsia="Times New Roman"/>
          <w:b/>
          <w:bCs/>
          <w:color w:val="222222"/>
          <w:u w:val="single"/>
        </w:rPr>
        <w:t>, </w:t>
      </w:r>
      <w:r w:rsidRPr="00EB69B0">
        <w:rPr>
          <w:rFonts w:eastAsia="Times New Roman"/>
          <w:b/>
          <w:bCs/>
          <w:color w:val="222222"/>
          <w:u w:val="single"/>
          <w:shd w:val="clear" w:color="auto" w:fill="FFFF00"/>
        </w:rPr>
        <w:t>disputed returns</w:t>
      </w:r>
      <w:r w:rsidRPr="00EB69B0">
        <w:rPr>
          <w:rFonts w:eastAsia="Times New Roman"/>
          <w:b/>
          <w:bCs/>
          <w:color w:val="222222"/>
          <w:u w:val="single"/>
        </w:rPr>
        <w:t> </w:t>
      </w:r>
      <w:r w:rsidRPr="00EB69B0">
        <w:rPr>
          <w:rFonts w:eastAsia="Times New Roman"/>
          <w:b/>
          <w:bCs/>
          <w:color w:val="222222"/>
          <w:u w:val="single"/>
          <w:shd w:val="clear" w:color="auto" w:fill="FFFF00"/>
        </w:rPr>
        <w:t>from</w:t>
      </w:r>
      <w:r w:rsidRPr="00EB69B0">
        <w:rPr>
          <w:rFonts w:eastAsia="Times New Roman"/>
          <w:b/>
          <w:bCs/>
          <w:color w:val="222222"/>
          <w:u w:val="single"/>
        </w:rPr>
        <w:t> the </w:t>
      </w:r>
      <w:r w:rsidRPr="00EB69B0">
        <w:rPr>
          <w:rFonts w:eastAsia="Times New Roman"/>
          <w:b/>
          <w:bCs/>
          <w:color w:val="222222"/>
          <w:u w:val="single"/>
          <w:shd w:val="clear" w:color="auto" w:fill="FFFF00"/>
        </w:rPr>
        <w:t>1876 presidential election</w:t>
      </w:r>
      <w:r w:rsidRPr="00EB69B0">
        <w:rPr>
          <w:rFonts w:eastAsia="Times New Roman"/>
          <w:b/>
          <w:bCs/>
          <w:color w:val="222222"/>
          <w:u w:val="single"/>
        </w:rPr>
        <w:t> in those states </w:t>
      </w:r>
      <w:r w:rsidRPr="00EB69B0">
        <w:rPr>
          <w:rFonts w:eastAsia="Times New Roman"/>
          <w:b/>
          <w:bCs/>
          <w:color w:val="222222"/>
          <w:u w:val="single"/>
          <w:shd w:val="clear" w:color="auto" w:fill="FFFF00"/>
        </w:rPr>
        <w:t>figured</w:t>
      </w:r>
      <w:r w:rsidRPr="00EB69B0">
        <w:rPr>
          <w:rFonts w:eastAsia="Times New Roman"/>
          <w:b/>
          <w:bCs/>
          <w:color w:val="222222"/>
          <w:u w:val="single"/>
        </w:rPr>
        <w:t> in </w:t>
      </w:r>
      <w:r w:rsidRPr="00EB69B0">
        <w:rPr>
          <w:rFonts w:eastAsia="Times New Roman"/>
          <w:b/>
          <w:bCs/>
          <w:color w:val="222222"/>
          <w:u w:val="single"/>
          <w:shd w:val="clear" w:color="auto" w:fill="FFFF00"/>
        </w:rPr>
        <w:t>a secret deal</w:t>
      </w:r>
      <w:r w:rsidRPr="00EB69B0">
        <w:rPr>
          <w:rFonts w:eastAsia="Times New Roman"/>
          <w:b/>
          <w:bCs/>
          <w:color w:val="222222"/>
          <w:u w:val="single"/>
        </w:rPr>
        <w:t> </w:t>
      </w:r>
      <w:r w:rsidRPr="00EB69B0">
        <w:rPr>
          <w:rFonts w:eastAsia="Times New Roman"/>
          <w:b/>
          <w:bCs/>
          <w:color w:val="222222"/>
          <w:u w:val="single"/>
          <w:shd w:val="clear" w:color="auto" w:fill="FFFF00"/>
        </w:rPr>
        <w:t>by</w:t>
      </w:r>
      <w:r w:rsidRPr="00EB69B0">
        <w:rPr>
          <w:rFonts w:eastAsia="Times New Roman"/>
          <w:b/>
          <w:bCs/>
          <w:color w:val="222222"/>
          <w:u w:val="single"/>
        </w:rPr>
        <w:t> </w:t>
      </w:r>
      <w:r w:rsidRPr="00EB69B0">
        <w:rPr>
          <w:rFonts w:eastAsia="Times New Roman"/>
          <w:b/>
          <w:bCs/>
          <w:color w:val="222222"/>
          <w:u w:val="single"/>
          <w:shd w:val="clear" w:color="auto" w:fill="FFFF00"/>
        </w:rPr>
        <w:t>which</w:t>
      </w:r>
      <w:r w:rsidRPr="00EB69B0">
        <w:rPr>
          <w:rFonts w:eastAsia="Times New Roman"/>
          <w:b/>
          <w:bCs/>
          <w:color w:val="222222"/>
          <w:u w:val="single"/>
        </w:rPr>
        <w:t> </w:t>
      </w:r>
      <w:r w:rsidRPr="00EB69B0">
        <w:rPr>
          <w:rFonts w:eastAsia="Times New Roman"/>
          <w:b/>
          <w:bCs/>
          <w:color w:val="222222"/>
          <w:u w:val="single"/>
          <w:shd w:val="clear" w:color="auto" w:fill="FFFF00"/>
        </w:rPr>
        <w:t>Democrats</w:t>
      </w:r>
      <w:r w:rsidRPr="00EB69B0">
        <w:rPr>
          <w:rFonts w:eastAsia="Times New Roman"/>
          <w:b/>
          <w:bCs/>
          <w:color w:val="222222"/>
          <w:u w:val="single"/>
        </w:rPr>
        <w:t> </w:t>
      </w:r>
      <w:r w:rsidRPr="00EB69B0">
        <w:rPr>
          <w:rFonts w:eastAsia="Times New Roman"/>
          <w:b/>
          <w:bCs/>
          <w:color w:val="222222"/>
          <w:u w:val="single"/>
          <w:shd w:val="clear" w:color="auto" w:fill="FFFF00"/>
        </w:rPr>
        <w:t>supported the</w:t>
      </w:r>
      <w:r w:rsidRPr="00EB69B0">
        <w:rPr>
          <w:rFonts w:eastAsia="Times New Roman"/>
          <w:b/>
          <w:bCs/>
          <w:color w:val="222222"/>
          <w:u w:val="single"/>
        </w:rPr>
        <w:t> claim of the </w:t>
      </w:r>
      <w:r w:rsidRPr="00EB69B0">
        <w:rPr>
          <w:rFonts w:eastAsia="Times New Roman"/>
          <w:b/>
          <w:bCs/>
          <w:color w:val="222222"/>
          <w:u w:val="single"/>
          <w:shd w:val="clear" w:color="auto" w:fill="FFFF00"/>
        </w:rPr>
        <w:t>Republican presidential candidate,</w:t>
      </w:r>
      <w:r w:rsidRPr="00EB69B0">
        <w:rPr>
          <w:rFonts w:eastAsia="Times New Roman"/>
          <w:b/>
          <w:bCs/>
          <w:color w:val="222222"/>
          <w:u w:val="single"/>
        </w:rPr>
        <w:t> </w:t>
      </w:r>
      <w:r w:rsidRPr="00EB69B0">
        <w:rPr>
          <w:rFonts w:eastAsia="Times New Roman"/>
          <w:b/>
          <w:bCs/>
          <w:color w:val="222222"/>
          <w:u w:val="single"/>
          <w:shd w:val="clear" w:color="auto" w:fill="FFFF00"/>
        </w:rPr>
        <w:t>Rutherford B. Hayes, to their states’ electoral votes</w:t>
      </w:r>
      <w:r w:rsidRPr="00EB69B0">
        <w:rPr>
          <w:rFonts w:eastAsia="Times New Roman"/>
          <w:b/>
          <w:bCs/>
          <w:color w:val="222222"/>
          <w:u w:val="single"/>
        </w:rPr>
        <w:t>—giving </w:t>
      </w:r>
      <w:r w:rsidRPr="00EB69B0">
        <w:rPr>
          <w:rFonts w:eastAsia="Times New Roman"/>
          <w:b/>
          <w:bCs/>
          <w:color w:val="222222"/>
          <w:u w:val="single"/>
          <w:shd w:val="clear" w:color="auto" w:fill="FFFF00"/>
        </w:rPr>
        <w:t>Hayes</w:t>
      </w:r>
      <w:r w:rsidRPr="00EB69B0">
        <w:rPr>
          <w:rFonts w:eastAsia="Times New Roman"/>
          <w:b/>
          <w:bCs/>
          <w:color w:val="222222"/>
          <w:u w:val="single"/>
        </w:rPr>
        <w:t> </w:t>
      </w:r>
      <w:r w:rsidRPr="00EB69B0">
        <w:rPr>
          <w:rFonts w:eastAsia="Times New Roman"/>
          <w:b/>
          <w:bCs/>
          <w:color w:val="222222"/>
          <w:u w:val="single"/>
          <w:shd w:val="clear" w:color="auto" w:fill="FFFF00"/>
        </w:rPr>
        <w:t>a one-vote victory</w:t>
      </w:r>
      <w:r w:rsidRPr="00EB69B0">
        <w:rPr>
          <w:rFonts w:eastAsia="Times New Roman"/>
          <w:b/>
          <w:bCs/>
          <w:color w:val="222222"/>
          <w:u w:val="single"/>
        </w:rPr>
        <w:t> </w:t>
      </w:r>
      <w:r w:rsidRPr="00EB69B0">
        <w:rPr>
          <w:rFonts w:eastAsia="Times New Roman"/>
          <w:b/>
          <w:bCs/>
          <w:color w:val="222222"/>
          <w:u w:val="single"/>
          <w:shd w:val="clear" w:color="auto" w:fill="FFFF00"/>
        </w:rPr>
        <w:t>in</w:t>
      </w:r>
      <w:r w:rsidRPr="00EB69B0">
        <w:rPr>
          <w:rFonts w:eastAsia="Times New Roman"/>
          <w:b/>
          <w:bCs/>
          <w:color w:val="222222"/>
          <w:u w:val="single"/>
        </w:rPr>
        <w:t> </w:t>
      </w:r>
      <w:r w:rsidRPr="00EB69B0">
        <w:rPr>
          <w:rFonts w:eastAsia="Times New Roman"/>
          <w:b/>
          <w:bCs/>
          <w:color w:val="222222"/>
          <w:u w:val="single"/>
          <w:shd w:val="clear" w:color="auto" w:fill="FFFF00"/>
        </w:rPr>
        <w:t>the electoral college over</w:t>
      </w:r>
      <w:r w:rsidRPr="00EB69B0">
        <w:rPr>
          <w:rFonts w:eastAsia="Times New Roman"/>
          <w:b/>
          <w:bCs/>
          <w:color w:val="222222"/>
          <w:u w:val="single"/>
        </w:rPr>
        <w:t> </w:t>
      </w:r>
      <w:r w:rsidRPr="00EB69B0">
        <w:rPr>
          <w:rFonts w:eastAsia="Times New Roman"/>
          <w:b/>
          <w:bCs/>
          <w:color w:val="222222"/>
          <w:u w:val="single"/>
          <w:shd w:val="clear" w:color="auto" w:fill="FFFF00"/>
        </w:rPr>
        <w:t>Samuel J. Tilden</w:t>
      </w:r>
      <w:r w:rsidRPr="00EB69B0">
        <w:rPr>
          <w:rFonts w:eastAsia="Times New Roman"/>
          <w:b/>
          <w:bCs/>
          <w:color w:val="222222"/>
          <w:u w:val="single"/>
        </w:rPr>
        <w:t>—</w:t>
      </w:r>
      <w:r w:rsidRPr="00EB69B0">
        <w:rPr>
          <w:rFonts w:eastAsia="Times New Roman"/>
          <w:b/>
          <w:bCs/>
          <w:color w:val="222222"/>
          <w:u w:val="single"/>
          <w:shd w:val="clear" w:color="auto" w:fill="FFFF00"/>
        </w:rPr>
        <w:t>in exchange for a pledg</w:t>
      </w:r>
      <w:r w:rsidRPr="00EB69B0">
        <w:rPr>
          <w:rFonts w:eastAsia="Times New Roman"/>
          <w:b/>
          <w:bCs/>
          <w:color w:val="222222"/>
          <w:u w:val="single"/>
        </w:rPr>
        <w:t>e by Hayes </w:t>
      </w:r>
      <w:r w:rsidRPr="00EB69B0">
        <w:rPr>
          <w:rFonts w:eastAsia="Times New Roman"/>
          <w:b/>
          <w:bCs/>
          <w:color w:val="222222"/>
          <w:u w:val="single"/>
          <w:shd w:val="clear" w:color="auto" w:fill="FFFF00"/>
        </w:rPr>
        <w:t>to withdraw all remaining federal troops from the South</w:t>
      </w:r>
      <w:r w:rsidRPr="00EB69B0">
        <w:rPr>
          <w:rFonts w:eastAsia="Times New Roman"/>
          <w:b/>
          <w:bCs/>
          <w:color w:val="222222"/>
          <w:u w:val="single"/>
        </w:rPr>
        <w:t>, </w:t>
      </w:r>
      <w:r w:rsidRPr="00EB69B0">
        <w:rPr>
          <w:rFonts w:eastAsia="Times New Roman"/>
          <w:b/>
          <w:bCs/>
          <w:color w:val="222222"/>
          <w:u w:val="single"/>
          <w:shd w:val="clear" w:color="auto" w:fill="FFFF00"/>
        </w:rPr>
        <w:t>thus</w:t>
      </w:r>
      <w:r w:rsidRPr="00EB69B0">
        <w:rPr>
          <w:rFonts w:eastAsia="Times New Roman"/>
          <w:b/>
          <w:bCs/>
          <w:color w:val="222222"/>
          <w:u w:val="single"/>
        </w:rPr>
        <w:t> effectively </w:t>
      </w:r>
      <w:r w:rsidRPr="00EB69B0">
        <w:rPr>
          <w:rFonts w:eastAsia="Times New Roman"/>
          <w:b/>
          <w:bCs/>
          <w:color w:val="222222"/>
          <w:u w:val="single"/>
          <w:shd w:val="clear" w:color="auto" w:fill="FFFF00"/>
        </w:rPr>
        <w:t>ending Reconstruction</w:t>
      </w:r>
      <w:r w:rsidRPr="00EB69B0">
        <w:rPr>
          <w:rFonts w:eastAsia="Times New Roman"/>
          <w:b/>
          <w:bCs/>
          <w:color w:val="222222"/>
          <w:u w:val="single"/>
        </w:rPr>
        <w:t>. During the subsequent three decades</w:t>
      </w:r>
      <w:r w:rsidRPr="00EB69B0">
        <w:rPr>
          <w:rFonts w:eastAsia="Times New Roman"/>
          <w:b/>
          <w:bCs/>
          <w:color w:val="222222"/>
          <w:u w:val="single"/>
          <w:shd w:val="clear" w:color="auto" w:fill="FFFF00"/>
        </w:rPr>
        <w:t>, Democratic-controlled Southern states passed laws and adopted state-constitutional amendment</w:t>
      </w:r>
      <w:r w:rsidRPr="00EB69B0">
        <w:rPr>
          <w:rFonts w:eastAsia="Times New Roman"/>
          <w:b/>
          <w:bCs/>
          <w:color w:val="222222"/>
          <w:u w:val="single"/>
        </w:rPr>
        <w:t>s </w:t>
      </w:r>
      <w:r w:rsidRPr="00EB69B0">
        <w:rPr>
          <w:rFonts w:eastAsia="Times New Roman"/>
          <w:b/>
          <w:bCs/>
          <w:color w:val="222222"/>
          <w:u w:val="single"/>
          <w:shd w:val="clear" w:color="auto" w:fill="FFFF00"/>
        </w:rPr>
        <w:t>that</w:t>
      </w:r>
      <w:r w:rsidRPr="00EB69B0">
        <w:rPr>
          <w:rFonts w:eastAsia="Times New Roman"/>
          <w:b/>
          <w:bCs/>
          <w:color w:val="222222"/>
          <w:u w:val="single"/>
        </w:rPr>
        <w:t> effectively </w:t>
      </w:r>
      <w:r w:rsidRPr="00EB69B0">
        <w:rPr>
          <w:rFonts w:eastAsia="Times New Roman"/>
          <w:b/>
          <w:bCs/>
          <w:color w:val="222222"/>
          <w:u w:val="single"/>
          <w:shd w:val="clear" w:color="auto" w:fill="FFFF00"/>
        </w:rPr>
        <w:t>disenfranchised almost all African American voters in the South</w:t>
      </w:r>
      <w:r w:rsidRPr="00EB69B0">
        <w:rPr>
          <w:rFonts w:eastAsia="Times New Roman"/>
          <w:b/>
          <w:bCs/>
          <w:color w:val="222222"/>
          <w:u w:val="single"/>
        </w:rPr>
        <w:t> and </w:t>
      </w:r>
      <w:r w:rsidRPr="00EB69B0">
        <w:rPr>
          <w:rFonts w:eastAsia="Times New Roman"/>
          <w:b/>
          <w:bCs/>
          <w:color w:val="222222"/>
          <w:u w:val="single"/>
          <w:shd w:val="clear" w:color="auto" w:fill="FFFF00"/>
        </w:rPr>
        <w:t>imposed a rigid system of racial segregation there, Jim Crow</w:t>
      </w:r>
      <w:r w:rsidRPr="00EB69B0">
        <w:rPr>
          <w:rFonts w:eastAsia="Times New Roman"/>
          <w:b/>
          <w:bCs/>
          <w:color w:val="222222"/>
          <w:u w:val="single"/>
        </w:rPr>
        <w:t>, </w:t>
      </w:r>
      <w:r w:rsidRPr="00EB69B0">
        <w:rPr>
          <w:rFonts w:eastAsia="Times New Roman"/>
          <w:b/>
          <w:bCs/>
          <w:color w:val="222222"/>
          <w:u w:val="single"/>
          <w:shd w:val="clear" w:color="auto" w:fill="FFFF00"/>
        </w:rPr>
        <w:t>that</w:t>
      </w:r>
      <w:r w:rsidRPr="00EB69B0">
        <w:rPr>
          <w:rFonts w:eastAsia="Times New Roman"/>
          <w:b/>
          <w:bCs/>
          <w:color w:val="222222"/>
          <w:u w:val="single"/>
        </w:rPr>
        <w:t> would </w:t>
      </w:r>
      <w:r w:rsidRPr="00EB69B0">
        <w:rPr>
          <w:rFonts w:eastAsia="Times New Roman"/>
          <w:b/>
          <w:bCs/>
          <w:color w:val="222222"/>
          <w:u w:val="single"/>
          <w:shd w:val="clear" w:color="auto" w:fill="FFFF00"/>
        </w:rPr>
        <w:t>last until the mid-20th century</w:t>
      </w:r>
      <w:r w:rsidRPr="00EB69B0">
        <w:rPr>
          <w:rFonts w:eastAsia="Times New Roman"/>
          <w:b/>
          <w:bCs/>
          <w:color w:val="222222"/>
          <w:u w:val="single"/>
        </w:rPr>
        <w:t>.</w:t>
      </w:r>
    </w:p>
    <w:p w14:paraId="5F58956C" w14:textId="77777777" w:rsidR="00EB69B0" w:rsidRPr="00EB69B0" w:rsidRDefault="00EB69B0" w:rsidP="00EB69B0">
      <w:pPr>
        <w:shd w:val="clear" w:color="auto" w:fill="FFFFFF"/>
        <w:rPr>
          <w:rFonts w:eastAsia="Times New Roman"/>
          <w:color w:val="222222"/>
        </w:rPr>
      </w:pPr>
      <w:r w:rsidRPr="00EB69B0">
        <w:rPr>
          <w:rFonts w:eastAsia="Times New Roman"/>
          <w:color w:val="222222"/>
        </w:rPr>
        <w:t> </w:t>
      </w:r>
    </w:p>
    <w:p w14:paraId="66D4A039" w14:textId="154E834E" w:rsidR="00F2566B" w:rsidRDefault="00F2566B" w:rsidP="00F2566B">
      <w:pPr>
        <w:rPr>
          <w:b/>
          <w:bCs/>
        </w:rPr>
      </w:pPr>
    </w:p>
    <w:p w14:paraId="06138EBD" w14:textId="77777777" w:rsidR="00F2566B" w:rsidRDefault="00F2566B" w:rsidP="00F2566B">
      <w:pPr>
        <w:rPr>
          <w:b/>
          <w:bCs/>
        </w:rPr>
      </w:pPr>
    </w:p>
    <w:p w14:paraId="7F53C8A9" w14:textId="72B55B5C" w:rsidR="005A136B" w:rsidRPr="00EB69B0" w:rsidRDefault="00EB69B0" w:rsidP="00EB69B0">
      <w:pPr>
        <w:shd w:val="clear" w:color="auto" w:fill="FFFFFF"/>
        <w:rPr>
          <w:rFonts w:eastAsia="Times New Roman"/>
          <w:color w:val="222222"/>
        </w:rPr>
      </w:pPr>
      <w:r w:rsidRPr="00EB69B0">
        <w:rPr>
          <w:rFonts w:eastAsia="Times New Roman"/>
          <w:b/>
          <w:bCs/>
          <w:color w:val="222222"/>
        </w:rPr>
        <w:t>[Root]</w:t>
      </w:r>
      <w:r w:rsidR="00A16B75">
        <w:rPr>
          <w:rFonts w:eastAsia="Times New Roman"/>
          <w:color w:val="222222"/>
        </w:rPr>
        <w:t xml:space="preserve">\ When the minority is oppressed, it is challenging to use legal means and legitimate policies in order to cast a ballot. </w:t>
      </w:r>
    </w:p>
    <w:p w14:paraId="11930142" w14:textId="77777777" w:rsidR="00EB69B0" w:rsidRPr="00EB69B0" w:rsidRDefault="00EB69B0" w:rsidP="00EB69B0">
      <w:pPr>
        <w:shd w:val="clear" w:color="auto" w:fill="FFFFFF"/>
        <w:rPr>
          <w:rFonts w:eastAsia="Times New Roman"/>
          <w:color w:val="222222"/>
        </w:rPr>
      </w:pPr>
      <w:r w:rsidRPr="00EB69B0">
        <w:rPr>
          <w:rFonts w:eastAsia="Times New Roman"/>
          <w:color w:val="222222"/>
        </w:rPr>
        <w:t> </w:t>
      </w:r>
    </w:p>
    <w:p w14:paraId="4FA3F25B" w14:textId="77777777" w:rsidR="00EB69B0" w:rsidRPr="00EB69B0" w:rsidRDefault="00EB69B0" w:rsidP="00EB69B0">
      <w:pPr>
        <w:shd w:val="clear" w:color="auto" w:fill="FFFFFF"/>
        <w:rPr>
          <w:rFonts w:eastAsia="Times New Roman"/>
          <w:color w:val="222222"/>
        </w:rPr>
      </w:pPr>
      <w:r w:rsidRPr="00EB69B0">
        <w:rPr>
          <w:rFonts w:eastAsia="Times New Roman"/>
          <w:b/>
          <w:bCs/>
          <w:color w:val="222222"/>
          <w:u w:val="single"/>
        </w:rPr>
        <w:t>Root, Danielle</w:t>
      </w:r>
      <w:r w:rsidRPr="00EB69B0">
        <w:rPr>
          <w:rFonts w:eastAsia="Times New Roman"/>
          <w:color w:val="222222"/>
        </w:rPr>
        <w:t>: </w:t>
      </w:r>
      <w:r w:rsidRPr="00EB69B0">
        <w:rPr>
          <w:rFonts w:eastAsia="Times New Roman"/>
          <w:b/>
          <w:bCs/>
          <w:color w:val="222222"/>
          <w:sz w:val="16"/>
          <w:szCs w:val="16"/>
        </w:rPr>
        <w:t xml:space="preserve">Root, Danielle [The director of voting rights and access to justice the Democracy and Government Reform Team </w:t>
      </w:r>
      <w:proofErr w:type="spellStart"/>
      <w:r w:rsidRPr="00EB69B0">
        <w:rPr>
          <w:rFonts w:eastAsia="Times New Roman"/>
          <w:b/>
          <w:bCs/>
          <w:color w:val="222222"/>
          <w:sz w:val="16"/>
          <w:szCs w:val="16"/>
        </w:rPr>
        <w:t>t</w:t>
      </w:r>
      <w:proofErr w:type="spellEnd"/>
      <w:r w:rsidRPr="00EB69B0">
        <w:rPr>
          <w:rFonts w:eastAsia="Times New Roman"/>
          <w:b/>
          <w:bCs/>
          <w:color w:val="222222"/>
          <w:sz w:val="16"/>
          <w:szCs w:val="16"/>
        </w:rPr>
        <w:t xml:space="preserve"> the Center for American Progress.] “Voter Suppression During the 2018 Midterm Elections” </w:t>
      </w:r>
      <w:r w:rsidRPr="00EB69B0">
        <w:rPr>
          <w:rFonts w:eastAsia="Times New Roman"/>
          <w:b/>
          <w:bCs/>
          <w:i/>
          <w:iCs/>
          <w:color w:val="222222"/>
          <w:sz w:val="16"/>
          <w:szCs w:val="16"/>
        </w:rPr>
        <w:t>Center for American Progress, </w:t>
      </w:r>
      <w:r w:rsidRPr="00EB69B0">
        <w:rPr>
          <w:rFonts w:eastAsia="Times New Roman"/>
          <w:b/>
          <w:bCs/>
          <w:color w:val="222222"/>
          <w:sz w:val="16"/>
          <w:szCs w:val="16"/>
        </w:rPr>
        <w:t>November 20, 2018. MR</w:t>
      </w:r>
    </w:p>
    <w:p w14:paraId="5F955B6F" w14:textId="000FF9FE" w:rsidR="00EB69B0" w:rsidRDefault="00EB69B0" w:rsidP="00EB69B0">
      <w:pPr>
        <w:shd w:val="clear" w:color="auto" w:fill="FFFFFF"/>
        <w:spacing w:before="200"/>
        <w:outlineLvl w:val="3"/>
        <w:rPr>
          <w:rFonts w:eastAsia="Times New Roman"/>
          <w:b/>
          <w:bCs/>
          <w:color w:val="222222"/>
          <w:u w:val="single"/>
        </w:rPr>
      </w:pPr>
      <w:r w:rsidRPr="00EB69B0">
        <w:rPr>
          <w:rFonts w:eastAsia="Times New Roman"/>
          <w:b/>
          <w:bCs/>
          <w:color w:val="222222"/>
          <w:u w:val="single"/>
        </w:rPr>
        <w:t> </w:t>
      </w:r>
      <w:r w:rsidRPr="00EB69B0">
        <w:rPr>
          <w:rFonts w:eastAsia="Times New Roman"/>
          <w:b/>
          <w:bCs/>
          <w:color w:val="222222"/>
          <w:u w:val="single"/>
          <w:shd w:val="clear" w:color="auto" w:fill="FFFF00"/>
        </w:rPr>
        <w:t>In New Hampshire</w:t>
      </w:r>
      <w:r w:rsidRPr="00EB69B0">
        <w:rPr>
          <w:rFonts w:eastAsia="Times New Roman"/>
          <w:b/>
          <w:bCs/>
          <w:color w:val="222222"/>
          <w:u w:val="single"/>
        </w:rPr>
        <w:t>, for example</w:t>
      </w:r>
      <w:r w:rsidRPr="00EB69B0">
        <w:rPr>
          <w:rFonts w:eastAsia="Times New Roman"/>
          <w:b/>
          <w:bCs/>
          <w:color w:val="222222"/>
          <w:u w:val="single"/>
          <w:shd w:val="clear" w:color="auto" w:fill="FFFF00"/>
        </w:rPr>
        <w:t>, strict voter registration laws</w:t>
      </w:r>
      <w:r w:rsidRPr="00EB69B0">
        <w:rPr>
          <w:rFonts w:eastAsia="Times New Roman"/>
          <w:b/>
          <w:bCs/>
          <w:color w:val="222222"/>
          <w:u w:val="single"/>
        </w:rPr>
        <w:t> that </w:t>
      </w:r>
      <w:r w:rsidRPr="00EB69B0">
        <w:rPr>
          <w:rFonts w:eastAsia="Times New Roman"/>
          <w:b/>
          <w:bCs/>
          <w:color w:val="222222"/>
          <w:u w:val="single"/>
          <w:shd w:val="clear" w:color="auto" w:fill="FFFF00"/>
        </w:rPr>
        <w:t>require</w:t>
      </w:r>
      <w:r w:rsidRPr="00EB69B0">
        <w:rPr>
          <w:rFonts w:eastAsia="Times New Roman"/>
          <w:b/>
          <w:bCs/>
          <w:color w:val="222222"/>
          <w:u w:val="single"/>
        </w:rPr>
        <w:t> those </w:t>
      </w:r>
      <w:r w:rsidRPr="00EB69B0">
        <w:rPr>
          <w:rFonts w:eastAsia="Times New Roman"/>
          <w:b/>
          <w:bCs/>
          <w:color w:val="222222"/>
          <w:u w:val="single"/>
          <w:shd w:val="clear" w:color="auto" w:fill="FFFF00"/>
        </w:rPr>
        <w:t>registering within 30 days of an election</w:t>
      </w:r>
      <w:r w:rsidRPr="00EB69B0">
        <w:rPr>
          <w:rFonts w:eastAsia="Times New Roman"/>
          <w:b/>
          <w:bCs/>
          <w:color w:val="222222"/>
          <w:u w:val="single"/>
        </w:rPr>
        <w:t> to </w:t>
      </w:r>
      <w:r w:rsidRPr="00EB69B0">
        <w:rPr>
          <w:rFonts w:eastAsia="Times New Roman"/>
          <w:b/>
          <w:bCs/>
          <w:color w:val="222222"/>
          <w:u w:val="single"/>
          <w:shd w:val="clear" w:color="auto" w:fill="FFFF00"/>
        </w:rPr>
        <w:t>prove</w:t>
      </w:r>
      <w:r w:rsidRPr="00EB69B0">
        <w:rPr>
          <w:rFonts w:eastAsia="Times New Roman"/>
          <w:b/>
          <w:bCs/>
          <w:color w:val="222222"/>
          <w:u w:val="single"/>
        </w:rPr>
        <w:t> </w:t>
      </w:r>
      <w:r w:rsidRPr="00EB69B0">
        <w:rPr>
          <w:rFonts w:eastAsia="Times New Roman"/>
          <w:b/>
          <w:bCs/>
          <w:color w:val="222222"/>
          <w:u w:val="single"/>
          <w:shd w:val="clear" w:color="auto" w:fill="FFFF00"/>
        </w:rPr>
        <w:t>they live in the ward or town</w:t>
      </w:r>
      <w:r w:rsidRPr="00EB69B0">
        <w:rPr>
          <w:rFonts w:eastAsia="Times New Roman"/>
          <w:b/>
          <w:bCs/>
          <w:color w:val="222222"/>
          <w:u w:val="single"/>
        </w:rPr>
        <w:t> where they are trying to vote were in place on Election Day this year.</w:t>
      </w:r>
      <w:r w:rsidRPr="00EB69B0">
        <w:rPr>
          <w:rFonts w:eastAsia="Times New Roman"/>
          <w:b/>
          <w:bCs/>
          <w:color w:val="222222"/>
          <w:u w:val="single"/>
          <w:shd w:val="clear" w:color="auto" w:fill="FFFF00"/>
        </w:rPr>
        <w:t>4 This requirement disproportionately disadvantaged college students</w:t>
      </w:r>
      <w:r w:rsidRPr="00EB69B0">
        <w:rPr>
          <w:rFonts w:eastAsia="Times New Roman"/>
          <w:b/>
          <w:bCs/>
          <w:color w:val="222222"/>
          <w:u w:val="single"/>
        </w:rPr>
        <w:t>, </w:t>
      </w:r>
      <w:r w:rsidRPr="00EB69B0">
        <w:rPr>
          <w:rFonts w:eastAsia="Times New Roman"/>
          <w:b/>
          <w:bCs/>
          <w:color w:val="222222"/>
          <w:u w:val="single"/>
          <w:shd w:val="clear" w:color="auto" w:fill="FFFF00"/>
        </w:rPr>
        <w:t>who numbe</w:t>
      </w:r>
      <w:r w:rsidRPr="00EB69B0">
        <w:rPr>
          <w:rFonts w:eastAsia="Times New Roman"/>
          <w:b/>
          <w:bCs/>
          <w:color w:val="222222"/>
          <w:u w:val="single"/>
        </w:rPr>
        <w:t>r </w:t>
      </w:r>
      <w:r w:rsidRPr="00EB69B0">
        <w:rPr>
          <w:rFonts w:eastAsia="Times New Roman"/>
          <w:b/>
          <w:bCs/>
          <w:color w:val="222222"/>
          <w:u w:val="single"/>
          <w:shd w:val="clear" w:color="auto" w:fill="FFFF00"/>
        </w:rPr>
        <w:t>more</w:t>
      </w:r>
      <w:r w:rsidRPr="00EB69B0">
        <w:rPr>
          <w:rFonts w:eastAsia="Times New Roman"/>
          <w:b/>
          <w:bCs/>
          <w:color w:val="222222"/>
          <w:u w:val="single"/>
        </w:rPr>
        <w:t> </w:t>
      </w:r>
      <w:r w:rsidRPr="00EB69B0">
        <w:rPr>
          <w:rFonts w:eastAsia="Times New Roman"/>
          <w:b/>
          <w:bCs/>
          <w:color w:val="222222"/>
          <w:u w:val="single"/>
          <w:shd w:val="clear" w:color="auto" w:fill="FFFF00"/>
        </w:rPr>
        <w:t>than 90,000 in a state</w:t>
      </w:r>
      <w:r w:rsidRPr="00EB69B0">
        <w:rPr>
          <w:rFonts w:eastAsia="Times New Roman"/>
          <w:b/>
          <w:bCs/>
          <w:color w:val="222222"/>
          <w:u w:val="single"/>
        </w:rPr>
        <w:t> </w:t>
      </w:r>
      <w:r w:rsidRPr="00EB69B0">
        <w:rPr>
          <w:rFonts w:eastAsia="Times New Roman"/>
          <w:b/>
          <w:bCs/>
          <w:color w:val="222222"/>
          <w:u w:val="single"/>
          <w:shd w:val="clear" w:color="auto" w:fill="FFFF00"/>
        </w:rPr>
        <w:t>with</w:t>
      </w:r>
      <w:r w:rsidRPr="00EB69B0">
        <w:rPr>
          <w:rFonts w:eastAsia="Times New Roman"/>
          <w:b/>
          <w:bCs/>
          <w:color w:val="222222"/>
          <w:u w:val="single"/>
        </w:rPr>
        <w:t> a </w:t>
      </w:r>
      <w:r w:rsidRPr="00EB69B0">
        <w:rPr>
          <w:rFonts w:eastAsia="Times New Roman"/>
          <w:b/>
          <w:bCs/>
          <w:color w:val="222222"/>
          <w:u w:val="single"/>
          <w:shd w:val="clear" w:color="auto" w:fill="FFFF00"/>
        </w:rPr>
        <w:t>voting-age population</w:t>
      </w:r>
      <w:r w:rsidRPr="00EB69B0">
        <w:rPr>
          <w:rFonts w:eastAsia="Times New Roman"/>
          <w:b/>
          <w:bCs/>
          <w:color w:val="222222"/>
          <w:u w:val="single"/>
        </w:rPr>
        <w:t> of </w:t>
      </w:r>
      <w:r w:rsidRPr="00EB69B0">
        <w:rPr>
          <w:rFonts w:eastAsia="Times New Roman"/>
          <w:b/>
          <w:bCs/>
          <w:color w:val="222222"/>
          <w:u w:val="single"/>
          <w:shd w:val="clear" w:color="auto" w:fill="FFFF00"/>
        </w:rPr>
        <w:t>slightly</w:t>
      </w:r>
      <w:r w:rsidRPr="00EB69B0">
        <w:rPr>
          <w:rFonts w:eastAsia="Times New Roman"/>
          <w:b/>
          <w:bCs/>
          <w:color w:val="222222"/>
          <w:u w:val="single"/>
        </w:rPr>
        <w:t> </w:t>
      </w:r>
      <w:r w:rsidRPr="00EB69B0">
        <w:rPr>
          <w:rFonts w:eastAsia="Times New Roman"/>
          <w:b/>
          <w:bCs/>
          <w:color w:val="222222"/>
          <w:u w:val="single"/>
          <w:shd w:val="clear" w:color="auto" w:fill="FFFF00"/>
        </w:rPr>
        <w:t>more than one million</w:t>
      </w:r>
      <w:r w:rsidRPr="00EB69B0">
        <w:rPr>
          <w:rFonts w:eastAsia="Times New Roman"/>
          <w:b/>
          <w:bCs/>
          <w:color w:val="222222"/>
          <w:u w:val="single"/>
        </w:rPr>
        <w:t>.5 </w:t>
      </w:r>
      <w:r w:rsidRPr="00EB69B0">
        <w:rPr>
          <w:rFonts w:eastAsia="Times New Roman"/>
          <w:b/>
          <w:bCs/>
          <w:color w:val="222222"/>
          <w:u w:val="single"/>
          <w:shd w:val="clear" w:color="auto" w:fill="FFFF00"/>
        </w:rPr>
        <w:t>In Georgia, 53,000 voter registrants</w:t>
      </w:r>
      <w:r w:rsidRPr="00EB69B0">
        <w:rPr>
          <w:rFonts w:eastAsia="Times New Roman"/>
          <w:b/>
          <w:bCs/>
          <w:color w:val="222222"/>
          <w:u w:val="single"/>
        </w:rPr>
        <w:t>—</w:t>
      </w:r>
      <w:r w:rsidRPr="00EB69B0">
        <w:rPr>
          <w:rFonts w:eastAsia="Times New Roman"/>
          <w:b/>
          <w:bCs/>
          <w:color w:val="222222"/>
          <w:u w:val="single"/>
          <w:shd w:val="clear" w:color="auto" w:fill="FFFF00"/>
        </w:rPr>
        <w:t>70</w:t>
      </w:r>
      <w:r w:rsidRPr="00EB69B0">
        <w:rPr>
          <w:rFonts w:eastAsia="Times New Roman"/>
          <w:b/>
          <w:bCs/>
          <w:color w:val="222222"/>
          <w:u w:val="single"/>
        </w:rPr>
        <w:t> </w:t>
      </w:r>
      <w:r w:rsidRPr="00EB69B0">
        <w:rPr>
          <w:rFonts w:eastAsia="Times New Roman"/>
          <w:b/>
          <w:bCs/>
          <w:color w:val="222222"/>
          <w:u w:val="single"/>
          <w:shd w:val="clear" w:color="auto" w:fill="FFFF00"/>
        </w:rPr>
        <w:t>percent of whom were black</w:t>
      </w:r>
      <w:r w:rsidRPr="00EB69B0">
        <w:rPr>
          <w:rFonts w:eastAsia="Times New Roman"/>
          <w:b/>
          <w:bCs/>
          <w:color w:val="222222"/>
          <w:u w:val="single"/>
        </w:rPr>
        <w:t>—</w:t>
      </w:r>
      <w:r w:rsidRPr="00EB69B0">
        <w:rPr>
          <w:rFonts w:eastAsia="Times New Roman"/>
          <w:b/>
          <w:bCs/>
          <w:color w:val="222222"/>
          <w:u w:val="single"/>
          <w:shd w:val="clear" w:color="auto" w:fill="FFFF00"/>
        </w:rPr>
        <w:t>were placed</w:t>
      </w:r>
      <w:r w:rsidRPr="00EB69B0">
        <w:rPr>
          <w:rFonts w:eastAsia="Times New Roman"/>
          <w:b/>
          <w:bCs/>
          <w:color w:val="222222"/>
          <w:u w:val="single"/>
        </w:rPr>
        <w:t> in “</w:t>
      </w:r>
      <w:r w:rsidRPr="00EB69B0">
        <w:rPr>
          <w:rFonts w:eastAsia="Times New Roman"/>
          <w:b/>
          <w:bCs/>
          <w:color w:val="222222"/>
          <w:u w:val="single"/>
          <w:shd w:val="clear" w:color="auto" w:fill="FFFF00"/>
        </w:rPr>
        <w:t>pending” status by the secretary of state</w:t>
      </w:r>
      <w:r w:rsidRPr="00EB69B0">
        <w:rPr>
          <w:rFonts w:eastAsia="Times New Roman"/>
          <w:b/>
          <w:bCs/>
          <w:color w:val="222222"/>
          <w:u w:val="single"/>
        </w:rPr>
        <w:t> </w:t>
      </w:r>
      <w:r w:rsidRPr="00EB69B0">
        <w:rPr>
          <w:rFonts w:eastAsia="Times New Roman"/>
          <w:b/>
          <w:bCs/>
          <w:color w:val="222222"/>
          <w:u w:val="single"/>
          <w:shd w:val="clear" w:color="auto" w:fill="FFFF00"/>
        </w:rPr>
        <w:t>because</w:t>
      </w:r>
      <w:r w:rsidRPr="00EB69B0">
        <w:rPr>
          <w:rFonts w:eastAsia="Times New Roman"/>
          <w:b/>
          <w:bCs/>
          <w:color w:val="222222"/>
          <w:u w:val="single"/>
        </w:rPr>
        <w:t> </w:t>
      </w:r>
      <w:r w:rsidRPr="00EB69B0">
        <w:rPr>
          <w:rFonts w:eastAsia="Times New Roman"/>
          <w:b/>
          <w:bCs/>
          <w:color w:val="222222"/>
          <w:u w:val="single"/>
          <w:shd w:val="clear" w:color="auto" w:fill="FFFF00"/>
        </w:rPr>
        <w:t>of</w:t>
      </w:r>
      <w:r w:rsidRPr="00EB69B0">
        <w:rPr>
          <w:rFonts w:eastAsia="Times New Roman"/>
          <w:b/>
          <w:bCs/>
          <w:color w:val="222222"/>
          <w:u w:val="single"/>
        </w:rPr>
        <w:t> minor </w:t>
      </w:r>
      <w:r w:rsidRPr="00EB69B0">
        <w:rPr>
          <w:rFonts w:eastAsia="Times New Roman"/>
          <w:b/>
          <w:bCs/>
          <w:color w:val="222222"/>
          <w:u w:val="single"/>
          <w:shd w:val="clear" w:color="auto" w:fill="FFFF00"/>
        </w:rPr>
        <w:t>misspellings</w:t>
      </w:r>
      <w:r w:rsidRPr="00EB69B0">
        <w:rPr>
          <w:rFonts w:eastAsia="Times New Roman"/>
          <w:b/>
          <w:bCs/>
          <w:color w:val="222222"/>
          <w:u w:val="single"/>
        </w:rPr>
        <w:t> or </w:t>
      </w:r>
      <w:r w:rsidRPr="00EB69B0">
        <w:rPr>
          <w:rFonts w:eastAsia="Times New Roman"/>
          <w:b/>
          <w:bCs/>
          <w:color w:val="222222"/>
          <w:u w:val="single"/>
          <w:shd w:val="clear" w:color="auto" w:fill="FFFF00"/>
        </w:rPr>
        <w:t>missing</w:t>
      </w:r>
      <w:r w:rsidRPr="00EB69B0">
        <w:rPr>
          <w:rFonts w:eastAsia="Times New Roman"/>
          <w:b/>
          <w:bCs/>
          <w:color w:val="222222"/>
          <w:u w:val="single"/>
        </w:rPr>
        <w:t> </w:t>
      </w:r>
      <w:r w:rsidRPr="00EB69B0">
        <w:rPr>
          <w:rFonts w:eastAsia="Times New Roman"/>
          <w:b/>
          <w:bCs/>
          <w:color w:val="222222"/>
          <w:u w:val="single"/>
          <w:shd w:val="clear" w:color="auto" w:fill="FFFF00"/>
        </w:rPr>
        <w:t>hyphens</w:t>
      </w:r>
      <w:r w:rsidRPr="00EB69B0">
        <w:rPr>
          <w:rFonts w:eastAsia="Times New Roman"/>
          <w:b/>
          <w:bCs/>
          <w:color w:val="222222"/>
          <w:u w:val="single"/>
        </w:rPr>
        <w:t> </w:t>
      </w:r>
      <w:r w:rsidRPr="00EB69B0">
        <w:rPr>
          <w:rFonts w:eastAsia="Times New Roman"/>
          <w:b/>
          <w:bCs/>
          <w:color w:val="222222"/>
          <w:u w:val="single"/>
          <w:shd w:val="clear" w:color="auto" w:fill="FFFF00"/>
        </w:rPr>
        <w:t>on their registration forms</w:t>
      </w:r>
      <w:r w:rsidRPr="00EB69B0">
        <w:rPr>
          <w:rFonts w:eastAsia="Times New Roman"/>
          <w:b/>
          <w:bCs/>
          <w:color w:val="222222"/>
          <w:u w:val="single"/>
        </w:rPr>
        <w:t>.6 A federal judge intervened to stop this practice on </w:t>
      </w:r>
      <w:r w:rsidRPr="00EB69B0">
        <w:rPr>
          <w:rFonts w:eastAsia="Times New Roman"/>
          <w:b/>
          <w:bCs/>
          <w:color w:val="222222"/>
          <w:u w:val="single"/>
          <w:shd w:val="clear" w:color="auto" w:fill="FFFF00"/>
        </w:rPr>
        <w:t>November 2, 2018</w:t>
      </w:r>
      <w:r w:rsidRPr="00EB69B0">
        <w:rPr>
          <w:rFonts w:eastAsia="Times New Roman"/>
          <w:b/>
          <w:bCs/>
          <w:color w:val="222222"/>
          <w:u w:val="single"/>
        </w:rPr>
        <w:t>—four days before the election—</w:t>
      </w:r>
      <w:r w:rsidRPr="00EB69B0">
        <w:rPr>
          <w:rFonts w:eastAsia="Times New Roman"/>
          <w:b/>
          <w:bCs/>
          <w:color w:val="222222"/>
          <w:u w:val="single"/>
          <w:shd w:val="clear" w:color="auto" w:fill="FFFF00"/>
        </w:rPr>
        <w:t>citing</w:t>
      </w:r>
      <w:r w:rsidRPr="00EB69B0">
        <w:rPr>
          <w:rFonts w:eastAsia="Times New Roman"/>
          <w:b/>
          <w:bCs/>
          <w:color w:val="222222"/>
          <w:u w:val="single"/>
        </w:rPr>
        <w:t> </w:t>
      </w:r>
      <w:r w:rsidRPr="00EB69B0">
        <w:rPr>
          <w:rFonts w:eastAsia="Times New Roman"/>
          <w:b/>
          <w:bCs/>
          <w:color w:val="222222"/>
          <w:u w:val="single"/>
          <w:shd w:val="clear" w:color="auto" w:fill="FFFF00"/>
        </w:rPr>
        <w:t>the</w:t>
      </w:r>
      <w:r w:rsidRPr="00EB69B0">
        <w:rPr>
          <w:rFonts w:eastAsia="Times New Roman"/>
          <w:b/>
          <w:bCs/>
          <w:color w:val="222222"/>
          <w:u w:val="single"/>
        </w:rPr>
        <w:t> “</w:t>
      </w:r>
      <w:r w:rsidRPr="00EB69B0">
        <w:rPr>
          <w:rFonts w:eastAsia="Times New Roman"/>
          <w:b/>
          <w:bCs/>
          <w:color w:val="222222"/>
          <w:u w:val="single"/>
          <w:shd w:val="clear" w:color="auto" w:fill="FFFF00"/>
        </w:rPr>
        <w:t>differential treatment inflicted on a group of individuals who are predominantly minoritie</w:t>
      </w:r>
      <w:r w:rsidRPr="00EB69B0">
        <w:rPr>
          <w:rFonts w:eastAsia="Times New Roman"/>
          <w:b/>
          <w:bCs/>
          <w:color w:val="222222"/>
          <w:u w:val="single"/>
        </w:rPr>
        <w:t>s.”7 However, </w:t>
      </w:r>
      <w:r w:rsidRPr="00EB69B0">
        <w:rPr>
          <w:rFonts w:eastAsia="Times New Roman"/>
          <w:b/>
          <w:bCs/>
          <w:color w:val="222222"/>
          <w:u w:val="single"/>
          <w:shd w:val="clear" w:color="auto" w:fill="FFFF00"/>
        </w:rPr>
        <w:t>those with pending registration statuses were still forced</w:t>
      </w:r>
      <w:r w:rsidRPr="00EB69B0">
        <w:rPr>
          <w:rFonts w:eastAsia="Times New Roman"/>
          <w:b/>
          <w:bCs/>
          <w:color w:val="222222"/>
          <w:u w:val="single"/>
        </w:rPr>
        <w:t> to </w:t>
      </w:r>
      <w:r w:rsidRPr="00EB69B0">
        <w:rPr>
          <w:rFonts w:eastAsia="Times New Roman"/>
          <w:b/>
          <w:bCs/>
          <w:color w:val="222222"/>
          <w:u w:val="single"/>
          <w:shd w:val="clear" w:color="auto" w:fill="FFFF00"/>
        </w:rPr>
        <w:t>prove</w:t>
      </w:r>
      <w:r w:rsidRPr="00EB69B0">
        <w:rPr>
          <w:rFonts w:eastAsia="Times New Roman"/>
          <w:b/>
          <w:bCs/>
          <w:color w:val="222222"/>
          <w:u w:val="single"/>
        </w:rPr>
        <w:t> </w:t>
      </w:r>
      <w:r w:rsidRPr="00EB69B0">
        <w:rPr>
          <w:rFonts w:eastAsia="Times New Roman"/>
          <w:b/>
          <w:bCs/>
          <w:color w:val="222222"/>
          <w:u w:val="single"/>
          <w:shd w:val="clear" w:color="auto" w:fill="FFFF00"/>
        </w:rPr>
        <w:t>eligibility, including U.S. citizenship,</w:t>
      </w:r>
      <w:r w:rsidRPr="00EB69B0">
        <w:rPr>
          <w:rFonts w:eastAsia="Times New Roman"/>
          <w:b/>
          <w:bCs/>
          <w:color w:val="222222"/>
          <w:u w:val="single"/>
        </w:rPr>
        <w:t> </w:t>
      </w:r>
      <w:r w:rsidRPr="00EB69B0">
        <w:rPr>
          <w:rFonts w:eastAsia="Times New Roman"/>
          <w:b/>
          <w:bCs/>
          <w:color w:val="222222"/>
          <w:u w:val="single"/>
          <w:shd w:val="clear" w:color="auto" w:fill="FFFF00"/>
        </w:rPr>
        <w:t>before</w:t>
      </w:r>
      <w:r w:rsidRPr="00EB69B0">
        <w:rPr>
          <w:rFonts w:eastAsia="Times New Roman"/>
          <w:b/>
          <w:bCs/>
          <w:color w:val="222222"/>
          <w:u w:val="single"/>
        </w:rPr>
        <w:t> voting on </w:t>
      </w:r>
      <w:r w:rsidRPr="00EB69B0">
        <w:rPr>
          <w:rFonts w:eastAsia="Times New Roman"/>
          <w:b/>
          <w:bCs/>
          <w:color w:val="222222"/>
          <w:u w:val="single"/>
          <w:shd w:val="clear" w:color="auto" w:fill="FFFF00"/>
        </w:rPr>
        <w:t>Election Day</w:t>
      </w:r>
      <w:r w:rsidRPr="00EB69B0">
        <w:rPr>
          <w:rFonts w:eastAsia="Times New Roman"/>
          <w:b/>
          <w:bCs/>
          <w:color w:val="222222"/>
          <w:u w:val="single"/>
        </w:rPr>
        <w:t>, </w:t>
      </w:r>
      <w:r w:rsidRPr="00EB69B0">
        <w:rPr>
          <w:rFonts w:eastAsia="Times New Roman"/>
          <w:b/>
          <w:bCs/>
          <w:color w:val="222222"/>
          <w:u w:val="single"/>
          <w:shd w:val="clear" w:color="auto" w:fill="FFFF00"/>
        </w:rPr>
        <w:t>which</w:t>
      </w:r>
      <w:r w:rsidRPr="00EB69B0">
        <w:rPr>
          <w:rFonts w:eastAsia="Times New Roman"/>
          <w:b/>
          <w:bCs/>
          <w:color w:val="222222"/>
          <w:u w:val="single"/>
        </w:rPr>
        <w:t> </w:t>
      </w:r>
      <w:r w:rsidRPr="00EB69B0">
        <w:rPr>
          <w:rFonts w:eastAsia="Times New Roman"/>
          <w:b/>
          <w:bCs/>
          <w:color w:val="222222"/>
          <w:u w:val="single"/>
          <w:shd w:val="clear" w:color="auto" w:fill="FFFF00"/>
        </w:rPr>
        <w:t>can be difficult for Americans</w:t>
      </w:r>
      <w:r w:rsidRPr="00EB69B0">
        <w:rPr>
          <w:rFonts w:eastAsia="Times New Roman"/>
          <w:b/>
          <w:bCs/>
          <w:color w:val="222222"/>
          <w:u w:val="single"/>
        </w:rPr>
        <w:t> </w:t>
      </w:r>
      <w:r w:rsidRPr="00EB69B0">
        <w:rPr>
          <w:rFonts w:eastAsia="Times New Roman"/>
          <w:b/>
          <w:bCs/>
          <w:color w:val="222222"/>
          <w:u w:val="single"/>
          <w:shd w:val="clear" w:color="auto" w:fill="FFFF00"/>
        </w:rPr>
        <w:t>lacking</w:t>
      </w:r>
      <w:r w:rsidRPr="00EB69B0">
        <w:rPr>
          <w:rFonts w:eastAsia="Times New Roman"/>
          <w:b/>
          <w:bCs/>
          <w:color w:val="222222"/>
          <w:u w:val="single"/>
        </w:rPr>
        <w:t> access to </w:t>
      </w:r>
      <w:r w:rsidRPr="00EB69B0">
        <w:rPr>
          <w:rFonts w:eastAsia="Times New Roman"/>
          <w:b/>
          <w:bCs/>
          <w:color w:val="222222"/>
          <w:u w:val="single"/>
          <w:shd w:val="clear" w:color="auto" w:fill="FFFF00"/>
        </w:rPr>
        <w:t>birth certificates, passports, or nationalization documents</w:t>
      </w:r>
      <w:r w:rsidRPr="00EB69B0">
        <w:rPr>
          <w:rFonts w:eastAsia="Times New Roman"/>
          <w:b/>
          <w:bCs/>
          <w:color w:val="222222"/>
          <w:u w:val="single"/>
        </w:rPr>
        <w:t>. During the lead-up to the November elections, </w:t>
      </w:r>
      <w:r w:rsidRPr="00EB69B0">
        <w:rPr>
          <w:rFonts w:eastAsia="Times New Roman"/>
          <w:b/>
          <w:bCs/>
          <w:color w:val="222222"/>
          <w:u w:val="single"/>
          <w:shd w:val="clear" w:color="auto" w:fill="FFFF00"/>
        </w:rPr>
        <w:t>Michigan also experienced problems due to the secretary of state</w:t>
      </w:r>
      <w:r w:rsidRPr="00EB69B0">
        <w:rPr>
          <w:rFonts w:eastAsia="Times New Roman"/>
          <w:b/>
          <w:bCs/>
          <w:color w:val="222222"/>
          <w:u w:val="single"/>
        </w:rPr>
        <w:t>’s alleged </w:t>
      </w:r>
      <w:r w:rsidRPr="00EB69B0">
        <w:rPr>
          <w:rFonts w:eastAsia="Times New Roman"/>
          <w:b/>
          <w:bCs/>
          <w:color w:val="222222"/>
          <w:u w:val="single"/>
          <w:shd w:val="clear" w:color="auto" w:fill="FFFF00"/>
        </w:rPr>
        <w:t>failure</w:t>
      </w:r>
      <w:r w:rsidRPr="00EB69B0">
        <w:rPr>
          <w:rFonts w:eastAsia="Times New Roman"/>
          <w:b/>
          <w:bCs/>
          <w:color w:val="222222"/>
          <w:u w:val="single"/>
        </w:rPr>
        <w:t> </w:t>
      </w:r>
      <w:r w:rsidRPr="00EB69B0">
        <w:rPr>
          <w:rFonts w:eastAsia="Times New Roman"/>
          <w:b/>
          <w:bCs/>
          <w:color w:val="222222"/>
          <w:u w:val="single"/>
          <w:shd w:val="clear" w:color="auto" w:fill="FFFF00"/>
        </w:rPr>
        <w:t>to</w:t>
      </w:r>
      <w:r w:rsidRPr="00EB69B0">
        <w:rPr>
          <w:rFonts w:eastAsia="Times New Roman"/>
          <w:b/>
          <w:bCs/>
          <w:color w:val="222222"/>
          <w:u w:val="single"/>
        </w:rPr>
        <w:t> </w:t>
      </w:r>
      <w:r w:rsidRPr="00EB69B0">
        <w:rPr>
          <w:rFonts w:eastAsia="Times New Roman"/>
          <w:b/>
          <w:bCs/>
          <w:color w:val="222222"/>
          <w:u w:val="single"/>
          <w:shd w:val="clear" w:color="auto" w:fill="FFFF00"/>
        </w:rPr>
        <w:t>update</w:t>
      </w:r>
      <w:r w:rsidRPr="00EB69B0">
        <w:rPr>
          <w:rFonts w:eastAsia="Times New Roman"/>
          <w:b/>
          <w:bCs/>
          <w:color w:val="222222"/>
          <w:u w:val="single"/>
        </w:rPr>
        <w:t> tens of </w:t>
      </w:r>
      <w:r w:rsidRPr="00EB69B0">
        <w:rPr>
          <w:rFonts w:eastAsia="Times New Roman"/>
          <w:b/>
          <w:bCs/>
          <w:color w:val="222222"/>
          <w:u w:val="single"/>
          <w:shd w:val="clear" w:color="auto" w:fill="FFFF00"/>
        </w:rPr>
        <w:t>thousands of voter registration addresses</w:t>
      </w:r>
      <w:r w:rsidRPr="00EB69B0">
        <w:rPr>
          <w:rFonts w:eastAsia="Times New Roman"/>
          <w:b/>
          <w:bCs/>
          <w:color w:val="222222"/>
          <w:u w:val="single"/>
        </w:rPr>
        <w:t> </w:t>
      </w:r>
      <w:r w:rsidRPr="00EB69B0">
        <w:rPr>
          <w:rFonts w:eastAsia="Times New Roman"/>
          <w:b/>
          <w:bCs/>
          <w:color w:val="222222"/>
          <w:u w:val="single"/>
          <w:shd w:val="clear" w:color="auto" w:fill="FFFF00"/>
        </w:rPr>
        <w:t>in</w:t>
      </w:r>
      <w:r w:rsidRPr="00EB69B0">
        <w:rPr>
          <w:rFonts w:eastAsia="Times New Roman"/>
          <w:b/>
          <w:bCs/>
          <w:color w:val="222222"/>
          <w:u w:val="single"/>
        </w:rPr>
        <w:t> </w:t>
      </w:r>
      <w:r w:rsidRPr="00EB69B0">
        <w:rPr>
          <w:rFonts w:eastAsia="Times New Roman"/>
          <w:b/>
          <w:bCs/>
          <w:color w:val="222222"/>
          <w:u w:val="single"/>
          <w:shd w:val="clear" w:color="auto" w:fill="FFFF00"/>
        </w:rPr>
        <w:t>the</w:t>
      </w:r>
      <w:r w:rsidRPr="00EB69B0">
        <w:rPr>
          <w:rFonts w:eastAsia="Times New Roman"/>
          <w:b/>
          <w:bCs/>
          <w:color w:val="222222"/>
          <w:u w:val="single"/>
        </w:rPr>
        <w:t> state’s voter registration </w:t>
      </w:r>
      <w:r w:rsidRPr="00EB69B0">
        <w:rPr>
          <w:rFonts w:eastAsia="Times New Roman"/>
          <w:b/>
          <w:bCs/>
          <w:color w:val="222222"/>
          <w:u w:val="single"/>
          <w:shd w:val="clear" w:color="auto" w:fill="FFFF00"/>
        </w:rPr>
        <w:t>database</w:t>
      </w:r>
      <w:r w:rsidRPr="00EB69B0">
        <w:rPr>
          <w:rFonts w:eastAsia="Times New Roman"/>
          <w:b/>
          <w:bCs/>
          <w:color w:val="222222"/>
          <w:u w:val="single"/>
        </w:rPr>
        <w:t>.8 Progress Michigan filed a Freedom of Information Act (FOIA) request on October 19, 2018, to learn more about how the error occurred. The secretary of state’s office, for its part, vowed to remedy the mistake, although it is unclear at this time whether this was accomplished.</w:t>
      </w:r>
    </w:p>
    <w:p w14:paraId="7FF630A7" w14:textId="22B57D64" w:rsidR="000C1157" w:rsidRDefault="000C1157" w:rsidP="00EB69B0">
      <w:pPr>
        <w:shd w:val="clear" w:color="auto" w:fill="FFFFFF"/>
        <w:spacing w:before="200"/>
        <w:outlineLvl w:val="3"/>
        <w:rPr>
          <w:rFonts w:eastAsia="Times New Roman"/>
          <w:b/>
          <w:bCs/>
          <w:color w:val="222222"/>
          <w:u w:val="single"/>
        </w:rPr>
      </w:pPr>
    </w:p>
    <w:p w14:paraId="74E79F93" w14:textId="75F85795" w:rsidR="000C1157" w:rsidRDefault="000C1157" w:rsidP="000C1157">
      <w:pPr>
        <w:pStyle w:val="Heading4"/>
        <w:spacing w:line="480" w:lineRule="auto"/>
      </w:pPr>
      <w:r>
        <w:rPr>
          <w:color w:val="000000"/>
        </w:rPr>
        <w:t>[</w:t>
      </w:r>
      <w:proofErr w:type="spellStart"/>
      <w:r>
        <w:rPr>
          <w:color w:val="000000"/>
        </w:rPr>
        <w:t>Oduor</w:t>
      </w:r>
      <w:proofErr w:type="spellEnd"/>
      <w:r>
        <w:rPr>
          <w:color w:val="000000"/>
        </w:rPr>
        <w:t xml:space="preserve">] </w:t>
      </w:r>
      <w:r>
        <w:rPr>
          <w:b w:val="0"/>
          <w:bCs w:val="0"/>
          <w:color w:val="000000"/>
        </w:rPr>
        <w:t xml:space="preserve">Non-violent CD has been proven to work throughout history to create more just societies and provide representation for minorities that were oppressed in a democracy. </w:t>
      </w:r>
    </w:p>
    <w:p w14:paraId="74E1C582" w14:textId="4B70D34E" w:rsidR="000C1157" w:rsidRDefault="000C1157" w:rsidP="000C1157">
      <w:pPr>
        <w:pStyle w:val="NormalWeb"/>
        <w:spacing w:before="0" w:beforeAutospacing="0" w:after="240" w:afterAutospacing="0" w:line="480" w:lineRule="auto"/>
      </w:pPr>
      <w:proofErr w:type="spellStart"/>
      <w:r>
        <w:rPr>
          <w:b/>
          <w:bCs/>
          <w:color w:val="000000"/>
          <w:u w:val="single"/>
        </w:rPr>
        <w:t>Oduor</w:t>
      </w:r>
      <w:proofErr w:type="spellEnd"/>
      <w:r>
        <w:rPr>
          <w:b/>
          <w:bCs/>
          <w:color w:val="000000"/>
        </w:rPr>
        <w:t>:</w:t>
      </w:r>
      <w:r>
        <w:rPr>
          <w:color w:val="000000"/>
          <w:sz w:val="18"/>
          <w:szCs w:val="18"/>
        </w:rPr>
        <w:t xml:space="preserve"> </w:t>
      </w:r>
      <w:proofErr w:type="spellStart"/>
      <w:r>
        <w:rPr>
          <w:color w:val="000000"/>
          <w:sz w:val="16"/>
          <w:szCs w:val="16"/>
        </w:rPr>
        <w:t>Oduor</w:t>
      </w:r>
      <w:proofErr w:type="spellEnd"/>
      <w:r>
        <w:rPr>
          <w:color w:val="000000"/>
          <w:sz w:val="16"/>
          <w:szCs w:val="16"/>
        </w:rPr>
        <w:t xml:space="preserve">, </w:t>
      </w:r>
      <w:proofErr w:type="spellStart"/>
      <w:r>
        <w:rPr>
          <w:color w:val="000000"/>
          <w:sz w:val="16"/>
          <w:szCs w:val="16"/>
        </w:rPr>
        <w:t>Rmj</w:t>
      </w:r>
      <w:proofErr w:type="spellEnd"/>
      <w:r>
        <w:rPr>
          <w:color w:val="000000"/>
          <w:sz w:val="16"/>
          <w:szCs w:val="16"/>
        </w:rPr>
        <w:t xml:space="preserve">. </w:t>
      </w:r>
      <w:proofErr w:type="spellStart"/>
      <w:r>
        <w:rPr>
          <w:color w:val="000000"/>
          <w:sz w:val="16"/>
          <w:szCs w:val="16"/>
        </w:rPr>
        <w:t>Rmj</w:t>
      </w:r>
      <w:proofErr w:type="spellEnd"/>
      <w:r>
        <w:rPr>
          <w:color w:val="000000"/>
          <w:sz w:val="16"/>
          <w:szCs w:val="16"/>
        </w:rPr>
        <w:t xml:space="preserve">. [Research Methodology in Philosophy within an Interdisciplinary and </w:t>
      </w:r>
      <w:proofErr w:type="spellStart"/>
      <w:r>
        <w:rPr>
          <w:color w:val="000000"/>
          <w:sz w:val="16"/>
          <w:szCs w:val="16"/>
        </w:rPr>
        <w:t>Commercialised</w:t>
      </w:r>
      <w:proofErr w:type="spellEnd"/>
      <w:r>
        <w:rPr>
          <w:color w:val="000000"/>
          <w:sz w:val="16"/>
          <w:szCs w:val="16"/>
        </w:rPr>
        <w:t xml:space="preserve"> African Context] “Justifying Non-Violent Civil Disobedience within the Kenyan Context: A Moral Perspective” </w:t>
      </w:r>
      <w:r>
        <w:rPr>
          <w:i/>
          <w:iCs/>
          <w:color w:val="000000"/>
          <w:sz w:val="16"/>
          <w:szCs w:val="16"/>
        </w:rPr>
        <w:t>Thought and Practice: A Journal of the Philosophical Association of Kenya</w:t>
      </w:r>
      <w:r>
        <w:rPr>
          <w:color w:val="000000"/>
          <w:sz w:val="16"/>
          <w:szCs w:val="16"/>
        </w:rPr>
        <w:t xml:space="preserve"> 2 Vol.3 No.1, June 2011. </w:t>
      </w:r>
      <w:r w:rsidR="001E37B2">
        <w:rPr>
          <w:color w:val="000000"/>
          <w:sz w:val="16"/>
          <w:szCs w:val="16"/>
        </w:rPr>
        <w:t>MR</w:t>
      </w:r>
    </w:p>
    <w:p w14:paraId="1462F6DA" w14:textId="77777777" w:rsidR="000C1157" w:rsidRDefault="000C1157" w:rsidP="000C1157"/>
    <w:p w14:paraId="33A4CEF4" w14:textId="77777777" w:rsidR="000C1157" w:rsidRDefault="000C1157" w:rsidP="000C1157">
      <w:pPr>
        <w:pStyle w:val="NormalWeb"/>
        <w:spacing w:before="0" w:beforeAutospacing="0" w:after="240" w:afterAutospacing="0" w:line="480" w:lineRule="auto"/>
      </w:pPr>
      <w:r>
        <w:rPr>
          <w:b/>
          <w:bCs/>
          <w:color w:val="000000"/>
          <w:u w:val="single"/>
          <w:shd w:val="clear" w:color="auto" w:fill="FFFF00"/>
        </w:rPr>
        <w:t>[T]</w:t>
      </w:r>
      <w:proofErr w:type="spellStart"/>
      <w:r>
        <w:rPr>
          <w:b/>
          <w:bCs/>
          <w:color w:val="000000"/>
          <w:u w:val="single"/>
          <w:shd w:val="clear" w:color="auto" w:fill="FFFF00"/>
        </w:rPr>
        <w:t>hroughout</w:t>
      </w:r>
      <w:proofErr w:type="spellEnd"/>
      <w:r>
        <w:rPr>
          <w:b/>
          <w:bCs/>
          <w:color w:val="000000"/>
          <w:u w:val="single"/>
          <w:shd w:val="clear" w:color="auto" w:fill="FFFF00"/>
        </w:rPr>
        <w:t xml:space="preserve"> history</w:t>
      </w:r>
      <w:r>
        <w:rPr>
          <w:b/>
          <w:bCs/>
          <w:color w:val="000000"/>
          <w:u w:val="single"/>
        </w:rPr>
        <w:t xml:space="preserve">, </w:t>
      </w:r>
      <w:r>
        <w:rPr>
          <w:color w:val="000000"/>
          <w:sz w:val="16"/>
          <w:szCs w:val="16"/>
        </w:rPr>
        <w:t>acts of non</w:t>
      </w:r>
      <w:r>
        <w:rPr>
          <w:color w:val="000000"/>
          <w:sz w:val="16"/>
          <w:szCs w:val="16"/>
          <w:shd w:val="clear" w:color="auto" w:fill="FFFF00"/>
        </w:rPr>
        <w:t>-</w:t>
      </w:r>
      <w:r>
        <w:rPr>
          <w:color w:val="000000"/>
          <w:sz w:val="16"/>
          <w:szCs w:val="16"/>
        </w:rPr>
        <w:t>violent</w:t>
      </w:r>
      <w:r>
        <w:rPr>
          <w:b/>
          <w:bCs/>
          <w:color w:val="000000"/>
          <w:u w:val="single"/>
        </w:rPr>
        <w:t xml:space="preserve"> </w:t>
      </w:r>
      <w:r>
        <w:rPr>
          <w:b/>
          <w:bCs/>
          <w:color w:val="000000"/>
          <w:u w:val="single"/>
          <w:shd w:val="clear" w:color="auto" w:fill="FFFF00"/>
        </w:rPr>
        <w:t>civil disobedience</w:t>
      </w:r>
      <w:r>
        <w:rPr>
          <w:color w:val="000000"/>
          <w:sz w:val="16"/>
          <w:szCs w:val="16"/>
        </w:rPr>
        <w:t xml:space="preserve"> have </w:t>
      </w:r>
      <w:r>
        <w:rPr>
          <w:b/>
          <w:bCs/>
          <w:color w:val="000000"/>
          <w:u w:val="single"/>
          <w:shd w:val="clear" w:color="auto" w:fill="FFFF00"/>
        </w:rPr>
        <w:t>forced a reassessment of moral, social, political and economic parameters. The Boston Tea Party, the suffragette movement, the struggle for Indian immigrant rights in South Africa and the resistance to British rule in India</w:t>
      </w:r>
      <w:r>
        <w:rPr>
          <w:color w:val="000000"/>
          <w:sz w:val="16"/>
          <w:szCs w:val="16"/>
        </w:rPr>
        <w:t xml:space="preserve"> (both led by Gandhi</w:t>
      </w:r>
      <w:r>
        <w:rPr>
          <w:color w:val="000000"/>
          <w:sz w:val="16"/>
          <w:szCs w:val="16"/>
          <w:shd w:val="clear" w:color="auto" w:fill="FFFF00"/>
        </w:rPr>
        <w:t xml:space="preserve">), </w:t>
      </w:r>
      <w:r>
        <w:rPr>
          <w:b/>
          <w:bCs/>
          <w:color w:val="000000"/>
          <w:u w:val="single"/>
          <w:shd w:val="clear" w:color="auto" w:fill="FFFF00"/>
        </w:rPr>
        <w:t>the US civil rights movement led by Martin Luther King, Jr., Rosa Parks and others, American student sit-ins against the Vietnam War, and the resistance to apartheid in South Africa are all instances where non-violent civil disobedience proved to be</w:t>
      </w:r>
      <w:r>
        <w:rPr>
          <w:color w:val="000000"/>
          <w:sz w:val="16"/>
          <w:szCs w:val="16"/>
        </w:rPr>
        <w:t xml:space="preserve"> an </w:t>
      </w:r>
      <w:r>
        <w:rPr>
          <w:b/>
          <w:bCs/>
          <w:color w:val="000000"/>
          <w:u w:val="single"/>
          <w:shd w:val="clear" w:color="auto" w:fill="FFFF00"/>
        </w:rPr>
        <w:t>important</w:t>
      </w:r>
      <w:r>
        <w:rPr>
          <w:b/>
          <w:bCs/>
          <w:color w:val="000000"/>
          <w:u w:val="single"/>
        </w:rPr>
        <w:t xml:space="preserve"> </w:t>
      </w:r>
      <w:r>
        <w:rPr>
          <w:color w:val="000000"/>
          <w:sz w:val="16"/>
          <w:szCs w:val="16"/>
        </w:rPr>
        <w:t xml:space="preserve">mechanism </w:t>
      </w:r>
      <w:r>
        <w:rPr>
          <w:b/>
          <w:bCs/>
          <w:color w:val="000000"/>
          <w:u w:val="single"/>
          <w:shd w:val="clear" w:color="auto" w:fill="FFFF00"/>
        </w:rPr>
        <w:t>for social change</w:t>
      </w:r>
      <w:r>
        <w:rPr>
          <w:color w:val="000000"/>
          <w:sz w:val="16"/>
          <w:szCs w:val="16"/>
        </w:rPr>
        <w:t xml:space="preserve"> (Brownlee 2007; Zunes 1997, 1999). In the Kenyan context, </w:t>
      </w:r>
      <w:r>
        <w:rPr>
          <w:b/>
          <w:bCs/>
          <w:color w:val="000000"/>
          <w:u w:val="single"/>
          <w:shd w:val="clear" w:color="auto" w:fill="FFFF00"/>
        </w:rPr>
        <w:t>[T]he non-violent campaign of Prof. Wangari Mathai</w:t>
      </w:r>
      <w:r>
        <w:rPr>
          <w:color w:val="000000"/>
          <w:sz w:val="16"/>
          <w:szCs w:val="16"/>
        </w:rPr>
        <w:t xml:space="preserve"> from October 1989 </w:t>
      </w:r>
      <w:r>
        <w:rPr>
          <w:b/>
          <w:bCs/>
          <w:color w:val="000000"/>
          <w:u w:val="single"/>
          <w:shd w:val="clear" w:color="auto" w:fill="FFFF00"/>
        </w:rPr>
        <w:t>forced the Ma regime to abandon its plans to build</w:t>
      </w:r>
      <w:r>
        <w:rPr>
          <w:b/>
          <w:bCs/>
          <w:color w:val="000000"/>
          <w:u w:val="single"/>
        </w:rPr>
        <w:t xml:space="preserve"> a</w:t>
      </w:r>
      <w:r>
        <w:rPr>
          <w:color w:val="000000"/>
          <w:sz w:val="16"/>
          <w:szCs w:val="16"/>
        </w:rPr>
        <w:t xml:space="preserve"> sixty-</w:t>
      </w:r>
      <w:proofErr w:type="spellStart"/>
      <w:r>
        <w:rPr>
          <w:color w:val="000000"/>
          <w:sz w:val="16"/>
          <w:szCs w:val="16"/>
        </w:rPr>
        <w:t>storey</w:t>
      </w:r>
      <w:proofErr w:type="spellEnd"/>
      <w:r>
        <w:rPr>
          <w:color w:val="000000"/>
          <w:sz w:val="16"/>
          <w:szCs w:val="16"/>
        </w:rPr>
        <w:t xml:space="preserve"> </w:t>
      </w:r>
      <w:proofErr w:type="gramStart"/>
      <w:r>
        <w:rPr>
          <w:b/>
          <w:bCs/>
          <w:color w:val="000000"/>
          <w:u w:val="single"/>
          <w:shd w:val="clear" w:color="auto" w:fill="FFFF00"/>
        </w:rPr>
        <w:t>sky-scraper</w:t>
      </w:r>
      <w:proofErr w:type="gramEnd"/>
      <w:r>
        <w:rPr>
          <w:b/>
          <w:bCs/>
          <w:color w:val="000000"/>
          <w:u w:val="single"/>
          <w:shd w:val="clear" w:color="auto" w:fill="FFFF00"/>
        </w:rPr>
        <w:t xml:space="preserve"> in Nairobi’s Uhuru Park.</w:t>
      </w:r>
      <w:r>
        <w:rPr>
          <w:b/>
          <w:bCs/>
          <w:color w:val="000000"/>
          <w:sz w:val="16"/>
          <w:szCs w:val="16"/>
          <w:shd w:val="clear" w:color="auto" w:fill="FFFF00"/>
        </w:rPr>
        <w:t xml:space="preserve"> </w:t>
      </w:r>
      <w:r>
        <w:rPr>
          <w:b/>
          <w:bCs/>
          <w:color w:val="000000"/>
          <w:u w:val="single"/>
          <w:shd w:val="clear" w:color="auto" w:fill="FFFF00"/>
        </w:rPr>
        <w:t>Her protests, the government's response to them and the media coverage of the events all led foreign investors to withdraw from the project[.]</w:t>
      </w:r>
      <w:r>
        <w:rPr>
          <w:color w:val="000000"/>
          <w:sz w:val="16"/>
          <w:szCs w:val="16"/>
        </w:rPr>
        <w:t xml:space="preserve"> in January 1990, barely three months after her protests began, leaving the Moi regime with no option except to abandon it. </w:t>
      </w:r>
      <w:r>
        <w:rPr>
          <w:b/>
          <w:bCs/>
          <w:color w:val="000000"/>
          <w:u w:val="single"/>
          <w:shd w:val="clear" w:color="auto" w:fill="FFFF00"/>
        </w:rPr>
        <w:t>Similarly, the non- violent strategy of the Release Political Prisoners lobby</w:t>
      </w:r>
      <w:r>
        <w:rPr>
          <w:color w:val="000000"/>
          <w:sz w:val="16"/>
          <w:szCs w:val="16"/>
        </w:rPr>
        <w:t>, backed by the prisoners’ mothers and other women including Prof. Wangari Mathai in the early 1990s, </w:t>
      </w:r>
    </w:p>
    <w:p w14:paraId="54A4449A" w14:textId="307B999D" w:rsidR="000C1157" w:rsidRDefault="001E37B2" w:rsidP="000C1157">
      <w:r w:rsidRPr="001E1155">
        <w:rPr>
          <w:b/>
          <w:bCs/>
        </w:rPr>
        <w:t>[Velasco]</w:t>
      </w:r>
      <w:r>
        <w:t xml:space="preserve"> Civil disobedience is an option in society in order to reach a consensus on rights, since it is a tool for minorities with </w:t>
      </w:r>
      <w:r w:rsidR="001E1155">
        <w:t xml:space="preserve">insufficient power in legislation and government. </w:t>
      </w:r>
    </w:p>
    <w:p w14:paraId="10C0E47E" w14:textId="530A820D" w:rsidR="001E1155" w:rsidRDefault="001E1155" w:rsidP="000C1157"/>
    <w:p w14:paraId="552C031D" w14:textId="08F0D0A4" w:rsidR="001E1155" w:rsidRPr="00B667AA" w:rsidRDefault="001E1155" w:rsidP="000C1157">
      <w:r>
        <w:rPr>
          <w:b/>
          <w:bCs/>
          <w:u w:val="single"/>
        </w:rPr>
        <w:t>Velasco:</w:t>
      </w:r>
      <w:r>
        <w:t xml:space="preserve"> </w:t>
      </w:r>
      <w:r>
        <w:rPr>
          <w:color w:val="000000"/>
          <w:sz w:val="16"/>
          <w:szCs w:val="16"/>
        </w:rPr>
        <w:t xml:space="preserve">Velasco, Juan </w:t>
      </w:r>
      <w:proofErr w:type="gramStart"/>
      <w:r>
        <w:rPr>
          <w:color w:val="000000"/>
          <w:sz w:val="16"/>
          <w:szCs w:val="16"/>
        </w:rPr>
        <w:t>Carlos[</w:t>
      </w:r>
      <w:proofErr w:type="gramEnd"/>
      <w:r>
        <w:rPr>
          <w:color w:val="000000"/>
          <w:sz w:val="16"/>
          <w:szCs w:val="16"/>
        </w:rPr>
        <w:t xml:space="preserve">Author of  </w:t>
      </w:r>
      <w:proofErr w:type="spellStart"/>
      <w:r w:rsidRPr="001E1155">
        <w:rPr>
          <w:color w:val="000000"/>
          <w:sz w:val="16"/>
          <w:szCs w:val="16"/>
        </w:rPr>
        <w:t>Unisinos</w:t>
      </w:r>
      <w:proofErr w:type="spellEnd"/>
      <w:r w:rsidRPr="001E1155">
        <w:rPr>
          <w:color w:val="000000"/>
          <w:sz w:val="16"/>
          <w:szCs w:val="16"/>
        </w:rPr>
        <w:t xml:space="preserve"> Journal of Philosophy</w:t>
      </w:r>
      <w:r>
        <w:rPr>
          <w:color w:val="000000"/>
          <w:sz w:val="16"/>
          <w:szCs w:val="16"/>
        </w:rPr>
        <w:t>] “</w:t>
      </w:r>
      <w:r w:rsidR="00B667AA">
        <w:rPr>
          <w:color w:val="000000"/>
          <w:sz w:val="16"/>
          <w:szCs w:val="16"/>
        </w:rPr>
        <w:t>Revitalizing Democracy Through Civil Disobedience</w:t>
      </w:r>
      <w:r>
        <w:rPr>
          <w:color w:val="000000"/>
          <w:sz w:val="16"/>
          <w:szCs w:val="16"/>
        </w:rPr>
        <w:t xml:space="preserve">” </w:t>
      </w:r>
      <w:proofErr w:type="spellStart"/>
      <w:r w:rsidR="00B667AA">
        <w:rPr>
          <w:i/>
          <w:iCs/>
          <w:color w:val="000000"/>
          <w:sz w:val="16"/>
          <w:szCs w:val="16"/>
        </w:rPr>
        <w:t>Unisinos</w:t>
      </w:r>
      <w:proofErr w:type="spellEnd"/>
      <w:r w:rsidR="00B667AA">
        <w:rPr>
          <w:i/>
          <w:iCs/>
          <w:color w:val="000000"/>
          <w:sz w:val="16"/>
          <w:szCs w:val="16"/>
        </w:rPr>
        <w:t xml:space="preserve"> Journal of Philosophy </w:t>
      </w:r>
      <w:r w:rsidR="00B667AA">
        <w:rPr>
          <w:color w:val="000000"/>
          <w:sz w:val="16"/>
          <w:szCs w:val="16"/>
        </w:rPr>
        <w:t>May/Aug 2016 MR</w:t>
      </w:r>
    </w:p>
    <w:p w14:paraId="27983D39" w14:textId="3E29555F" w:rsidR="000C1157" w:rsidRDefault="001E37B2" w:rsidP="00EB69B0">
      <w:pPr>
        <w:shd w:val="clear" w:color="auto" w:fill="FFFFFF"/>
        <w:spacing w:before="200"/>
        <w:outlineLvl w:val="3"/>
        <w:rPr>
          <w:rFonts w:eastAsia="Times New Roman"/>
          <w:b/>
          <w:bCs/>
          <w:color w:val="222222"/>
          <w:u w:val="single"/>
        </w:rPr>
      </w:pPr>
      <w:r w:rsidRPr="001E37B2">
        <w:rPr>
          <w:rFonts w:eastAsia="Times New Roman"/>
          <w:b/>
          <w:bCs/>
          <w:color w:val="222222"/>
          <w:u w:val="single"/>
        </w:rPr>
        <w:t xml:space="preserve">An adequate interpretation of </w:t>
      </w:r>
      <w:r w:rsidRPr="001E37B2">
        <w:rPr>
          <w:rFonts w:eastAsia="Times New Roman"/>
          <w:b/>
          <w:bCs/>
          <w:color w:val="222222"/>
          <w:highlight w:val="yellow"/>
          <w:u w:val="single"/>
        </w:rPr>
        <w:t>civil disobedience</w:t>
      </w:r>
      <w:r w:rsidRPr="001E37B2">
        <w:rPr>
          <w:rFonts w:eastAsia="Times New Roman"/>
          <w:b/>
          <w:bCs/>
          <w:color w:val="222222"/>
          <w:u w:val="single"/>
        </w:rPr>
        <w:t xml:space="preserve"> would be to consider </w:t>
      </w:r>
      <w:r w:rsidRPr="001E37B2">
        <w:rPr>
          <w:rFonts w:eastAsia="Times New Roman"/>
          <w:b/>
          <w:bCs/>
          <w:color w:val="222222"/>
          <w:highlight w:val="yellow"/>
          <w:u w:val="single"/>
        </w:rPr>
        <w:t>it a complement of the democracy necessary for the creation and maintenance of a participatory political culture</w:t>
      </w:r>
      <w:r w:rsidRPr="001E37B2">
        <w:rPr>
          <w:rFonts w:eastAsia="Times New Roman"/>
          <w:b/>
          <w:bCs/>
          <w:color w:val="222222"/>
          <w:u w:val="single"/>
        </w:rPr>
        <w:t xml:space="preserve">. </w:t>
      </w:r>
      <w:r w:rsidRPr="001E37B2">
        <w:rPr>
          <w:rFonts w:eastAsia="Times New Roman"/>
          <w:b/>
          <w:bCs/>
          <w:color w:val="222222"/>
          <w:highlight w:val="yellow"/>
          <w:u w:val="single"/>
        </w:rPr>
        <w:t>The development of democracy</w:t>
      </w:r>
      <w:r w:rsidRPr="001E37B2">
        <w:rPr>
          <w:rFonts w:eastAsia="Times New Roman"/>
          <w:b/>
          <w:bCs/>
          <w:color w:val="222222"/>
          <w:u w:val="single"/>
        </w:rPr>
        <w:t xml:space="preserve"> is </w:t>
      </w:r>
      <w:r w:rsidRPr="001E37B2">
        <w:rPr>
          <w:rFonts w:eastAsia="Times New Roman"/>
          <w:b/>
          <w:bCs/>
          <w:color w:val="222222"/>
          <w:highlight w:val="yellow"/>
          <w:u w:val="single"/>
        </w:rPr>
        <w:t>viable</w:t>
      </w:r>
      <w:r w:rsidRPr="001E37B2">
        <w:rPr>
          <w:rFonts w:eastAsia="Times New Roman"/>
          <w:b/>
          <w:bCs/>
          <w:color w:val="222222"/>
          <w:u w:val="single"/>
        </w:rPr>
        <w:t xml:space="preserve"> </w:t>
      </w:r>
      <w:r w:rsidRPr="001E37B2">
        <w:rPr>
          <w:rFonts w:eastAsia="Times New Roman"/>
          <w:b/>
          <w:bCs/>
          <w:color w:val="222222"/>
          <w:highlight w:val="yellow"/>
          <w:u w:val="single"/>
        </w:rPr>
        <w:t>only</w:t>
      </w:r>
      <w:r w:rsidRPr="001E37B2">
        <w:rPr>
          <w:rFonts w:eastAsia="Times New Roman"/>
          <w:b/>
          <w:bCs/>
          <w:color w:val="222222"/>
          <w:u w:val="single"/>
        </w:rPr>
        <w:t xml:space="preserve"> </w:t>
      </w:r>
      <w:r w:rsidRPr="001E37B2">
        <w:rPr>
          <w:rFonts w:eastAsia="Times New Roman"/>
          <w:b/>
          <w:bCs/>
          <w:color w:val="222222"/>
          <w:highlight w:val="yellow"/>
          <w:u w:val="single"/>
        </w:rPr>
        <w:t>if</w:t>
      </w:r>
      <w:r w:rsidRPr="001E37B2">
        <w:rPr>
          <w:rFonts w:eastAsia="Times New Roman"/>
          <w:b/>
          <w:bCs/>
          <w:color w:val="222222"/>
          <w:u w:val="single"/>
        </w:rPr>
        <w:t xml:space="preserve"> the sometimes conflictive but always enriching emergence of </w:t>
      </w:r>
      <w:r w:rsidRPr="001E37B2">
        <w:rPr>
          <w:rFonts w:eastAsia="Times New Roman"/>
          <w:b/>
          <w:bCs/>
          <w:color w:val="222222"/>
          <w:highlight w:val="yellow"/>
          <w:u w:val="single"/>
        </w:rPr>
        <w:t>dissidence is allowed</w:t>
      </w:r>
      <w:r w:rsidRPr="001E37B2">
        <w:rPr>
          <w:rFonts w:eastAsia="Times New Roman"/>
          <w:b/>
          <w:bCs/>
          <w:color w:val="222222"/>
          <w:u w:val="single"/>
        </w:rPr>
        <w:t xml:space="preserve">. </w:t>
      </w:r>
      <w:r w:rsidRPr="001E37B2">
        <w:rPr>
          <w:rFonts w:eastAsia="Times New Roman"/>
          <w:b/>
          <w:bCs/>
          <w:color w:val="222222"/>
          <w:highlight w:val="yellow"/>
          <w:u w:val="single"/>
        </w:rPr>
        <w:t>Minorities in a democracy do not have to renounce their conviction</w:t>
      </w:r>
      <w:r w:rsidRPr="001E37B2">
        <w:rPr>
          <w:rFonts w:eastAsia="Times New Roman"/>
          <w:b/>
          <w:bCs/>
          <w:color w:val="222222"/>
          <w:u w:val="single"/>
        </w:rPr>
        <w:t xml:space="preserve">s, but they must </w:t>
      </w:r>
      <w:r w:rsidRPr="001E37B2">
        <w:rPr>
          <w:rFonts w:eastAsia="Times New Roman"/>
          <w:b/>
          <w:bCs/>
          <w:color w:val="222222"/>
          <w:highlight w:val="yellow"/>
          <w:u w:val="single"/>
        </w:rPr>
        <w:t>avoid any imposition that goes beyond the symbolic coercion of the better argument. The</w:t>
      </w:r>
      <w:r w:rsidRPr="001E37B2">
        <w:rPr>
          <w:rFonts w:eastAsia="Times New Roman"/>
          <w:b/>
          <w:bCs/>
          <w:color w:val="222222"/>
          <w:u w:val="single"/>
        </w:rPr>
        <w:t xml:space="preserve"> </w:t>
      </w:r>
      <w:r w:rsidRPr="001E37B2">
        <w:rPr>
          <w:rFonts w:eastAsia="Times New Roman"/>
          <w:b/>
          <w:bCs/>
          <w:color w:val="222222"/>
          <w:highlight w:val="yellow"/>
          <w:u w:val="single"/>
        </w:rPr>
        <w:t>majority</w:t>
      </w:r>
      <w:r w:rsidRPr="001E37B2">
        <w:rPr>
          <w:rFonts w:eastAsia="Times New Roman"/>
          <w:b/>
          <w:bCs/>
          <w:color w:val="222222"/>
          <w:u w:val="single"/>
        </w:rPr>
        <w:t xml:space="preserve"> can exercise </w:t>
      </w:r>
      <w:r w:rsidRPr="001E37B2">
        <w:rPr>
          <w:rFonts w:eastAsia="Times New Roman"/>
          <w:b/>
          <w:bCs/>
          <w:color w:val="222222"/>
          <w:highlight w:val="yellow"/>
          <w:u w:val="single"/>
        </w:rPr>
        <w:t>both legislative omnipotence and unbearable moral pressure</w:t>
      </w:r>
      <w:r w:rsidRPr="001E37B2">
        <w:rPr>
          <w:rFonts w:eastAsia="Times New Roman"/>
          <w:b/>
          <w:bCs/>
          <w:color w:val="222222"/>
          <w:u w:val="single"/>
        </w:rPr>
        <w:t xml:space="preserve"> </w:t>
      </w:r>
      <w:r w:rsidRPr="001E37B2">
        <w:rPr>
          <w:rFonts w:eastAsia="Times New Roman"/>
          <w:b/>
          <w:bCs/>
          <w:color w:val="222222"/>
          <w:highlight w:val="yellow"/>
          <w:u w:val="single"/>
        </w:rPr>
        <w:t>on</w:t>
      </w:r>
      <w:r w:rsidRPr="001E37B2">
        <w:rPr>
          <w:rFonts w:eastAsia="Times New Roman"/>
          <w:b/>
          <w:bCs/>
          <w:color w:val="222222"/>
          <w:u w:val="single"/>
        </w:rPr>
        <w:t xml:space="preserve"> the whole of </w:t>
      </w:r>
      <w:r w:rsidRPr="001E37B2">
        <w:rPr>
          <w:rFonts w:eastAsia="Times New Roman"/>
          <w:b/>
          <w:bCs/>
          <w:color w:val="222222"/>
          <w:highlight w:val="yellow"/>
          <w:u w:val="single"/>
        </w:rPr>
        <w:t>society</w:t>
      </w:r>
      <w:r w:rsidRPr="001E37B2">
        <w:rPr>
          <w:rFonts w:eastAsia="Times New Roman"/>
          <w:b/>
          <w:bCs/>
          <w:color w:val="222222"/>
          <w:u w:val="single"/>
        </w:rPr>
        <w:t xml:space="preserve">, eventually </w:t>
      </w:r>
      <w:r w:rsidRPr="001E37B2">
        <w:rPr>
          <w:rFonts w:eastAsia="Times New Roman"/>
          <w:b/>
          <w:bCs/>
          <w:color w:val="222222"/>
          <w:highlight w:val="yellow"/>
          <w:u w:val="single"/>
        </w:rPr>
        <w:t>breaking any opinion in disagreement.</w:t>
      </w:r>
      <w:r w:rsidRPr="001E37B2">
        <w:rPr>
          <w:rFonts w:eastAsia="Times New Roman"/>
          <w:b/>
          <w:bCs/>
          <w:color w:val="222222"/>
          <w:u w:val="single"/>
        </w:rPr>
        <w:t xml:space="preserve"> </w:t>
      </w:r>
      <w:r w:rsidRPr="001E37B2">
        <w:rPr>
          <w:rFonts w:eastAsia="Times New Roman"/>
          <w:b/>
          <w:bCs/>
          <w:color w:val="222222"/>
          <w:highlight w:val="yellow"/>
          <w:u w:val="single"/>
        </w:rPr>
        <w:t>But given that there</w:t>
      </w:r>
      <w:r w:rsidRPr="001E37B2">
        <w:rPr>
          <w:rFonts w:eastAsia="Times New Roman"/>
          <w:b/>
          <w:bCs/>
          <w:color w:val="222222"/>
          <w:u w:val="single"/>
        </w:rPr>
        <w:t xml:space="preserve"> </w:t>
      </w:r>
      <w:r w:rsidRPr="001E37B2">
        <w:rPr>
          <w:rFonts w:eastAsia="Times New Roman"/>
          <w:b/>
          <w:bCs/>
          <w:color w:val="222222"/>
          <w:highlight w:val="yellow"/>
          <w:u w:val="single"/>
        </w:rPr>
        <w:t>is no</w:t>
      </w:r>
      <w:r w:rsidRPr="001E37B2">
        <w:rPr>
          <w:rFonts w:eastAsia="Times New Roman"/>
          <w:b/>
          <w:bCs/>
          <w:color w:val="222222"/>
          <w:u w:val="single"/>
        </w:rPr>
        <w:t xml:space="preserve"> indissoluble and necessary </w:t>
      </w:r>
      <w:r w:rsidRPr="001E37B2">
        <w:rPr>
          <w:rFonts w:eastAsia="Times New Roman"/>
          <w:b/>
          <w:bCs/>
          <w:color w:val="222222"/>
          <w:highlight w:val="yellow"/>
          <w:u w:val="single"/>
        </w:rPr>
        <w:t>union</w:t>
      </w:r>
      <w:r w:rsidRPr="001E37B2">
        <w:rPr>
          <w:rFonts w:eastAsia="Times New Roman"/>
          <w:b/>
          <w:bCs/>
          <w:color w:val="222222"/>
          <w:u w:val="single"/>
        </w:rPr>
        <w:t xml:space="preserve"> </w:t>
      </w:r>
      <w:r w:rsidRPr="001E37B2">
        <w:rPr>
          <w:rFonts w:eastAsia="Times New Roman"/>
          <w:b/>
          <w:bCs/>
          <w:color w:val="222222"/>
          <w:highlight w:val="yellow"/>
          <w:u w:val="single"/>
        </w:rPr>
        <w:t>between</w:t>
      </w:r>
      <w:r w:rsidRPr="001E37B2">
        <w:rPr>
          <w:rFonts w:eastAsia="Times New Roman"/>
          <w:b/>
          <w:bCs/>
          <w:color w:val="222222"/>
          <w:u w:val="single"/>
        </w:rPr>
        <w:t xml:space="preserve"> </w:t>
      </w:r>
      <w:r w:rsidRPr="001E37B2">
        <w:rPr>
          <w:rFonts w:eastAsia="Times New Roman"/>
          <w:b/>
          <w:bCs/>
          <w:color w:val="222222"/>
          <w:highlight w:val="yellow"/>
          <w:u w:val="single"/>
        </w:rPr>
        <w:t>the majority and normative rightness</w:t>
      </w:r>
      <w:r w:rsidRPr="001E37B2">
        <w:rPr>
          <w:rFonts w:eastAsia="Times New Roman"/>
          <w:b/>
          <w:bCs/>
          <w:color w:val="222222"/>
          <w:u w:val="single"/>
        </w:rPr>
        <w:t xml:space="preserve">, the </w:t>
      </w:r>
      <w:r w:rsidRPr="001E37B2">
        <w:rPr>
          <w:rFonts w:eastAsia="Times New Roman"/>
          <w:b/>
          <w:bCs/>
          <w:color w:val="222222"/>
          <w:highlight w:val="yellow"/>
          <w:u w:val="single"/>
        </w:rPr>
        <w:t>decision</w:t>
      </w:r>
      <w:r w:rsidRPr="001E37B2">
        <w:rPr>
          <w:rFonts w:eastAsia="Times New Roman"/>
          <w:b/>
          <w:bCs/>
          <w:color w:val="222222"/>
          <w:u w:val="single"/>
        </w:rPr>
        <w:t xml:space="preserve"> </w:t>
      </w:r>
      <w:r w:rsidRPr="001E37B2">
        <w:rPr>
          <w:rFonts w:eastAsia="Times New Roman"/>
          <w:b/>
          <w:bCs/>
          <w:color w:val="222222"/>
          <w:highlight w:val="yellow"/>
          <w:u w:val="single"/>
        </w:rPr>
        <w:t>of</w:t>
      </w:r>
      <w:r w:rsidRPr="001E37B2">
        <w:rPr>
          <w:rFonts w:eastAsia="Times New Roman"/>
          <w:b/>
          <w:bCs/>
          <w:color w:val="222222"/>
          <w:u w:val="single"/>
        </w:rPr>
        <w:t xml:space="preserve"> the </w:t>
      </w:r>
      <w:r w:rsidRPr="001E37B2">
        <w:rPr>
          <w:rFonts w:eastAsia="Times New Roman"/>
          <w:b/>
          <w:bCs/>
          <w:color w:val="222222"/>
          <w:highlight w:val="yellow"/>
          <w:u w:val="single"/>
        </w:rPr>
        <w:t>majority</w:t>
      </w:r>
      <w:r w:rsidRPr="001E37B2">
        <w:rPr>
          <w:rFonts w:eastAsia="Times New Roman"/>
          <w:b/>
          <w:bCs/>
          <w:color w:val="222222"/>
          <w:u w:val="single"/>
        </w:rPr>
        <w:t xml:space="preserve"> </w:t>
      </w:r>
      <w:r w:rsidRPr="001E37B2">
        <w:rPr>
          <w:rFonts w:eastAsia="Times New Roman"/>
          <w:b/>
          <w:bCs/>
          <w:color w:val="222222"/>
          <w:highlight w:val="yellow"/>
          <w:u w:val="single"/>
        </w:rPr>
        <w:t xml:space="preserve">must always be revisable </w:t>
      </w:r>
      <w:proofErr w:type="gramStart"/>
      <w:r w:rsidRPr="001E37B2">
        <w:rPr>
          <w:rFonts w:eastAsia="Times New Roman"/>
          <w:b/>
          <w:bCs/>
          <w:color w:val="222222"/>
          <w:highlight w:val="yellow"/>
          <w:u w:val="single"/>
        </w:rPr>
        <w:t>in light of</w:t>
      </w:r>
      <w:proofErr w:type="gramEnd"/>
      <w:r w:rsidRPr="001E37B2">
        <w:rPr>
          <w:rFonts w:eastAsia="Times New Roman"/>
          <w:b/>
          <w:bCs/>
          <w:color w:val="222222"/>
          <w:highlight w:val="yellow"/>
          <w:u w:val="single"/>
        </w:rPr>
        <w:t xml:space="preserve"> the best arguments</w:t>
      </w:r>
      <w:r w:rsidRPr="001E37B2">
        <w:rPr>
          <w:rFonts w:eastAsia="Times New Roman"/>
          <w:b/>
          <w:bCs/>
          <w:color w:val="222222"/>
          <w:u w:val="single"/>
        </w:rPr>
        <w:t xml:space="preserve">. If </w:t>
      </w:r>
      <w:r w:rsidRPr="001E37B2">
        <w:rPr>
          <w:rFonts w:eastAsia="Times New Roman"/>
          <w:b/>
          <w:bCs/>
          <w:color w:val="222222"/>
          <w:highlight w:val="yellow"/>
          <w:u w:val="single"/>
        </w:rPr>
        <w:t>democracy</w:t>
      </w:r>
      <w:r w:rsidRPr="001E37B2">
        <w:rPr>
          <w:rFonts w:eastAsia="Times New Roman"/>
          <w:b/>
          <w:bCs/>
          <w:color w:val="222222"/>
          <w:u w:val="single"/>
        </w:rPr>
        <w:t xml:space="preserve"> entails a </w:t>
      </w:r>
      <w:r w:rsidRPr="001E37B2">
        <w:rPr>
          <w:rFonts w:eastAsia="Times New Roman"/>
          <w:b/>
          <w:bCs/>
          <w:color w:val="222222"/>
          <w:highlight w:val="yellow"/>
          <w:u w:val="single"/>
        </w:rPr>
        <w:t>cooperative effort in</w:t>
      </w:r>
      <w:r w:rsidRPr="001E37B2">
        <w:rPr>
          <w:rFonts w:eastAsia="Times New Roman"/>
          <w:b/>
          <w:bCs/>
          <w:color w:val="222222"/>
          <w:u w:val="single"/>
        </w:rPr>
        <w:t xml:space="preserve"> </w:t>
      </w:r>
      <w:r w:rsidRPr="001E37B2">
        <w:rPr>
          <w:rFonts w:eastAsia="Times New Roman"/>
          <w:b/>
          <w:bCs/>
          <w:color w:val="222222"/>
          <w:highlight w:val="yellow"/>
          <w:u w:val="single"/>
        </w:rPr>
        <w:t>reaching</w:t>
      </w:r>
      <w:r w:rsidRPr="001E37B2">
        <w:rPr>
          <w:rFonts w:eastAsia="Times New Roman"/>
          <w:b/>
          <w:bCs/>
          <w:color w:val="222222"/>
          <w:u w:val="single"/>
        </w:rPr>
        <w:t xml:space="preserve"> </w:t>
      </w:r>
      <w:r w:rsidRPr="001E37B2">
        <w:rPr>
          <w:rFonts w:eastAsia="Times New Roman"/>
          <w:b/>
          <w:bCs/>
          <w:color w:val="222222"/>
          <w:highlight w:val="yellow"/>
          <w:u w:val="single"/>
        </w:rPr>
        <w:t>agreements, it is essential for there to be differing</w:t>
      </w:r>
      <w:r w:rsidRPr="001E37B2">
        <w:rPr>
          <w:rFonts w:eastAsia="Times New Roman"/>
          <w:b/>
          <w:bCs/>
          <w:color w:val="222222"/>
          <w:u w:val="single"/>
        </w:rPr>
        <w:t xml:space="preserve">, even contrasting </w:t>
      </w:r>
      <w:r w:rsidRPr="001E37B2">
        <w:rPr>
          <w:rFonts w:eastAsia="Times New Roman"/>
          <w:b/>
          <w:bCs/>
          <w:color w:val="222222"/>
          <w:highlight w:val="yellow"/>
          <w:u w:val="single"/>
        </w:rPr>
        <w:t>opinions</w:t>
      </w:r>
      <w:r w:rsidRPr="001E37B2">
        <w:rPr>
          <w:rFonts w:eastAsia="Times New Roman"/>
          <w:b/>
          <w:bCs/>
          <w:color w:val="222222"/>
          <w:u w:val="single"/>
        </w:rPr>
        <w:t xml:space="preserve"> </w:t>
      </w:r>
      <w:r w:rsidRPr="001E37B2">
        <w:rPr>
          <w:rFonts w:eastAsia="Times New Roman"/>
          <w:b/>
          <w:bCs/>
          <w:color w:val="222222"/>
          <w:highlight w:val="yellow"/>
          <w:u w:val="single"/>
        </w:rPr>
        <w:t>so that a rational opinion can arise from the process.</w:t>
      </w:r>
      <w:r w:rsidRPr="001E37B2">
        <w:rPr>
          <w:rFonts w:eastAsia="Times New Roman"/>
          <w:b/>
          <w:bCs/>
          <w:color w:val="222222"/>
          <w:u w:val="single"/>
        </w:rPr>
        <w:t xml:space="preserve"> Dissent is, as such, as vital as consensus. Dissidence as such has a creative </w:t>
      </w:r>
      <w:r w:rsidRPr="001E37B2">
        <w:rPr>
          <w:rFonts w:eastAsia="Times New Roman"/>
          <w:b/>
          <w:bCs/>
          <w:color w:val="222222"/>
          <w:highlight w:val="yellow"/>
          <w:u w:val="single"/>
        </w:rPr>
        <w:t xml:space="preserve">function with </w:t>
      </w:r>
      <w:r w:rsidRPr="001E37B2">
        <w:rPr>
          <w:rFonts w:eastAsia="Times New Roman"/>
          <w:b/>
          <w:bCs/>
          <w:color w:val="222222"/>
          <w:u w:val="single"/>
        </w:rPr>
        <w:t xml:space="preserve">a </w:t>
      </w:r>
      <w:r w:rsidRPr="001E37B2">
        <w:rPr>
          <w:rFonts w:eastAsia="Times New Roman"/>
          <w:b/>
          <w:bCs/>
          <w:color w:val="222222"/>
          <w:highlight w:val="yellow"/>
          <w:u w:val="single"/>
        </w:rPr>
        <w:t>meaning of its own in the political process, and in this context, civil disobedience can come to be an indispensable instrument.</w:t>
      </w:r>
    </w:p>
    <w:p w14:paraId="05AEEC12" w14:textId="22A332E0" w:rsidR="000C1157" w:rsidRDefault="000C1157" w:rsidP="00EB69B0">
      <w:pPr>
        <w:shd w:val="clear" w:color="auto" w:fill="FFFFFF"/>
        <w:spacing w:before="200"/>
        <w:outlineLvl w:val="3"/>
        <w:rPr>
          <w:rFonts w:eastAsia="Times New Roman"/>
          <w:b/>
          <w:bCs/>
          <w:color w:val="222222"/>
          <w:u w:val="single"/>
        </w:rPr>
      </w:pPr>
    </w:p>
    <w:p w14:paraId="69E38806" w14:textId="77777777" w:rsidR="000C1157" w:rsidRDefault="000C1157" w:rsidP="00EB69B0">
      <w:pPr>
        <w:shd w:val="clear" w:color="auto" w:fill="FFFFFF"/>
        <w:spacing w:before="200"/>
        <w:outlineLvl w:val="3"/>
        <w:rPr>
          <w:rFonts w:eastAsia="Times New Roman"/>
          <w:b/>
          <w:bCs/>
          <w:color w:val="222222"/>
          <w:u w:val="single"/>
        </w:rPr>
      </w:pPr>
    </w:p>
    <w:p w14:paraId="3E01C5E3" w14:textId="6511736C" w:rsidR="00505EF2" w:rsidRDefault="00505EF2" w:rsidP="00EB69B0">
      <w:pPr>
        <w:shd w:val="clear" w:color="auto" w:fill="FFFFFF"/>
        <w:spacing w:before="200"/>
        <w:outlineLvl w:val="3"/>
        <w:rPr>
          <w:rFonts w:eastAsia="Times New Roman"/>
          <w:b/>
          <w:bCs/>
          <w:color w:val="222222"/>
          <w:u w:val="single"/>
        </w:rPr>
      </w:pPr>
    </w:p>
    <w:p w14:paraId="4BDB9ADF" w14:textId="7AF72ECB" w:rsidR="00505EF2" w:rsidRPr="00505EF2" w:rsidRDefault="00505EF2" w:rsidP="00505EF2">
      <w:pPr>
        <w:shd w:val="clear" w:color="auto" w:fill="FFFFFF"/>
        <w:spacing w:line="480" w:lineRule="atLeast"/>
        <w:jc w:val="both"/>
        <w:rPr>
          <w:rFonts w:eastAsia="Times New Roman"/>
          <w:color w:val="222222"/>
        </w:rPr>
      </w:pPr>
      <w:r w:rsidRPr="00505EF2">
        <w:rPr>
          <w:rFonts w:eastAsia="Times New Roman"/>
          <w:color w:val="000000"/>
          <w:sz w:val="28"/>
          <w:szCs w:val="28"/>
        </w:rPr>
        <w:t xml:space="preserve">As an </w:t>
      </w:r>
      <w:proofErr w:type="spellStart"/>
      <w:r w:rsidRPr="00505EF2">
        <w:rPr>
          <w:rFonts w:eastAsia="Times New Roman"/>
          <w:color w:val="000000"/>
          <w:sz w:val="28"/>
          <w:szCs w:val="28"/>
        </w:rPr>
        <w:t>underview</w:t>
      </w:r>
      <w:proofErr w:type="spellEnd"/>
      <w:r w:rsidRPr="00505EF2">
        <w:rPr>
          <w:rFonts w:eastAsia="Times New Roman"/>
          <w:color w:val="000000"/>
          <w:sz w:val="28"/>
          <w:szCs w:val="28"/>
        </w:rPr>
        <w:t xml:space="preserve">, the affirmative only needs to justify CD as an option in a democracy, my burden is not to show that people are obligated to use it or that it is a better option than legal means of protest, thus negative arguments showing that CD is not the best form of protest do not negate, to win the round, I only need to show that CD is a tool in the toolbox of options citizens have a right to use. That means, so long as CD does not actively break moral obligations, we affirm. Further, even if CD is not successful or gains negative attention, those are not reasons to negate. We can still take morally justified actions that others don’t approve of. For example, when Martin Luther King led marches to protest civil rights violations, many in the media demonized him and many members of the public became violent. That is a reason those responses to CD are not morally justified but not a reason CD itself is not. My burden as the </w:t>
      </w:r>
      <w:proofErr w:type="spellStart"/>
      <w:r w:rsidRPr="00505EF2">
        <w:rPr>
          <w:rFonts w:eastAsia="Times New Roman"/>
          <w:color w:val="000000"/>
          <w:sz w:val="28"/>
          <w:szCs w:val="28"/>
        </w:rPr>
        <w:t>aff</w:t>
      </w:r>
      <w:proofErr w:type="spellEnd"/>
      <w:r w:rsidRPr="00505EF2">
        <w:rPr>
          <w:rFonts w:eastAsia="Times New Roman"/>
          <w:color w:val="000000"/>
          <w:sz w:val="28"/>
          <w:szCs w:val="28"/>
        </w:rPr>
        <w:t xml:space="preserve"> is to show that the </w:t>
      </w:r>
      <w:proofErr w:type="spellStart"/>
      <w:r w:rsidRPr="00505EF2">
        <w:rPr>
          <w:rFonts w:eastAsia="Times New Roman"/>
          <w:color w:val="000000"/>
          <w:sz w:val="28"/>
          <w:szCs w:val="28"/>
        </w:rPr>
        <w:t>aff</w:t>
      </w:r>
      <w:proofErr w:type="spellEnd"/>
      <w:r w:rsidRPr="00505EF2">
        <w:rPr>
          <w:rFonts w:eastAsia="Times New Roman"/>
          <w:color w:val="000000"/>
          <w:sz w:val="28"/>
          <w:szCs w:val="28"/>
        </w:rPr>
        <w:t xml:space="preserve"> itself is justified regardless of whether it succeeds or fails and regardless of whether people agree with it. We don’t determine whether an action is morally justified based on a popularity contest, we look instead at whether it upholds basic rights. </w:t>
      </w:r>
    </w:p>
    <w:p w14:paraId="6985EDE5" w14:textId="6B7E5376" w:rsidR="00505EF2" w:rsidRPr="00EB69B0" w:rsidRDefault="00505EF2" w:rsidP="00EB69B0">
      <w:pPr>
        <w:shd w:val="clear" w:color="auto" w:fill="FFFFFF"/>
        <w:spacing w:before="200"/>
        <w:outlineLvl w:val="3"/>
        <w:rPr>
          <w:rFonts w:eastAsia="Times New Roman"/>
          <w:b/>
          <w:bCs/>
          <w:color w:val="222222"/>
        </w:rPr>
      </w:pPr>
    </w:p>
    <w:p w14:paraId="131C1D14" w14:textId="0C11ED5A" w:rsidR="00EB69B0" w:rsidRPr="00EB69B0" w:rsidRDefault="00EB69B0" w:rsidP="00FD2475">
      <w:pPr>
        <w:shd w:val="clear" w:color="auto" w:fill="FFFFFF"/>
        <w:rPr>
          <w:rFonts w:eastAsia="Times New Roman"/>
          <w:color w:val="222222"/>
        </w:rPr>
      </w:pPr>
      <w:r w:rsidRPr="00EB69B0">
        <w:rPr>
          <w:rFonts w:eastAsia="Times New Roman"/>
          <w:b/>
          <w:bCs/>
          <w:color w:val="222222"/>
        </w:rPr>
        <w:t> </w:t>
      </w:r>
    </w:p>
    <w:p w14:paraId="756BC1A0" w14:textId="77777777" w:rsidR="00C36B7A" w:rsidRPr="00EB69B0" w:rsidRDefault="00C36B7A" w:rsidP="00EB69B0"/>
    <w:sectPr w:rsidR="00C36B7A" w:rsidRPr="00EB69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03876665152"/>
  </w:docVars>
  <w:rsids>
    <w:rsidRoot w:val="00EB69B0"/>
    <w:rsid w:val="00034192"/>
    <w:rsid w:val="000C1157"/>
    <w:rsid w:val="001E1155"/>
    <w:rsid w:val="001E37B2"/>
    <w:rsid w:val="001F6616"/>
    <w:rsid w:val="002B1F3E"/>
    <w:rsid w:val="00320D9A"/>
    <w:rsid w:val="003907D8"/>
    <w:rsid w:val="00505EF2"/>
    <w:rsid w:val="0055297B"/>
    <w:rsid w:val="005A136B"/>
    <w:rsid w:val="00642BC5"/>
    <w:rsid w:val="00792163"/>
    <w:rsid w:val="00872893"/>
    <w:rsid w:val="00A16B75"/>
    <w:rsid w:val="00A42291"/>
    <w:rsid w:val="00B159D9"/>
    <w:rsid w:val="00B667AA"/>
    <w:rsid w:val="00B73DD9"/>
    <w:rsid w:val="00BC430A"/>
    <w:rsid w:val="00C36B7A"/>
    <w:rsid w:val="00EB69B0"/>
    <w:rsid w:val="00EE6508"/>
    <w:rsid w:val="00F13722"/>
    <w:rsid w:val="00F2566B"/>
    <w:rsid w:val="00FD2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B7278"/>
  <w15:chartTrackingRefBased/>
  <w15:docId w15:val="{D1566DEC-ADF6-49FC-A7E8-90275F746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6B75"/>
    <w:pPr>
      <w:spacing w:after="0" w:line="240" w:lineRule="auto"/>
    </w:pPr>
    <w:rPr>
      <w:rFonts w:ascii="Times New Roman" w:eastAsiaTheme="minorEastAsia" w:hAnsi="Times New Roman" w:cs="Times New Roman"/>
      <w:sz w:val="24"/>
      <w:szCs w:val="24"/>
    </w:rPr>
  </w:style>
  <w:style w:type="paragraph" w:styleId="Heading1">
    <w:name w:val="heading 1"/>
    <w:aliases w:val="Pocket"/>
    <w:basedOn w:val="Normal"/>
    <w:next w:val="Normal"/>
    <w:link w:val="Heading1Char"/>
    <w:uiPriority w:val="9"/>
    <w:qFormat/>
    <w:rsid w:val="00A16B7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6B75"/>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A16B7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16B75"/>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16B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6B75"/>
  </w:style>
  <w:style w:type="character" w:customStyle="1" w:styleId="Heading1Char">
    <w:name w:val="Heading 1 Char"/>
    <w:aliases w:val="Pocket Char"/>
    <w:basedOn w:val="DefaultParagraphFont"/>
    <w:link w:val="Heading1"/>
    <w:uiPriority w:val="9"/>
    <w:rsid w:val="00A16B7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16B7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A16B75"/>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16B75"/>
    <w:rPr>
      <w:rFonts w:ascii="Times New Roman" w:eastAsiaTheme="majorEastAsia" w:hAnsi="Times New Roman" w:cstheme="majorBidi"/>
      <w:b/>
      <w:bCs/>
      <w:sz w:val="24"/>
      <w:szCs w:val="26"/>
    </w:rPr>
  </w:style>
  <w:style w:type="paragraph" w:styleId="z-TopofForm">
    <w:name w:val="HTML Top of Form"/>
    <w:basedOn w:val="Normal"/>
    <w:next w:val="Normal"/>
    <w:link w:val="z-TopofFormChar"/>
    <w:hidden/>
    <w:uiPriority w:val="99"/>
    <w:semiHidden/>
    <w:unhideWhenUsed/>
    <w:rsid w:val="00EB69B0"/>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B69B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B69B0"/>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B69B0"/>
    <w:rPr>
      <w:rFonts w:ascii="Arial" w:eastAsia="Times New Roman" w:hAnsi="Arial" w:cs="Arial"/>
      <w:vanish/>
      <w:sz w:val="16"/>
      <w:szCs w:val="16"/>
    </w:rPr>
  </w:style>
  <w:style w:type="character" w:styleId="Hyperlink">
    <w:name w:val="Hyperlink"/>
    <w:basedOn w:val="DefaultParagraphFont"/>
    <w:uiPriority w:val="99"/>
    <w:semiHidden/>
    <w:unhideWhenUsed/>
    <w:rsid w:val="00A16B75"/>
    <w:rPr>
      <w:color w:val="auto"/>
      <w:u w:val="none"/>
    </w:rPr>
  </w:style>
  <w:style w:type="character" w:customStyle="1" w:styleId="ww">
    <w:name w:val="ww"/>
    <w:basedOn w:val="DefaultParagraphFont"/>
    <w:rsid w:val="00EB69B0"/>
  </w:style>
  <w:style w:type="character" w:customStyle="1" w:styleId="nu">
    <w:name w:val="nu"/>
    <w:basedOn w:val="DefaultParagraphFont"/>
    <w:rsid w:val="00EB69B0"/>
  </w:style>
  <w:style w:type="character" w:customStyle="1" w:styleId="cj">
    <w:name w:val="cj"/>
    <w:basedOn w:val="DefaultParagraphFont"/>
    <w:rsid w:val="00EB69B0"/>
  </w:style>
  <w:style w:type="character" w:customStyle="1" w:styleId="ait">
    <w:name w:val="ait"/>
    <w:basedOn w:val="DefaultParagraphFont"/>
    <w:rsid w:val="00EB69B0"/>
  </w:style>
  <w:style w:type="character" w:customStyle="1" w:styleId="asa">
    <w:name w:val="asa"/>
    <w:basedOn w:val="DefaultParagraphFont"/>
    <w:rsid w:val="00EB69B0"/>
  </w:style>
  <w:style w:type="character" w:customStyle="1" w:styleId="adl">
    <w:name w:val="adl"/>
    <w:basedOn w:val="DefaultParagraphFont"/>
    <w:rsid w:val="00EB69B0"/>
  </w:style>
  <w:style w:type="character" w:customStyle="1" w:styleId="ts">
    <w:name w:val="ts"/>
    <w:basedOn w:val="DefaultParagraphFont"/>
    <w:rsid w:val="00EB69B0"/>
  </w:style>
  <w:style w:type="character" w:customStyle="1" w:styleId="qu">
    <w:name w:val="qu"/>
    <w:basedOn w:val="DefaultParagraphFont"/>
    <w:rsid w:val="00EB69B0"/>
  </w:style>
  <w:style w:type="character" w:customStyle="1" w:styleId="gd">
    <w:name w:val="gd"/>
    <w:basedOn w:val="DefaultParagraphFont"/>
    <w:rsid w:val="00EB69B0"/>
  </w:style>
  <w:style w:type="character" w:customStyle="1" w:styleId="go">
    <w:name w:val="go"/>
    <w:basedOn w:val="DefaultParagraphFont"/>
    <w:rsid w:val="00EB69B0"/>
  </w:style>
  <w:style w:type="character" w:customStyle="1" w:styleId="g3">
    <w:name w:val="g3"/>
    <w:basedOn w:val="DefaultParagraphFont"/>
    <w:rsid w:val="00EB69B0"/>
  </w:style>
  <w:style w:type="character" w:customStyle="1" w:styleId="hb">
    <w:name w:val="hb"/>
    <w:basedOn w:val="DefaultParagraphFont"/>
    <w:rsid w:val="00EB69B0"/>
  </w:style>
  <w:style w:type="character" w:customStyle="1" w:styleId="g2">
    <w:name w:val="g2"/>
    <w:basedOn w:val="DefaultParagraphFont"/>
    <w:rsid w:val="00EB69B0"/>
  </w:style>
  <w:style w:type="character" w:customStyle="1" w:styleId="ams">
    <w:name w:val="ams"/>
    <w:basedOn w:val="DefaultParagraphFont"/>
    <w:rsid w:val="00EB69B0"/>
  </w:style>
  <w:style w:type="character" w:styleId="Emphasis">
    <w:name w:val="Emphasis"/>
    <w:basedOn w:val="DefaultParagraphFont"/>
    <w:uiPriority w:val="20"/>
    <w:qFormat/>
    <w:rsid w:val="00A16B75"/>
    <w:rPr>
      <w:rFonts w:ascii="Times New Roman" w:hAnsi="Times New Roman" w:cs="Times New Roman"/>
      <w:b/>
      <w:i w:val="0"/>
      <w:iCs/>
      <w:sz w:val="24"/>
      <w:u w:val="single"/>
      <w:bdr w:val="single" w:sz="18" w:space="0" w:color="auto"/>
    </w:rPr>
  </w:style>
  <w:style w:type="character" w:customStyle="1" w:styleId="Style13ptBold">
    <w:name w:val="Style 13 pt Bold"/>
    <w:aliases w:val="Cite"/>
    <w:basedOn w:val="DefaultParagraphFont"/>
    <w:uiPriority w:val="1"/>
    <w:qFormat/>
    <w:rsid w:val="00A16B75"/>
    <w:rPr>
      <w:b/>
      <w:sz w:val="16"/>
      <w:u w:val="none"/>
    </w:rPr>
  </w:style>
  <w:style w:type="character" w:customStyle="1" w:styleId="StyleUnderline">
    <w:name w:val="Style Underline"/>
    <w:aliases w:val="Underline"/>
    <w:basedOn w:val="DefaultParagraphFont"/>
    <w:uiPriority w:val="1"/>
    <w:qFormat/>
    <w:rsid w:val="00A16B75"/>
    <w:rPr>
      <w:b w:val="0"/>
      <w:sz w:val="24"/>
      <w:u w:val="single"/>
    </w:rPr>
  </w:style>
  <w:style w:type="character" w:styleId="FollowedHyperlink">
    <w:name w:val="FollowedHyperlink"/>
    <w:basedOn w:val="DefaultParagraphFont"/>
    <w:uiPriority w:val="99"/>
    <w:semiHidden/>
    <w:unhideWhenUsed/>
    <w:rsid w:val="00A16B75"/>
    <w:rPr>
      <w:color w:val="auto"/>
      <w:u w:val="none"/>
    </w:rPr>
  </w:style>
  <w:style w:type="paragraph" w:styleId="NormalWeb">
    <w:name w:val="Normal (Web)"/>
    <w:basedOn w:val="Normal"/>
    <w:uiPriority w:val="99"/>
    <w:unhideWhenUsed/>
    <w:rsid w:val="00F2566B"/>
    <w:pPr>
      <w:spacing w:before="100" w:beforeAutospacing="1" w:after="100" w:afterAutospacing="1"/>
    </w:pPr>
    <w:rPr>
      <w:rFonts w:eastAsia="Times New Roman"/>
    </w:rPr>
  </w:style>
  <w:style w:type="paragraph" w:styleId="DocumentMap">
    <w:name w:val="Document Map"/>
    <w:basedOn w:val="Normal"/>
    <w:link w:val="DocumentMapChar"/>
    <w:uiPriority w:val="99"/>
    <w:semiHidden/>
    <w:unhideWhenUsed/>
    <w:rsid w:val="00A16B75"/>
    <w:rPr>
      <w:rFonts w:ascii="Lucida Grande" w:hAnsi="Lucida Grande" w:cs="Lucida Grande"/>
    </w:rPr>
  </w:style>
  <w:style w:type="character" w:customStyle="1" w:styleId="DocumentMapChar">
    <w:name w:val="Document Map Char"/>
    <w:basedOn w:val="DefaultParagraphFont"/>
    <w:link w:val="DocumentMap"/>
    <w:uiPriority w:val="99"/>
    <w:semiHidden/>
    <w:rsid w:val="00A16B75"/>
    <w:rPr>
      <w:rFonts w:ascii="Lucida Grande" w:eastAsiaTheme="minorEastAsia" w:hAnsi="Lucida Grande" w:cs="Lucida Grande"/>
      <w:sz w:val="24"/>
      <w:szCs w:val="24"/>
    </w:rPr>
  </w:style>
  <w:style w:type="paragraph" w:styleId="Revision">
    <w:name w:val="Revision"/>
    <w:hidden/>
    <w:uiPriority w:val="99"/>
    <w:semiHidden/>
    <w:rsid w:val="003907D8"/>
    <w:pPr>
      <w:spacing w:after="0" w:line="240" w:lineRule="auto"/>
    </w:pPr>
    <w:rPr>
      <w:rFonts w:ascii="Calibri" w:eastAsiaTheme="minorEastAsia"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577800">
      <w:bodyDiv w:val="1"/>
      <w:marLeft w:val="0"/>
      <w:marRight w:val="0"/>
      <w:marTop w:val="0"/>
      <w:marBottom w:val="0"/>
      <w:divBdr>
        <w:top w:val="none" w:sz="0" w:space="0" w:color="auto"/>
        <w:left w:val="none" w:sz="0" w:space="0" w:color="auto"/>
        <w:bottom w:val="none" w:sz="0" w:space="0" w:color="auto"/>
        <w:right w:val="none" w:sz="0" w:space="0" w:color="auto"/>
      </w:divBdr>
    </w:div>
    <w:div w:id="334848660">
      <w:bodyDiv w:val="1"/>
      <w:marLeft w:val="0"/>
      <w:marRight w:val="0"/>
      <w:marTop w:val="0"/>
      <w:marBottom w:val="0"/>
      <w:divBdr>
        <w:top w:val="none" w:sz="0" w:space="0" w:color="auto"/>
        <w:left w:val="none" w:sz="0" w:space="0" w:color="auto"/>
        <w:bottom w:val="none" w:sz="0" w:space="0" w:color="auto"/>
        <w:right w:val="none" w:sz="0" w:space="0" w:color="auto"/>
      </w:divBdr>
    </w:div>
    <w:div w:id="341858414">
      <w:bodyDiv w:val="1"/>
      <w:marLeft w:val="0"/>
      <w:marRight w:val="0"/>
      <w:marTop w:val="0"/>
      <w:marBottom w:val="0"/>
      <w:divBdr>
        <w:top w:val="none" w:sz="0" w:space="0" w:color="auto"/>
        <w:left w:val="none" w:sz="0" w:space="0" w:color="auto"/>
        <w:bottom w:val="none" w:sz="0" w:space="0" w:color="auto"/>
        <w:right w:val="none" w:sz="0" w:space="0" w:color="auto"/>
      </w:divBdr>
      <w:divsChild>
        <w:div w:id="2139762796">
          <w:marLeft w:val="0"/>
          <w:marRight w:val="0"/>
          <w:marTop w:val="0"/>
          <w:marBottom w:val="0"/>
          <w:divBdr>
            <w:top w:val="none" w:sz="0" w:space="0" w:color="auto"/>
            <w:left w:val="none" w:sz="0" w:space="0" w:color="auto"/>
            <w:bottom w:val="none" w:sz="0" w:space="0" w:color="auto"/>
            <w:right w:val="none" w:sz="0" w:space="0" w:color="auto"/>
          </w:divBdr>
          <w:divsChild>
            <w:div w:id="1472941358">
              <w:marLeft w:val="0"/>
              <w:marRight w:val="0"/>
              <w:marTop w:val="0"/>
              <w:marBottom w:val="0"/>
              <w:divBdr>
                <w:top w:val="none" w:sz="0" w:space="0" w:color="auto"/>
                <w:left w:val="none" w:sz="0" w:space="0" w:color="auto"/>
                <w:bottom w:val="none" w:sz="0" w:space="0" w:color="auto"/>
                <w:right w:val="none" w:sz="0" w:space="0" w:color="auto"/>
              </w:divBdr>
              <w:divsChild>
                <w:div w:id="785660324">
                  <w:marLeft w:val="0"/>
                  <w:marRight w:val="0"/>
                  <w:marTop w:val="0"/>
                  <w:marBottom w:val="0"/>
                  <w:divBdr>
                    <w:top w:val="none" w:sz="0" w:space="0" w:color="auto"/>
                    <w:left w:val="none" w:sz="0" w:space="0" w:color="auto"/>
                    <w:bottom w:val="none" w:sz="0" w:space="0" w:color="auto"/>
                    <w:right w:val="none" w:sz="0" w:space="0" w:color="auto"/>
                  </w:divBdr>
                  <w:divsChild>
                    <w:div w:id="494151507">
                      <w:marLeft w:val="0"/>
                      <w:marRight w:val="0"/>
                      <w:marTop w:val="120"/>
                      <w:marBottom w:val="0"/>
                      <w:divBdr>
                        <w:top w:val="none" w:sz="0" w:space="0" w:color="auto"/>
                        <w:left w:val="none" w:sz="0" w:space="0" w:color="auto"/>
                        <w:bottom w:val="none" w:sz="0" w:space="0" w:color="auto"/>
                        <w:right w:val="none" w:sz="0" w:space="0" w:color="auto"/>
                      </w:divBdr>
                      <w:divsChild>
                        <w:div w:id="1870024050">
                          <w:marLeft w:val="0"/>
                          <w:marRight w:val="0"/>
                          <w:marTop w:val="0"/>
                          <w:marBottom w:val="0"/>
                          <w:divBdr>
                            <w:top w:val="none" w:sz="0" w:space="0" w:color="auto"/>
                            <w:left w:val="none" w:sz="0" w:space="0" w:color="auto"/>
                            <w:bottom w:val="none" w:sz="0" w:space="0" w:color="auto"/>
                            <w:right w:val="none" w:sz="0" w:space="0" w:color="auto"/>
                          </w:divBdr>
                          <w:divsChild>
                            <w:div w:id="677970827">
                              <w:marLeft w:val="0"/>
                              <w:marRight w:val="0"/>
                              <w:marTop w:val="0"/>
                              <w:marBottom w:val="0"/>
                              <w:divBdr>
                                <w:top w:val="none" w:sz="0" w:space="0" w:color="auto"/>
                                <w:left w:val="none" w:sz="0" w:space="0" w:color="auto"/>
                                <w:bottom w:val="none" w:sz="0" w:space="0" w:color="auto"/>
                                <w:right w:val="none" w:sz="0" w:space="0" w:color="auto"/>
                              </w:divBdr>
                              <w:divsChild>
                                <w:div w:id="3809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641211">
          <w:marLeft w:val="0"/>
          <w:marRight w:val="0"/>
          <w:marTop w:val="0"/>
          <w:marBottom w:val="0"/>
          <w:divBdr>
            <w:top w:val="none" w:sz="0" w:space="0" w:color="auto"/>
            <w:left w:val="none" w:sz="0" w:space="0" w:color="auto"/>
            <w:bottom w:val="none" w:sz="0" w:space="0" w:color="auto"/>
            <w:right w:val="none" w:sz="0" w:space="0" w:color="auto"/>
          </w:divBdr>
          <w:divsChild>
            <w:div w:id="1813715052">
              <w:marLeft w:val="0"/>
              <w:marRight w:val="0"/>
              <w:marTop w:val="0"/>
              <w:marBottom w:val="0"/>
              <w:divBdr>
                <w:top w:val="none" w:sz="0" w:space="0" w:color="auto"/>
                <w:left w:val="none" w:sz="0" w:space="0" w:color="auto"/>
                <w:bottom w:val="none" w:sz="0" w:space="0" w:color="auto"/>
                <w:right w:val="none" w:sz="0" w:space="0" w:color="auto"/>
              </w:divBdr>
              <w:divsChild>
                <w:div w:id="1014459916">
                  <w:marLeft w:val="0"/>
                  <w:marRight w:val="0"/>
                  <w:marTop w:val="0"/>
                  <w:marBottom w:val="0"/>
                  <w:divBdr>
                    <w:top w:val="none" w:sz="0" w:space="0" w:color="auto"/>
                    <w:left w:val="none" w:sz="0" w:space="0" w:color="auto"/>
                    <w:bottom w:val="none" w:sz="0" w:space="0" w:color="auto"/>
                    <w:right w:val="none" w:sz="0" w:space="0" w:color="auto"/>
                  </w:divBdr>
                  <w:divsChild>
                    <w:div w:id="1765497887">
                      <w:marLeft w:val="0"/>
                      <w:marRight w:val="0"/>
                      <w:marTop w:val="0"/>
                      <w:marBottom w:val="0"/>
                      <w:divBdr>
                        <w:top w:val="none" w:sz="0" w:space="0" w:color="auto"/>
                        <w:left w:val="none" w:sz="0" w:space="0" w:color="auto"/>
                        <w:bottom w:val="none" w:sz="0" w:space="0" w:color="auto"/>
                        <w:right w:val="none" w:sz="0" w:space="0" w:color="auto"/>
                      </w:divBdr>
                      <w:divsChild>
                        <w:div w:id="1853521063">
                          <w:marLeft w:val="0"/>
                          <w:marRight w:val="0"/>
                          <w:marTop w:val="0"/>
                          <w:marBottom w:val="0"/>
                          <w:divBdr>
                            <w:top w:val="none" w:sz="0" w:space="0" w:color="auto"/>
                            <w:left w:val="none" w:sz="0" w:space="0" w:color="auto"/>
                            <w:bottom w:val="none" w:sz="0" w:space="0" w:color="auto"/>
                            <w:right w:val="none" w:sz="0" w:space="0" w:color="auto"/>
                          </w:divBdr>
                          <w:divsChild>
                            <w:div w:id="61809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249576">
      <w:bodyDiv w:val="1"/>
      <w:marLeft w:val="0"/>
      <w:marRight w:val="0"/>
      <w:marTop w:val="0"/>
      <w:marBottom w:val="0"/>
      <w:divBdr>
        <w:top w:val="none" w:sz="0" w:space="0" w:color="auto"/>
        <w:left w:val="none" w:sz="0" w:space="0" w:color="auto"/>
        <w:bottom w:val="none" w:sz="0" w:space="0" w:color="auto"/>
        <w:right w:val="none" w:sz="0" w:space="0" w:color="auto"/>
      </w:divBdr>
      <w:divsChild>
        <w:div w:id="295722565">
          <w:marLeft w:val="0"/>
          <w:marRight w:val="0"/>
          <w:marTop w:val="0"/>
          <w:marBottom w:val="0"/>
          <w:divBdr>
            <w:top w:val="none" w:sz="0" w:space="0" w:color="auto"/>
            <w:left w:val="none" w:sz="0" w:space="0" w:color="auto"/>
            <w:bottom w:val="none" w:sz="0" w:space="0" w:color="auto"/>
            <w:right w:val="none" w:sz="0" w:space="0" w:color="auto"/>
          </w:divBdr>
        </w:div>
        <w:div w:id="764158056">
          <w:marLeft w:val="0"/>
          <w:marRight w:val="0"/>
          <w:marTop w:val="0"/>
          <w:marBottom w:val="0"/>
          <w:divBdr>
            <w:top w:val="none" w:sz="0" w:space="0" w:color="auto"/>
            <w:left w:val="none" w:sz="0" w:space="0" w:color="auto"/>
            <w:bottom w:val="none" w:sz="0" w:space="0" w:color="auto"/>
            <w:right w:val="none" w:sz="0" w:space="0" w:color="auto"/>
          </w:divBdr>
        </w:div>
        <w:div w:id="1382285651">
          <w:marLeft w:val="0"/>
          <w:marRight w:val="0"/>
          <w:marTop w:val="0"/>
          <w:marBottom w:val="0"/>
          <w:divBdr>
            <w:top w:val="none" w:sz="0" w:space="0" w:color="auto"/>
            <w:left w:val="none" w:sz="0" w:space="0" w:color="auto"/>
            <w:bottom w:val="none" w:sz="0" w:space="0" w:color="auto"/>
            <w:right w:val="none" w:sz="0" w:space="0" w:color="auto"/>
          </w:divBdr>
          <w:divsChild>
            <w:div w:id="1495418610">
              <w:marLeft w:val="0"/>
              <w:marRight w:val="0"/>
              <w:marTop w:val="0"/>
              <w:marBottom w:val="0"/>
              <w:divBdr>
                <w:top w:val="none" w:sz="0" w:space="0" w:color="auto"/>
                <w:left w:val="none" w:sz="0" w:space="0" w:color="auto"/>
                <w:bottom w:val="none" w:sz="0" w:space="0" w:color="auto"/>
                <w:right w:val="none" w:sz="0" w:space="0" w:color="auto"/>
              </w:divBdr>
              <w:divsChild>
                <w:div w:id="1086148986">
                  <w:marLeft w:val="0"/>
                  <w:marRight w:val="0"/>
                  <w:marTop w:val="0"/>
                  <w:marBottom w:val="0"/>
                  <w:divBdr>
                    <w:top w:val="none" w:sz="0" w:space="0" w:color="auto"/>
                    <w:left w:val="none" w:sz="0" w:space="0" w:color="auto"/>
                    <w:bottom w:val="none" w:sz="0" w:space="0" w:color="auto"/>
                    <w:right w:val="none" w:sz="0" w:space="0" w:color="auto"/>
                  </w:divBdr>
                  <w:divsChild>
                    <w:div w:id="141850164">
                      <w:marLeft w:val="0"/>
                      <w:marRight w:val="0"/>
                      <w:marTop w:val="0"/>
                      <w:marBottom w:val="0"/>
                      <w:divBdr>
                        <w:top w:val="none" w:sz="0" w:space="0" w:color="auto"/>
                        <w:left w:val="none" w:sz="0" w:space="0" w:color="auto"/>
                        <w:bottom w:val="none" w:sz="0" w:space="0" w:color="auto"/>
                        <w:right w:val="none" w:sz="0" w:space="0" w:color="auto"/>
                      </w:divBdr>
                      <w:divsChild>
                        <w:div w:id="232475901">
                          <w:marLeft w:val="0"/>
                          <w:marRight w:val="0"/>
                          <w:marTop w:val="0"/>
                          <w:marBottom w:val="0"/>
                          <w:divBdr>
                            <w:top w:val="none" w:sz="0" w:space="0" w:color="auto"/>
                            <w:left w:val="none" w:sz="0" w:space="0" w:color="auto"/>
                            <w:bottom w:val="none" w:sz="0" w:space="0" w:color="auto"/>
                            <w:right w:val="none" w:sz="0" w:space="0" w:color="auto"/>
                          </w:divBdr>
                          <w:divsChild>
                            <w:div w:id="1485271492">
                              <w:marLeft w:val="0"/>
                              <w:marRight w:val="0"/>
                              <w:marTop w:val="0"/>
                              <w:marBottom w:val="0"/>
                              <w:divBdr>
                                <w:top w:val="none" w:sz="0" w:space="0" w:color="auto"/>
                                <w:left w:val="none" w:sz="0" w:space="0" w:color="auto"/>
                                <w:bottom w:val="none" w:sz="0" w:space="0" w:color="auto"/>
                                <w:right w:val="none" w:sz="0" w:space="0" w:color="auto"/>
                              </w:divBdr>
                            </w:div>
                          </w:divsChild>
                        </w:div>
                        <w:div w:id="1319503439">
                          <w:marLeft w:val="0"/>
                          <w:marRight w:val="0"/>
                          <w:marTop w:val="0"/>
                          <w:marBottom w:val="0"/>
                          <w:divBdr>
                            <w:top w:val="none" w:sz="0" w:space="0" w:color="auto"/>
                            <w:left w:val="none" w:sz="0" w:space="0" w:color="auto"/>
                            <w:bottom w:val="none" w:sz="0" w:space="0" w:color="auto"/>
                            <w:right w:val="none" w:sz="0" w:space="0" w:color="auto"/>
                          </w:divBdr>
                          <w:divsChild>
                            <w:div w:id="1784493605">
                              <w:marLeft w:val="0"/>
                              <w:marRight w:val="0"/>
                              <w:marTop w:val="0"/>
                              <w:marBottom w:val="0"/>
                              <w:divBdr>
                                <w:top w:val="none" w:sz="0" w:space="0" w:color="auto"/>
                                <w:left w:val="none" w:sz="0" w:space="0" w:color="auto"/>
                                <w:bottom w:val="none" w:sz="0" w:space="0" w:color="auto"/>
                                <w:right w:val="none" w:sz="0" w:space="0" w:color="auto"/>
                              </w:divBdr>
                              <w:divsChild>
                                <w:div w:id="838930431">
                                  <w:marLeft w:val="0"/>
                                  <w:marRight w:val="0"/>
                                  <w:marTop w:val="0"/>
                                  <w:marBottom w:val="0"/>
                                  <w:divBdr>
                                    <w:top w:val="none" w:sz="0" w:space="0" w:color="auto"/>
                                    <w:left w:val="none" w:sz="0" w:space="0" w:color="auto"/>
                                    <w:bottom w:val="none" w:sz="0" w:space="0" w:color="auto"/>
                                    <w:right w:val="none" w:sz="0" w:space="0" w:color="auto"/>
                                  </w:divBdr>
                                  <w:divsChild>
                                    <w:div w:id="1301308371">
                                      <w:marLeft w:val="0"/>
                                      <w:marRight w:val="0"/>
                                      <w:marTop w:val="0"/>
                                      <w:marBottom w:val="0"/>
                                      <w:divBdr>
                                        <w:top w:val="none" w:sz="0" w:space="0" w:color="auto"/>
                                        <w:left w:val="none" w:sz="0" w:space="0" w:color="auto"/>
                                        <w:bottom w:val="none" w:sz="0" w:space="0" w:color="auto"/>
                                        <w:right w:val="none" w:sz="0" w:space="0" w:color="auto"/>
                                      </w:divBdr>
                                      <w:divsChild>
                                        <w:div w:id="57528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615626">
                                  <w:marLeft w:val="0"/>
                                  <w:marRight w:val="0"/>
                                  <w:marTop w:val="0"/>
                                  <w:marBottom w:val="0"/>
                                  <w:divBdr>
                                    <w:top w:val="none" w:sz="0" w:space="0" w:color="auto"/>
                                    <w:left w:val="none" w:sz="0" w:space="0" w:color="auto"/>
                                    <w:bottom w:val="none" w:sz="0" w:space="0" w:color="auto"/>
                                    <w:right w:val="none" w:sz="0" w:space="0" w:color="auto"/>
                                  </w:divBdr>
                                  <w:divsChild>
                                    <w:div w:id="1326058390">
                                      <w:marLeft w:val="0"/>
                                      <w:marRight w:val="0"/>
                                      <w:marTop w:val="0"/>
                                      <w:marBottom w:val="0"/>
                                      <w:divBdr>
                                        <w:top w:val="none" w:sz="0" w:space="0" w:color="auto"/>
                                        <w:left w:val="none" w:sz="0" w:space="0" w:color="auto"/>
                                        <w:bottom w:val="none" w:sz="0" w:space="0" w:color="auto"/>
                                        <w:right w:val="none" w:sz="0" w:space="0" w:color="auto"/>
                                      </w:divBdr>
                                      <w:divsChild>
                                        <w:div w:id="709499094">
                                          <w:marLeft w:val="840"/>
                                          <w:marRight w:val="1440"/>
                                          <w:marTop w:val="0"/>
                                          <w:marBottom w:val="0"/>
                                          <w:divBdr>
                                            <w:top w:val="none" w:sz="0" w:space="0" w:color="auto"/>
                                            <w:left w:val="none" w:sz="0" w:space="0" w:color="auto"/>
                                            <w:bottom w:val="none" w:sz="0" w:space="0" w:color="auto"/>
                                            <w:right w:val="none" w:sz="0" w:space="0" w:color="auto"/>
                                          </w:divBdr>
                                          <w:divsChild>
                                            <w:div w:id="72476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212998">
                                      <w:marLeft w:val="0"/>
                                      <w:marRight w:val="0"/>
                                      <w:marTop w:val="0"/>
                                      <w:marBottom w:val="0"/>
                                      <w:divBdr>
                                        <w:top w:val="none" w:sz="0" w:space="0" w:color="auto"/>
                                        <w:left w:val="none" w:sz="0" w:space="0" w:color="auto"/>
                                        <w:bottom w:val="none" w:sz="0" w:space="0" w:color="auto"/>
                                        <w:right w:val="none" w:sz="0" w:space="0" w:color="auto"/>
                                      </w:divBdr>
                                      <w:divsChild>
                                        <w:div w:id="507644236">
                                          <w:marLeft w:val="0"/>
                                          <w:marRight w:val="180"/>
                                          <w:marTop w:val="0"/>
                                          <w:marBottom w:val="60"/>
                                          <w:divBdr>
                                            <w:top w:val="none" w:sz="0" w:space="0" w:color="auto"/>
                                            <w:left w:val="none" w:sz="0" w:space="0" w:color="auto"/>
                                            <w:bottom w:val="none" w:sz="0" w:space="0" w:color="auto"/>
                                            <w:right w:val="none" w:sz="0" w:space="0" w:color="auto"/>
                                          </w:divBdr>
                                          <w:divsChild>
                                            <w:div w:id="1461413846">
                                              <w:marLeft w:val="0"/>
                                              <w:marRight w:val="0"/>
                                              <w:marTop w:val="0"/>
                                              <w:marBottom w:val="0"/>
                                              <w:divBdr>
                                                <w:top w:val="none" w:sz="0" w:space="0" w:color="auto"/>
                                                <w:left w:val="none" w:sz="0" w:space="0" w:color="auto"/>
                                                <w:bottom w:val="none" w:sz="0" w:space="0" w:color="auto"/>
                                                <w:right w:val="none" w:sz="0" w:space="0" w:color="auto"/>
                                              </w:divBdr>
                                              <w:divsChild>
                                                <w:div w:id="35797526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348765">
                                  <w:marLeft w:val="0"/>
                                  <w:marRight w:val="0"/>
                                  <w:marTop w:val="0"/>
                                  <w:marBottom w:val="0"/>
                                  <w:divBdr>
                                    <w:top w:val="none" w:sz="0" w:space="0" w:color="auto"/>
                                    <w:left w:val="none" w:sz="0" w:space="0" w:color="auto"/>
                                    <w:bottom w:val="none" w:sz="0" w:space="0" w:color="auto"/>
                                    <w:right w:val="none" w:sz="0" w:space="0" w:color="auto"/>
                                  </w:divBdr>
                                  <w:divsChild>
                                    <w:div w:id="330377443">
                                      <w:marLeft w:val="0"/>
                                      <w:marRight w:val="0"/>
                                      <w:marTop w:val="0"/>
                                      <w:marBottom w:val="0"/>
                                      <w:divBdr>
                                        <w:top w:val="none" w:sz="0" w:space="0" w:color="auto"/>
                                        <w:left w:val="none" w:sz="0" w:space="0" w:color="auto"/>
                                        <w:bottom w:val="none" w:sz="0" w:space="0" w:color="auto"/>
                                        <w:right w:val="none" w:sz="0" w:space="0" w:color="auto"/>
                                      </w:divBdr>
                                      <w:divsChild>
                                        <w:div w:id="1358122153">
                                          <w:marLeft w:val="150"/>
                                          <w:marRight w:val="60"/>
                                          <w:marTop w:val="0"/>
                                          <w:marBottom w:val="0"/>
                                          <w:divBdr>
                                            <w:top w:val="single" w:sz="6" w:space="0" w:color="DADCE0"/>
                                            <w:left w:val="single" w:sz="6" w:space="0" w:color="DADCE0"/>
                                            <w:bottom w:val="single" w:sz="6" w:space="0" w:color="DADCE0"/>
                                            <w:right w:val="single" w:sz="6" w:space="0" w:color="DADCE0"/>
                                          </w:divBdr>
                                          <w:divsChild>
                                            <w:div w:id="1700280826">
                                              <w:marLeft w:val="0"/>
                                              <w:marRight w:val="0"/>
                                              <w:marTop w:val="0"/>
                                              <w:marBottom w:val="0"/>
                                              <w:divBdr>
                                                <w:top w:val="none" w:sz="0" w:space="0" w:color="auto"/>
                                                <w:left w:val="none" w:sz="0" w:space="0" w:color="auto"/>
                                                <w:bottom w:val="none" w:sz="0" w:space="0" w:color="auto"/>
                                                <w:right w:val="none" w:sz="0" w:space="0" w:color="auto"/>
                                              </w:divBdr>
                                            </w:div>
                                            <w:div w:id="1486167491">
                                              <w:marLeft w:val="0"/>
                                              <w:marRight w:val="0"/>
                                              <w:marTop w:val="0"/>
                                              <w:marBottom w:val="0"/>
                                              <w:divBdr>
                                                <w:top w:val="none" w:sz="0" w:space="0" w:color="auto"/>
                                                <w:left w:val="none" w:sz="0" w:space="0" w:color="auto"/>
                                                <w:bottom w:val="none" w:sz="0" w:space="0" w:color="auto"/>
                                                <w:right w:val="none" w:sz="0" w:space="0" w:color="auto"/>
                                              </w:divBdr>
                                              <w:divsChild>
                                                <w:div w:id="11391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4770087">
                      <w:marLeft w:val="0"/>
                      <w:marRight w:val="0"/>
                      <w:marTop w:val="0"/>
                      <w:marBottom w:val="0"/>
                      <w:divBdr>
                        <w:top w:val="none" w:sz="0" w:space="0" w:color="auto"/>
                        <w:left w:val="none" w:sz="0" w:space="0" w:color="auto"/>
                        <w:bottom w:val="none" w:sz="0" w:space="0" w:color="auto"/>
                        <w:right w:val="none" w:sz="0" w:space="0" w:color="auto"/>
                      </w:divBdr>
                      <w:divsChild>
                        <w:div w:id="1961304500">
                          <w:marLeft w:val="0"/>
                          <w:marRight w:val="0"/>
                          <w:marTop w:val="0"/>
                          <w:marBottom w:val="0"/>
                          <w:divBdr>
                            <w:top w:val="none" w:sz="0" w:space="0" w:color="auto"/>
                            <w:left w:val="none" w:sz="0" w:space="0" w:color="auto"/>
                            <w:bottom w:val="none" w:sz="0" w:space="0" w:color="auto"/>
                            <w:right w:val="none" w:sz="0" w:space="0" w:color="auto"/>
                          </w:divBdr>
                          <w:divsChild>
                            <w:div w:id="1330058058">
                              <w:marLeft w:val="0"/>
                              <w:marRight w:val="0"/>
                              <w:marTop w:val="0"/>
                              <w:marBottom w:val="0"/>
                              <w:divBdr>
                                <w:top w:val="none" w:sz="0" w:space="0" w:color="auto"/>
                                <w:left w:val="none" w:sz="0" w:space="0" w:color="auto"/>
                                <w:bottom w:val="none" w:sz="0" w:space="0" w:color="auto"/>
                                <w:right w:val="none" w:sz="0" w:space="0" w:color="auto"/>
                              </w:divBdr>
                              <w:divsChild>
                                <w:div w:id="195628136">
                                  <w:marLeft w:val="0"/>
                                  <w:marRight w:val="0"/>
                                  <w:marTop w:val="0"/>
                                  <w:marBottom w:val="0"/>
                                  <w:divBdr>
                                    <w:top w:val="none" w:sz="0" w:space="0" w:color="auto"/>
                                    <w:left w:val="none" w:sz="0" w:space="0" w:color="auto"/>
                                    <w:bottom w:val="none" w:sz="0" w:space="0" w:color="auto"/>
                                    <w:right w:val="none" w:sz="0" w:space="0" w:color="auto"/>
                                  </w:divBdr>
                                  <w:divsChild>
                                    <w:div w:id="1257977223">
                                      <w:marLeft w:val="0"/>
                                      <w:marRight w:val="0"/>
                                      <w:marTop w:val="0"/>
                                      <w:marBottom w:val="60"/>
                                      <w:divBdr>
                                        <w:top w:val="none" w:sz="0" w:space="0" w:color="auto"/>
                                        <w:left w:val="none" w:sz="0" w:space="0" w:color="auto"/>
                                        <w:bottom w:val="none" w:sz="0" w:space="0" w:color="auto"/>
                                        <w:right w:val="none" w:sz="0" w:space="0" w:color="auto"/>
                                      </w:divBdr>
                                    </w:div>
                                    <w:div w:id="2073001493">
                                      <w:marLeft w:val="0"/>
                                      <w:marRight w:val="0"/>
                                      <w:marTop w:val="0"/>
                                      <w:marBottom w:val="0"/>
                                      <w:divBdr>
                                        <w:top w:val="none" w:sz="0" w:space="0" w:color="auto"/>
                                        <w:left w:val="none" w:sz="0" w:space="0" w:color="auto"/>
                                        <w:bottom w:val="none" w:sz="0" w:space="0" w:color="auto"/>
                                        <w:right w:val="none" w:sz="0" w:space="0" w:color="auto"/>
                                      </w:divBdr>
                                      <w:divsChild>
                                        <w:div w:id="179511762">
                                          <w:marLeft w:val="0"/>
                                          <w:marRight w:val="0"/>
                                          <w:marTop w:val="0"/>
                                          <w:marBottom w:val="0"/>
                                          <w:divBdr>
                                            <w:top w:val="none" w:sz="0" w:space="0" w:color="auto"/>
                                            <w:left w:val="none" w:sz="0" w:space="0" w:color="auto"/>
                                            <w:bottom w:val="none" w:sz="0" w:space="0" w:color="auto"/>
                                            <w:right w:val="none" w:sz="0" w:space="0" w:color="auto"/>
                                          </w:divBdr>
                                          <w:divsChild>
                                            <w:div w:id="1047485463">
                                              <w:marLeft w:val="0"/>
                                              <w:marRight w:val="0"/>
                                              <w:marTop w:val="0"/>
                                              <w:marBottom w:val="0"/>
                                              <w:divBdr>
                                                <w:top w:val="none" w:sz="0" w:space="0" w:color="auto"/>
                                                <w:left w:val="none" w:sz="0" w:space="0" w:color="auto"/>
                                                <w:bottom w:val="none" w:sz="0" w:space="0" w:color="auto"/>
                                                <w:right w:val="none" w:sz="0" w:space="0" w:color="auto"/>
                                              </w:divBdr>
                                              <w:divsChild>
                                                <w:div w:id="2102753280">
                                                  <w:marLeft w:val="0"/>
                                                  <w:marRight w:val="0"/>
                                                  <w:marTop w:val="0"/>
                                                  <w:marBottom w:val="0"/>
                                                  <w:divBdr>
                                                    <w:top w:val="none" w:sz="0" w:space="0" w:color="auto"/>
                                                    <w:left w:val="none" w:sz="0" w:space="0" w:color="auto"/>
                                                    <w:bottom w:val="none" w:sz="0" w:space="0" w:color="auto"/>
                                                    <w:right w:val="none" w:sz="0" w:space="0" w:color="auto"/>
                                                  </w:divBdr>
                                                  <w:divsChild>
                                                    <w:div w:id="169687918">
                                                      <w:marLeft w:val="0"/>
                                                      <w:marRight w:val="0"/>
                                                      <w:marTop w:val="0"/>
                                                      <w:marBottom w:val="0"/>
                                                      <w:divBdr>
                                                        <w:top w:val="none" w:sz="0" w:space="0" w:color="auto"/>
                                                        <w:left w:val="none" w:sz="0" w:space="0" w:color="auto"/>
                                                        <w:bottom w:val="none" w:sz="0" w:space="0" w:color="auto"/>
                                                        <w:right w:val="none" w:sz="0" w:space="0" w:color="auto"/>
                                                      </w:divBdr>
                                                      <w:divsChild>
                                                        <w:div w:id="790978640">
                                                          <w:marLeft w:val="0"/>
                                                          <w:marRight w:val="0"/>
                                                          <w:marTop w:val="0"/>
                                                          <w:marBottom w:val="0"/>
                                                          <w:divBdr>
                                                            <w:top w:val="none" w:sz="0" w:space="0" w:color="auto"/>
                                                            <w:left w:val="none" w:sz="0" w:space="0" w:color="auto"/>
                                                            <w:bottom w:val="none" w:sz="0" w:space="0" w:color="auto"/>
                                                            <w:right w:val="none" w:sz="0" w:space="0" w:color="auto"/>
                                                          </w:divBdr>
                                                          <w:divsChild>
                                                            <w:div w:id="2070809051">
                                                              <w:marLeft w:val="0"/>
                                                              <w:marRight w:val="0"/>
                                                              <w:marTop w:val="0"/>
                                                              <w:marBottom w:val="0"/>
                                                              <w:divBdr>
                                                                <w:top w:val="none" w:sz="0" w:space="0" w:color="auto"/>
                                                                <w:left w:val="none" w:sz="0" w:space="0" w:color="auto"/>
                                                                <w:bottom w:val="none" w:sz="0" w:space="0" w:color="auto"/>
                                                                <w:right w:val="none" w:sz="0" w:space="0" w:color="auto"/>
                                                              </w:divBdr>
                                                              <w:divsChild>
                                                                <w:div w:id="126558864">
                                                                  <w:marLeft w:val="0"/>
                                                                  <w:marRight w:val="0"/>
                                                                  <w:marTop w:val="0"/>
                                                                  <w:marBottom w:val="0"/>
                                                                  <w:divBdr>
                                                                    <w:top w:val="none" w:sz="0" w:space="0" w:color="auto"/>
                                                                    <w:left w:val="none" w:sz="0" w:space="0" w:color="auto"/>
                                                                    <w:bottom w:val="none" w:sz="0" w:space="0" w:color="auto"/>
                                                                    <w:right w:val="none" w:sz="0" w:space="0" w:color="auto"/>
                                                                  </w:divBdr>
                                                                  <w:divsChild>
                                                                    <w:div w:id="1992709950">
                                                                      <w:marLeft w:val="0"/>
                                                                      <w:marRight w:val="0"/>
                                                                      <w:marTop w:val="0"/>
                                                                      <w:marBottom w:val="0"/>
                                                                      <w:divBdr>
                                                                        <w:top w:val="none" w:sz="0" w:space="0" w:color="auto"/>
                                                                        <w:left w:val="none" w:sz="0" w:space="0" w:color="auto"/>
                                                                        <w:bottom w:val="none" w:sz="0" w:space="0" w:color="auto"/>
                                                                        <w:right w:val="none" w:sz="0" w:space="0" w:color="auto"/>
                                                                      </w:divBdr>
                                                                      <w:divsChild>
                                                                        <w:div w:id="2053535604">
                                                                          <w:marLeft w:val="0"/>
                                                                          <w:marRight w:val="0"/>
                                                                          <w:marTop w:val="0"/>
                                                                          <w:marBottom w:val="0"/>
                                                                          <w:divBdr>
                                                                            <w:top w:val="none" w:sz="0" w:space="0" w:color="auto"/>
                                                                            <w:left w:val="none" w:sz="0" w:space="0" w:color="auto"/>
                                                                            <w:bottom w:val="none" w:sz="0" w:space="0" w:color="auto"/>
                                                                            <w:right w:val="none" w:sz="0" w:space="0" w:color="auto"/>
                                                                          </w:divBdr>
                                                                          <w:divsChild>
                                                                            <w:div w:id="1131629963">
                                                                              <w:marLeft w:val="0"/>
                                                                              <w:marRight w:val="0"/>
                                                                              <w:marTop w:val="0"/>
                                                                              <w:marBottom w:val="0"/>
                                                                              <w:divBdr>
                                                                                <w:top w:val="none" w:sz="0" w:space="0" w:color="auto"/>
                                                                                <w:left w:val="none" w:sz="0" w:space="0" w:color="auto"/>
                                                                                <w:bottom w:val="none" w:sz="0" w:space="0" w:color="auto"/>
                                                                                <w:right w:val="none" w:sz="0" w:space="0" w:color="auto"/>
                                                                              </w:divBdr>
                                                                              <w:divsChild>
                                                                                <w:div w:id="104732458">
                                                                                  <w:marLeft w:val="0"/>
                                                                                  <w:marRight w:val="0"/>
                                                                                  <w:marTop w:val="0"/>
                                                                                  <w:marBottom w:val="0"/>
                                                                                  <w:divBdr>
                                                                                    <w:top w:val="none" w:sz="0" w:space="0" w:color="auto"/>
                                                                                    <w:left w:val="none" w:sz="0" w:space="0" w:color="auto"/>
                                                                                    <w:bottom w:val="none" w:sz="0" w:space="0" w:color="auto"/>
                                                                                    <w:right w:val="none" w:sz="0" w:space="0" w:color="auto"/>
                                                                                  </w:divBdr>
                                                                                  <w:divsChild>
                                                                                    <w:div w:id="110706108">
                                                                                      <w:marLeft w:val="0"/>
                                                                                      <w:marRight w:val="0"/>
                                                                                      <w:marTop w:val="0"/>
                                                                                      <w:marBottom w:val="0"/>
                                                                                      <w:divBdr>
                                                                                        <w:top w:val="none" w:sz="0" w:space="0" w:color="auto"/>
                                                                                        <w:left w:val="none" w:sz="0" w:space="0" w:color="auto"/>
                                                                                        <w:bottom w:val="none" w:sz="0" w:space="0" w:color="auto"/>
                                                                                        <w:right w:val="none" w:sz="0" w:space="0" w:color="auto"/>
                                                                                      </w:divBdr>
                                                                                      <w:divsChild>
                                                                                        <w:div w:id="1293444010">
                                                                                          <w:marLeft w:val="0"/>
                                                                                          <w:marRight w:val="0"/>
                                                                                          <w:marTop w:val="0"/>
                                                                                          <w:marBottom w:val="0"/>
                                                                                          <w:divBdr>
                                                                                            <w:top w:val="none" w:sz="0" w:space="0" w:color="auto"/>
                                                                                            <w:left w:val="none" w:sz="0" w:space="0" w:color="auto"/>
                                                                                            <w:bottom w:val="none" w:sz="0" w:space="0" w:color="auto"/>
                                                                                            <w:right w:val="none" w:sz="0" w:space="0" w:color="auto"/>
                                                                                          </w:divBdr>
                                                                                          <w:divsChild>
                                                                                            <w:div w:id="1573807650">
                                                                                              <w:marLeft w:val="0"/>
                                                                                              <w:marRight w:val="0"/>
                                                                                              <w:marTop w:val="0"/>
                                                                                              <w:marBottom w:val="0"/>
                                                                                              <w:divBdr>
                                                                                                <w:top w:val="none" w:sz="0" w:space="0" w:color="auto"/>
                                                                                                <w:left w:val="none" w:sz="0" w:space="0" w:color="auto"/>
                                                                                                <w:bottom w:val="none" w:sz="0" w:space="0" w:color="auto"/>
                                                                                                <w:right w:val="none" w:sz="0" w:space="0" w:color="auto"/>
                                                                                              </w:divBdr>
                                                                                              <w:divsChild>
                                                                                                <w:div w:id="2135977644">
                                                                                                  <w:marLeft w:val="0"/>
                                                                                                  <w:marRight w:val="0"/>
                                                                                                  <w:marTop w:val="0"/>
                                                                                                  <w:marBottom w:val="0"/>
                                                                                                  <w:divBdr>
                                                                                                    <w:top w:val="none" w:sz="0" w:space="0" w:color="auto"/>
                                                                                                    <w:left w:val="none" w:sz="0" w:space="0" w:color="auto"/>
                                                                                                    <w:bottom w:val="none" w:sz="0" w:space="0" w:color="auto"/>
                                                                                                    <w:right w:val="none" w:sz="0" w:space="0" w:color="auto"/>
                                                                                                  </w:divBdr>
                                                                                                  <w:divsChild>
                                                                                                    <w:div w:id="63946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368015">
                                                                                      <w:marLeft w:val="0"/>
                                                                                      <w:marRight w:val="0"/>
                                                                                      <w:marTop w:val="0"/>
                                                                                      <w:marBottom w:val="0"/>
                                                                                      <w:divBdr>
                                                                                        <w:top w:val="none" w:sz="0" w:space="0" w:color="auto"/>
                                                                                        <w:left w:val="none" w:sz="0" w:space="0" w:color="auto"/>
                                                                                        <w:bottom w:val="none" w:sz="0" w:space="0" w:color="auto"/>
                                                                                        <w:right w:val="none" w:sz="0" w:space="0" w:color="auto"/>
                                                                                      </w:divBdr>
                                                                                      <w:divsChild>
                                                                                        <w:div w:id="959993966">
                                                                                          <w:marLeft w:val="0"/>
                                                                                          <w:marRight w:val="0"/>
                                                                                          <w:marTop w:val="0"/>
                                                                                          <w:marBottom w:val="0"/>
                                                                                          <w:divBdr>
                                                                                            <w:top w:val="none" w:sz="0" w:space="0" w:color="auto"/>
                                                                                            <w:left w:val="none" w:sz="0" w:space="0" w:color="auto"/>
                                                                                            <w:bottom w:val="none" w:sz="0" w:space="0" w:color="auto"/>
                                                                                            <w:right w:val="none" w:sz="0" w:space="0" w:color="auto"/>
                                                                                          </w:divBdr>
                                                                                          <w:divsChild>
                                                                                            <w:div w:id="1730033045">
                                                                                              <w:marLeft w:val="0"/>
                                                                                              <w:marRight w:val="0"/>
                                                                                              <w:marTop w:val="0"/>
                                                                                              <w:marBottom w:val="0"/>
                                                                                              <w:divBdr>
                                                                                                <w:top w:val="none" w:sz="0" w:space="0" w:color="auto"/>
                                                                                                <w:left w:val="none" w:sz="0" w:space="0" w:color="auto"/>
                                                                                                <w:bottom w:val="none" w:sz="0" w:space="0" w:color="auto"/>
                                                                                                <w:right w:val="none" w:sz="0" w:space="0" w:color="auto"/>
                                                                                              </w:divBdr>
                                                                                              <w:divsChild>
                                                                                                <w:div w:id="197887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7916">
                                                                                      <w:marLeft w:val="0"/>
                                                                                      <w:marRight w:val="0"/>
                                                                                      <w:marTop w:val="0"/>
                                                                                      <w:marBottom w:val="0"/>
                                                                                      <w:divBdr>
                                                                                        <w:top w:val="none" w:sz="0" w:space="0" w:color="auto"/>
                                                                                        <w:left w:val="none" w:sz="0" w:space="0" w:color="auto"/>
                                                                                        <w:bottom w:val="none" w:sz="0" w:space="0" w:color="auto"/>
                                                                                        <w:right w:val="none" w:sz="0" w:space="0" w:color="auto"/>
                                                                                      </w:divBdr>
                                                                                      <w:divsChild>
                                                                                        <w:div w:id="48456759">
                                                                                          <w:marLeft w:val="0"/>
                                                                                          <w:marRight w:val="0"/>
                                                                                          <w:marTop w:val="0"/>
                                                                                          <w:marBottom w:val="0"/>
                                                                                          <w:divBdr>
                                                                                            <w:top w:val="none" w:sz="0" w:space="0" w:color="auto"/>
                                                                                            <w:left w:val="none" w:sz="0" w:space="0" w:color="auto"/>
                                                                                            <w:bottom w:val="none" w:sz="0" w:space="0" w:color="auto"/>
                                                                                            <w:right w:val="none" w:sz="0" w:space="0" w:color="auto"/>
                                                                                          </w:divBdr>
                                                                                          <w:divsChild>
                                                                                            <w:div w:id="561907175">
                                                                                              <w:marLeft w:val="0"/>
                                                                                              <w:marRight w:val="0"/>
                                                                                              <w:marTop w:val="0"/>
                                                                                              <w:marBottom w:val="0"/>
                                                                                              <w:divBdr>
                                                                                                <w:top w:val="none" w:sz="0" w:space="0" w:color="auto"/>
                                                                                                <w:left w:val="none" w:sz="0" w:space="0" w:color="auto"/>
                                                                                                <w:bottom w:val="none" w:sz="0" w:space="0" w:color="auto"/>
                                                                                                <w:right w:val="none" w:sz="0" w:space="0" w:color="auto"/>
                                                                                              </w:divBdr>
                                                                                              <w:divsChild>
                                                                                                <w:div w:id="199302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9212">
                                                                                      <w:marLeft w:val="0"/>
                                                                                      <w:marRight w:val="0"/>
                                                                                      <w:marTop w:val="0"/>
                                                                                      <w:marBottom w:val="0"/>
                                                                                      <w:divBdr>
                                                                                        <w:top w:val="none" w:sz="0" w:space="0" w:color="auto"/>
                                                                                        <w:left w:val="none" w:sz="0" w:space="0" w:color="auto"/>
                                                                                        <w:bottom w:val="none" w:sz="0" w:space="0" w:color="auto"/>
                                                                                        <w:right w:val="none" w:sz="0" w:space="0" w:color="auto"/>
                                                                                      </w:divBdr>
                                                                                      <w:divsChild>
                                                                                        <w:div w:id="1503230968">
                                                                                          <w:marLeft w:val="0"/>
                                                                                          <w:marRight w:val="0"/>
                                                                                          <w:marTop w:val="0"/>
                                                                                          <w:marBottom w:val="0"/>
                                                                                          <w:divBdr>
                                                                                            <w:top w:val="none" w:sz="0" w:space="0" w:color="auto"/>
                                                                                            <w:left w:val="none" w:sz="0" w:space="0" w:color="auto"/>
                                                                                            <w:bottom w:val="none" w:sz="0" w:space="0" w:color="auto"/>
                                                                                            <w:right w:val="none" w:sz="0" w:space="0" w:color="auto"/>
                                                                                          </w:divBdr>
                                                                                          <w:divsChild>
                                                                                            <w:div w:id="1886018846">
                                                                                              <w:marLeft w:val="0"/>
                                                                                              <w:marRight w:val="0"/>
                                                                                              <w:marTop w:val="0"/>
                                                                                              <w:marBottom w:val="0"/>
                                                                                              <w:divBdr>
                                                                                                <w:top w:val="none" w:sz="0" w:space="0" w:color="auto"/>
                                                                                                <w:left w:val="none" w:sz="0" w:space="0" w:color="auto"/>
                                                                                                <w:bottom w:val="none" w:sz="0" w:space="0" w:color="auto"/>
                                                                                                <w:right w:val="none" w:sz="0" w:space="0" w:color="auto"/>
                                                                                              </w:divBdr>
                                                                                              <w:divsChild>
                                                                                                <w:div w:id="16051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428205">
                                                                                      <w:marLeft w:val="0"/>
                                                                                      <w:marRight w:val="0"/>
                                                                                      <w:marTop w:val="0"/>
                                                                                      <w:marBottom w:val="0"/>
                                                                                      <w:divBdr>
                                                                                        <w:top w:val="none" w:sz="0" w:space="0" w:color="auto"/>
                                                                                        <w:left w:val="none" w:sz="0" w:space="0" w:color="auto"/>
                                                                                        <w:bottom w:val="none" w:sz="0" w:space="0" w:color="auto"/>
                                                                                        <w:right w:val="none" w:sz="0" w:space="0" w:color="auto"/>
                                                                                      </w:divBdr>
                                                                                      <w:divsChild>
                                                                                        <w:div w:id="227228099">
                                                                                          <w:marLeft w:val="0"/>
                                                                                          <w:marRight w:val="0"/>
                                                                                          <w:marTop w:val="0"/>
                                                                                          <w:marBottom w:val="0"/>
                                                                                          <w:divBdr>
                                                                                            <w:top w:val="none" w:sz="0" w:space="0" w:color="auto"/>
                                                                                            <w:left w:val="none" w:sz="0" w:space="0" w:color="auto"/>
                                                                                            <w:bottom w:val="none" w:sz="0" w:space="0" w:color="auto"/>
                                                                                            <w:right w:val="none" w:sz="0" w:space="0" w:color="auto"/>
                                                                                          </w:divBdr>
                                                                                          <w:divsChild>
                                                                                            <w:div w:id="1049185739">
                                                                                              <w:marLeft w:val="0"/>
                                                                                              <w:marRight w:val="0"/>
                                                                                              <w:marTop w:val="0"/>
                                                                                              <w:marBottom w:val="0"/>
                                                                                              <w:divBdr>
                                                                                                <w:top w:val="none" w:sz="0" w:space="0" w:color="auto"/>
                                                                                                <w:left w:val="none" w:sz="0" w:space="0" w:color="auto"/>
                                                                                                <w:bottom w:val="none" w:sz="0" w:space="0" w:color="auto"/>
                                                                                                <w:right w:val="none" w:sz="0" w:space="0" w:color="auto"/>
                                                                                              </w:divBdr>
                                                                                              <w:divsChild>
                                                                                                <w:div w:id="1738435873">
                                                                                                  <w:marLeft w:val="0"/>
                                                                                                  <w:marRight w:val="0"/>
                                                                                                  <w:marTop w:val="0"/>
                                                                                                  <w:marBottom w:val="0"/>
                                                                                                  <w:divBdr>
                                                                                                    <w:top w:val="none" w:sz="0" w:space="0" w:color="auto"/>
                                                                                                    <w:left w:val="none" w:sz="0" w:space="0" w:color="auto"/>
                                                                                                    <w:bottom w:val="none" w:sz="0" w:space="0" w:color="auto"/>
                                                                                                    <w:right w:val="none" w:sz="0" w:space="0" w:color="auto"/>
                                                                                                  </w:divBdr>
                                                                                                  <w:divsChild>
                                                                                                    <w:div w:id="71142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793662">
                                                                          <w:marLeft w:val="0"/>
                                                                          <w:marRight w:val="0"/>
                                                                          <w:marTop w:val="0"/>
                                                                          <w:marBottom w:val="0"/>
                                                                          <w:divBdr>
                                                                            <w:top w:val="none" w:sz="0" w:space="0" w:color="auto"/>
                                                                            <w:left w:val="none" w:sz="0" w:space="0" w:color="auto"/>
                                                                            <w:bottom w:val="none" w:sz="0" w:space="0" w:color="auto"/>
                                                                            <w:right w:val="none" w:sz="0" w:space="0" w:color="auto"/>
                                                                          </w:divBdr>
                                                                          <w:divsChild>
                                                                            <w:div w:id="1424838415">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1491927">
                                  <w:marLeft w:val="0"/>
                                  <w:marRight w:val="0"/>
                                  <w:marTop w:val="0"/>
                                  <w:marBottom w:val="0"/>
                                  <w:divBdr>
                                    <w:top w:val="none" w:sz="0" w:space="0" w:color="auto"/>
                                    <w:left w:val="none" w:sz="0" w:space="0" w:color="auto"/>
                                    <w:bottom w:val="none" w:sz="0" w:space="0" w:color="auto"/>
                                    <w:right w:val="none" w:sz="0" w:space="0" w:color="auto"/>
                                  </w:divBdr>
                                  <w:divsChild>
                                    <w:div w:id="2089960877">
                                      <w:marLeft w:val="0"/>
                                      <w:marRight w:val="0"/>
                                      <w:marTop w:val="0"/>
                                      <w:marBottom w:val="0"/>
                                      <w:divBdr>
                                        <w:top w:val="none" w:sz="0" w:space="0" w:color="auto"/>
                                        <w:left w:val="none" w:sz="0" w:space="0" w:color="auto"/>
                                        <w:bottom w:val="none" w:sz="0" w:space="0" w:color="auto"/>
                                        <w:right w:val="none" w:sz="0" w:space="0" w:color="auto"/>
                                      </w:divBdr>
                                    </w:div>
                                  </w:divsChild>
                                </w:div>
                                <w:div w:id="747581210">
                                  <w:marLeft w:val="0"/>
                                  <w:marRight w:val="0"/>
                                  <w:marTop w:val="0"/>
                                  <w:marBottom w:val="0"/>
                                  <w:divBdr>
                                    <w:top w:val="none" w:sz="0" w:space="0" w:color="auto"/>
                                    <w:left w:val="none" w:sz="0" w:space="0" w:color="auto"/>
                                    <w:bottom w:val="none" w:sz="0" w:space="0" w:color="auto"/>
                                    <w:right w:val="none" w:sz="0" w:space="0" w:color="auto"/>
                                  </w:divBdr>
                                  <w:divsChild>
                                    <w:div w:id="1977055118">
                                      <w:marLeft w:val="0"/>
                                      <w:marRight w:val="0"/>
                                      <w:marTop w:val="0"/>
                                      <w:marBottom w:val="0"/>
                                      <w:divBdr>
                                        <w:top w:val="none" w:sz="0" w:space="0" w:color="auto"/>
                                        <w:left w:val="none" w:sz="0" w:space="0" w:color="auto"/>
                                        <w:bottom w:val="none" w:sz="0" w:space="0" w:color="auto"/>
                                        <w:right w:val="none" w:sz="0" w:space="0" w:color="auto"/>
                                      </w:divBdr>
                                    </w:div>
                                  </w:divsChild>
                                </w:div>
                                <w:div w:id="1158688990">
                                  <w:marLeft w:val="0"/>
                                  <w:marRight w:val="0"/>
                                  <w:marTop w:val="0"/>
                                  <w:marBottom w:val="0"/>
                                  <w:divBdr>
                                    <w:top w:val="none" w:sz="0" w:space="0" w:color="auto"/>
                                    <w:left w:val="none" w:sz="0" w:space="0" w:color="auto"/>
                                    <w:bottom w:val="none" w:sz="0" w:space="0" w:color="auto"/>
                                    <w:right w:val="none" w:sz="0" w:space="0" w:color="auto"/>
                                  </w:divBdr>
                                  <w:divsChild>
                                    <w:div w:id="209924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610682">
                              <w:marLeft w:val="0"/>
                              <w:marRight w:val="0"/>
                              <w:marTop w:val="0"/>
                              <w:marBottom w:val="0"/>
                              <w:divBdr>
                                <w:top w:val="none" w:sz="0" w:space="0" w:color="auto"/>
                                <w:left w:val="none" w:sz="0" w:space="0" w:color="auto"/>
                                <w:bottom w:val="none" w:sz="0" w:space="0" w:color="auto"/>
                                <w:right w:val="none" w:sz="0" w:space="0" w:color="auto"/>
                              </w:divBdr>
                              <w:divsChild>
                                <w:div w:id="431586647">
                                  <w:marLeft w:val="0"/>
                                  <w:marRight w:val="0"/>
                                  <w:marTop w:val="0"/>
                                  <w:marBottom w:val="0"/>
                                  <w:divBdr>
                                    <w:top w:val="none" w:sz="0" w:space="0" w:color="auto"/>
                                    <w:left w:val="none" w:sz="0" w:space="0" w:color="auto"/>
                                    <w:bottom w:val="none" w:sz="0" w:space="0" w:color="auto"/>
                                    <w:right w:val="none" w:sz="0" w:space="0" w:color="auto"/>
                                  </w:divBdr>
                                  <w:divsChild>
                                    <w:div w:id="743650418">
                                      <w:marLeft w:val="0"/>
                                      <w:marRight w:val="0"/>
                                      <w:marTop w:val="0"/>
                                      <w:marBottom w:val="0"/>
                                      <w:divBdr>
                                        <w:top w:val="none" w:sz="0" w:space="0" w:color="auto"/>
                                        <w:left w:val="none" w:sz="0" w:space="0" w:color="auto"/>
                                        <w:bottom w:val="none" w:sz="0" w:space="0" w:color="auto"/>
                                        <w:right w:val="none" w:sz="0" w:space="0" w:color="auto"/>
                                      </w:divBdr>
                                      <w:divsChild>
                                        <w:div w:id="1310792910">
                                          <w:marLeft w:val="0"/>
                                          <w:marRight w:val="0"/>
                                          <w:marTop w:val="0"/>
                                          <w:marBottom w:val="0"/>
                                          <w:divBdr>
                                            <w:top w:val="none" w:sz="0" w:space="0" w:color="auto"/>
                                            <w:left w:val="none" w:sz="0" w:space="0" w:color="auto"/>
                                            <w:bottom w:val="none" w:sz="0" w:space="0" w:color="auto"/>
                                            <w:right w:val="none" w:sz="0" w:space="0" w:color="auto"/>
                                          </w:divBdr>
                                          <w:divsChild>
                                            <w:div w:id="1203640424">
                                              <w:marLeft w:val="0"/>
                                              <w:marRight w:val="0"/>
                                              <w:marTop w:val="0"/>
                                              <w:marBottom w:val="0"/>
                                              <w:divBdr>
                                                <w:top w:val="none" w:sz="0" w:space="0" w:color="auto"/>
                                                <w:left w:val="none" w:sz="0" w:space="0" w:color="auto"/>
                                                <w:bottom w:val="none" w:sz="0" w:space="0" w:color="auto"/>
                                                <w:right w:val="none" w:sz="0" w:space="0" w:color="auto"/>
                                              </w:divBdr>
                                              <w:divsChild>
                                                <w:div w:id="1862821860">
                                                  <w:marLeft w:val="0"/>
                                                  <w:marRight w:val="0"/>
                                                  <w:marTop w:val="0"/>
                                                  <w:marBottom w:val="0"/>
                                                  <w:divBdr>
                                                    <w:top w:val="none" w:sz="0" w:space="0" w:color="auto"/>
                                                    <w:left w:val="none" w:sz="0" w:space="0" w:color="auto"/>
                                                    <w:bottom w:val="none" w:sz="0" w:space="0" w:color="auto"/>
                                                    <w:right w:val="none" w:sz="0" w:space="0" w:color="auto"/>
                                                  </w:divBdr>
                                                  <w:divsChild>
                                                    <w:div w:id="2031300134">
                                                      <w:marLeft w:val="0"/>
                                                      <w:marRight w:val="240"/>
                                                      <w:marTop w:val="0"/>
                                                      <w:marBottom w:val="0"/>
                                                      <w:divBdr>
                                                        <w:top w:val="none" w:sz="0" w:space="0" w:color="auto"/>
                                                        <w:left w:val="none" w:sz="0" w:space="0" w:color="auto"/>
                                                        <w:bottom w:val="none" w:sz="0" w:space="0" w:color="auto"/>
                                                        <w:right w:val="none" w:sz="0" w:space="0" w:color="auto"/>
                                                      </w:divBdr>
                                                      <w:divsChild>
                                                        <w:div w:id="118958280">
                                                          <w:marLeft w:val="0"/>
                                                          <w:marRight w:val="0"/>
                                                          <w:marTop w:val="0"/>
                                                          <w:marBottom w:val="0"/>
                                                          <w:divBdr>
                                                            <w:top w:val="none" w:sz="0" w:space="0" w:color="auto"/>
                                                            <w:left w:val="none" w:sz="0" w:space="0" w:color="auto"/>
                                                            <w:bottom w:val="none" w:sz="0" w:space="0" w:color="auto"/>
                                                            <w:right w:val="none" w:sz="0" w:space="0" w:color="auto"/>
                                                          </w:divBdr>
                                                          <w:divsChild>
                                                            <w:div w:id="1346008986">
                                                              <w:marLeft w:val="0"/>
                                                              <w:marRight w:val="0"/>
                                                              <w:marTop w:val="0"/>
                                                              <w:marBottom w:val="0"/>
                                                              <w:divBdr>
                                                                <w:top w:val="none" w:sz="0" w:space="0" w:color="auto"/>
                                                                <w:left w:val="none" w:sz="0" w:space="0" w:color="auto"/>
                                                                <w:bottom w:val="none" w:sz="0" w:space="0" w:color="auto"/>
                                                                <w:right w:val="none" w:sz="0" w:space="0" w:color="auto"/>
                                                              </w:divBdr>
                                                              <w:divsChild>
                                                                <w:div w:id="1704331520">
                                                                  <w:marLeft w:val="-180"/>
                                                                  <w:marRight w:val="0"/>
                                                                  <w:marTop w:val="0"/>
                                                                  <w:marBottom w:val="0"/>
                                                                  <w:divBdr>
                                                                    <w:top w:val="none" w:sz="0" w:space="0" w:color="auto"/>
                                                                    <w:left w:val="none" w:sz="0" w:space="0" w:color="auto"/>
                                                                    <w:bottom w:val="none" w:sz="0" w:space="0" w:color="auto"/>
                                                                    <w:right w:val="none" w:sz="0" w:space="0" w:color="auto"/>
                                                                  </w:divBdr>
                                                                  <w:divsChild>
                                                                    <w:div w:id="187064182">
                                                                      <w:marLeft w:val="18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 w:id="2051490026">
                                                          <w:marLeft w:val="150"/>
                                                          <w:marRight w:val="0"/>
                                                          <w:marTop w:val="0"/>
                                                          <w:marBottom w:val="0"/>
                                                          <w:divBdr>
                                                            <w:top w:val="none" w:sz="0" w:space="0" w:color="auto"/>
                                                            <w:left w:val="none" w:sz="0" w:space="0" w:color="auto"/>
                                                            <w:bottom w:val="none" w:sz="0" w:space="0" w:color="auto"/>
                                                            <w:right w:val="none" w:sz="0" w:space="0" w:color="auto"/>
                                                          </w:divBdr>
                                                          <w:divsChild>
                                                            <w:div w:id="328795867">
                                                              <w:marLeft w:val="300"/>
                                                              <w:marRight w:val="0"/>
                                                              <w:marTop w:val="0"/>
                                                              <w:marBottom w:val="0"/>
                                                              <w:divBdr>
                                                                <w:top w:val="none" w:sz="0" w:space="0" w:color="auto"/>
                                                                <w:left w:val="none" w:sz="0" w:space="0" w:color="auto"/>
                                                                <w:bottom w:val="none" w:sz="0" w:space="0" w:color="auto"/>
                                                                <w:right w:val="none" w:sz="0" w:space="0" w:color="auto"/>
                                                              </w:divBdr>
                                                            </w:div>
                                                            <w:div w:id="341603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51218">
                                                  <w:marLeft w:val="0"/>
                                                  <w:marRight w:val="0"/>
                                                  <w:marTop w:val="0"/>
                                                  <w:marBottom w:val="0"/>
                                                  <w:divBdr>
                                                    <w:top w:val="none" w:sz="0" w:space="0" w:color="auto"/>
                                                    <w:left w:val="none" w:sz="0" w:space="0" w:color="auto"/>
                                                    <w:bottom w:val="none" w:sz="0" w:space="0" w:color="auto"/>
                                                    <w:right w:val="none" w:sz="0" w:space="0" w:color="auto"/>
                                                  </w:divBdr>
                                                  <w:divsChild>
                                                    <w:div w:id="795761153">
                                                      <w:marLeft w:val="0"/>
                                                      <w:marRight w:val="0"/>
                                                      <w:marTop w:val="0"/>
                                                      <w:marBottom w:val="0"/>
                                                      <w:divBdr>
                                                        <w:top w:val="none" w:sz="0" w:space="0" w:color="auto"/>
                                                        <w:left w:val="none" w:sz="0" w:space="0" w:color="auto"/>
                                                        <w:bottom w:val="none" w:sz="0" w:space="0" w:color="auto"/>
                                                        <w:right w:val="none" w:sz="0" w:space="0" w:color="auto"/>
                                                      </w:divBdr>
                                                      <w:divsChild>
                                                        <w:div w:id="1623460072">
                                                          <w:marLeft w:val="0"/>
                                                          <w:marRight w:val="0"/>
                                                          <w:marTop w:val="0"/>
                                                          <w:marBottom w:val="0"/>
                                                          <w:divBdr>
                                                            <w:top w:val="none" w:sz="0" w:space="0" w:color="auto"/>
                                                            <w:left w:val="none" w:sz="0" w:space="0" w:color="auto"/>
                                                            <w:bottom w:val="none" w:sz="0" w:space="0" w:color="auto"/>
                                                            <w:right w:val="none" w:sz="0" w:space="0" w:color="auto"/>
                                                          </w:divBdr>
                                                          <w:divsChild>
                                                            <w:div w:id="642734305">
                                                              <w:marLeft w:val="0"/>
                                                              <w:marRight w:val="0"/>
                                                              <w:marTop w:val="0"/>
                                                              <w:marBottom w:val="0"/>
                                                              <w:divBdr>
                                                                <w:top w:val="none" w:sz="0" w:space="0" w:color="auto"/>
                                                                <w:left w:val="none" w:sz="0" w:space="0" w:color="auto"/>
                                                                <w:bottom w:val="none" w:sz="0" w:space="0" w:color="auto"/>
                                                                <w:right w:val="none" w:sz="0" w:space="0" w:color="auto"/>
                                                              </w:divBdr>
                                                              <w:divsChild>
                                                                <w:div w:id="1390543226">
                                                                  <w:marLeft w:val="0"/>
                                                                  <w:marRight w:val="0"/>
                                                                  <w:marTop w:val="0"/>
                                                                  <w:marBottom w:val="0"/>
                                                                  <w:divBdr>
                                                                    <w:top w:val="none" w:sz="0" w:space="0" w:color="auto"/>
                                                                    <w:left w:val="none" w:sz="0" w:space="0" w:color="auto"/>
                                                                    <w:bottom w:val="none" w:sz="0" w:space="0" w:color="auto"/>
                                                                    <w:right w:val="none" w:sz="0" w:space="0" w:color="auto"/>
                                                                  </w:divBdr>
                                                                  <w:divsChild>
                                                                    <w:div w:id="1445926592">
                                                                      <w:marLeft w:val="0"/>
                                                                      <w:marRight w:val="0"/>
                                                                      <w:marTop w:val="0"/>
                                                                      <w:marBottom w:val="0"/>
                                                                      <w:divBdr>
                                                                        <w:top w:val="none" w:sz="0" w:space="0" w:color="auto"/>
                                                                        <w:left w:val="none" w:sz="0" w:space="0" w:color="auto"/>
                                                                        <w:bottom w:val="none" w:sz="0" w:space="0" w:color="auto"/>
                                                                        <w:right w:val="none" w:sz="0" w:space="0" w:color="auto"/>
                                                                      </w:divBdr>
                                                                      <w:divsChild>
                                                                        <w:div w:id="1990357195">
                                                                          <w:marLeft w:val="0"/>
                                                                          <w:marRight w:val="240"/>
                                                                          <w:marTop w:val="0"/>
                                                                          <w:marBottom w:val="0"/>
                                                                          <w:divBdr>
                                                                            <w:top w:val="none" w:sz="0" w:space="0" w:color="auto"/>
                                                                            <w:left w:val="none" w:sz="0" w:space="0" w:color="auto"/>
                                                                            <w:bottom w:val="none" w:sz="0" w:space="0" w:color="auto"/>
                                                                            <w:right w:val="none" w:sz="0" w:space="0" w:color="auto"/>
                                                                          </w:divBdr>
                                                                          <w:divsChild>
                                                                            <w:div w:id="2018968006">
                                                                              <w:marLeft w:val="0"/>
                                                                              <w:marRight w:val="0"/>
                                                                              <w:marTop w:val="0"/>
                                                                              <w:marBottom w:val="0"/>
                                                                              <w:divBdr>
                                                                                <w:top w:val="none" w:sz="0" w:space="0" w:color="auto"/>
                                                                                <w:left w:val="none" w:sz="0" w:space="0" w:color="auto"/>
                                                                                <w:bottom w:val="none" w:sz="0" w:space="0" w:color="auto"/>
                                                                                <w:right w:val="none" w:sz="0" w:space="0" w:color="auto"/>
                                                                              </w:divBdr>
                                                                              <w:divsChild>
                                                                                <w:div w:id="470682296">
                                                                                  <w:marLeft w:val="0"/>
                                                                                  <w:marRight w:val="0"/>
                                                                                  <w:marTop w:val="0"/>
                                                                                  <w:marBottom w:val="0"/>
                                                                                  <w:divBdr>
                                                                                    <w:top w:val="none" w:sz="0" w:space="0" w:color="auto"/>
                                                                                    <w:left w:val="none" w:sz="0" w:space="0" w:color="auto"/>
                                                                                    <w:bottom w:val="none" w:sz="0" w:space="0" w:color="auto"/>
                                                                                    <w:right w:val="none" w:sz="0" w:space="0" w:color="auto"/>
                                                                                  </w:divBdr>
                                                                                  <w:divsChild>
                                                                                    <w:div w:id="1043823952">
                                                                                      <w:marLeft w:val="0"/>
                                                                                      <w:marRight w:val="0"/>
                                                                                      <w:marTop w:val="0"/>
                                                                                      <w:marBottom w:val="0"/>
                                                                                      <w:divBdr>
                                                                                        <w:top w:val="none" w:sz="0" w:space="0" w:color="auto"/>
                                                                                        <w:left w:val="none" w:sz="0" w:space="0" w:color="auto"/>
                                                                                        <w:bottom w:val="none" w:sz="0" w:space="0" w:color="auto"/>
                                                                                        <w:right w:val="none" w:sz="0" w:space="0" w:color="auto"/>
                                                                                      </w:divBdr>
                                                                                    </w:div>
                                                                                  </w:divsChild>
                                                                                </w:div>
                                                                                <w:div w:id="1146166137">
                                                                                  <w:marLeft w:val="0"/>
                                                                                  <w:marRight w:val="0"/>
                                                                                  <w:marTop w:val="0"/>
                                                                                  <w:marBottom w:val="0"/>
                                                                                  <w:divBdr>
                                                                                    <w:top w:val="none" w:sz="0" w:space="0" w:color="auto"/>
                                                                                    <w:left w:val="none" w:sz="0" w:space="0" w:color="auto"/>
                                                                                    <w:bottom w:val="none" w:sz="0" w:space="0" w:color="auto"/>
                                                                                    <w:right w:val="none" w:sz="0" w:space="0" w:color="auto"/>
                                                                                  </w:divBdr>
                                                                                  <w:divsChild>
                                                                                    <w:div w:id="1749879924">
                                                                                      <w:marLeft w:val="0"/>
                                                                                      <w:marRight w:val="0"/>
                                                                                      <w:marTop w:val="0"/>
                                                                                      <w:marBottom w:val="0"/>
                                                                                      <w:divBdr>
                                                                                        <w:top w:val="none" w:sz="0" w:space="0" w:color="auto"/>
                                                                                        <w:left w:val="none" w:sz="0" w:space="0" w:color="auto"/>
                                                                                        <w:bottom w:val="none" w:sz="0" w:space="0" w:color="auto"/>
                                                                                        <w:right w:val="none" w:sz="0" w:space="0" w:color="auto"/>
                                                                                      </w:divBdr>
                                                                                      <w:divsChild>
                                                                                        <w:div w:id="1916167148">
                                                                                          <w:marLeft w:val="0"/>
                                                                                          <w:marRight w:val="90"/>
                                                                                          <w:marTop w:val="0"/>
                                                                                          <w:marBottom w:val="0"/>
                                                                                          <w:divBdr>
                                                                                            <w:top w:val="none" w:sz="0" w:space="0" w:color="auto"/>
                                                                                            <w:left w:val="none" w:sz="0" w:space="0" w:color="auto"/>
                                                                                            <w:bottom w:val="none" w:sz="0" w:space="0" w:color="auto"/>
                                                                                            <w:right w:val="none" w:sz="0" w:space="0" w:color="auto"/>
                                                                                          </w:divBdr>
                                                                                          <w:divsChild>
                                                                                            <w:div w:id="86267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979585">
                                                                              <w:marLeft w:val="0"/>
                                                                              <w:marRight w:val="0"/>
                                                                              <w:marTop w:val="0"/>
                                                                              <w:marBottom w:val="0"/>
                                                                              <w:divBdr>
                                                                                <w:top w:val="none" w:sz="0" w:space="0" w:color="auto"/>
                                                                                <w:left w:val="none" w:sz="0" w:space="0" w:color="auto"/>
                                                                                <w:bottom w:val="none" w:sz="0" w:space="0" w:color="auto"/>
                                                                                <w:right w:val="none" w:sz="0" w:space="0" w:color="auto"/>
                                                                              </w:divBdr>
                                                                              <w:divsChild>
                                                                                <w:div w:id="75249957">
                                                                                  <w:marLeft w:val="0"/>
                                                                                  <w:marRight w:val="0"/>
                                                                                  <w:marTop w:val="0"/>
                                                                                  <w:marBottom w:val="0"/>
                                                                                  <w:divBdr>
                                                                                    <w:top w:val="none" w:sz="0" w:space="0" w:color="auto"/>
                                                                                    <w:left w:val="none" w:sz="0" w:space="0" w:color="auto"/>
                                                                                    <w:bottom w:val="none" w:sz="0" w:space="0" w:color="auto"/>
                                                                                    <w:right w:val="none" w:sz="0" w:space="0" w:color="auto"/>
                                                                                  </w:divBdr>
                                                                                  <w:divsChild>
                                                                                    <w:div w:id="1869685349">
                                                                                      <w:marLeft w:val="0"/>
                                                                                      <w:marRight w:val="0"/>
                                                                                      <w:marTop w:val="0"/>
                                                                                      <w:marBottom w:val="0"/>
                                                                                      <w:divBdr>
                                                                                        <w:top w:val="none" w:sz="0" w:space="0" w:color="auto"/>
                                                                                        <w:left w:val="none" w:sz="0" w:space="0" w:color="auto"/>
                                                                                        <w:bottom w:val="none" w:sz="0" w:space="0" w:color="auto"/>
                                                                                        <w:right w:val="none" w:sz="0" w:space="0" w:color="auto"/>
                                                                                      </w:divBdr>
                                                                                      <w:divsChild>
                                                                                        <w:div w:id="1075514325">
                                                                                          <w:marLeft w:val="0"/>
                                                                                          <w:marRight w:val="0"/>
                                                                                          <w:marTop w:val="0"/>
                                                                                          <w:marBottom w:val="0"/>
                                                                                          <w:divBdr>
                                                                                            <w:top w:val="none" w:sz="0" w:space="0" w:color="auto"/>
                                                                                            <w:left w:val="none" w:sz="0" w:space="0" w:color="auto"/>
                                                                                            <w:bottom w:val="none" w:sz="0" w:space="0" w:color="auto"/>
                                                                                            <w:right w:val="none" w:sz="0" w:space="0" w:color="auto"/>
                                                                                          </w:divBdr>
                                                                                          <w:divsChild>
                                                                                            <w:div w:id="1224682207">
                                                                                              <w:marLeft w:val="0"/>
                                                                                              <w:marRight w:val="0"/>
                                                                                              <w:marTop w:val="0"/>
                                                                                              <w:marBottom w:val="0"/>
                                                                                              <w:divBdr>
                                                                                                <w:top w:val="single" w:sz="2" w:space="0" w:color="EFEFEF"/>
                                                                                                <w:left w:val="none" w:sz="0" w:space="0" w:color="auto"/>
                                                                                                <w:bottom w:val="none" w:sz="0" w:space="0" w:color="auto"/>
                                                                                                <w:right w:val="none" w:sz="0" w:space="0" w:color="auto"/>
                                                                                              </w:divBdr>
                                                                                              <w:divsChild>
                                                                                                <w:div w:id="232158184">
                                                                                                  <w:marLeft w:val="0"/>
                                                                                                  <w:marRight w:val="0"/>
                                                                                                  <w:marTop w:val="0"/>
                                                                                                  <w:marBottom w:val="0"/>
                                                                                                  <w:divBdr>
                                                                                                    <w:top w:val="none" w:sz="0" w:space="0" w:color="auto"/>
                                                                                                    <w:left w:val="none" w:sz="0" w:space="0" w:color="auto"/>
                                                                                                    <w:bottom w:val="none" w:sz="0" w:space="0" w:color="auto"/>
                                                                                                    <w:right w:val="none" w:sz="0" w:space="0" w:color="auto"/>
                                                                                                  </w:divBdr>
                                                                                                  <w:divsChild>
                                                                                                    <w:div w:id="1563443278">
                                                                                                      <w:marLeft w:val="0"/>
                                                                                                      <w:marRight w:val="0"/>
                                                                                                      <w:marTop w:val="0"/>
                                                                                                      <w:marBottom w:val="0"/>
                                                                                                      <w:divBdr>
                                                                                                        <w:top w:val="none" w:sz="0" w:space="0" w:color="auto"/>
                                                                                                        <w:left w:val="none" w:sz="0" w:space="0" w:color="auto"/>
                                                                                                        <w:bottom w:val="none" w:sz="0" w:space="0" w:color="auto"/>
                                                                                                        <w:right w:val="none" w:sz="0" w:space="0" w:color="auto"/>
                                                                                                      </w:divBdr>
                                                                                                      <w:divsChild>
                                                                                                        <w:div w:id="485365310">
                                                                                                          <w:marLeft w:val="0"/>
                                                                                                          <w:marRight w:val="0"/>
                                                                                                          <w:marTop w:val="0"/>
                                                                                                          <w:marBottom w:val="0"/>
                                                                                                          <w:divBdr>
                                                                                                            <w:top w:val="none" w:sz="0" w:space="0" w:color="auto"/>
                                                                                                            <w:left w:val="none" w:sz="0" w:space="0" w:color="auto"/>
                                                                                                            <w:bottom w:val="none" w:sz="0" w:space="0" w:color="auto"/>
                                                                                                            <w:right w:val="none" w:sz="0" w:space="0" w:color="auto"/>
                                                                                                          </w:divBdr>
                                                                                                          <w:divsChild>
                                                                                                            <w:div w:id="1973248130">
                                                                                                              <w:marLeft w:val="0"/>
                                                                                                              <w:marRight w:val="0"/>
                                                                                                              <w:marTop w:val="0"/>
                                                                                                              <w:marBottom w:val="0"/>
                                                                                                              <w:divBdr>
                                                                                                                <w:top w:val="none" w:sz="0" w:space="0" w:color="auto"/>
                                                                                                                <w:left w:val="none" w:sz="0" w:space="0" w:color="auto"/>
                                                                                                                <w:bottom w:val="none" w:sz="0" w:space="0" w:color="auto"/>
                                                                                                                <w:right w:val="none" w:sz="0" w:space="0" w:color="auto"/>
                                                                                                              </w:divBdr>
                                                                                                              <w:divsChild>
                                                                                                                <w:div w:id="799953803">
                                                                                                                  <w:marLeft w:val="0"/>
                                                                                                                  <w:marRight w:val="0"/>
                                                                                                                  <w:marTop w:val="0"/>
                                                                                                                  <w:marBottom w:val="0"/>
                                                                                                                  <w:divBdr>
                                                                                                                    <w:top w:val="none" w:sz="0" w:space="0" w:color="auto"/>
                                                                                                                    <w:left w:val="none" w:sz="0" w:space="0" w:color="auto"/>
                                                                                                                    <w:bottom w:val="none" w:sz="0" w:space="0" w:color="auto"/>
                                                                                                                    <w:right w:val="none" w:sz="0" w:space="0" w:color="auto"/>
                                                                                                                  </w:divBdr>
                                                                                                                  <w:divsChild>
                                                                                                                    <w:div w:id="371734563">
                                                                                                                      <w:marLeft w:val="0"/>
                                                                                                                      <w:marRight w:val="0"/>
                                                                                                                      <w:marTop w:val="0"/>
                                                                                                                      <w:marBottom w:val="0"/>
                                                                                                                      <w:divBdr>
                                                                                                                        <w:top w:val="none" w:sz="0" w:space="0" w:color="auto"/>
                                                                                                                        <w:left w:val="none" w:sz="0" w:space="0" w:color="auto"/>
                                                                                                                        <w:bottom w:val="none" w:sz="0" w:space="0" w:color="auto"/>
                                                                                                                        <w:right w:val="none" w:sz="0" w:space="0" w:color="auto"/>
                                                                                                                      </w:divBdr>
                                                                                                                    </w:div>
                                                                                                                  </w:divsChild>
                                                                                                                </w:div>
                                                                                                                <w:div w:id="275329811">
                                                                                                                  <w:marLeft w:val="0"/>
                                                                                                                  <w:marRight w:val="0"/>
                                                                                                                  <w:marTop w:val="0"/>
                                                                                                                  <w:marBottom w:val="0"/>
                                                                                                                  <w:divBdr>
                                                                                                                    <w:top w:val="none" w:sz="0" w:space="0" w:color="auto"/>
                                                                                                                    <w:left w:val="none" w:sz="0" w:space="0" w:color="auto"/>
                                                                                                                    <w:bottom w:val="none" w:sz="0" w:space="0" w:color="auto"/>
                                                                                                                    <w:right w:val="none" w:sz="0" w:space="0" w:color="auto"/>
                                                                                                                  </w:divBdr>
                                                                                                                  <w:divsChild>
                                                                                                                    <w:div w:id="1437170499">
                                                                                                                      <w:marLeft w:val="0"/>
                                                                                                                      <w:marRight w:val="0"/>
                                                                                                                      <w:marTop w:val="0"/>
                                                                                                                      <w:marBottom w:val="0"/>
                                                                                                                      <w:divBdr>
                                                                                                                        <w:top w:val="none" w:sz="0" w:space="0" w:color="auto"/>
                                                                                                                        <w:left w:val="none" w:sz="0" w:space="0" w:color="auto"/>
                                                                                                                        <w:bottom w:val="none" w:sz="0" w:space="0" w:color="auto"/>
                                                                                                                        <w:right w:val="none" w:sz="0" w:space="0" w:color="auto"/>
                                                                                                                      </w:divBdr>
                                                                                                                      <w:divsChild>
                                                                                                                        <w:div w:id="182985526">
                                                                                                                          <w:marLeft w:val="0"/>
                                                                                                                          <w:marRight w:val="0"/>
                                                                                                                          <w:marTop w:val="0"/>
                                                                                                                          <w:marBottom w:val="0"/>
                                                                                                                          <w:divBdr>
                                                                                                                            <w:top w:val="none" w:sz="0" w:space="0" w:color="auto"/>
                                                                                                                            <w:left w:val="none" w:sz="0" w:space="0" w:color="auto"/>
                                                                                                                            <w:bottom w:val="none" w:sz="0" w:space="0" w:color="auto"/>
                                                                                                                            <w:right w:val="none" w:sz="0" w:space="0" w:color="auto"/>
                                                                                                                          </w:divBdr>
                                                                                                                        </w:div>
                                                                                                                        <w:div w:id="1794014260">
                                                                                                                          <w:marLeft w:val="300"/>
                                                                                                                          <w:marRight w:val="0"/>
                                                                                                                          <w:marTop w:val="0"/>
                                                                                                                          <w:marBottom w:val="0"/>
                                                                                                                          <w:divBdr>
                                                                                                                            <w:top w:val="none" w:sz="0" w:space="0" w:color="auto"/>
                                                                                                                            <w:left w:val="none" w:sz="0" w:space="0" w:color="auto"/>
                                                                                                                            <w:bottom w:val="none" w:sz="0" w:space="0" w:color="auto"/>
                                                                                                                            <w:right w:val="none" w:sz="0" w:space="0" w:color="auto"/>
                                                                                                                          </w:divBdr>
                                                                                                                        </w:div>
                                                                                                                        <w:div w:id="2069720613">
                                                                                                                          <w:marLeft w:val="300"/>
                                                                                                                          <w:marRight w:val="0"/>
                                                                                                                          <w:marTop w:val="0"/>
                                                                                                                          <w:marBottom w:val="0"/>
                                                                                                                          <w:divBdr>
                                                                                                                            <w:top w:val="none" w:sz="0" w:space="0" w:color="auto"/>
                                                                                                                            <w:left w:val="none" w:sz="0" w:space="0" w:color="auto"/>
                                                                                                                            <w:bottom w:val="none" w:sz="0" w:space="0" w:color="auto"/>
                                                                                                                            <w:right w:val="none" w:sz="0" w:space="0" w:color="auto"/>
                                                                                                                          </w:divBdr>
                                                                                                                        </w:div>
                                                                                                                        <w:div w:id="580337057">
                                                                                                                          <w:marLeft w:val="0"/>
                                                                                                                          <w:marRight w:val="0"/>
                                                                                                                          <w:marTop w:val="0"/>
                                                                                                                          <w:marBottom w:val="0"/>
                                                                                                                          <w:divBdr>
                                                                                                                            <w:top w:val="none" w:sz="0" w:space="0" w:color="auto"/>
                                                                                                                            <w:left w:val="none" w:sz="0" w:space="0" w:color="auto"/>
                                                                                                                            <w:bottom w:val="none" w:sz="0" w:space="0" w:color="auto"/>
                                                                                                                            <w:right w:val="none" w:sz="0" w:space="0" w:color="auto"/>
                                                                                                                          </w:divBdr>
                                                                                                                        </w:div>
                                                                                                                        <w:div w:id="1395395047">
                                                                                                                          <w:marLeft w:val="60"/>
                                                                                                                          <w:marRight w:val="0"/>
                                                                                                                          <w:marTop w:val="0"/>
                                                                                                                          <w:marBottom w:val="0"/>
                                                                                                                          <w:divBdr>
                                                                                                                            <w:top w:val="none" w:sz="0" w:space="0" w:color="auto"/>
                                                                                                                            <w:left w:val="none" w:sz="0" w:space="0" w:color="auto"/>
                                                                                                                            <w:bottom w:val="none" w:sz="0" w:space="0" w:color="auto"/>
                                                                                                                            <w:right w:val="none" w:sz="0" w:space="0" w:color="auto"/>
                                                                                                                          </w:divBdr>
                                                                                                                        </w:div>
                                                                                                                      </w:divsChild>
                                                                                                                    </w:div>
                                                                                                                    <w:div w:id="560167087">
                                                                                                                      <w:marLeft w:val="0"/>
                                                                                                                      <w:marRight w:val="0"/>
                                                                                                                      <w:marTop w:val="0"/>
                                                                                                                      <w:marBottom w:val="0"/>
                                                                                                                      <w:divBdr>
                                                                                                                        <w:top w:val="none" w:sz="0" w:space="0" w:color="auto"/>
                                                                                                                        <w:left w:val="none" w:sz="0" w:space="0" w:color="auto"/>
                                                                                                                        <w:bottom w:val="none" w:sz="0" w:space="0" w:color="auto"/>
                                                                                                                        <w:right w:val="none" w:sz="0" w:space="0" w:color="auto"/>
                                                                                                                      </w:divBdr>
                                                                                                                      <w:divsChild>
                                                                                                                        <w:div w:id="1519542676">
                                                                                                                          <w:marLeft w:val="0"/>
                                                                                                                          <w:marRight w:val="0"/>
                                                                                                                          <w:marTop w:val="120"/>
                                                                                                                          <w:marBottom w:val="0"/>
                                                                                                                          <w:divBdr>
                                                                                                                            <w:top w:val="none" w:sz="0" w:space="0" w:color="auto"/>
                                                                                                                            <w:left w:val="none" w:sz="0" w:space="0" w:color="auto"/>
                                                                                                                            <w:bottom w:val="none" w:sz="0" w:space="0" w:color="auto"/>
                                                                                                                            <w:right w:val="none" w:sz="0" w:space="0" w:color="auto"/>
                                                                                                                          </w:divBdr>
                                                                                                                          <w:divsChild>
                                                                                                                            <w:div w:id="389622205">
                                                                                                                              <w:marLeft w:val="0"/>
                                                                                                                              <w:marRight w:val="0"/>
                                                                                                                              <w:marTop w:val="0"/>
                                                                                                                              <w:marBottom w:val="0"/>
                                                                                                                              <w:divBdr>
                                                                                                                                <w:top w:val="none" w:sz="0" w:space="0" w:color="auto"/>
                                                                                                                                <w:left w:val="none" w:sz="0" w:space="0" w:color="auto"/>
                                                                                                                                <w:bottom w:val="none" w:sz="0" w:space="0" w:color="auto"/>
                                                                                                                                <w:right w:val="none" w:sz="0" w:space="0" w:color="auto"/>
                                                                                                                              </w:divBdr>
                                                                                                                              <w:divsChild>
                                                                                                                                <w:div w:id="1441491909">
                                                                                                                                  <w:marLeft w:val="0"/>
                                                                                                                                  <w:marRight w:val="0"/>
                                                                                                                                  <w:marTop w:val="0"/>
                                                                                                                                  <w:marBottom w:val="0"/>
                                                                                                                                  <w:divBdr>
                                                                                                                                    <w:top w:val="none" w:sz="0" w:space="0" w:color="auto"/>
                                                                                                                                    <w:left w:val="none" w:sz="0" w:space="0" w:color="auto"/>
                                                                                                                                    <w:bottom w:val="none" w:sz="0" w:space="0" w:color="auto"/>
                                                                                                                                    <w:right w:val="none" w:sz="0" w:space="0" w:color="auto"/>
                                                                                                                                  </w:divBdr>
                                                                                                                                  <w:divsChild>
                                                                                                                                    <w:div w:id="1972008347">
                                                                                                                                      <w:marLeft w:val="0"/>
                                                                                                                                      <w:marRight w:val="0"/>
                                                                                                                                      <w:marTop w:val="0"/>
                                                                                                                                      <w:marBottom w:val="0"/>
                                                                                                                                      <w:divBdr>
                                                                                                                                        <w:top w:val="single" w:sz="24" w:space="1" w:color="auto"/>
                                                                                                                                        <w:left w:val="single" w:sz="24" w:space="4" w:color="auto"/>
                                                                                                                                        <w:bottom w:val="single" w:sz="24" w:space="1" w:color="auto"/>
                                                                                                                                        <w:right w:val="single" w:sz="24" w:space="4" w:color="auto"/>
                                                                                                                                      </w:divBdr>
                                                                                                                                    </w:div>
                                                                                                                                  </w:divsChild>
                                                                                                                                </w:div>
                                                                                                                              </w:divsChild>
                                                                                                                            </w:div>
                                                                                                                          </w:divsChild>
                                                                                                                        </w:div>
                                                                                                                      </w:divsChild>
                                                                                                                    </w:div>
                                                                                                                  </w:divsChild>
                                                                                                                </w:div>
                                                                                                              </w:divsChild>
                                                                                                            </w:div>
                                                                                                            <w:div w:id="1097097951">
                                                                                                              <w:marLeft w:val="0"/>
                                                                                                              <w:marRight w:val="0"/>
                                                                                                              <w:marTop w:val="0"/>
                                                                                                              <w:marBottom w:val="0"/>
                                                                                                              <w:divBdr>
                                                                                                                <w:top w:val="none" w:sz="0" w:space="0" w:color="auto"/>
                                                                                                                <w:left w:val="none" w:sz="0" w:space="0" w:color="auto"/>
                                                                                                                <w:bottom w:val="none" w:sz="0" w:space="0" w:color="auto"/>
                                                                                                                <w:right w:val="none" w:sz="0" w:space="0" w:color="auto"/>
                                                                                                              </w:divBdr>
                                                                                                              <w:divsChild>
                                                                                                                <w:div w:id="283199448">
                                                                                                                  <w:marLeft w:val="0"/>
                                                                                                                  <w:marRight w:val="0"/>
                                                                                                                  <w:marTop w:val="0"/>
                                                                                                                  <w:marBottom w:val="0"/>
                                                                                                                  <w:divBdr>
                                                                                                                    <w:top w:val="none" w:sz="0" w:space="0" w:color="auto"/>
                                                                                                                    <w:left w:val="none" w:sz="0" w:space="0" w:color="auto"/>
                                                                                                                    <w:bottom w:val="none" w:sz="0" w:space="0" w:color="auto"/>
                                                                                                                    <w:right w:val="none" w:sz="0" w:space="0" w:color="auto"/>
                                                                                                                  </w:divBdr>
                                                                                                                  <w:divsChild>
                                                                                                                    <w:div w:id="1762680899">
                                                                                                                      <w:marLeft w:val="0"/>
                                                                                                                      <w:marRight w:val="0"/>
                                                                                                                      <w:marTop w:val="0"/>
                                                                                                                      <w:marBottom w:val="0"/>
                                                                                                                      <w:divBdr>
                                                                                                                        <w:top w:val="none" w:sz="0" w:space="0" w:color="auto"/>
                                                                                                                        <w:left w:val="none" w:sz="0" w:space="0" w:color="auto"/>
                                                                                                                        <w:bottom w:val="none" w:sz="0" w:space="0" w:color="auto"/>
                                                                                                                        <w:right w:val="none" w:sz="0" w:space="0" w:color="auto"/>
                                                                                                                      </w:divBdr>
                                                                                                                      <w:divsChild>
                                                                                                                        <w:div w:id="352390247">
                                                                                                                          <w:marLeft w:val="0"/>
                                                                                                                          <w:marRight w:val="0"/>
                                                                                                                          <w:marTop w:val="0"/>
                                                                                                                          <w:marBottom w:val="0"/>
                                                                                                                          <w:divBdr>
                                                                                                                            <w:top w:val="none" w:sz="0" w:space="0" w:color="auto"/>
                                                                                                                            <w:left w:val="none" w:sz="0" w:space="0" w:color="auto"/>
                                                                                                                            <w:bottom w:val="none" w:sz="0" w:space="0" w:color="auto"/>
                                                                                                                            <w:right w:val="none" w:sz="0" w:space="0" w:color="auto"/>
                                                                                                                          </w:divBdr>
                                                                                                                          <w:divsChild>
                                                                                                                            <w:div w:id="2067413137">
                                                                                                                              <w:marLeft w:val="0"/>
                                                                                                                              <w:marRight w:val="0"/>
                                                                                                                              <w:marTop w:val="0"/>
                                                                                                                              <w:marBottom w:val="0"/>
                                                                                                                              <w:divBdr>
                                                                                                                                <w:top w:val="none" w:sz="0" w:space="0" w:color="auto"/>
                                                                                                                                <w:left w:val="none" w:sz="0" w:space="0" w:color="auto"/>
                                                                                                                                <w:bottom w:val="none" w:sz="0" w:space="0" w:color="auto"/>
                                                                                                                                <w:right w:val="none" w:sz="0" w:space="0" w:color="auto"/>
                                                                                                                              </w:divBdr>
                                                                                                                              <w:divsChild>
                                                                                                                                <w:div w:id="10073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85703968">
                                                                              <w:marLeft w:val="0"/>
                                                                              <w:marRight w:val="0"/>
                                                                              <w:marTop w:val="0"/>
                                                                              <w:marBottom w:val="0"/>
                                                                              <w:divBdr>
                                                                                <w:top w:val="none" w:sz="0" w:space="0" w:color="auto"/>
                                                                                <w:left w:val="none" w:sz="0" w:space="0" w:color="auto"/>
                                                                                <w:bottom w:val="none" w:sz="0" w:space="0" w:color="auto"/>
                                                                                <w:right w:val="none" w:sz="0" w:space="0" w:color="auto"/>
                                                                              </w:divBdr>
                                                                              <w:divsChild>
                                                                                <w:div w:id="1556046452">
                                                                                  <w:marLeft w:val="0"/>
                                                                                  <w:marRight w:val="0"/>
                                                                                  <w:marTop w:val="0"/>
                                                                                  <w:marBottom w:val="240"/>
                                                                                  <w:divBdr>
                                                                                    <w:top w:val="none" w:sz="0" w:space="0" w:color="auto"/>
                                                                                    <w:left w:val="none" w:sz="0" w:space="0" w:color="auto"/>
                                                                                    <w:bottom w:val="none" w:sz="0" w:space="0" w:color="auto"/>
                                                                                    <w:right w:val="none" w:sz="0" w:space="0" w:color="auto"/>
                                                                                  </w:divBdr>
                                                                                  <w:divsChild>
                                                                                    <w:div w:id="1751996661">
                                                                                      <w:marLeft w:val="0"/>
                                                                                      <w:marRight w:val="0"/>
                                                                                      <w:marTop w:val="0"/>
                                                                                      <w:marBottom w:val="0"/>
                                                                                      <w:divBdr>
                                                                                        <w:top w:val="none" w:sz="0" w:space="0" w:color="auto"/>
                                                                                        <w:left w:val="none" w:sz="0" w:space="0" w:color="auto"/>
                                                                                        <w:bottom w:val="none" w:sz="0" w:space="0" w:color="auto"/>
                                                                                        <w:right w:val="none" w:sz="0" w:space="0" w:color="auto"/>
                                                                                      </w:divBdr>
                                                                                      <w:divsChild>
                                                                                        <w:div w:id="108864704">
                                                                                          <w:marLeft w:val="0"/>
                                                                                          <w:marRight w:val="0"/>
                                                                                          <w:marTop w:val="0"/>
                                                                                          <w:marBottom w:val="0"/>
                                                                                          <w:divBdr>
                                                                                            <w:top w:val="none" w:sz="0" w:space="0" w:color="auto"/>
                                                                                            <w:left w:val="none" w:sz="0" w:space="0" w:color="auto"/>
                                                                                            <w:bottom w:val="none" w:sz="0" w:space="0" w:color="auto"/>
                                                                                            <w:right w:val="none" w:sz="0" w:space="0" w:color="auto"/>
                                                                                          </w:divBdr>
                                                                                          <w:divsChild>
                                                                                            <w:div w:id="1691756540">
                                                                                              <w:marLeft w:val="0"/>
                                                                                              <w:marRight w:val="0"/>
                                                                                              <w:marTop w:val="0"/>
                                                                                              <w:marBottom w:val="0"/>
                                                                                              <w:divBdr>
                                                                                                <w:top w:val="none" w:sz="0" w:space="0" w:color="auto"/>
                                                                                                <w:left w:val="none" w:sz="0" w:space="0" w:color="auto"/>
                                                                                                <w:bottom w:val="none" w:sz="0" w:space="0" w:color="auto"/>
                                                                                                <w:right w:val="none" w:sz="0" w:space="0" w:color="auto"/>
                                                                                              </w:divBdr>
                                                                                              <w:divsChild>
                                                                                                <w:div w:id="295794826">
                                                                                                  <w:marLeft w:val="0"/>
                                                                                                  <w:marRight w:val="0"/>
                                                                                                  <w:marTop w:val="0"/>
                                                                                                  <w:marBottom w:val="0"/>
                                                                                                  <w:divBdr>
                                                                                                    <w:top w:val="none" w:sz="0" w:space="0" w:color="auto"/>
                                                                                                    <w:left w:val="none" w:sz="0" w:space="0" w:color="auto"/>
                                                                                                    <w:bottom w:val="none" w:sz="0" w:space="0" w:color="auto"/>
                                                                                                    <w:right w:val="none" w:sz="0" w:space="0" w:color="auto"/>
                                                                                                  </w:divBdr>
                                                                                                  <w:divsChild>
                                                                                                    <w:div w:id="117390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217109">
      <w:bodyDiv w:val="1"/>
      <w:marLeft w:val="0"/>
      <w:marRight w:val="0"/>
      <w:marTop w:val="0"/>
      <w:marBottom w:val="0"/>
      <w:divBdr>
        <w:top w:val="none" w:sz="0" w:space="0" w:color="auto"/>
        <w:left w:val="none" w:sz="0" w:space="0" w:color="auto"/>
        <w:bottom w:val="none" w:sz="0" w:space="0" w:color="auto"/>
        <w:right w:val="none" w:sz="0" w:space="0" w:color="auto"/>
      </w:divBdr>
    </w:div>
    <w:div w:id="1756129809">
      <w:bodyDiv w:val="1"/>
      <w:marLeft w:val="0"/>
      <w:marRight w:val="0"/>
      <w:marTop w:val="0"/>
      <w:marBottom w:val="0"/>
      <w:divBdr>
        <w:top w:val="none" w:sz="0" w:space="0" w:color="auto"/>
        <w:left w:val="none" w:sz="0" w:space="0" w:color="auto"/>
        <w:bottom w:val="none" w:sz="0" w:space="0" w:color="auto"/>
        <w:right w:val="none" w:sz="0" w:space="0" w:color="auto"/>
      </w:divBdr>
    </w:div>
    <w:div w:id="1784574400">
      <w:bodyDiv w:val="1"/>
      <w:marLeft w:val="0"/>
      <w:marRight w:val="0"/>
      <w:marTop w:val="0"/>
      <w:marBottom w:val="0"/>
      <w:divBdr>
        <w:top w:val="none" w:sz="0" w:space="0" w:color="auto"/>
        <w:left w:val="none" w:sz="0" w:space="0" w:color="auto"/>
        <w:bottom w:val="none" w:sz="0" w:space="0" w:color="auto"/>
        <w:right w:val="none" w:sz="0" w:space="0" w:color="auto"/>
      </w:divBdr>
    </w:div>
    <w:div w:id="1966232254">
      <w:bodyDiv w:val="1"/>
      <w:marLeft w:val="0"/>
      <w:marRight w:val="0"/>
      <w:marTop w:val="0"/>
      <w:marBottom w:val="0"/>
      <w:divBdr>
        <w:top w:val="none" w:sz="0" w:space="0" w:color="auto"/>
        <w:left w:val="none" w:sz="0" w:space="0" w:color="auto"/>
        <w:bottom w:val="none" w:sz="0" w:space="0" w:color="auto"/>
        <w:right w:val="none" w:sz="0" w:space="0" w:color="auto"/>
      </w:divBdr>
      <w:divsChild>
        <w:div w:id="629554490">
          <w:marLeft w:val="0"/>
          <w:marRight w:val="0"/>
          <w:marTop w:val="0"/>
          <w:marBottom w:val="0"/>
          <w:divBdr>
            <w:top w:val="single" w:sz="24" w:space="1" w:color="auto"/>
            <w:left w:val="single" w:sz="24" w:space="4" w:color="auto"/>
            <w:bottom w:val="single" w:sz="24" w:space="1" w:color="auto"/>
            <w:right w:val="single" w:sz="24" w:space="4"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ssim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115</TotalTime>
  <Pages>1</Pages>
  <Words>2930</Words>
  <Characters>16703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Cox</dc:creator>
  <cp:keywords/>
  <dc:description/>
  <cp:lastModifiedBy>Massimo  Reali</cp:lastModifiedBy>
  <cp:revision>9</cp:revision>
  <dcterms:created xsi:type="dcterms:W3CDTF">2021-10-22T19:05:00Z</dcterms:created>
  <dcterms:modified xsi:type="dcterms:W3CDTF">2021-11-20T12:38:00Z</dcterms:modified>
</cp:coreProperties>
</file>