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E61983" w14:textId="77777777" w:rsidR="0025499B" w:rsidRDefault="0025499B" w:rsidP="0025499B">
      <w:pPr>
        <w:pStyle w:val="Heading1"/>
        <w:rPr>
          <w:rStyle w:val="StyleUnderline"/>
          <w:b/>
          <w:sz w:val="36"/>
          <w:szCs w:val="36"/>
        </w:rPr>
      </w:pPr>
      <w:r>
        <w:rPr>
          <w:rStyle w:val="StyleUnderline"/>
          <w:b/>
          <w:sz w:val="36"/>
          <w:szCs w:val="36"/>
        </w:rPr>
        <w:t>Nc</w:t>
      </w:r>
    </w:p>
    <w:p w14:paraId="1E6D82A5" w14:textId="77777777" w:rsidR="0025499B" w:rsidRDefault="0025499B" w:rsidP="0025499B">
      <w:pPr>
        <w:pStyle w:val="Heading2"/>
        <w:rPr>
          <w:rStyle w:val="StyleUnderline"/>
          <w:b/>
          <w:sz w:val="36"/>
          <w:szCs w:val="36"/>
        </w:rPr>
      </w:pPr>
      <w:r>
        <w:rPr>
          <w:rStyle w:val="StyleUnderline"/>
          <w:b/>
          <w:sz w:val="36"/>
          <w:szCs w:val="36"/>
        </w:rPr>
        <w:t>K</w:t>
      </w:r>
    </w:p>
    <w:p w14:paraId="6A39B56D" w14:textId="77777777" w:rsidR="0025499B" w:rsidRPr="00A8412C" w:rsidRDefault="0025499B" w:rsidP="0025499B">
      <w:pPr>
        <w:pStyle w:val="Heading2"/>
        <w:ind w:right="-720"/>
        <w:rPr>
          <w:u w:val="single"/>
        </w:rPr>
      </w:pPr>
      <w:r>
        <w:rPr>
          <w:u w:val="single"/>
        </w:rPr>
        <w:t xml:space="preserve">Framework </w:t>
      </w:r>
    </w:p>
    <w:p w14:paraId="42F20D5C" w14:textId="77777777" w:rsidR="0025499B" w:rsidRDefault="0025499B" w:rsidP="0025499B">
      <w:pPr>
        <w:ind w:right="-720"/>
      </w:pPr>
    </w:p>
    <w:p w14:paraId="5AF75870" w14:textId="77777777" w:rsidR="0025499B" w:rsidRPr="008A499B" w:rsidRDefault="0025499B" w:rsidP="0025499B">
      <w:pPr>
        <w:pStyle w:val="Heading4"/>
        <w:spacing w:line="480" w:lineRule="auto"/>
        <w:ind w:right="-720"/>
        <w:rPr>
          <w:rFonts w:cs="Times New Roman"/>
          <w:b w:val="0"/>
          <w:bCs w:val="0"/>
        </w:rPr>
      </w:pPr>
      <w:r w:rsidRPr="009C6730">
        <w:rPr>
          <w:rFonts w:cs="Times New Roman"/>
        </w:rPr>
        <w:t>[RO</w:t>
      </w:r>
      <w:r>
        <w:rPr>
          <w:rFonts w:cs="Times New Roman"/>
        </w:rPr>
        <w:t>J &amp; Giroux 1</w:t>
      </w:r>
      <w:r w:rsidRPr="009C6730">
        <w:rPr>
          <w:rFonts w:cs="Times New Roman"/>
        </w:rPr>
        <w:t>]</w:t>
      </w:r>
      <w:r>
        <w:rPr>
          <w:rFonts w:cs="Times New Roman"/>
        </w:rPr>
        <w:t xml:space="preserve"> CORPORATIONS ARE TAKING OVER EDUCATION – </w:t>
      </w:r>
      <w:r>
        <w:rPr>
          <w:rFonts w:cs="Times New Roman"/>
          <w:b w:val="0"/>
          <w:bCs w:val="0"/>
        </w:rPr>
        <w:t>we desperately need critical pedagogy to resist that.</w:t>
      </w:r>
    </w:p>
    <w:p w14:paraId="5E08AE9B" w14:textId="77777777" w:rsidR="0025499B" w:rsidRDefault="0025499B" w:rsidP="0025499B">
      <w:pPr>
        <w:widowControl w:val="0"/>
        <w:autoSpaceDE w:val="0"/>
        <w:autoSpaceDN w:val="0"/>
        <w:adjustRightInd w:val="0"/>
        <w:spacing w:after="240"/>
        <w:ind w:right="-720"/>
        <w:rPr>
          <w:sz w:val="16"/>
          <w:szCs w:val="16"/>
        </w:rPr>
      </w:pPr>
      <w:r w:rsidRPr="009C6730">
        <w:rPr>
          <w:b/>
          <w:bCs/>
          <w:u w:val="single"/>
        </w:rPr>
        <w:t>Giroux</w:t>
      </w:r>
      <w:r>
        <w:rPr>
          <w:b/>
          <w:bCs/>
          <w:u w:val="single"/>
        </w:rPr>
        <w:t xml:space="preserve"> 1</w:t>
      </w:r>
      <w:r w:rsidRPr="0015676E">
        <w:rPr>
          <w:b/>
          <w:bCs/>
        </w:rPr>
        <w:t>:</w:t>
      </w:r>
      <w:r w:rsidRPr="009C6730">
        <w:rPr>
          <w:b/>
          <w:bCs/>
          <w:sz w:val="16"/>
        </w:rPr>
        <w:t xml:space="preserve"> </w:t>
      </w:r>
      <w:r w:rsidRPr="00AE4912">
        <w:rPr>
          <w:sz w:val="16"/>
          <w:szCs w:val="16"/>
        </w:rPr>
        <w:t xml:space="preserve">Giroux, Henry A. [Waterbury Chair Professor, Pennsylvania State University] </w:t>
      </w:r>
      <w:r>
        <w:rPr>
          <w:sz w:val="16"/>
          <w:szCs w:val="16"/>
        </w:rPr>
        <w:t>“</w:t>
      </w:r>
      <w:r w:rsidRPr="009C6730">
        <w:rPr>
          <w:color w:val="000000"/>
          <w:sz w:val="16"/>
          <w:szCs w:val="96"/>
        </w:rPr>
        <w:t xml:space="preserve">Radical Politics in the Age of American Authoritarianism: Connecting the Dots.” </w:t>
      </w:r>
      <w:r>
        <w:rPr>
          <w:i/>
          <w:iCs/>
          <w:color w:val="000000"/>
          <w:sz w:val="16"/>
          <w:szCs w:val="96"/>
        </w:rPr>
        <w:t>Truthout</w:t>
      </w:r>
      <w:r>
        <w:rPr>
          <w:iCs/>
          <w:color w:val="000000"/>
          <w:sz w:val="16"/>
          <w:szCs w:val="96"/>
        </w:rPr>
        <w:t>,</w:t>
      </w:r>
      <w:r w:rsidRPr="009C6730">
        <w:rPr>
          <w:i/>
          <w:iCs/>
          <w:color w:val="000000"/>
          <w:sz w:val="16"/>
          <w:szCs w:val="96"/>
        </w:rPr>
        <w:t xml:space="preserve"> </w:t>
      </w:r>
      <w:r w:rsidRPr="009C6730">
        <w:rPr>
          <w:color w:val="000000"/>
          <w:sz w:val="16"/>
          <w:szCs w:val="96"/>
        </w:rPr>
        <w:t xml:space="preserve">April 2016. </w:t>
      </w:r>
      <w:r w:rsidRPr="00A8412C">
        <w:rPr>
          <w:color w:val="000000"/>
          <w:sz w:val="16"/>
          <w:szCs w:val="96"/>
        </w:rPr>
        <w:t xml:space="preserve">https://truthout.org/articles/radical-politics-in-the-age-of-american-authoritarianism-connecting-the-dots/ </w:t>
      </w:r>
      <w:r>
        <w:rPr>
          <w:sz w:val="16"/>
          <w:szCs w:val="16"/>
        </w:rPr>
        <w:t>CH</w:t>
      </w:r>
    </w:p>
    <w:p w14:paraId="0E1F5C0F" w14:textId="77777777" w:rsidR="0025499B" w:rsidRPr="00C42813" w:rsidRDefault="0025499B" w:rsidP="0025499B">
      <w:pPr>
        <w:spacing w:line="480" w:lineRule="auto"/>
        <w:ind w:right="-720"/>
        <w:rPr>
          <w:b/>
          <w:u w:val="single"/>
        </w:rPr>
      </w:pPr>
      <w:r w:rsidRPr="002C4E85">
        <w:rPr>
          <w:sz w:val="16"/>
        </w:rPr>
        <w:t>At the root of this notion of developing a comprehensive view of politics is the need for educating ourselves by developing a critical formative culture along with corresponding institutions that promote a form of permanent criticism against all elements of oppression and unaccountable power.</w:t>
      </w:r>
      <w:r w:rsidRPr="002C4E85">
        <w:rPr>
          <w:b/>
          <w:bCs/>
          <w:i/>
          <w:sz w:val="16"/>
        </w:rPr>
        <w:t xml:space="preserve"> </w:t>
      </w:r>
      <w:r w:rsidRPr="00570175">
        <w:rPr>
          <w:b/>
          <w:bCs/>
          <w:highlight w:val="yellow"/>
          <w:u w:val="single"/>
        </w:rPr>
        <w:t>One</w:t>
      </w:r>
      <w:r w:rsidRPr="00E93C7C">
        <w:rPr>
          <w:b/>
          <w:bCs/>
          <w:u w:val="single"/>
        </w:rPr>
        <w:t xml:space="preserve"> important </w:t>
      </w:r>
      <w:r w:rsidRPr="00570175">
        <w:rPr>
          <w:b/>
          <w:bCs/>
          <w:highlight w:val="yellow"/>
          <w:u w:val="single"/>
        </w:rPr>
        <w:t>task of emancipation is to fight</w:t>
      </w:r>
      <w:r w:rsidRPr="00E93C7C">
        <w:rPr>
          <w:b/>
          <w:bCs/>
          <w:u w:val="single"/>
        </w:rPr>
        <w:t xml:space="preserve"> the </w:t>
      </w:r>
      <w:r w:rsidRPr="00570175">
        <w:rPr>
          <w:b/>
          <w:bCs/>
          <w:highlight w:val="yellow"/>
          <w:u w:val="single"/>
        </w:rPr>
        <w:t>dominant culture</w:t>
      </w:r>
      <w:r w:rsidRPr="009C6730">
        <w:rPr>
          <w:b/>
          <w:bCs/>
          <w:u w:val="single"/>
        </w:rPr>
        <w:t xml:space="preserve"> industry </w:t>
      </w:r>
      <w:r w:rsidRPr="00570175">
        <w:rPr>
          <w:b/>
          <w:bCs/>
          <w:highlight w:val="yellow"/>
          <w:u w:val="single"/>
        </w:rPr>
        <w:t>by developing</w:t>
      </w:r>
      <w:r w:rsidRPr="009C6730">
        <w:rPr>
          <w:b/>
          <w:bCs/>
          <w:u w:val="single"/>
        </w:rPr>
        <w:t xml:space="preserve"> alternative public spheres and </w:t>
      </w:r>
      <w:r w:rsidRPr="00570175">
        <w:rPr>
          <w:b/>
          <w:bCs/>
          <w:highlight w:val="yellow"/>
          <w:u w:val="single"/>
        </w:rPr>
        <w:t>education</w:t>
      </w:r>
      <w:r w:rsidRPr="002C4E85">
        <w:rPr>
          <w:sz w:val="16"/>
        </w:rPr>
        <w:t xml:space="preserve">al institutions </w:t>
      </w:r>
      <w:r w:rsidRPr="002C4E85">
        <w:rPr>
          <w:b/>
          <w:bCs/>
          <w:highlight w:val="yellow"/>
          <w:u w:val="single"/>
        </w:rPr>
        <w:t>capable of nourishing critical thought an</w:t>
      </w:r>
      <w:r w:rsidRPr="00517303">
        <w:rPr>
          <w:b/>
          <w:bCs/>
          <w:highlight w:val="yellow"/>
          <w:u w:val="single"/>
        </w:rPr>
        <w:t>d</w:t>
      </w:r>
      <w:r w:rsidRPr="002C4E85">
        <w:rPr>
          <w:sz w:val="16"/>
        </w:rPr>
        <w:t xml:space="preserve"> action. The time has come for educators, artists, workers, young people and others to push forward </w:t>
      </w:r>
      <w:r w:rsidRPr="00570175">
        <w:rPr>
          <w:b/>
          <w:bCs/>
          <w:highlight w:val="yellow"/>
          <w:u w:val="single"/>
        </w:rPr>
        <w:t xml:space="preserve">a </w:t>
      </w:r>
      <w:r w:rsidRPr="009D4BBF">
        <w:rPr>
          <w:rStyle w:val="Emphasis"/>
          <w:highlight w:val="yellow"/>
        </w:rPr>
        <w:t>new</w:t>
      </w:r>
      <w:r w:rsidRPr="008A499B">
        <w:rPr>
          <w:b/>
          <w:bCs/>
          <w:u w:val="single"/>
        </w:rPr>
        <w:t xml:space="preserve"> form of </w:t>
      </w:r>
      <w:r w:rsidRPr="00570175">
        <w:rPr>
          <w:b/>
          <w:bCs/>
          <w:highlight w:val="yellow"/>
          <w:u w:val="single"/>
        </w:rPr>
        <w:t>politics</w:t>
      </w:r>
      <w:r w:rsidRPr="002C4E85">
        <w:rPr>
          <w:sz w:val="16"/>
        </w:rPr>
        <w:t xml:space="preserve"> in which public values, trust and compassion trump neoliberalism's celebration of self- interest, the ruthless accumulation of capital, the survival-of-the-fittest ethos and the financialization and market-driven corruption of the political system. Political responsibility is more than a challenge -- it is the projection of a possibility in which new modes of identification and agents must be enabled that can sustain new political organizations and transnational anti-capitalist movements. Democracy must be written back into the script of everyday life, and doing so demands overcoming the current crisis of memory, agency and politics by collectively struggling for a new form of politics in which matters of justice, equity and inclusion define what is possible. Such struggles demand an increasingly broad-based commitment to a new kind of activism. As Robin D. G. Kelley has recently noted there is a need for more pedagogical, cultural and social spaces that allow us to think and act together, to take risks and </w:t>
      </w:r>
      <w:r w:rsidRPr="00570175">
        <w:rPr>
          <w:b/>
          <w:bCs/>
          <w:highlight w:val="yellow"/>
          <w:u w:val="single"/>
        </w:rPr>
        <w:t>to get to</w:t>
      </w:r>
      <w:r w:rsidRPr="00517303">
        <w:rPr>
          <w:b/>
          <w:bCs/>
          <w:u w:val="single"/>
        </w:rPr>
        <w:t xml:space="preserve"> the roots of</w:t>
      </w:r>
      <w:r w:rsidRPr="008A499B">
        <w:rPr>
          <w:b/>
          <w:bCs/>
          <w:u w:val="single"/>
        </w:rPr>
        <w:t xml:space="preserve"> the conditions that are </w:t>
      </w:r>
      <w:r w:rsidRPr="00E93C7C">
        <w:rPr>
          <w:b/>
          <w:bCs/>
          <w:u w:val="single"/>
        </w:rPr>
        <w:t>submerging the United States</w:t>
      </w:r>
      <w:r w:rsidRPr="008A499B">
        <w:rPr>
          <w:b/>
          <w:bCs/>
          <w:u w:val="single"/>
        </w:rPr>
        <w:t xml:space="preserve"> into a new form of </w:t>
      </w:r>
      <w:r w:rsidRPr="00570175">
        <w:rPr>
          <w:b/>
          <w:bCs/>
          <w:highlight w:val="yellow"/>
          <w:u w:val="single"/>
        </w:rPr>
        <w:t xml:space="preserve">authoritarianism wrapped in </w:t>
      </w:r>
      <w:r w:rsidRPr="000601F4">
        <w:rPr>
          <w:b/>
          <w:bCs/>
          <w:u w:val="single"/>
        </w:rPr>
        <w:t xml:space="preserve">the flag, </w:t>
      </w:r>
      <w:r w:rsidRPr="00570175">
        <w:rPr>
          <w:b/>
          <w:bCs/>
          <w:highlight w:val="yellow"/>
          <w:u w:val="single"/>
        </w:rPr>
        <w:t>the dollar sign</w:t>
      </w:r>
      <w:r w:rsidRPr="000601F4">
        <w:rPr>
          <w:b/>
          <w:bCs/>
          <w:u w:val="single"/>
        </w:rPr>
        <w:t xml:space="preserve"> and the cross</w:t>
      </w:r>
      <w:r w:rsidRPr="00570175">
        <w:rPr>
          <w:b/>
          <w:bCs/>
          <w:highlight w:val="yellow"/>
          <w:u w:val="single"/>
        </w:rPr>
        <w:t>.</w:t>
      </w:r>
      <w:r w:rsidRPr="002C4E85">
        <w:rPr>
          <w:sz w:val="16"/>
        </w:rPr>
        <w:t xml:space="preserve"> Kelley is right in calling for a politics that places justice at its core, one that takes seriously what it means to be an individual and social agent while engaging in collective struggles. We don't need tepid calls for repairing the system; instead, we need to invent a new system from the ashes of one that is terminally broken. We don't need calls for moral uplift or personal responsibility. We need calls for economic, political, gender and racial justice. Such a politics must be rooted in particular demands, be open to direct action and take seriously strategies designed to both educate a wider public and mobilize them to seize power. The left needs a new political conversation that encompasses memories of freedom and resistance. Such a dialogue would build on the militancy of the labor strikes of the 1930s, the civil rights movements of the 1950s and the struggle for participatory democracy by the New Left in the 1960s. At the same time, there is a need to reclaim the radical imagination and to infuse it with a spirited battle for an independent politics that regards a radical democracy as part of a never-ending struggle. </w:t>
      </w:r>
      <w:r w:rsidRPr="00570175">
        <w:rPr>
          <w:b/>
          <w:bCs/>
          <w:highlight w:val="yellow"/>
          <w:u w:val="single"/>
        </w:rPr>
        <w:t>None of this can happen unless progressives understand education as</w:t>
      </w:r>
      <w:r w:rsidRPr="009C6730">
        <w:rPr>
          <w:b/>
          <w:bCs/>
          <w:u w:val="single"/>
        </w:rPr>
        <w:t xml:space="preserve"> a political and moral practice crucial to creating new forms of agency, mobilizing a desire for change and </w:t>
      </w:r>
      <w:r w:rsidRPr="00570175">
        <w:rPr>
          <w:b/>
          <w:bCs/>
          <w:highlight w:val="yellow"/>
          <w:u w:val="single"/>
        </w:rPr>
        <w:t>providing</w:t>
      </w:r>
      <w:r w:rsidRPr="00517303">
        <w:rPr>
          <w:b/>
          <w:bCs/>
          <w:u w:val="single"/>
        </w:rPr>
        <w:t xml:space="preserve"> a language</w:t>
      </w:r>
      <w:r w:rsidRPr="002C4E85">
        <w:rPr>
          <w:sz w:val="16"/>
        </w:rPr>
        <w:t xml:space="preserve"> that underwrites the capacity to think, speak and act so as to challenge the sexist, racist, economic and political grammars of suffering produced by the new authoritarianism. The left needs a language of critique that enables people to ask questions that appear unspeakable within the existing vocabularies of oppression. We also need a language of hope that is firmly aware of the ideological and structural obstacles that are undermining democracy. We need a language that reframes our activist politics as a creative act that responds to the promises and possibilities of a radical democracy. Movements require time to mature and come into fruition. They necessitate educated agents able to connect structural conditions of oppression to the oppressive cultural apparatuses that legitimate, persuade, and shape individual and collective attitudes in the service of oppressive ideas and values. Under such conditions, radical ideas can be connected to action once diverse groups recognize the need to take control of the political, economic and cultural conditions that shape their worldviews, exploit their labor, control their communities, appropriate their resources, and undermine their dignity and lives. Raising consciousness alone will not change authoritarian societies, but it does provide the foundation for making oppression visible and for developing from below what Étienne Balibar calls "practices of resistance and solidarity." We need not only a radical critique of capitalism, racism and other forms of oppression, but also </w:t>
      </w:r>
      <w:r w:rsidRPr="00517303">
        <w:rPr>
          <w:rStyle w:val="StyleUnderline"/>
          <w:highlight w:val="yellow"/>
        </w:rPr>
        <w:t>a</w:t>
      </w:r>
      <w:r w:rsidRPr="00517303">
        <w:rPr>
          <w:rStyle w:val="StyleUnderline"/>
        </w:rPr>
        <w:t xml:space="preserve"> critical formative </w:t>
      </w:r>
      <w:r w:rsidRPr="00517303">
        <w:rPr>
          <w:rStyle w:val="StyleUnderline"/>
          <w:highlight w:val="yellow"/>
        </w:rPr>
        <w:t>culture</w:t>
      </w:r>
      <w:r w:rsidRPr="00517303">
        <w:rPr>
          <w:rStyle w:val="StyleUnderline"/>
        </w:rPr>
        <w:t xml:space="preserve"> and cultural politics that inspire,</w:t>
      </w:r>
      <w:r w:rsidRPr="00F14ED7">
        <w:rPr>
          <w:rStyle w:val="StyleUnderline"/>
        </w:rPr>
        <w:t xml:space="preserve"> energize and provide elements </w:t>
      </w:r>
      <w:r w:rsidRPr="00517303">
        <w:rPr>
          <w:rStyle w:val="StyleUnderline"/>
          <w:highlight w:val="yellow"/>
        </w:rPr>
        <w:t>of</w:t>
      </w:r>
      <w:r w:rsidRPr="00F14ED7">
        <w:rPr>
          <w:rStyle w:val="StyleUnderline"/>
        </w:rPr>
        <w:t xml:space="preserve"> a transformative radical education in the service of a broad-</w:t>
      </w:r>
      <w:r w:rsidRPr="008073EC">
        <w:rPr>
          <w:rStyle w:val="StyleUnderline"/>
        </w:rPr>
        <w:t xml:space="preserve">based democratic </w:t>
      </w:r>
      <w:r w:rsidRPr="00F14ED7">
        <w:rPr>
          <w:rStyle w:val="StyleUnderline"/>
          <w:highlight w:val="yellow"/>
        </w:rPr>
        <w:t>liberation</w:t>
      </w:r>
      <w:r w:rsidRPr="00F14ED7">
        <w:rPr>
          <w:rStyle w:val="StyleUnderline"/>
        </w:rPr>
        <w:t xml:space="preserve"> movement</w:t>
      </w:r>
      <w:r w:rsidRPr="00F14ED7">
        <w:rPr>
          <w:rStyle w:val="StyleUnderline"/>
          <w:highlight w:val="yellow"/>
        </w:rPr>
        <w:t>.</w:t>
      </w:r>
      <w:r w:rsidRPr="00F14ED7">
        <w:rPr>
          <w:rStyle w:val="StyleUnderline"/>
        </w:rPr>
        <w:t xml:space="preserve"> </w:t>
      </w:r>
    </w:p>
    <w:p w14:paraId="641B6691" w14:textId="77777777" w:rsidR="0025499B" w:rsidRPr="00A8412C" w:rsidRDefault="0025499B" w:rsidP="0025499B">
      <w:pPr>
        <w:ind w:right="-720"/>
      </w:pPr>
    </w:p>
    <w:p w14:paraId="0A3AAE95" w14:textId="77777777" w:rsidR="0025499B" w:rsidRPr="00471722" w:rsidRDefault="0025499B" w:rsidP="0025499B">
      <w:pPr>
        <w:spacing w:line="480" w:lineRule="auto"/>
        <w:ind w:right="-720"/>
      </w:pPr>
      <w:r>
        <w:t xml:space="preserve">Thus, </w:t>
      </w:r>
      <w:r w:rsidRPr="002C4E85">
        <w:rPr>
          <w:b/>
          <w:bCs/>
        </w:rPr>
        <w:t>the Role of the Judge is to Promote Critical Thinking</w:t>
      </w:r>
      <w:r>
        <w:t>, which means helping students develop the skills to question the squo.</w:t>
      </w:r>
    </w:p>
    <w:p w14:paraId="08483ECF" w14:textId="77777777" w:rsidR="0025499B" w:rsidRPr="008C13D3" w:rsidRDefault="0025499B" w:rsidP="0025499B">
      <w:pPr>
        <w:pStyle w:val="Heading4"/>
        <w:spacing w:line="480" w:lineRule="auto"/>
        <w:ind w:right="-720"/>
        <w:rPr>
          <w:b w:val="0"/>
          <w:bCs w:val="0"/>
        </w:rPr>
      </w:pPr>
      <w:r>
        <w:t>[ROB &amp; Kellner</w:t>
      </w:r>
      <w:r w:rsidRPr="009C4357">
        <w:t>]</w:t>
      </w:r>
      <w:r>
        <w:t xml:space="preserve"> AND </w:t>
      </w:r>
      <w:r>
        <w:rPr>
          <w:b w:val="0"/>
          <w:bCs w:val="0"/>
        </w:rPr>
        <w:t>that requires rejecting the one-dimensional thought that underlies capitalistic culture.</w:t>
      </w:r>
    </w:p>
    <w:p w14:paraId="569E32E9" w14:textId="77777777" w:rsidR="0025499B" w:rsidRDefault="0025499B" w:rsidP="0025499B">
      <w:pPr>
        <w:ind w:right="-720"/>
        <w:rPr>
          <w:sz w:val="16"/>
          <w:szCs w:val="16"/>
        </w:rPr>
      </w:pPr>
      <w:r>
        <w:rPr>
          <w:b/>
          <w:bCs/>
          <w:u w:val="single"/>
        </w:rPr>
        <w:t>Kellner</w:t>
      </w:r>
      <w:r w:rsidRPr="009F1F1C">
        <w:rPr>
          <w:b/>
          <w:bCs/>
        </w:rPr>
        <w:t>:</w:t>
      </w:r>
      <w:r w:rsidRPr="009C4357">
        <w:rPr>
          <w:b/>
          <w:bCs/>
        </w:rPr>
        <w:t xml:space="preserve"> </w:t>
      </w:r>
      <w:r>
        <w:rPr>
          <w:sz w:val="16"/>
          <w:szCs w:val="16"/>
        </w:rPr>
        <w:t>Kellner</w:t>
      </w:r>
      <w:r w:rsidRPr="000719A7">
        <w:rPr>
          <w:sz w:val="16"/>
          <w:szCs w:val="16"/>
        </w:rPr>
        <w:t xml:space="preserve">, </w:t>
      </w:r>
      <w:r>
        <w:rPr>
          <w:sz w:val="16"/>
          <w:szCs w:val="16"/>
        </w:rPr>
        <w:t>Douglas</w:t>
      </w:r>
      <w:r w:rsidRPr="000719A7">
        <w:rPr>
          <w:sz w:val="16"/>
          <w:szCs w:val="16"/>
        </w:rPr>
        <w:t>. [</w:t>
      </w:r>
      <w:r w:rsidRPr="004D68B5">
        <w:rPr>
          <w:sz w:val="16"/>
          <w:szCs w:val="16"/>
        </w:rPr>
        <w:t>George Kneller Chair in the Philosophy of Education in the Graduate School of Education and Information Studies at the University of California, Los Angeles</w:t>
      </w:r>
      <w:r>
        <w:rPr>
          <w:sz w:val="16"/>
          <w:szCs w:val="16"/>
        </w:rPr>
        <w:t xml:space="preserve">]. </w:t>
      </w:r>
      <w:r w:rsidRPr="000719A7">
        <w:rPr>
          <w:sz w:val="16"/>
          <w:szCs w:val="16"/>
        </w:rPr>
        <w:t>“One</w:t>
      </w:r>
      <w:r>
        <w:rPr>
          <w:sz w:val="16"/>
          <w:szCs w:val="16"/>
        </w:rPr>
        <w:t>-</w:t>
      </w:r>
      <w:r w:rsidRPr="000719A7">
        <w:rPr>
          <w:sz w:val="16"/>
          <w:szCs w:val="16"/>
        </w:rPr>
        <w:t xml:space="preserve">Dimensional Man: </w:t>
      </w:r>
      <w:r>
        <w:rPr>
          <w:sz w:val="16"/>
          <w:szCs w:val="16"/>
        </w:rPr>
        <w:t>Introduction to the Second Edition.</w:t>
      </w:r>
      <w:r w:rsidRPr="000719A7">
        <w:rPr>
          <w:sz w:val="16"/>
          <w:szCs w:val="16"/>
        </w:rPr>
        <w:t xml:space="preserve">” </w:t>
      </w:r>
      <w:r w:rsidRPr="00C42813">
        <w:rPr>
          <w:sz w:val="16"/>
          <w:szCs w:val="16"/>
        </w:rPr>
        <w:t>Beacon Press,</w:t>
      </w:r>
      <w:r w:rsidRPr="000719A7">
        <w:rPr>
          <w:i/>
          <w:iCs/>
          <w:sz w:val="16"/>
          <w:szCs w:val="16"/>
        </w:rPr>
        <w:t xml:space="preserve"> </w:t>
      </w:r>
      <w:r w:rsidRPr="000719A7">
        <w:rPr>
          <w:sz w:val="16"/>
          <w:szCs w:val="16"/>
        </w:rPr>
        <w:t xml:space="preserve">1964. </w:t>
      </w:r>
      <w:r w:rsidRPr="00B142AA">
        <w:rPr>
          <w:sz w:val="16"/>
          <w:szCs w:val="16"/>
        </w:rPr>
        <w:t xml:space="preserve">https://tinyurl.com/2tpwevjk </w:t>
      </w:r>
      <w:r w:rsidRPr="000719A7">
        <w:rPr>
          <w:sz w:val="16"/>
          <w:szCs w:val="16"/>
        </w:rPr>
        <w:t>EM</w:t>
      </w:r>
      <w:r>
        <w:rPr>
          <w:sz w:val="16"/>
          <w:szCs w:val="16"/>
        </w:rPr>
        <w:t>/CH</w:t>
      </w:r>
    </w:p>
    <w:p w14:paraId="0E13F8D4" w14:textId="77777777" w:rsidR="0025499B" w:rsidRDefault="0025499B" w:rsidP="0025499B">
      <w:pPr>
        <w:ind w:right="-720"/>
        <w:rPr>
          <w:sz w:val="16"/>
          <w:szCs w:val="16"/>
        </w:rPr>
      </w:pPr>
    </w:p>
    <w:p w14:paraId="2F3D8AE0" w14:textId="77777777" w:rsidR="0025499B" w:rsidRDefault="0025499B" w:rsidP="0025499B">
      <w:pPr>
        <w:ind w:right="-720"/>
        <w:rPr>
          <w:sz w:val="16"/>
          <w:szCs w:val="16"/>
        </w:rPr>
      </w:pPr>
    </w:p>
    <w:p w14:paraId="67056D25" w14:textId="77777777" w:rsidR="0025499B" w:rsidRPr="004209C6" w:rsidRDefault="0025499B" w:rsidP="0025499B">
      <w:pPr>
        <w:spacing w:line="480" w:lineRule="auto"/>
        <w:ind w:right="-720"/>
        <w:rPr>
          <w:sz w:val="16"/>
        </w:rPr>
      </w:pPr>
      <w:r w:rsidRPr="00674C73">
        <w:rPr>
          <w:rStyle w:val="StyleUnderline"/>
        </w:rPr>
        <w:t xml:space="preserve">Thus, I would propose interpreting </w:t>
      </w:r>
      <w:r>
        <w:rPr>
          <w:rStyle w:val="StyleUnderline"/>
        </w:rPr>
        <w:t>“</w:t>
      </w:r>
      <w:r w:rsidRPr="00674C73">
        <w:rPr>
          <w:rStyle w:val="StyleUnderline"/>
        </w:rPr>
        <w:t>one-dimensional</w:t>
      </w:r>
      <w:r>
        <w:rPr>
          <w:rStyle w:val="StyleUnderline"/>
        </w:rPr>
        <w:t>”</w:t>
      </w:r>
      <w:r w:rsidRPr="00674C73">
        <w:rPr>
          <w:rStyle w:val="StyleUnderline"/>
        </w:rPr>
        <w:t xml:space="preserve"> as conforming to existing thought and behavior and lacking a critical dimension and a dimension of potentialities that transcend the existing society.</w:t>
      </w:r>
      <w:r w:rsidRPr="004209C6">
        <w:rPr>
          <w:sz w:val="16"/>
        </w:rPr>
        <w:t xml:space="preserve"> In Marcuse's usage the adjective </w:t>
      </w:r>
      <w:r>
        <w:rPr>
          <w:b/>
          <w:bCs/>
          <w:highlight w:val="yellow"/>
          <w:u w:val="single"/>
        </w:rPr>
        <w:t>“</w:t>
      </w:r>
      <w:r w:rsidRPr="00111BAA">
        <w:rPr>
          <w:b/>
          <w:bCs/>
          <w:highlight w:val="yellow"/>
          <w:u w:val="single"/>
        </w:rPr>
        <w:t>one-dimensional</w:t>
      </w:r>
      <w:r>
        <w:rPr>
          <w:b/>
          <w:bCs/>
          <w:highlight w:val="yellow"/>
          <w:u w:val="single"/>
        </w:rPr>
        <w:t>”</w:t>
      </w:r>
      <w:r w:rsidRPr="00111BAA">
        <w:rPr>
          <w:b/>
          <w:bCs/>
          <w:highlight w:val="yellow"/>
          <w:u w:val="single"/>
        </w:rPr>
        <w:t xml:space="preserve"> describes practices that conform to pre-existing structures,</w:t>
      </w:r>
      <w:r w:rsidRPr="00111BAA">
        <w:rPr>
          <w:b/>
          <w:bCs/>
          <w:u w:val="single"/>
        </w:rPr>
        <w:t xml:space="preserve"> norms, and behavior, </w:t>
      </w:r>
      <w:r w:rsidRPr="00111BAA">
        <w:rPr>
          <w:b/>
          <w:bCs/>
          <w:highlight w:val="yellow"/>
          <w:u w:val="single"/>
        </w:rPr>
        <w:t>in contrast to multidimensional discourse, wh</w:t>
      </w:r>
      <w:r w:rsidRPr="004209C6">
        <w:rPr>
          <w:b/>
          <w:bCs/>
          <w:highlight w:val="yellow"/>
          <w:u w:val="single"/>
        </w:rPr>
        <w:t>ich</w:t>
      </w:r>
      <w:r w:rsidRPr="00674C73">
        <w:rPr>
          <w:b/>
          <w:bCs/>
          <w:u w:val="single"/>
        </w:rPr>
        <w:t xml:space="preserve"> focuses on possibilities that </w:t>
      </w:r>
      <w:r w:rsidRPr="00111BAA">
        <w:rPr>
          <w:b/>
          <w:bCs/>
          <w:highlight w:val="yellow"/>
          <w:u w:val="single"/>
        </w:rPr>
        <w:t>transcend</w:t>
      </w:r>
      <w:r w:rsidRPr="004209C6">
        <w:rPr>
          <w:b/>
          <w:bCs/>
          <w:u w:val="single"/>
        </w:rPr>
        <w:t xml:space="preserve"> the </w:t>
      </w:r>
      <w:r w:rsidRPr="00111BAA">
        <w:rPr>
          <w:b/>
          <w:bCs/>
          <w:highlight w:val="yellow"/>
          <w:u w:val="single"/>
        </w:rPr>
        <w:t xml:space="preserve">established </w:t>
      </w:r>
      <w:r w:rsidRPr="004209C6">
        <w:rPr>
          <w:b/>
          <w:bCs/>
          <w:u w:val="single"/>
        </w:rPr>
        <w:t xml:space="preserve">state of </w:t>
      </w:r>
      <w:r w:rsidRPr="00674C73">
        <w:rPr>
          <w:rStyle w:val="StyleUnderline"/>
          <w:highlight w:val="yellow"/>
        </w:rPr>
        <w:t>affairs</w:t>
      </w:r>
      <w:r w:rsidRPr="00674C73">
        <w:rPr>
          <w:rStyle w:val="StyleUnderline"/>
        </w:rPr>
        <w:t xml:space="preserve">. This epistemological distinction presupposes antagonism between subject and object </w:t>
      </w:r>
      <w:r w:rsidRPr="00674C73">
        <w:rPr>
          <w:rStyle w:val="StyleUnderline"/>
          <w:highlight w:val="yellow"/>
        </w:rPr>
        <w:t>so that the subject is free to perceive possibilities</w:t>
      </w:r>
      <w:r w:rsidRPr="00674C73">
        <w:rPr>
          <w:rStyle w:val="StyleUnderline"/>
        </w:rPr>
        <w:t xml:space="preserve"> in the world </w:t>
      </w:r>
      <w:r w:rsidRPr="00674C73">
        <w:rPr>
          <w:rStyle w:val="StyleUnderline"/>
          <w:highlight w:val="yellow"/>
        </w:rPr>
        <w:t>that do n</w:t>
      </w:r>
      <w:r w:rsidRPr="004209C6">
        <w:rPr>
          <w:sz w:val="16"/>
        </w:rPr>
        <w:t>o</w:t>
      </w:r>
      <w:r w:rsidRPr="00674C73">
        <w:rPr>
          <w:rStyle w:val="StyleUnderline"/>
          <w:highlight w:val="yellow"/>
        </w:rPr>
        <w:t>t yet exist but</w:t>
      </w:r>
      <w:r w:rsidRPr="00674C73">
        <w:rPr>
          <w:rStyle w:val="StyleUnderline"/>
        </w:rPr>
        <w:t xml:space="preserve"> which </w:t>
      </w:r>
      <w:r w:rsidRPr="00674C73">
        <w:rPr>
          <w:rStyle w:val="StyleUnderline"/>
          <w:highlight w:val="yellow"/>
        </w:rPr>
        <w:t>can be realized. In the one</w:t>
      </w:r>
      <w:r w:rsidRPr="00111BAA">
        <w:rPr>
          <w:b/>
          <w:bCs/>
          <w:highlight w:val="yellow"/>
          <w:u w:val="single"/>
        </w:rPr>
        <w:t xml:space="preserve">-dimensional society, </w:t>
      </w:r>
      <w:r w:rsidRPr="00EC687F">
        <w:rPr>
          <w:b/>
          <w:bCs/>
          <w:highlight w:val="yellow"/>
          <w:u w:val="single"/>
        </w:rPr>
        <w:t>the subject</w:t>
      </w:r>
      <w:r w:rsidRPr="00EC687F">
        <w:rPr>
          <w:b/>
          <w:bCs/>
          <w:u w:val="single"/>
        </w:rPr>
        <w:t xml:space="preserve"> is</w:t>
      </w:r>
      <w:r w:rsidRPr="00111BAA">
        <w:rPr>
          <w:b/>
          <w:bCs/>
          <w:u w:val="single"/>
        </w:rPr>
        <w:t xml:space="preserve"> </w:t>
      </w:r>
      <w:r w:rsidRPr="00EC687F">
        <w:rPr>
          <w:b/>
          <w:bCs/>
          <w:u w:val="single"/>
        </w:rPr>
        <w:t xml:space="preserve">assimilated into the object and </w:t>
      </w:r>
      <w:r w:rsidRPr="00EC687F">
        <w:rPr>
          <w:b/>
          <w:bCs/>
          <w:highlight w:val="yellow"/>
          <w:u w:val="single"/>
        </w:rPr>
        <w:t>follows</w:t>
      </w:r>
      <w:r w:rsidRPr="00674C73">
        <w:rPr>
          <w:b/>
          <w:bCs/>
          <w:u w:val="single"/>
        </w:rPr>
        <w:t xml:space="preserve"> the dictates of </w:t>
      </w:r>
      <w:r w:rsidRPr="00111BAA">
        <w:rPr>
          <w:b/>
          <w:bCs/>
          <w:highlight w:val="yellow"/>
          <w:u w:val="single"/>
        </w:rPr>
        <w:t>external</w:t>
      </w:r>
      <w:r w:rsidRPr="00674C73">
        <w:rPr>
          <w:b/>
          <w:bCs/>
          <w:u w:val="single"/>
        </w:rPr>
        <w:t xml:space="preserve">, objective </w:t>
      </w:r>
      <w:r w:rsidRPr="00111BAA">
        <w:rPr>
          <w:b/>
          <w:bCs/>
          <w:highlight w:val="yellow"/>
          <w:u w:val="single"/>
        </w:rPr>
        <w:t>norms</w:t>
      </w:r>
      <w:r w:rsidRPr="00111BAA">
        <w:rPr>
          <w:b/>
          <w:bCs/>
          <w:u w:val="single"/>
        </w:rPr>
        <w:t xml:space="preserve"> and structures</w:t>
      </w:r>
      <w:r w:rsidRPr="00111BAA">
        <w:rPr>
          <w:b/>
          <w:bCs/>
          <w:highlight w:val="yellow"/>
          <w:u w:val="single"/>
        </w:rPr>
        <w:t>,</w:t>
      </w:r>
      <w:r w:rsidRPr="00111BAA">
        <w:rPr>
          <w:b/>
          <w:bCs/>
          <w:u w:val="single"/>
        </w:rPr>
        <w:t xml:space="preserve"> thus </w:t>
      </w:r>
      <w:r w:rsidRPr="00111BAA">
        <w:rPr>
          <w:b/>
          <w:bCs/>
          <w:highlight w:val="yellow"/>
          <w:u w:val="single"/>
        </w:rPr>
        <w:t xml:space="preserve">losing </w:t>
      </w:r>
      <w:r w:rsidRPr="00674C73">
        <w:rPr>
          <w:b/>
          <w:bCs/>
          <w:highlight w:val="yellow"/>
          <w:u w:val="single"/>
        </w:rPr>
        <w:t xml:space="preserve">the ability to </w:t>
      </w:r>
      <w:r w:rsidRPr="00111BAA">
        <w:rPr>
          <w:b/>
          <w:bCs/>
          <w:highlight w:val="yellow"/>
          <w:u w:val="single"/>
        </w:rPr>
        <w:t>discover</w:t>
      </w:r>
      <w:r w:rsidRPr="00111BAA">
        <w:rPr>
          <w:b/>
          <w:bCs/>
          <w:u w:val="single"/>
        </w:rPr>
        <w:t xml:space="preserve"> more </w:t>
      </w:r>
      <w:r w:rsidRPr="00111BAA">
        <w:rPr>
          <w:b/>
          <w:bCs/>
          <w:highlight w:val="yellow"/>
          <w:u w:val="single"/>
        </w:rPr>
        <w:t>liberating possibilities</w:t>
      </w:r>
      <w:r w:rsidRPr="00111BAA">
        <w:rPr>
          <w:b/>
          <w:bCs/>
          <w:u w:val="single"/>
        </w:rPr>
        <w:t xml:space="preserve"> </w:t>
      </w:r>
      <w:r w:rsidRPr="00674C73">
        <w:rPr>
          <w:b/>
          <w:bCs/>
          <w:u w:val="single"/>
        </w:rPr>
        <w:t>and to engage in transformative practice to realize them</w:t>
      </w:r>
      <w:r w:rsidRPr="00111BAA">
        <w:rPr>
          <w:b/>
          <w:bCs/>
          <w:highlight w:val="yellow"/>
          <w:u w:val="single"/>
        </w:rPr>
        <w:t>.</w:t>
      </w:r>
      <w:r w:rsidRPr="004209C6">
        <w:rPr>
          <w:sz w:val="16"/>
        </w:rPr>
        <w:t xml:space="preserve"> Marcuse's theory presupposes the existence of a human subject with freedom, creativity, and self-determination who stands in opposition to an object-world, perceived as substance, which contains possibilities to be realized and secondary qualities like values, aesthetic traits, and aspirations, which can be cultivated to enhance human life.</w:t>
      </w:r>
    </w:p>
    <w:p w14:paraId="56390001" w14:textId="77777777" w:rsidR="0025499B" w:rsidRDefault="0025499B" w:rsidP="0025499B">
      <w:pPr>
        <w:ind w:right="-720"/>
        <w:rPr>
          <w:sz w:val="16"/>
          <w:szCs w:val="16"/>
        </w:rPr>
      </w:pPr>
    </w:p>
    <w:p w14:paraId="63C1FEDA" w14:textId="77777777" w:rsidR="0025499B" w:rsidRDefault="0025499B" w:rsidP="0025499B">
      <w:pPr>
        <w:ind w:right="-720"/>
        <w:rPr>
          <w:rStyle w:val="StyleUnderline"/>
          <w:u w:val="none"/>
        </w:rPr>
      </w:pPr>
      <w:r w:rsidRPr="00C42813">
        <w:rPr>
          <w:rStyle w:val="StyleUnderline"/>
          <w:highlight w:val="yellow"/>
        </w:rPr>
        <w:t>He adds</w:t>
      </w:r>
      <w:r w:rsidRPr="00C42813">
        <w:rPr>
          <w:rStyle w:val="StyleUnderline"/>
          <w:highlight w:val="yellow"/>
          <w:u w:val="none"/>
        </w:rPr>
        <w:t>:</w:t>
      </w:r>
    </w:p>
    <w:p w14:paraId="245ADEE4" w14:textId="77777777" w:rsidR="0025499B" w:rsidRPr="004D68B5" w:rsidRDefault="0025499B" w:rsidP="0025499B">
      <w:pPr>
        <w:ind w:right="-720"/>
      </w:pPr>
    </w:p>
    <w:p w14:paraId="4D25A7AB" w14:textId="77777777" w:rsidR="0025499B" w:rsidRDefault="0025499B" w:rsidP="0025499B">
      <w:pPr>
        <w:spacing w:line="480" w:lineRule="auto"/>
        <w:ind w:right="-720"/>
        <w:rPr>
          <w:sz w:val="16"/>
        </w:rPr>
      </w:pPr>
      <w:r w:rsidRPr="00674C73">
        <w:rPr>
          <w:sz w:val="16"/>
        </w:rPr>
        <w:t xml:space="preserve">In his early works, Marcuse himself attempted to synthesize Heidegger's phenomenological existentialism with Marxism, and in One-Dimensional Man one recognizes Husserl and Heideggerian motifs in Marcuse's critiques of scientific civilization and modes of thought. In particular, Marcuse develops a conception of a technological world, similar in some respects to that developed by Heidegger, and, like Husserl and Heidegger, sees technological rationality colonizing everyday life, robbing individuals of freedom and individuality by imposing techno- logical imperatives, rules, and structures upon their thought and behavior. Marcuse thought that </w:t>
      </w:r>
      <w:r w:rsidRPr="00674C73">
        <w:rPr>
          <w:b/>
          <w:bCs/>
          <w:u w:val="single"/>
        </w:rPr>
        <w:t>dialectical philosophy could promote critical thinking.</w:t>
      </w:r>
      <w:r w:rsidRPr="00674C73">
        <w:rPr>
          <w:sz w:val="16"/>
        </w:rPr>
        <w:t xml:space="preserve"> One-Dimensional Man is perhaps Marcuse's most sustained attempt to present and develop the categories of the dialectical philosophy developed by Hegel and Marx. For Marcuse, </w:t>
      </w:r>
      <w:r w:rsidRPr="00BF6ADD">
        <w:rPr>
          <w:b/>
          <w:bCs/>
          <w:highlight w:val="yellow"/>
          <w:u w:val="single"/>
        </w:rPr>
        <w:t>dialectical thinking involved the ability to abstract one's</w:t>
      </w:r>
      <w:r w:rsidRPr="00674C73">
        <w:rPr>
          <w:b/>
          <w:bCs/>
          <w:u w:val="single"/>
        </w:rPr>
        <w:t xml:space="preserve"> perception and </w:t>
      </w:r>
      <w:r w:rsidRPr="00BF6ADD">
        <w:rPr>
          <w:b/>
          <w:bCs/>
          <w:highlight w:val="yellow"/>
          <w:u w:val="single"/>
        </w:rPr>
        <w:t>thought from existing forms</w:t>
      </w:r>
      <w:r w:rsidRPr="00674C73">
        <w:rPr>
          <w:b/>
          <w:bCs/>
          <w:u w:val="single"/>
        </w:rPr>
        <w:t xml:space="preserve"> in order </w:t>
      </w:r>
      <w:r w:rsidRPr="00BF6ADD">
        <w:rPr>
          <w:b/>
          <w:bCs/>
          <w:highlight w:val="yellow"/>
          <w:u w:val="single"/>
        </w:rPr>
        <w:t>to form more general concepts.</w:t>
      </w:r>
      <w:r w:rsidRPr="00674C73">
        <w:rPr>
          <w:sz w:val="16"/>
        </w:rPr>
        <w:t xml:space="preserve"> This conception helps explain the difficulty of One-Dimensional Man and the demands that it imposes upon its reader. For Marcuse abstracts from the complexity and multiplicity of the existing society its fundamental tendencies and constituents, as well as those categories which constitute for him the forms of critical thinking. </w:t>
      </w:r>
      <w:r w:rsidRPr="00674C73">
        <w:rPr>
          <w:b/>
          <w:bCs/>
          <w:u w:val="single"/>
        </w:rPr>
        <w:t xml:space="preserve">This demands that the reader also abstract from existing ways of looking at society and modes of thinking and attempt to perceive and think in a new way. Uncritical thinking derives its beliefs, norms, and values from existing thought and social practices, while </w:t>
      </w:r>
      <w:r w:rsidRPr="004D68B5">
        <w:rPr>
          <w:b/>
          <w:bCs/>
          <w:highlight w:val="yellow"/>
          <w:u w:val="single"/>
        </w:rPr>
        <w:t xml:space="preserve">critical thought seeks alternative modes </w:t>
      </w:r>
      <w:r w:rsidRPr="00674C73">
        <w:rPr>
          <w:b/>
          <w:bCs/>
          <w:highlight w:val="yellow"/>
          <w:u w:val="single"/>
        </w:rPr>
        <w:t>of thought and</w:t>
      </w:r>
      <w:r w:rsidRPr="004D68B5">
        <w:rPr>
          <w:b/>
          <w:bCs/>
          <w:u w:val="single"/>
        </w:rPr>
        <w:t xml:space="preserve"> </w:t>
      </w:r>
      <w:r w:rsidRPr="00674C73">
        <w:rPr>
          <w:b/>
          <w:bCs/>
          <w:u w:val="single"/>
        </w:rPr>
        <w:t>behavior from which it creates a standpoint of critique. Such a critical standpoint</w:t>
      </w:r>
      <w:r w:rsidRPr="004D68B5">
        <w:rPr>
          <w:b/>
          <w:bCs/>
          <w:u w:val="single"/>
        </w:rPr>
        <w:t xml:space="preserve"> </w:t>
      </w:r>
      <w:r w:rsidRPr="004D68B5">
        <w:rPr>
          <w:b/>
          <w:bCs/>
          <w:highlight w:val="yellow"/>
          <w:u w:val="single"/>
        </w:rPr>
        <w:t>requires</w:t>
      </w:r>
      <w:r w:rsidRPr="00674C73">
        <w:rPr>
          <w:b/>
          <w:bCs/>
          <w:u w:val="single"/>
        </w:rPr>
        <w:t xml:space="preserve"> developing</w:t>
      </w:r>
      <w:r w:rsidRPr="004D68B5">
        <w:rPr>
          <w:b/>
          <w:bCs/>
          <w:u w:val="single"/>
        </w:rPr>
        <w:t xml:space="preserve"> what Marcuse calls </w:t>
      </w:r>
      <w:r>
        <w:rPr>
          <w:b/>
          <w:bCs/>
          <w:highlight w:val="yellow"/>
          <w:u w:val="single"/>
        </w:rPr>
        <w:t>“</w:t>
      </w:r>
      <w:r w:rsidRPr="00674C73">
        <w:rPr>
          <w:b/>
          <w:bCs/>
          <w:highlight w:val="yellow"/>
          <w:u w:val="single"/>
        </w:rPr>
        <w:t>n</w:t>
      </w:r>
      <w:r w:rsidRPr="004D68B5">
        <w:rPr>
          <w:b/>
          <w:bCs/>
          <w:highlight w:val="yellow"/>
          <w:u w:val="single"/>
        </w:rPr>
        <w:t>egative thinking,</w:t>
      </w:r>
      <w:r>
        <w:rPr>
          <w:b/>
          <w:bCs/>
          <w:highlight w:val="yellow"/>
          <w:u w:val="single"/>
        </w:rPr>
        <w:t>”</w:t>
      </w:r>
      <w:r w:rsidRPr="004D68B5">
        <w:rPr>
          <w:b/>
          <w:bCs/>
          <w:highlight w:val="yellow"/>
          <w:u w:val="single"/>
        </w:rPr>
        <w:t xml:space="preserve"> which </w:t>
      </w:r>
      <w:r>
        <w:rPr>
          <w:b/>
          <w:bCs/>
          <w:highlight w:val="yellow"/>
          <w:u w:val="single"/>
        </w:rPr>
        <w:t>“</w:t>
      </w:r>
      <w:r w:rsidRPr="004D68B5">
        <w:rPr>
          <w:b/>
          <w:bCs/>
          <w:highlight w:val="yellow"/>
          <w:u w:val="single"/>
        </w:rPr>
        <w:t>negates</w:t>
      </w:r>
      <w:r>
        <w:rPr>
          <w:b/>
          <w:bCs/>
          <w:highlight w:val="yellow"/>
          <w:u w:val="single"/>
        </w:rPr>
        <w:t>”</w:t>
      </w:r>
      <w:r w:rsidRPr="004D68B5">
        <w:rPr>
          <w:b/>
          <w:bCs/>
          <w:highlight w:val="yellow"/>
          <w:u w:val="single"/>
        </w:rPr>
        <w:t xml:space="preserve"> existing</w:t>
      </w:r>
      <w:r w:rsidRPr="004D68B5">
        <w:rPr>
          <w:b/>
          <w:bCs/>
          <w:u w:val="single"/>
        </w:rPr>
        <w:t xml:space="preserve"> </w:t>
      </w:r>
      <w:r w:rsidRPr="00674C73">
        <w:rPr>
          <w:b/>
          <w:bCs/>
          <w:u w:val="single"/>
        </w:rPr>
        <w:t xml:space="preserve">forms of </w:t>
      </w:r>
      <w:r w:rsidRPr="004D68B5">
        <w:rPr>
          <w:b/>
          <w:bCs/>
          <w:highlight w:val="yellow"/>
          <w:u w:val="single"/>
        </w:rPr>
        <w:t>thought</w:t>
      </w:r>
      <w:r w:rsidRPr="004D68B5">
        <w:rPr>
          <w:b/>
          <w:bCs/>
          <w:u w:val="single"/>
        </w:rPr>
        <w:t xml:space="preserve"> and reality from the perspective of higher possibilities</w:t>
      </w:r>
      <w:r w:rsidRPr="004D68B5">
        <w:rPr>
          <w:b/>
          <w:bCs/>
          <w:highlight w:val="yellow"/>
          <w:u w:val="single"/>
        </w:rPr>
        <w:t>.</w:t>
      </w:r>
      <w:r w:rsidRPr="00674C73">
        <w:rPr>
          <w:sz w:val="16"/>
        </w:rPr>
        <w:t xml:space="preserve"> This practice presupposes the ability to make a distinction between existence and essence, fact and potentiality, and appearance and reality. Mere existence would be negated in favor of realizing higher potentialities while norms discovered by reason would be used to criticize and overcome lower forms of thought and social organization. Thus grasping potentialities for freedom and happiness would make possible the negation of conditions that inhibited individuals' full development and realization. In other words, perceiving the possibility of self-determination and constructing one's own needs and values could enable individuals to break with the existing world of thought and behavior. Philosophy was thus to supply the norms for social criticism and the ideal of liberation which would guide social change and individual self- transformation.</w:t>
      </w:r>
    </w:p>
    <w:p w14:paraId="389E38F7" w14:textId="77777777" w:rsidR="0025499B" w:rsidRDefault="0025499B" w:rsidP="0025499B">
      <w:pPr>
        <w:spacing w:line="480" w:lineRule="auto"/>
        <w:ind w:right="-720"/>
        <w:rPr>
          <w:sz w:val="16"/>
        </w:rPr>
      </w:pPr>
    </w:p>
    <w:p w14:paraId="28FC4083" w14:textId="77777777" w:rsidR="0025499B" w:rsidRPr="001D5F21" w:rsidRDefault="0025499B" w:rsidP="0025499B">
      <w:pPr>
        <w:spacing w:line="480" w:lineRule="auto"/>
        <w:ind w:right="-720"/>
        <w:rPr>
          <w:b/>
          <w:bCs/>
        </w:rPr>
      </w:pPr>
      <w:r>
        <w:t xml:space="preserve">Thus, </w:t>
      </w:r>
      <w:r w:rsidRPr="00BF6ADD">
        <w:rPr>
          <w:b/>
          <w:bCs/>
        </w:rPr>
        <w:t>the Role of the Ballot is to Endorse the Rejection of One-Dimensional Thought.</w:t>
      </w:r>
      <w:r>
        <w:t xml:space="preserve"> This means distancing ourselves from essentializing modes of thinking – e.g., the notion that value can only come from money. We measure the standard based on whether we remain open to multiple ways of knowing or approaching problems; the more restrictive the approach, the less we adhere to the framework.</w:t>
      </w:r>
    </w:p>
    <w:p w14:paraId="7043A0D4" w14:textId="77777777" w:rsidR="0025499B" w:rsidRDefault="0025499B" w:rsidP="0025499B">
      <w:pPr>
        <w:pStyle w:val="Heading2"/>
        <w:rPr>
          <w:u w:val="single"/>
        </w:rPr>
      </w:pPr>
      <w:r>
        <w:rPr>
          <w:u w:val="single"/>
        </w:rPr>
        <w:t xml:space="preserve">Links </w:t>
      </w:r>
    </w:p>
    <w:p w14:paraId="6D7DCA8B" w14:textId="77777777" w:rsidR="0025499B" w:rsidRDefault="0025499B" w:rsidP="0025499B">
      <w:pPr>
        <w:pStyle w:val="Heading4"/>
        <w:spacing w:line="480" w:lineRule="auto"/>
        <w:rPr>
          <w:b w:val="0"/>
          <w:bCs w:val="0"/>
        </w:rPr>
      </w:pPr>
      <w:r>
        <w:t xml:space="preserve">1] </w:t>
      </w:r>
      <w:r>
        <w:rPr>
          <w:b w:val="0"/>
          <w:bCs w:val="0"/>
        </w:rPr>
        <w:t xml:space="preserve">The framework says “only consequentialism explains degrees of wrongness” – any time they say things like “only util” is a form of disimagination. They don’t allow for any possibilities beyond the framework they justify.  </w:t>
      </w:r>
    </w:p>
    <w:p w14:paraId="0DD01522" w14:textId="77777777" w:rsidR="0025499B" w:rsidRDefault="0025499B" w:rsidP="0025499B">
      <w:pPr>
        <w:pStyle w:val="Heading4"/>
        <w:spacing w:line="480" w:lineRule="auto"/>
        <w:rPr>
          <w:b w:val="0"/>
          <w:bCs w:val="0"/>
        </w:rPr>
      </w:pPr>
      <w:r>
        <w:t xml:space="preserve">2] </w:t>
      </w:r>
      <w:r>
        <w:rPr>
          <w:b w:val="0"/>
          <w:bCs w:val="0"/>
        </w:rPr>
        <w:t xml:space="preserve">They say hegemony solves nuclear war and heg is sustainable – they are propping up a world that cannot be changed. </w:t>
      </w:r>
    </w:p>
    <w:p w14:paraId="02C77CB7" w14:textId="77777777" w:rsidR="0025499B" w:rsidRPr="00421910" w:rsidRDefault="0025499B" w:rsidP="0025499B">
      <w:pPr>
        <w:pStyle w:val="Heading4"/>
        <w:spacing w:line="480" w:lineRule="auto"/>
        <w:rPr>
          <w:b w:val="0"/>
          <w:bCs w:val="0"/>
        </w:rPr>
      </w:pPr>
      <w:r>
        <w:t xml:space="preserve">3] </w:t>
      </w:r>
      <w:r>
        <w:rPr>
          <w:b w:val="0"/>
          <w:bCs w:val="0"/>
        </w:rPr>
        <w:t xml:space="preserve">They represent china in ONE WAY – they use securitization logic for the whole nation, and only allow us to see China through violence. </w:t>
      </w:r>
    </w:p>
    <w:p w14:paraId="3A083745" w14:textId="77777777" w:rsidR="0025499B" w:rsidRDefault="0025499B" w:rsidP="0025499B">
      <w:pPr>
        <w:pStyle w:val="Heading2"/>
        <w:rPr>
          <w:u w:val="single"/>
        </w:rPr>
      </w:pPr>
      <w:r>
        <w:rPr>
          <w:u w:val="single"/>
        </w:rPr>
        <w:t xml:space="preserve">Impacts </w:t>
      </w:r>
    </w:p>
    <w:p w14:paraId="683D3426" w14:textId="77777777" w:rsidR="0025499B" w:rsidRPr="00BF014C" w:rsidRDefault="0025499B" w:rsidP="0025499B">
      <w:pPr>
        <w:pStyle w:val="Heading4"/>
        <w:spacing w:line="480" w:lineRule="auto"/>
        <w:ind w:right="-720"/>
        <w:rPr>
          <w:b w:val="0"/>
          <w:bCs w:val="0"/>
        </w:rPr>
      </w:pPr>
      <w:r>
        <w:t xml:space="preserve">[Jones 1] </w:t>
      </w:r>
      <w:r>
        <w:rPr>
          <w:b w:val="0"/>
          <w:bCs w:val="0"/>
        </w:rPr>
        <w:t xml:space="preserve">This perpetuates disimagination that seeks to enclose the “elsewhere” for profit, similar to the Gold Rush. </w:t>
      </w:r>
    </w:p>
    <w:p w14:paraId="0F067DBC" w14:textId="77777777" w:rsidR="0025499B" w:rsidRDefault="0025499B" w:rsidP="0025499B">
      <w:pPr>
        <w:ind w:right="-720"/>
        <w:rPr>
          <w:sz w:val="16"/>
        </w:rPr>
      </w:pPr>
      <w:r w:rsidRPr="00FB6263">
        <w:rPr>
          <w:b/>
          <w:bCs/>
          <w:u w:val="single"/>
        </w:rPr>
        <w:t>Jones</w:t>
      </w:r>
      <w:r>
        <w:rPr>
          <w:b/>
          <w:bCs/>
          <w:u w:val="single"/>
        </w:rPr>
        <w:t xml:space="preserve"> 1</w:t>
      </w:r>
      <w:r w:rsidRPr="001D5F21">
        <w:rPr>
          <w:b/>
          <w:bCs/>
        </w:rPr>
        <w:t xml:space="preserve">: </w:t>
      </w:r>
      <w:r w:rsidRPr="00FB6263">
        <w:rPr>
          <w:sz w:val="16"/>
        </w:rPr>
        <w:t>Jones, Craig</w:t>
      </w:r>
      <w:r>
        <w:rPr>
          <w:sz w:val="16"/>
        </w:rPr>
        <w:t xml:space="preserve"> Henry</w:t>
      </w:r>
      <w:r w:rsidRPr="00FB6263">
        <w:rPr>
          <w:sz w:val="16"/>
        </w:rPr>
        <w:t xml:space="preserve">. [Writer at Society and Space] “Enclosing the Cosmos: Privatising Outer Space and Voices of Resistance” </w:t>
      </w:r>
      <w:r w:rsidRPr="00FB6263">
        <w:rPr>
          <w:i/>
          <w:iCs/>
          <w:sz w:val="16"/>
        </w:rPr>
        <w:t xml:space="preserve">Society and Space, </w:t>
      </w:r>
      <w:r w:rsidRPr="00FB6263">
        <w:rPr>
          <w:sz w:val="16"/>
        </w:rPr>
        <w:t xml:space="preserve">2021. </w:t>
      </w:r>
      <w:r w:rsidRPr="00B027B0">
        <w:rPr>
          <w:sz w:val="16"/>
        </w:rPr>
        <w:t>https://www.societyandspace.org/articles/enclosing-the-cosmos-privatising-outer-space-and-voices-of-resistance</w:t>
      </w:r>
      <w:r>
        <w:rPr>
          <w:sz w:val="16"/>
        </w:rPr>
        <w:t xml:space="preserve"> </w:t>
      </w:r>
      <w:r w:rsidRPr="00FB6263">
        <w:rPr>
          <w:sz w:val="16"/>
        </w:rPr>
        <w:t xml:space="preserve">JP </w:t>
      </w:r>
    </w:p>
    <w:p w14:paraId="0712464E" w14:textId="77777777" w:rsidR="0025499B" w:rsidRPr="00FB6263" w:rsidRDefault="0025499B" w:rsidP="0025499B">
      <w:pPr>
        <w:ind w:right="-720"/>
        <w:rPr>
          <w:sz w:val="16"/>
        </w:rPr>
      </w:pPr>
    </w:p>
    <w:p w14:paraId="631FC9DE" w14:textId="77777777" w:rsidR="0025499B" w:rsidRDefault="0025499B" w:rsidP="0025499B">
      <w:pPr>
        <w:spacing w:line="480" w:lineRule="auto"/>
        <w:ind w:right="-720"/>
        <w:rPr>
          <w:b/>
          <w:bCs/>
          <w:u w:val="single"/>
        </w:rPr>
      </w:pPr>
      <w:r w:rsidRPr="00352BBF">
        <w:rPr>
          <w:sz w:val="16"/>
        </w:rPr>
        <w:t xml:space="preserve">However, despite the enthusiasm of asteroid mining advocates, the proposed extractive industry is not unproblematic. Whilst the narratives surrounding asteroid mining frame this industry’s future as something certain – discussed in advertising material, websites, and NSE circles in the affirmative – there are still many unanswered questions. </w:t>
      </w:r>
      <w:r w:rsidRPr="00B027B0">
        <w:rPr>
          <w:rStyle w:val="StyleUnderline"/>
        </w:rPr>
        <w:t>Aside from issues of technological and fiscal viability, uncertainty remains surrounding ownership, land rights, and whose future this industry speaks of, for, and mobilises. Due to</w:t>
      </w:r>
      <w:r w:rsidRPr="00B027B0">
        <w:rPr>
          <w:b/>
          <w:bCs/>
          <w:u w:val="single"/>
        </w:rPr>
        <w:t xml:space="preserve"> such uncertainties, </w:t>
      </w:r>
      <w:r w:rsidRPr="00E96417">
        <w:rPr>
          <w:b/>
          <w:bCs/>
          <w:highlight w:val="yellow"/>
          <w:u w:val="single"/>
        </w:rPr>
        <w:t>actors with vested interests</w:t>
      </w:r>
      <w:r w:rsidRPr="00B027B0">
        <w:rPr>
          <w:b/>
          <w:bCs/>
          <w:u w:val="single"/>
        </w:rPr>
        <w:t xml:space="preserve"> are </w:t>
      </w:r>
      <w:r w:rsidRPr="00E96417">
        <w:rPr>
          <w:b/>
          <w:bCs/>
          <w:highlight w:val="yellow"/>
          <w:u w:val="single"/>
        </w:rPr>
        <w:t>seek</w:t>
      </w:r>
      <w:r w:rsidRPr="00B027B0">
        <w:rPr>
          <w:b/>
          <w:bCs/>
          <w:u w:val="single"/>
        </w:rPr>
        <w:t xml:space="preserve">ing </w:t>
      </w:r>
      <w:r w:rsidRPr="00E96417">
        <w:rPr>
          <w:b/>
          <w:bCs/>
          <w:highlight w:val="yellow"/>
          <w:u w:val="single"/>
        </w:rPr>
        <w:t xml:space="preserve">to enclose the Global Common of Outer Space, ‘opening’ the ‘final frontier’ to </w:t>
      </w:r>
      <w:r w:rsidRPr="00352BBF">
        <w:rPr>
          <w:b/>
          <w:bCs/>
          <w:u w:val="single"/>
        </w:rPr>
        <w:t>what some commentators</w:t>
      </w:r>
      <w:r w:rsidRPr="00352BBF">
        <w:rPr>
          <w:sz w:val="16"/>
        </w:rPr>
        <w:t xml:space="preserve"> are </w:t>
      </w:r>
      <w:r w:rsidRPr="00352BBF">
        <w:rPr>
          <w:b/>
          <w:bCs/>
          <w:u w:val="single"/>
        </w:rPr>
        <w:t>refer</w:t>
      </w:r>
      <w:r w:rsidRPr="00352BBF">
        <w:rPr>
          <w:sz w:val="16"/>
        </w:rPr>
        <w:t xml:space="preserve">ring </w:t>
      </w:r>
      <w:r w:rsidRPr="00352BBF">
        <w:rPr>
          <w:b/>
          <w:bCs/>
          <w:u w:val="single"/>
        </w:rPr>
        <w:t xml:space="preserve">to as </w:t>
      </w:r>
      <w:r w:rsidRPr="00E96417">
        <w:rPr>
          <w:b/>
          <w:bCs/>
          <w:highlight w:val="yellow"/>
          <w:u w:val="single"/>
        </w:rPr>
        <w:t>a modern Gold Rush</w:t>
      </w:r>
      <w:r w:rsidRPr="00BF014C">
        <w:rPr>
          <w:b/>
          <w:bCs/>
          <w:u w:val="single"/>
        </w:rPr>
        <w:t xml:space="preserve"> (Cofield, 2016: Elvis and Milligan, 2019: Pandya, 2019)</w:t>
      </w:r>
      <w:r w:rsidRPr="00E96417">
        <w:rPr>
          <w:b/>
          <w:bCs/>
          <w:highlight w:val="yellow"/>
          <w:u w:val="single"/>
        </w:rPr>
        <w:t>.</w:t>
      </w:r>
      <w:r w:rsidRPr="00352BBF">
        <w:rPr>
          <w:b/>
          <w:bCs/>
          <w:sz w:val="16"/>
        </w:rPr>
        <w:t xml:space="preserve"> </w:t>
      </w:r>
      <w:r w:rsidRPr="00352BBF">
        <w:rPr>
          <w:sz w:val="16"/>
        </w:rPr>
        <w:t xml:space="preserve">This pursual of enclosure relies – broadly speaking – on the same underlying principle(s) as the enclosure of commons historically and lobbying efforts have resulted in these arguments appearing in legislation in several countries [3]. </w:t>
      </w:r>
      <w:r w:rsidRPr="00E96417">
        <w:rPr>
          <w:b/>
          <w:bCs/>
          <w:highlight w:val="yellow"/>
          <w:u w:val="single"/>
        </w:rPr>
        <w:t>These manoeuvres to privatise Outer Space rely not only on</w:t>
      </w:r>
      <w:r w:rsidRPr="0030741D">
        <w:rPr>
          <w:b/>
          <w:bCs/>
          <w:u w:val="single"/>
        </w:rPr>
        <w:t xml:space="preserve"> the </w:t>
      </w:r>
      <w:r w:rsidRPr="00E96417">
        <w:rPr>
          <w:b/>
          <w:bCs/>
          <w:highlight w:val="yellow"/>
          <w:u w:val="single"/>
        </w:rPr>
        <w:t>enclosure of physical and legislative places but also seek to enclose imaginative spaces through</w:t>
      </w:r>
      <w:r w:rsidRPr="0030741D">
        <w:rPr>
          <w:b/>
          <w:bCs/>
          <w:u w:val="single"/>
        </w:rPr>
        <w:t xml:space="preserve"> the process(es) of </w:t>
      </w:r>
      <w:r w:rsidRPr="0030741D">
        <w:rPr>
          <w:b/>
          <w:bCs/>
          <w:highlight w:val="yellow"/>
          <w:u w:val="single"/>
        </w:rPr>
        <w:t>disimagination.</w:t>
      </w:r>
      <w:r w:rsidRPr="00E96417">
        <w:rPr>
          <w:b/>
          <w:bCs/>
          <w:u w:val="single"/>
        </w:rPr>
        <w:t xml:space="preserve"> Broadly conceived, </w:t>
      </w:r>
      <w:r w:rsidRPr="00E96417">
        <w:rPr>
          <w:b/>
          <w:bCs/>
          <w:highlight w:val="yellow"/>
          <w:u w:val="single"/>
        </w:rPr>
        <w:t>disimagination</w:t>
      </w:r>
      <w:r w:rsidRPr="0030741D">
        <w:rPr>
          <w:b/>
          <w:bCs/>
          <w:u w:val="single"/>
        </w:rPr>
        <w:t xml:space="preserve"> is a process that </w:t>
      </w:r>
      <w:r w:rsidRPr="00E96417">
        <w:rPr>
          <w:b/>
          <w:bCs/>
          <w:highlight w:val="yellow"/>
          <w:u w:val="single"/>
        </w:rPr>
        <w:t>curtails our ability to think critically and imagine new futures</w:t>
      </w:r>
      <w:r w:rsidRPr="00E96417">
        <w:rPr>
          <w:b/>
          <w:bCs/>
          <w:u w:val="single"/>
        </w:rPr>
        <w:t xml:space="preserve"> through cultural apparatuses and public pedagogies </w:t>
      </w:r>
      <w:r w:rsidRPr="00E96417">
        <w:rPr>
          <w:b/>
          <w:bCs/>
          <w:highlight w:val="yellow"/>
          <w:u w:val="single"/>
        </w:rPr>
        <w:t>designed to erase the multiplicity of historical realities that deviate from the hegemonic ‘norm</w:t>
      </w:r>
      <w:r w:rsidRPr="00E96417">
        <w:rPr>
          <w:b/>
          <w:bCs/>
          <w:u w:val="single"/>
        </w:rPr>
        <w:t>’ (Didi-Huberman, 2008: Giroux, 2014)</w:t>
      </w:r>
      <w:r w:rsidRPr="00E96417">
        <w:rPr>
          <w:b/>
          <w:bCs/>
          <w:highlight w:val="yellow"/>
          <w:u w:val="single"/>
        </w:rPr>
        <w:t>.</w:t>
      </w:r>
      <w:r w:rsidRPr="00E96417">
        <w:rPr>
          <w:b/>
          <w:bCs/>
          <w:u w:val="single"/>
        </w:rPr>
        <w:t xml:space="preserve"> </w:t>
      </w:r>
      <w:r w:rsidRPr="00352BBF">
        <w:rPr>
          <w:sz w:val="16"/>
        </w:rPr>
        <w:t xml:space="preserve">Whilst this concept has been used in Didi-Huberman’s discussion of the destruction of concentration camp materials and Giroux’s work on critical pedagogy and civic rights, the process of disimagination is operating within and upon discourses of Outer Space, as I discuss later in this piece. These attempts at disimagination are not going unchallenged, however, with Ethnofuturist works disrupting the oftentimes de facto futures of Outer Space and asteroid mining. Ethnofuturism critically responds to the disimagination process as it combines the Ethno- (the archaic, indigenous, or cultural histories of peoples) and -futurism (deemed the cosmopolitan, urban, and technological) (Hennoste, 2012). Consequently, Ethnofuturism can be construed as a process by and through which histories that deviate from the hegemonic ‘norm’ are reinvigorated and mobilised to (re)produce alternative discourses of futurity. ‘Ethnofuturism’ here is used as an umbrella term that contains within it futurisms from a variety of groups and people. Examples of such futurisms include, but are not limited to: Afrofuturism, Aotearoa futurism, Cambrofuturism, and Sinofuturism. </w:t>
      </w:r>
      <w:r w:rsidRPr="00E96417">
        <w:rPr>
          <w:b/>
          <w:bCs/>
          <w:u w:val="single"/>
        </w:rPr>
        <w:t xml:space="preserve">The following discusses enclosure, disimagination, and Ethnofuturism to problematise </w:t>
      </w:r>
      <w:r w:rsidRPr="00E96417">
        <w:rPr>
          <w:b/>
          <w:bCs/>
          <w:highlight w:val="yellow"/>
          <w:u w:val="single"/>
        </w:rPr>
        <w:t>these futures of asteroid mining</w:t>
      </w:r>
      <w:r w:rsidRPr="00352BBF">
        <w:rPr>
          <w:sz w:val="16"/>
        </w:rPr>
        <w:t xml:space="preserve">: </w:t>
      </w:r>
      <w:r w:rsidRPr="00E96417">
        <w:rPr>
          <w:b/>
          <w:bCs/>
          <w:highlight w:val="yellow"/>
          <w:u w:val="single"/>
        </w:rPr>
        <w:t>highlight</w:t>
      </w:r>
      <w:r w:rsidRPr="00352BBF">
        <w:rPr>
          <w:sz w:val="16"/>
        </w:rPr>
        <w:t xml:space="preserve">ing </w:t>
      </w:r>
      <w:r w:rsidRPr="00E96417">
        <w:rPr>
          <w:b/>
          <w:bCs/>
          <w:highlight w:val="yellow"/>
          <w:u w:val="single"/>
        </w:rPr>
        <w:t>how popular NSE discourses draw</w:t>
      </w:r>
      <w:r w:rsidRPr="00352BBF">
        <w:rPr>
          <w:sz w:val="16"/>
        </w:rPr>
        <w:t xml:space="preserve"> up</w:t>
      </w:r>
      <w:r w:rsidRPr="00E96417">
        <w:rPr>
          <w:b/>
          <w:bCs/>
          <w:highlight w:val="yellow"/>
          <w:u w:val="single"/>
        </w:rPr>
        <w:t>on a Eurocentric rendition of a ‘Grand Historical Narrative’.</w:t>
      </w:r>
      <w:r w:rsidRPr="00E96417">
        <w:rPr>
          <w:b/>
          <w:bCs/>
          <w:u w:val="single"/>
        </w:rPr>
        <w:t xml:space="preserve"> Through this, we may begin to challenge the totalising concept of ‘humanity’ [4] oft-invoked by asteroid mining advocates and turn a more critical lens to these purported futures and the discourses (re)created to justify them.‍</w:t>
      </w:r>
    </w:p>
    <w:p w14:paraId="559037F1" w14:textId="77777777" w:rsidR="0025499B" w:rsidRPr="00AA017B" w:rsidRDefault="0025499B" w:rsidP="0025499B">
      <w:pPr>
        <w:pStyle w:val="Heading4"/>
        <w:spacing w:line="480" w:lineRule="auto"/>
        <w:ind w:right="-720"/>
        <w:rPr>
          <w:b w:val="0"/>
        </w:rPr>
      </w:pPr>
      <w:r>
        <w:t xml:space="preserve">[Arendt] THAT’S THE ESSENCE OF ONE-DIMENSIONAL THOUGHT – </w:t>
      </w:r>
      <w:r>
        <w:rPr>
          <w:b w:val="0"/>
        </w:rPr>
        <w:t xml:space="preserve">the notion that space can only be used one way utilitarianizes the world, as people only value outer space if they can </w:t>
      </w:r>
      <w:r>
        <w:rPr>
          <w:b w:val="0"/>
          <w:i/>
        </w:rPr>
        <w:t xml:space="preserve">use </w:t>
      </w:r>
      <w:r>
        <w:rPr>
          <w:b w:val="0"/>
        </w:rPr>
        <w:t xml:space="preserve">it. This makes it impossible to find meaning in </w:t>
      </w:r>
      <w:r>
        <w:rPr>
          <w:b w:val="0"/>
          <w:i/>
        </w:rPr>
        <w:t>anything</w:t>
      </w:r>
      <w:r>
        <w:rPr>
          <w:b w:val="0"/>
        </w:rPr>
        <w:t>: if everything’s a means, nothing can be an end.</w:t>
      </w:r>
    </w:p>
    <w:p w14:paraId="18BF00C7" w14:textId="77777777" w:rsidR="0025499B" w:rsidRDefault="0025499B" w:rsidP="0025499B">
      <w:pPr>
        <w:ind w:right="-720"/>
        <w:rPr>
          <w:sz w:val="16"/>
        </w:rPr>
      </w:pPr>
      <w:r w:rsidRPr="0037689A">
        <w:rPr>
          <w:rStyle w:val="StyleUnderline"/>
        </w:rPr>
        <w:t>Arendt</w:t>
      </w:r>
      <w:r w:rsidRPr="004F3686">
        <w:rPr>
          <w:rStyle w:val="StyleUnderline"/>
          <w:u w:val="none"/>
        </w:rPr>
        <w:t>:</w:t>
      </w:r>
      <w:r w:rsidRPr="00C73CBD">
        <w:rPr>
          <w:sz w:val="16"/>
        </w:rPr>
        <w:t xml:space="preserve"> </w:t>
      </w:r>
      <w:r>
        <w:rPr>
          <w:sz w:val="16"/>
        </w:rPr>
        <w:t>Arendt, Hannah. [Political philosopher]</w:t>
      </w:r>
      <w:r w:rsidRPr="0037689A">
        <w:rPr>
          <w:sz w:val="16"/>
        </w:rPr>
        <w:t xml:space="preserve"> </w:t>
      </w:r>
      <w:r w:rsidRPr="00C6745C">
        <w:rPr>
          <w:i/>
          <w:sz w:val="16"/>
        </w:rPr>
        <w:t>The Human Condition</w:t>
      </w:r>
      <w:r>
        <w:rPr>
          <w:sz w:val="16"/>
        </w:rPr>
        <w:t>, 2</w:t>
      </w:r>
      <w:r w:rsidRPr="00531CF4">
        <w:rPr>
          <w:sz w:val="16"/>
          <w:vertAlign w:val="superscript"/>
        </w:rPr>
        <w:t>nd</w:t>
      </w:r>
      <w:r>
        <w:rPr>
          <w:sz w:val="16"/>
        </w:rPr>
        <w:t xml:space="preserve"> edition. Chicago:</w:t>
      </w:r>
      <w:r w:rsidRPr="0037689A">
        <w:rPr>
          <w:sz w:val="16"/>
        </w:rPr>
        <w:t xml:space="preserve"> University of Chicago Press, 1958</w:t>
      </w:r>
      <w:r>
        <w:rPr>
          <w:sz w:val="16"/>
        </w:rPr>
        <w:t>, reprinted 1998</w:t>
      </w:r>
      <w:r w:rsidRPr="0037689A">
        <w:rPr>
          <w:sz w:val="16"/>
        </w:rPr>
        <w:t xml:space="preserve">. </w:t>
      </w:r>
      <w:hyperlink r:id="rId9" w:history="1">
        <w:r w:rsidRPr="00BD1582">
          <w:rPr>
            <w:rStyle w:val="Hyperlink"/>
            <w:sz w:val="16"/>
          </w:rPr>
          <w:t>https://monoskop.org/images/e/e2/Arendt_Hannah_The_Human_Condition_2nd_1998.pdf</w:t>
        </w:r>
      </w:hyperlink>
      <w:r>
        <w:rPr>
          <w:sz w:val="16"/>
        </w:rPr>
        <w:t xml:space="preserve"> CH</w:t>
      </w:r>
    </w:p>
    <w:p w14:paraId="728D9F2B" w14:textId="77777777" w:rsidR="0025499B" w:rsidRDefault="0025499B" w:rsidP="0025499B">
      <w:pPr>
        <w:ind w:right="-720"/>
        <w:rPr>
          <w:sz w:val="16"/>
        </w:rPr>
      </w:pPr>
    </w:p>
    <w:p w14:paraId="3E201C66" w14:textId="77777777" w:rsidR="0025499B" w:rsidRPr="0037689A" w:rsidRDefault="0025499B" w:rsidP="0025499B">
      <w:pPr>
        <w:ind w:right="-720"/>
        <w:rPr>
          <w:sz w:val="16"/>
        </w:rPr>
      </w:pPr>
    </w:p>
    <w:p w14:paraId="70EE3E8F" w14:textId="77777777" w:rsidR="0025499B" w:rsidRPr="00D95FEA" w:rsidRDefault="0025499B" w:rsidP="0025499B">
      <w:pPr>
        <w:spacing w:line="480" w:lineRule="auto"/>
        <w:ind w:right="-720"/>
        <w:rPr>
          <w:b/>
          <w:u w:val="single"/>
        </w:rPr>
      </w:pPr>
      <w:r w:rsidRPr="004A73F2">
        <w:rPr>
          <w:sz w:val="16"/>
        </w:rPr>
        <w:t>The implements and tools of homo faber, from which the most fundamental experience of instrumentality arises, determine all work and fabrication. Here it is indeed true that the end justifies the means; it does more, it produces and organizes them.</w:t>
      </w:r>
      <w:r w:rsidRPr="004A73F2">
        <w:rPr>
          <w:rStyle w:val="StyleUnderline"/>
          <w:sz w:val="16"/>
          <w:u w:val="none"/>
        </w:rPr>
        <w:t xml:space="preserve"> </w:t>
      </w:r>
      <w:r w:rsidRPr="00AA017B">
        <w:rPr>
          <w:rStyle w:val="StyleUnderline"/>
          <w:highlight w:val="yellow"/>
        </w:rPr>
        <w:t>The end justifies the violence done to nature to win the material, as the wood justifies killing the tree and the table justifies destroying the wood. Because of the end product, tools are designed and implements invented, and the</w:t>
      </w:r>
      <w:r w:rsidRPr="00AA017B">
        <w:rPr>
          <w:rStyle w:val="StyleUnderline"/>
        </w:rPr>
        <w:t xml:space="preserve"> same end </w:t>
      </w:r>
      <w:r w:rsidRPr="00AA017B">
        <w:rPr>
          <w:rStyle w:val="StyleUnderline"/>
          <w:highlight w:val="yellow"/>
        </w:rPr>
        <w:t>product organizes the</w:t>
      </w:r>
      <w:r w:rsidRPr="00AA017B">
        <w:rPr>
          <w:rStyle w:val="StyleUnderline"/>
        </w:rPr>
        <w:t xml:space="preserve"> work </w:t>
      </w:r>
      <w:r w:rsidRPr="00AA017B">
        <w:rPr>
          <w:rStyle w:val="StyleUnderline"/>
          <w:highlight w:val="yellow"/>
        </w:rPr>
        <w:t>process itself</w:t>
      </w:r>
      <w:r w:rsidRPr="00AA017B">
        <w:rPr>
          <w:rStyle w:val="StyleUnderline"/>
        </w:rPr>
        <w:t>, decides about the needed specialists, the measure of co-operation, the number of assistants, etc</w:t>
      </w:r>
      <w:r w:rsidRPr="00AA017B">
        <w:rPr>
          <w:rStyle w:val="StyleUnderline"/>
          <w:highlight w:val="yellow"/>
        </w:rPr>
        <w:t>.</w:t>
      </w:r>
      <w:r w:rsidRPr="00AA017B">
        <w:rPr>
          <w:rStyle w:val="StyleUnderline"/>
        </w:rPr>
        <w:t xml:space="preserve"> During the work process, </w:t>
      </w:r>
      <w:r w:rsidRPr="00AA017B">
        <w:rPr>
          <w:rStyle w:val="StyleUnderline"/>
          <w:highlight w:val="yellow"/>
        </w:rPr>
        <w:t>everything is judged in terms of</w:t>
      </w:r>
      <w:r w:rsidRPr="00AA017B">
        <w:rPr>
          <w:rStyle w:val="StyleUnderline"/>
        </w:rPr>
        <w:t xml:space="preserve"> suitability and </w:t>
      </w:r>
      <w:r w:rsidRPr="00AA017B">
        <w:rPr>
          <w:rStyle w:val="StyleUnderline"/>
          <w:highlight w:val="yellow"/>
        </w:rPr>
        <w:t>usefulness for the desired end, and</w:t>
      </w:r>
      <w:r w:rsidRPr="00AA017B">
        <w:rPr>
          <w:rStyle w:val="StyleUnderline"/>
        </w:rPr>
        <w:t xml:space="preserve"> for </w:t>
      </w:r>
      <w:r w:rsidRPr="00AA017B">
        <w:rPr>
          <w:rStyle w:val="StyleUnderline"/>
          <w:highlight w:val="yellow"/>
        </w:rPr>
        <w:t>nothing else.</w:t>
      </w:r>
      <w:r w:rsidRPr="00AA017B">
        <w:rPr>
          <w:rStyle w:val="StyleUnderline"/>
        </w:rPr>
        <w:t xml:space="preserve"> The same standards of means and end apply to </w:t>
      </w:r>
      <w:r w:rsidRPr="00AA017B">
        <w:rPr>
          <w:rStyle w:val="StyleUnderline"/>
          <w:highlight w:val="yellow"/>
        </w:rPr>
        <w:t>the product</w:t>
      </w:r>
      <w:r w:rsidRPr="00AA017B">
        <w:rPr>
          <w:rStyle w:val="StyleUnderline"/>
        </w:rPr>
        <w:t xml:space="preserve"> itself. Though it is an end with respect to the means by which it was produced and is the end of the fabrication process, it </w:t>
      </w:r>
      <w:r w:rsidRPr="00AA017B">
        <w:rPr>
          <w:rStyle w:val="StyleUnderline"/>
          <w:highlight w:val="yellow"/>
        </w:rPr>
        <w:t>never becomes</w:t>
      </w:r>
      <w:r w:rsidRPr="00AA017B">
        <w:rPr>
          <w:rStyle w:val="StyleUnderline"/>
        </w:rPr>
        <w:t xml:space="preserve">, so to speak, </w:t>
      </w:r>
      <w:r w:rsidRPr="00AA017B">
        <w:rPr>
          <w:rStyle w:val="StyleUnderline"/>
          <w:highlight w:val="yellow"/>
        </w:rPr>
        <w:t>an end in itself</w:t>
      </w:r>
      <w:r w:rsidRPr="00AA017B">
        <w:rPr>
          <w:rStyle w:val="StyleUnderline"/>
        </w:rPr>
        <w:t xml:space="preserve">, at least not </w:t>
      </w:r>
      <w:r w:rsidRPr="00AA017B">
        <w:rPr>
          <w:rStyle w:val="StyleUnderline"/>
          <w:highlight w:val="yellow"/>
        </w:rPr>
        <w:t>as long as it remains an object for use.</w:t>
      </w:r>
      <w:r w:rsidRPr="004A73F2">
        <w:rPr>
          <w:rStyle w:val="StyleUnderline"/>
          <w:sz w:val="16"/>
          <w:u w:val="none"/>
        </w:rPr>
        <w:t xml:space="preserve"> </w:t>
      </w:r>
      <w:r w:rsidRPr="004A73F2">
        <w:rPr>
          <w:sz w:val="16"/>
        </w:rPr>
        <w:t xml:space="preserve">The chair which is the end of carpentering can show its usefulness only by again becoming a means, either as a thing whose durability permits its use as a means for comfortable living or as a means of exchange. The trouble with the utility standard inherent in the very activity of fabrication is that the relationship between means and end on which it relies is very much like a chain whose every end can serve again as a means in some other context. </w:t>
      </w:r>
      <w:r w:rsidRPr="00AA017B">
        <w:rPr>
          <w:rStyle w:val="StyleUnderline"/>
        </w:rPr>
        <w:t xml:space="preserve">In other words, </w:t>
      </w:r>
      <w:r w:rsidRPr="00AA017B">
        <w:rPr>
          <w:rStyle w:val="StyleUnderline"/>
          <w:highlight w:val="yellow"/>
        </w:rPr>
        <w:t>in a strictly utilitarian world, all ends are bound to be of short duration and to be transformed into means for some further ends.</w:t>
      </w:r>
      <w:r w:rsidRPr="00AA017B">
        <w:rPr>
          <w:rStyle w:val="StyleUnderline"/>
        </w:rPr>
        <w:t xml:space="preserve">19 </w:t>
      </w:r>
      <w:r w:rsidRPr="004A73F2">
        <w:rPr>
          <w:rStyle w:val="StyleUnderline"/>
          <w:highlight w:val="yellow"/>
        </w:rPr>
        <w:t xml:space="preserve">This perplexity, </w:t>
      </w:r>
      <w:r w:rsidRPr="004A73F2">
        <w:rPr>
          <w:rStyle w:val="Emphasis"/>
          <w:highlight w:val="yellow"/>
        </w:rPr>
        <w:t>inherent in all</w:t>
      </w:r>
      <w:r w:rsidRPr="00531CF4">
        <w:rPr>
          <w:rStyle w:val="Emphasis"/>
          <w:b w:val="0"/>
          <w:bCs/>
          <w:sz w:val="16"/>
          <w:szCs w:val="16"/>
          <w:u w:val="none"/>
        </w:rPr>
        <w:t xml:space="preserve"> consistent </w:t>
      </w:r>
      <w:r w:rsidRPr="004A73F2">
        <w:rPr>
          <w:rStyle w:val="Emphasis"/>
          <w:highlight w:val="yellow"/>
        </w:rPr>
        <w:t>util</w:t>
      </w:r>
      <w:r w:rsidRPr="00531CF4">
        <w:rPr>
          <w:rStyle w:val="Emphasis"/>
          <w:b w:val="0"/>
          <w:bCs/>
          <w:sz w:val="16"/>
          <w:szCs w:val="16"/>
          <w:u w:val="none"/>
        </w:rPr>
        <w:t>itarianism</w:t>
      </w:r>
      <w:r w:rsidRPr="00AA017B">
        <w:rPr>
          <w:rStyle w:val="StyleUnderline"/>
        </w:rPr>
        <w:t xml:space="preserve">, the philosophy of homo faber par excellence, </w:t>
      </w:r>
      <w:r w:rsidRPr="004A73F2">
        <w:rPr>
          <w:rStyle w:val="StyleUnderline"/>
          <w:highlight w:val="yellow"/>
        </w:rPr>
        <w:t>can be diagnosed</w:t>
      </w:r>
      <w:r w:rsidRPr="00AA017B">
        <w:rPr>
          <w:rStyle w:val="StyleUnderline"/>
        </w:rPr>
        <w:t xml:space="preserve"> theoretically </w:t>
      </w:r>
      <w:r w:rsidRPr="004A73F2">
        <w:rPr>
          <w:rStyle w:val="StyleUnderline"/>
          <w:highlight w:val="yellow"/>
        </w:rPr>
        <w:t>as an innate incapacity to understand the distinction between utility and meaningfulness</w:t>
      </w:r>
      <w:r w:rsidRPr="00AA017B">
        <w:rPr>
          <w:rStyle w:val="StyleUnderline"/>
        </w:rPr>
        <w:t>, which we express linguistically by distinguishing between "in order to" and "for the sake of</w:t>
      </w:r>
      <w:r w:rsidRPr="004A73F2">
        <w:rPr>
          <w:rStyle w:val="StyleUnderline"/>
          <w:highlight w:val="yellow"/>
        </w:rPr>
        <w:t>.</w:t>
      </w:r>
      <w:r w:rsidRPr="00AA017B">
        <w:rPr>
          <w:rStyle w:val="StyleUnderline"/>
        </w:rPr>
        <w:t xml:space="preserve">" Thus the ideal of usefulness permeating a society of craftsmen-— like the ideal of comfort in a society of laborers or the ideal of acquisition ruling commercial societies—is actually no longer a matter of utility but of meaning. </w:t>
      </w:r>
      <w:r w:rsidRPr="004A73F2">
        <w:rPr>
          <w:sz w:val="16"/>
        </w:rPr>
        <w:t xml:space="preserve">It is "for the sake of" usefulness in general that homo faber judges and does everything in terms of "in order to." The ideal of usefulness itself, like the ideals of other societies, can no longer be conceived as something needed in order to have something else; it simply defies questioning about its own use. Obviously there is no answer </w:t>
      </w:r>
      <w:r w:rsidRPr="004F3686">
        <w:rPr>
          <w:rStyle w:val="StyleUnderline"/>
        </w:rPr>
        <w:t xml:space="preserve">to the question which Lessing once put to the utilitarian philosophers of his time: "And what is the use of use?" The perplexity of </w:t>
      </w:r>
      <w:r w:rsidRPr="004A73F2">
        <w:rPr>
          <w:rStyle w:val="StyleUnderline"/>
          <w:highlight w:val="yellow"/>
        </w:rPr>
        <w:t>util</w:t>
      </w:r>
      <w:r w:rsidRPr="004A73F2">
        <w:rPr>
          <w:sz w:val="16"/>
        </w:rPr>
        <w:t xml:space="preserve">itarianism </w:t>
      </w:r>
      <w:r w:rsidRPr="004F3686">
        <w:rPr>
          <w:rStyle w:val="StyleUnderline"/>
        </w:rPr>
        <w:t xml:space="preserve">is that it </w:t>
      </w:r>
      <w:r w:rsidRPr="004A73F2">
        <w:rPr>
          <w:rStyle w:val="StyleUnderline"/>
          <w:highlight w:val="yellow"/>
        </w:rPr>
        <w:t>gets caught in the unending chain of means and ends without ever arriving at some principle which could justify the category of means and end</w:t>
      </w:r>
      <w:r w:rsidRPr="004F3686">
        <w:rPr>
          <w:rStyle w:val="StyleUnderline"/>
        </w:rPr>
        <w:t>, that is, of utility itself</w:t>
      </w:r>
      <w:r w:rsidRPr="004A73F2">
        <w:rPr>
          <w:rStyle w:val="StyleUnderline"/>
          <w:highlight w:val="yellow"/>
        </w:rPr>
        <w:t>.</w:t>
      </w:r>
      <w:r w:rsidRPr="004F3686">
        <w:rPr>
          <w:rStyle w:val="StyleUnderline"/>
        </w:rPr>
        <w:t xml:space="preserve"> The ‘in order to’ has become the content of the ‘for the sake of’; in other words, </w:t>
      </w:r>
      <w:r w:rsidRPr="004A73F2">
        <w:rPr>
          <w:rStyle w:val="StyleUnderline"/>
          <w:highlight w:val="yellow"/>
        </w:rPr>
        <w:t>utility established as meaning generates meaninglessness.</w:t>
      </w:r>
      <w:r w:rsidRPr="004A73F2">
        <w:rPr>
          <w:sz w:val="16"/>
        </w:rPr>
        <w:t xml:space="preserve"> Within the category of means and end, and among the experiences of instrumentality which rules over the whole world of use objects and utility, there is no way to end the chain of means and ends and prevent all ends from eventually being used again as means, except to declare that one thing or another is "an end in itself." </w:t>
      </w:r>
    </w:p>
    <w:p w14:paraId="7EE2D50E" w14:textId="77777777" w:rsidR="0025499B" w:rsidRPr="00421910" w:rsidRDefault="0025499B" w:rsidP="0025499B"/>
    <w:p w14:paraId="5F146382" w14:textId="77777777" w:rsidR="0025499B" w:rsidRPr="00421910" w:rsidRDefault="0025499B" w:rsidP="0025499B"/>
    <w:p w14:paraId="2C3A61F2" w14:textId="77777777" w:rsidR="0025499B" w:rsidRDefault="0025499B" w:rsidP="0025499B">
      <w:pPr>
        <w:pStyle w:val="Heading2"/>
        <w:rPr>
          <w:u w:val="single"/>
        </w:rPr>
      </w:pPr>
      <w:r>
        <w:rPr>
          <w:u w:val="single"/>
        </w:rPr>
        <w:t xml:space="preserve">Alternative </w:t>
      </w:r>
    </w:p>
    <w:p w14:paraId="56CC5415" w14:textId="77777777" w:rsidR="0025499B" w:rsidRPr="00421910" w:rsidRDefault="0025499B" w:rsidP="0025499B"/>
    <w:p w14:paraId="77C29B4B" w14:textId="77777777" w:rsidR="0025499B" w:rsidRDefault="0025499B" w:rsidP="0025499B">
      <w:pPr>
        <w:pStyle w:val="Heading4"/>
        <w:spacing w:line="480" w:lineRule="auto"/>
        <w:ind w:right="-720"/>
        <w:rPr>
          <w:b w:val="0"/>
          <w:bCs w:val="0"/>
        </w:rPr>
      </w:pPr>
      <w:r>
        <w:t xml:space="preserve">[Jones 2] </w:t>
      </w:r>
      <w:r>
        <w:rPr>
          <w:b w:val="0"/>
          <w:bCs w:val="0"/>
        </w:rPr>
        <w:t xml:space="preserve">Thus, the alternative is to reject the aff and replace their representations with Ethnofuturism, abbreviated “EF,” a method that emphasizes critical thinking by confronting colonialist capitalism. </w:t>
      </w:r>
    </w:p>
    <w:p w14:paraId="7FCC7B23" w14:textId="77777777" w:rsidR="0025499B" w:rsidRDefault="0025499B" w:rsidP="0025499B">
      <w:pPr>
        <w:ind w:right="-720"/>
        <w:rPr>
          <w:sz w:val="16"/>
        </w:rPr>
      </w:pPr>
      <w:r w:rsidRPr="005267C7">
        <w:rPr>
          <w:b/>
          <w:bCs/>
          <w:u w:val="single"/>
        </w:rPr>
        <w:t>Jones</w:t>
      </w:r>
      <w:r>
        <w:rPr>
          <w:b/>
          <w:bCs/>
          <w:u w:val="single"/>
        </w:rPr>
        <w:t xml:space="preserve"> 2</w:t>
      </w:r>
      <w:r>
        <w:rPr>
          <w:b/>
          <w:bCs/>
        </w:rPr>
        <w:t>:</w:t>
      </w:r>
      <w:r w:rsidRPr="005267C7">
        <w:rPr>
          <w:sz w:val="16"/>
        </w:rPr>
        <w:t xml:space="preserve"> </w:t>
      </w:r>
      <w:r w:rsidRPr="00FB6263">
        <w:rPr>
          <w:sz w:val="16"/>
        </w:rPr>
        <w:t>Jones, Craig</w:t>
      </w:r>
      <w:r>
        <w:rPr>
          <w:sz w:val="16"/>
        </w:rPr>
        <w:t xml:space="preserve"> Henry</w:t>
      </w:r>
      <w:r w:rsidRPr="00FB6263">
        <w:rPr>
          <w:sz w:val="16"/>
        </w:rPr>
        <w:t xml:space="preserve">. [Writer at Society and Space] “Enclosing the Cosmos: Privatising Outer Space and Voices of Resistance” </w:t>
      </w:r>
      <w:r w:rsidRPr="00FB6263">
        <w:rPr>
          <w:i/>
          <w:iCs/>
          <w:sz w:val="16"/>
        </w:rPr>
        <w:t xml:space="preserve">Society and Space, </w:t>
      </w:r>
      <w:r w:rsidRPr="00FB6263">
        <w:rPr>
          <w:sz w:val="16"/>
        </w:rPr>
        <w:t xml:space="preserve">2021. </w:t>
      </w:r>
      <w:r w:rsidRPr="00B027B0">
        <w:rPr>
          <w:sz w:val="16"/>
        </w:rPr>
        <w:t>https://www.societyandspace.org/articles/enclosing-the-cosmos-privatising-outer-space-and-voices-of-resistance</w:t>
      </w:r>
      <w:r>
        <w:rPr>
          <w:sz w:val="16"/>
        </w:rPr>
        <w:t xml:space="preserve"> CH</w:t>
      </w:r>
    </w:p>
    <w:p w14:paraId="629CE752" w14:textId="77777777" w:rsidR="0025499B" w:rsidRDefault="0025499B" w:rsidP="0025499B">
      <w:pPr>
        <w:ind w:right="-720"/>
      </w:pPr>
    </w:p>
    <w:p w14:paraId="38632D80" w14:textId="77777777" w:rsidR="0025499B" w:rsidRPr="00421910" w:rsidRDefault="0025499B" w:rsidP="0025499B">
      <w:pPr>
        <w:spacing w:line="480" w:lineRule="auto"/>
        <w:ind w:right="-720"/>
        <w:rPr>
          <w:sz w:val="16"/>
        </w:rPr>
      </w:pPr>
      <w:r w:rsidRPr="006A55A4">
        <w:rPr>
          <w:sz w:val="16"/>
        </w:rPr>
        <w:t xml:space="preserve">These manoeuvres to privatise Outer Space rely not only on the enclosure of physical and legislative places but also seek to enclose imaginative spaces through the process(es) of disimagination. Broadly conceived, disimagination is a process that curtails our ability to think critically and imagine new futures through cultural apparatuses and public pedagogies designed to erase the multiplicity of historical realities that deviate from the hegemonic ‘norm’ (Didi-Huberman, 2008: Giroux, 2014). Whilst this concept has been used in Didi-Huberman’s discussion of the destruction of concentration camp materials and Giroux’s work on critical pedagogy and civic rights, the process of disimagination is operating within and upon discourses of Outer Space, as I discuss later in this piece. </w:t>
      </w:r>
      <w:r w:rsidRPr="006A55A4">
        <w:rPr>
          <w:rStyle w:val="StyleUnderline"/>
        </w:rPr>
        <w:t xml:space="preserve">These </w:t>
      </w:r>
      <w:r w:rsidRPr="006A55A4">
        <w:rPr>
          <w:rStyle w:val="StyleUnderline"/>
          <w:highlight w:val="yellow"/>
        </w:rPr>
        <w:t>attempts at disimagination are not going unchallenged</w:t>
      </w:r>
      <w:r w:rsidRPr="006A55A4">
        <w:rPr>
          <w:rStyle w:val="StyleUnderline"/>
        </w:rPr>
        <w:t xml:space="preserve">, however, </w:t>
      </w:r>
      <w:r w:rsidRPr="006A55A4">
        <w:rPr>
          <w:rStyle w:val="StyleUnderline"/>
          <w:highlight w:val="yellow"/>
        </w:rPr>
        <w:t>with Ethnofuturist works disrupting the</w:t>
      </w:r>
      <w:r w:rsidRPr="006A55A4">
        <w:rPr>
          <w:rStyle w:val="StyleUnderline"/>
        </w:rPr>
        <w:t xml:space="preserve"> oftentimes de facto </w:t>
      </w:r>
      <w:r w:rsidRPr="006A55A4">
        <w:rPr>
          <w:rStyle w:val="StyleUnderline"/>
          <w:highlight w:val="yellow"/>
        </w:rPr>
        <w:t>futures of Outer Space and asteroid mining. E</w:t>
      </w:r>
      <w:r w:rsidRPr="006A55A4">
        <w:rPr>
          <w:sz w:val="16"/>
        </w:rPr>
        <w:t>thno</w:t>
      </w:r>
      <w:r w:rsidRPr="006A55A4">
        <w:rPr>
          <w:rStyle w:val="StyleUnderline"/>
          <w:highlight w:val="yellow"/>
        </w:rPr>
        <w:t>f</w:t>
      </w:r>
      <w:r w:rsidRPr="006A55A4">
        <w:rPr>
          <w:sz w:val="16"/>
        </w:rPr>
        <w:t xml:space="preserve">uturism </w:t>
      </w:r>
      <w:r w:rsidRPr="006A55A4">
        <w:rPr>
          <w:rStyle w:val="StyleUnderline"/>
        </w:rPr>
        <w:t xml:space="preserve">critically responds to the disimagination process as it </w:t>
      </w:r>
      <w:r w:rsidRPr="006A55A4">
        <w:rPr>
          <w:rStyle w:val="StyleUnderline"/>
          <w:highlight w:val="yellow"/>
        </w:rPr>
        <w:t>combines the Ethno- (the</w:t>
      </w:r>
      <w:r w:rsidRPr="006A55A4">
        <w:rPr>
          <w:rStyle w:val="StyleUnderline"/>
        </w:rPr>
        <w:t xml:space="preserve"> archaic, indigenous, or </w:t>
      </w:r>
      <w:r w:rsidRPr="006A55A4">
        <w:rPr>
          <w:rStyle w:val="StyleUnderline"/>
          <w:highlight w:val="yellow"/>
        </w:rPr>
        <w:t>cultural histories of peoples) and -futurism (</w:t>
      </w:r>
      <w:r w:rsidRPr="006A55A4">
        <w:rPr>
          <w:rStyle w:val="StyleUnderline"/>
        </w:rPr>
        <w:t xml:space="preserve">deemed the cosmopolitan, urban, and </w:t>
      </w:r>
      <w:r w:rsidRPr="006A55A4">
        <w:rPr>
          <w:rStyle w:val="StyleUnderline"/>
          <w:highlight w:val="yellow"/>
        </w:rPr>
        <w:t>technological)</w:t>
      </w:r>
      <w:r w:rsidRPr="006A55A4">
        <w:rPr>
          <w:rStyle w:val="StyleUnderline"/>
        </w:rPr>
        <w:t xml:space="preserve"> (Hennoste, 2012)</w:t>
      </w:r>
      <w:r w:rsidRPr="006A55A4">
        <w:rPr>
          <w:rStyle w:val="StyleUnderline"/>
          <w:highlight w:val="yellow"/>
        </w:rPr>
        <w:t>.</w:t>
      </w:r>
      <w:r w:rsidRPr="006A55A4">
        <w:rPr>
          <w:rStyle w:val="StyleUnderline"/>
        </w:rPr>
        <w:t xml:space="preserve"> Consequently, </w:t>
      </w:r>
      <w:r w:rsidRPr="006A55A4">
        <w:rPr>
          <w:rStyle w:val="StyleUnderline"/>
          <w:highlight w:val="yellow"/>
        </w:rPr>
        <w:t>E</w:t>
      </w:r>
      <w:r w:rsidRPr="006A55A4">
        <w:rPr>
          <w:sz w:val="16"/>
        </w:rPr>
        <w:t>thno</w:t>
      </w:r>
      <w:r w:rsidRPr="006A55A4">
        <w:rPr>
          <w:rStyle w:val="StyleUnderline"/>
          <w:highlight w:val="yellow"/>
        </w:rPr>
        <w:t>f</w:t>
      </w:r>
      <w:r w:rsidRPr="006A55A4">
        <w:rPr>
          <w:sz w:val="16"/>
        </w:rPr>
        <w:t>uturism</w:t>
      </w:r>
      <w:r w:rsidRPr="006A55A4">
        <w:rPr>
          <w:rStyle w:val="StyleUnderline"/>
          <w:u w:val="none"/>
        </w:rPr>
        <w:t xml:space="preserve"> </w:t>
      </w:r>
      <w:r w:rsidRPr="006A55A4">
        <w:rPr>
          <w:rStyle w:val="StyleUnderline"/>
          <w:highlight w:val="yellow"/>
        </w:rPr>
        <w:t>can be construed as a process</w:t>
      </w:r>
      <w:r w:rsidRPr="006A55A4">
        <w:rPr>
          <w:rStyle w:val="StyleUnderline"/>
        </w:rPr>
        <w:t xml:space="preserve"> by and </w:t>
      </w:r>
      <w:r w:rsidRPr="006A55A4">
        <w:rPr>
          <w:rStyle w:val="StyleUnderline"/>
          <w:highlight w:val="yellow"/>
        </w:rPr>
        <w:t>through which histories that deviate from the hegemonic ‘norm’ are</w:t>
      </w:r>
      <w:r w:rsidRPr="006A55A4">
        <w:rPr>
          <w:rStyle w:val="StyleUnderline"/>
        </w:rPr>
        <w:t xml:space="preserve"> reinvigorated and </w:t>
      </w:r>
      <w:r w:rsidRPr="006A55A4">
        <w:rPr>
          <w:rStyle w:val="StyleUnderline"/>
          <w:highlight w:val="yellow"/>
        </w:rPr>
        <w:t>mobilised to</w:t>
      </w:r>
      <w:r w:rsidRPr="006A55A4">
        <w:rPr>
          <w:rStyle w:val="StyleUnderline"/>
        </w:rPr>
        <w:t xml:space="preserve"> (re)</w:t>
      </w:r>
      <w:r w:rsidRPr="006A55A4">
        <w:rPr>
          <w:rStyle w:val="StyleUnderline"/>
          <w:highlight w:val="yellow"/>
        </w:rPr>
        <w:t>produce alternative discourses of futurity. E</w:t>
      </w:r>
      <w:r w:rsidRPr="006A55A4">
        <w:rPr>
          <w:sz w:val="16"/>
        </w:rPr>
        <w:t>thno</w:t>
      </w:r>
      <w:r w:rsidRPr="006A55A4">
        <w:rPr>
          <w:rStyle w:val="StyleUnderline"/>
          <w:highlight w:val="yellow"/>
        </w:rPr>
        <w:t>f</w:t>
      </w:r>
      <w:r w:rsidRPr="006A55A4">
        <w:rPr>
          <w:sz w:val="16"/>
        </w:rPr>
        <w:t>uturism</w:t>
      </w:r>
      <w:r w:rsidRPr="00376DF7">
        <w:rPr>
          <w:rStyle w:val="StyleUnderline"/>
          <w:u w:val="none"/>
        </w:rPr>
        <w:t xml:space="preserve"> </w:t>
      </w:r>
      <w:r w:rsidRPr="006A55A4">
        <w:rPr>
          <w:rStyle w:val="StyleUnderline"/>
        </w:rPr>
        <w:t xml:space="preserve">here </w:t>
      </w:r>
      <w:r w:rsidRPr="00376DF7">
        <w:rPr>
          <w:rStyle w:val="StyleUnderline"/>
          <w:highlight w:val="yellow"/>
        </w:rPr>
        <w:t>is</w:t>
      </w:r>
      <w:r w:rsidRPr="006A55A4">
        <w:rPr>
          <w:rStyle w:val="StyleUnderline"/>
        </w:rPr>
        <w:t xml:space="preserve"> used as </w:t>
      </w:r>
      <w:r w:rsidRPr="00376DF7">
        <w:rPr>
          <w:rStyle w:val="StyleUnderline"/>
          <w:highlight w:val="yellow"/>
        </w:rPr>
        <w:t>an umbrella term that contains within it futurisms from a variety of groups</w:t>
      </w:r>
      <w:r w:rsidRPr="006A55A4">
        <w:rPr>
          <w:rStyle w:val="StyleUnderline"/>
        </w:rPr>
        <w:t xml:space="preserve"> and people. </w:t>
      </w:r>
      <w:r w:rsidRPr="00376DF7">
        <w:rPr>
          <w:rStyle w:val="StyleUnderline"/>
          <w:highlight w:val="yellow"/>
        </w:rPr>
        <w:t>Examples</w:t>
      </w:r>
      <w:r w:rsidRPr="006A55A4">
        <w:rPr>
          <w:rStyle w:val="StyleUnderline"/>
        </w:rPr>
        <w:t xml:space="preserve"> of such futurisms </w:t>
      </w:r>
      <w:r w:rsidRPr="00376DF7">
        <w:rPr>
          <w:rStyle w:val="StyleUnderline"/>
          <w:highlight w:val="yellow"/>
        </w:rPr>
        <w:t>include</w:t>
      </w:r>
      <w:r w:rsidRPr="006A55A4">
        <w:rPr>
          <w:rStyle w:val="StyleUnderline"/>
        </w:rPr>
        <w:t>, but are not limited to</w:t>
      </w:r>
      <w:r w:rsidRPr="00376DF7">
        <w:rPr>
          <w:rStyle w:val="StyleUnderline"/>
          <w:highlight w:val="yellow"/>
        </w:rPr>
        <w:t>: Afrofuturism,</w:t>
      </w:r>
      <w:r w:rsidRPr="006A55A4">
        <w:rPr>
          <w:rStyle w:val="StyleUnderline"/>
        </w:rPr>
        <w:t xml:space="preserve"> Aotearoa futurism, </w:t>
      </w:r>
      <w:r w:rsidRPr="00376DF7">
        <w:rPr>
          <w:rStyle w:val="StyleUnderline"/>
          <w:highlight w:val="yellow"/>
        </w:rPr>
        <w:t>Cambrofuturism,</w:t>
      </w:r>
      <w:r w:rsidRPr="006A55A4">
        <w:rPr>
          <w:rStyle w:val="StyleUnderline"/>
        </w:rPr>
        <w:t xml:space="preserve"> and </w:t>
      </w:r>
      <w:r w:rsidRPr="00376DF7">
        <w:rPr>
          <w:rStyle w:val="StyleUnderline"/>
          <w:highlight w:val="yellow"/>
        </w:rPr>
        <w:t>Sinofuturism. The following discusses</w:t>
      </w:r>
      <w:r w:rsidRPr="00376DF7">
        <w:rPr>
          <w:rStyle w:val="StyleUnderline"/>
        </w:rPr>
        <w:t xml:space="preserve"> enclosure, disimagination, and </w:t>
      </w:r>
      <w:r w:rsidRPr="006A55A4">
        <w:rPr>
          <w:rStyle w:val="StyleUnderline"/>
          <w:highlight w:val="yellow"/>
        </w:rPr>
        <w:t>E</w:t>
      </w:r>
      <w:r w:rsidRPr="006A55A4">
        <w:rPr>
          <w:sz w:val="16"/>
        </w:rPr>
        <w:t>thno</w:t>
      </w:r>
      <w:r w:rsidRPr="006A55A4">
        <w:rPr>
          <w:rStyle w:val="StyleUnderline"/>
          <w:highlight w:val="yellow"/>
        </w:rPr>
        <w:t>f</w:t>
      </w:r>
      <w:r w:rsidRPr="006A55A4">
        <w:rPr>
          <w:sz w:val="16"/>
        </w:rPr>
        <w:t>uturism</w:t>
      </w:r>
      <w:r>
        <w:rPr>
          <w:rStyle w:val="StyleUnderline"/>
          <w:u w:val="none"/>
        </w:rPr>
        <w:t xml:space="preserve"> </w:t>
      </w:r>
      <w:r w:rsidRPr="00376DF7">
        <w:rPr>
          <w:rStyle w:val="StyleUnderline"/>
          <w:highlight w:val="yellow"/>
        </w:rPr>
        <w:t>to problematise these futures of asteroid mining: highlighting how popular NSE discourses draw upon a Eurocentric rendition of a ‘Grand Historical Narrative’. Through this, we may begin to challenge the totalising concept of ‘humanity’</w:t>
      </w:r>
      <w:r w:rsidRPr="00376DF7">
        <w:rPr>
          <w:rStyle w:val="StyleUnderline"/>
        </w:rPr>
        <w:t xml:space="preserve"> [4] oft-</w:t>
      </w:r>
      <w:r w:rsidRPr="00376DF7">
        <w:rPr>
          <w:rStyle w:val="StyleUnderline"/>
          <w:highlight w:val="yellow"/>
        </w:rPr>
        <w:t>invoked by asteroid mining advocates and turn a more critical lens to</w:t>
      </w:r>
      <w:r w:rsidRPr="00376DF7">
        <w:rPr>
          <w:rStyle w:val="StyleUnderline"/>
        </w:rPr>
        <w:t xml:space="preserve"> these purported </w:t>
      </w:r>
      <w:r w:rsidRPr="00376DF7">
        <w:rPr>
          <w:rStyle w:val="StyleUnderline"/>
          <w:highlight w:val="yellow"/>
        </w:rPr>
        <w:t>futures and the discourses</w:t>
      </w:r>
      <w:r w:rsidRPr="00376DF7">
        <w:rPr>
          <w:rStyle w:val="StyleUnderline"/>
        </w:rPr>
        <w:t xml:space="preserve"> (re)created </w:t>
      </w:r>
      <w:r w:rsidRPr="00376DF7">
        <w:rPr>
          <w:rStyle w:val="StyleUnderline"/>
          <w:highlight w:val="yellow"/>
        </w:rPr>
        <w:t>to justify them.</w:t>
      </w:r>
    </w:p>
    <w:p w14:paraId="049A0D15" w14:textId="77777777" w:rsidR="00E42E4C" w:rsidRPr="00F601E6" w:rsidRDefault="00E42E4C" w:rsidP="00F601E6">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5499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96E"/>
    <w:rsid w:val="00094DEC"/>
    <w:rsid w:val="000A2D8A"/>
    <w:rsid w:val="000D26A6"/>
    <w:rsid w:val="000D2B90"/>
    <w:rsid w:val="000D6B8F"/>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499B"/>
    <w:rsid w:val="002632C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0DB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180C"/>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D25"/>
    <w:rsid w:val="00A54315"/>
    <w:rsid w:val="00A60FBC"/>
    <w:rsid w:val="00A65C0B"/>
    <w:rsid w:val="00A776BA"/>
    <w:rsid w:val="00A81FD2"/>
    <w:rsid w:val="00A8441A"/>
    <w:rsid w:val="00A8674A"/>
    <w:rsid w:val="00A87D74"/>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58F3"/>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0F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257581"/>
  <w14:defaultImageDpi w14:val="300"/>
  <w15:docId w15:val="{883866AB-8F65-5E42-9226-A32B75D4C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25499B"/>
    <w:rPr>
      <w:rFonts w:ascii="Times New Roman" w:hAnsi="Times New Roman" w:cs="Times New Roman"/>
    </w:rPr>
  </w:style>
  <w:style w:type="paragraph" w:styleId="Heading1">
    <w:name w:val="heading 1"/>
    <w:aliases w:val="Pocket"/>
    <w:basedOn w:val="Normal"/>
    <w:next w:val="Normal"/>
    <w:link w:val="Heading1Char"/>
    <w:uiPriority w:val="9"/>
    <w:qFormat/>
    <w:rsid w:val="0025499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25499B"/>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25499B"/>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tag"/>
    <w:basedOn w:val="Normal"/>
    <w:next w:val="Normal"/>
    <w:link w:val="Heading4Char"/>
    <w:uiPriority w:val="9"/>
    <w:unhideWhenUsed/>
    <w:qFormat/>
    <w:rsid w:val="0025499B"/>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25499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499B"/>
  </w:style>
  <w:style w:type="character" w:customStyle="1" w:styleId="Heading1Char">
    <w:name w:val="Heading 1 Char"/>
    <w:aliases w:val="Pocket Char"/>
    <w:basedOn w:val="DefaultParagraphFont"/>
    <w:link w:val="Heading1"/>
    <w:uiPriority w:val="9"/>
    <w:rsid w:val="0025499B"/>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25499B"/>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25499B"/>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9"/>
    <w:rsid w:val="0025499B"/>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25499B"/>
    <w:rPr>
      <w:b/>
      <w:sz w:val="1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B,cite,9.5 "/>
    <w:basedOn w:val="DefaultParagraphFont"/>
    <w:uiPriority w:val="1"/>
    <w:qFormat/>
    <w:rsid w:val="0025499B"/>
    <w:rPr>
      <w:b/>
      <w:sz w:val="24"/>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
    <w:basedOn w:val="DefaultParagraphFont"/>
    <w:link w:val="textbold"/>
    <w:uiPriority w:val="20"/>
    <w:qFormat/>
    <w:rsid w:val="0025499B"/>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25499B"/>
    <w:rPr>
      <w:color w:val="auto"/>
      <w:u w:val="none"/>
    </w:rPr>
  </w:style>
  <w:style w:type="character" w:styleId="Hyperlink">
    <w:name w:val="Hyperlink"/>
    <w:basedOn w:val="DefaultParagraphFont"/>
    <w:uiPriority w:val="99"/>
    <w:unhideWhenUsed/>
    <w:rsid w:val="0025499B"/>
    <w:rPr>
      <w:color w:val="auto"/>
      <w:u w:val="none"/>
    </w:rPr>
  </w:style>
  <w:style w:type="paragraph" w:styleId="DocumentMap">
    <w:name w:val="Document Map"/>
    <w:basedOn w:val="Normal"/>
    <w:link w:val="DocumentMapChar"/>
    <w:uiPriority w:val="99"/>
    <w:semiHidden/>
    <w:unhideWhenUsed/>
    <w:rsid w:val="0025499B"/>
    <w:rPr>
      <w:rFonts w:ascii="Lucida Grande" w:hAnsi="Lucida Grande" w:cs="Lucida Grande"/>
    </w:rPr>
  </w:style>
  <w:style w:type="character" w:customStyle="1" w:styleId="DocumentMapChar">
    <w:name w:val="Document Map Char"/>
    <w:basedOn w:val="DefaultParagraphFont"/>
    <w:link w:val="DocumentMap"/>
    <w:uiPriority w:val="99"/>
    <w:semiHidden/>
    <w:rsid w:val="0025499B"/>
    <w:rPr>
      <w:rFonts w:ascii="Lucida Grande" w:hAnsi="Lucida Grande" w:cs="Lucida Grande"/>
    </w:rPr>
  </w:style>
  <w:style w:type="paragraph" w:customStyle="1" w:styleId="textbold">
    <w:name w:val="text bold"/>
    <w:basedOn w:val="Normal"/>
    <w:link w:val="Emphasis"/>
    <w:uiPriority w:val="20"/>
    <w:qFormat/>
    <w:rsid w:val="0025499B"/>
    <w:pPr>
      <w:pBdr>
        <w:top w:val="single" w:sz="24" w:space="1" w:color="auto"/>
        <w:left w:val="single" w:sz="24" w:space="4" w:color="auto"/>
        <w:bottom w:val="single" w:sz="24" w:space="1" w:color="auto"/>
        <w:right w:val="single" w:sz="24" w:space="4" w:color="auto"/>
      </w:pBdr>
      <w:ind w:left="720"/>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monoskop.org/images/e/e2/Arendt_Hannah_The_Human_Condition_2nd_1998.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ssiepe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A1AD222-DD14-C446-AB5A-9A042C03D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3113</Words>
  <Characters>17747</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20819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Jessie  Pein</cp:lastModifiedBy>
  <cp:revision>2</cp:revision>
  <dcterms:created xsi:type="dcterms:W3CDTF">2022-01-30T15:03:00Z</dcterms:created>
  <dcterms:modified xsi:type="dcterms:W3CDTF">2022-01-30T15:03:00Z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