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94CA8" w14:textId="77777777" w:rsidR="00B23A1E" w:rsidRPr="00471722" w:rsidRDefault="00B23A1E" w:rsidP="00B23A1E">
      <w:pPr>
        <w:pStyle w:val="Heading1"/>
        <w:ind w:right="-720"/>
      </w:pPr>
      <w:r>
        <w:t>Disimagination AC</w:t>
      </w:r>
    </w:p>
    <w:p w14:paraId="437EA6C4" w14:textId="77777777" w:rsidR="00B23A1E" w:rsidRDefault="00B23A1E" w:rsidP="00B23A1E">
      <w:pPr>
        <w:ind w:right="-720"/>
        <w:rPr>
          <w:b/>
          <w:bCs/>
          <w:i/>
          <w:iCs/>
        </w:rPr>
      </w:pPr>
    </w:p>
    <w:p w14:paraId="6CD08FF5" w14:textId="77777777" w:rsidR="00B23A1E" w:rsidRPr="00876B43" w:rsidRDefault="00B23A1E" w:rsidP="00B23A1E">
      <w:pPr>
        <w:ind w:right="-720"/>
        <w:rPr>
          <w:b/>
          <w:bCs/>
          <w:i/>
          <w:iCs/>
        </w:rPr>
      </w:pPr>
      <w:r w:rsidRPr="00876B43">
        <w:rPr>
          <w:b/>
          <w:bCs/>
          <w:i/>
          <w:iCs/>
        </w:rPr>
        <w:t xml:space="preserve">‘Ethno-‘ is the link to the national and the indigenous; ‘futurism’ is the attempt to find a place and be competitive in the post-modern contemporary world. – Viktor Shibanov </w:t>
      </w:r>
    </w:p>
    <w:p w14:paraId="182F9348" w14:textId="77777777" w:rsidR="00B23A1E" w:rsidRPr="00A8412C" w:rsidRDefault="00B23A1E" w:rsidP="00B23A1E">
      <w:pPr>
        <w:pStyle w:val="Heading2"/>
        <w:ind w:right="-720"/>
        <w:rPr>
          <w:u w:val="single"/>
        </w:rPr>
      </w:pPr>
      <w:r>
        <w:rPr>
          <w:u w:val="single"/>
        </w:rPr>
        <w:t>Part 1: F</w:t>
      </w:r>
      <w:r w:rsidRPr="00A8412C">
        <w:rPr>
          <w:u w:val="single"/>
        </w:rPr>
        <w:t xml:space="preserve">ramework </w:t>
      </w:r>
    </w:p>
    <w:p w14:paraId="7431EC92" w14:textId="77777777" w:rsidR="00B23A1E" w:rsidRDefault="00B23A1E" w:rsidP="00B23A1E">
      <w:pPr>
        <w:ind w:right="-720"/>
      </w:pPr>
    </w:p>
    <w:p w14:paraId="3A4D9ED1" w14:textId="77777777" w:rsidR="00B23A1E" w:rsidRPr="00866716" w:rsidRDefault="00B23A1E" w:rsidP="00B23A1E">
      <w:pPr>
        <w:pStyle w:val="Heading4"/>
        <w:spacing w:line="480" w:lineRule="auto"/>
        <w:ind w:right="-720"/>
        <w:rPr>
          <w:rFonts w:cs="Times New Roman"/>
          <w:b w:val="0"/>
          <w:bCs w:val="0"/>
        </w:rPr>
      </w:pPr>
      <w:r>
        <w:t xml:space="preserve">[ROJ &amp; Cunningham] </w:t>
      </w:r>
      <w:r>
        <w:rPr>
          <w:rFonts w:cs="Times New Roman"/>
        </w:rPr>
        <w:t xml:space="preserve">CORPORATIONS ARE TAKING OVER EDUCATION – </w:t>
      </w:r>
      <w:r>
        <w:rPr>
          <w:rFonts w:cs="Times New Roman"/>
          <w:b w:val="0"/>
          <w:bCs w:val="0"/>
        </w:rPr>
        <w:t>critical pedagogy is desperately needed.</w:t>
      </w:r>
      <w:r>
        <w:rPr>
          <w:b w:val="0"/>
          <w:bCs w:val="0"/>
        </w:rPr>
        <w:t>.</w:t>
      </w:r>
    </w:p>
    <w:p w14:paraId="4ED2827B" w14:textId="77777777" w:rsidR="00B23A1E" w:rsidRPr="003307B0" w:rsidRDefault="00B23A1E" w:rsidP="00B23A1E">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7CE47841" w14:textId="77777777" w:rsidR="00B23A1E" w:rsidRDefault="00B23A1E" w:rsidP="00B23A1E">
      <w:pPr>
        <w:ind w:right="-720"/>
      </w:pPr>
    </w:p>
    <w:p w14:paraId="63E65211" w14:textId="77777777" w:rsidR="00B23A1E" w:rsidRPr="00FB2D9E" w:rsidRDefault="00B23A1E" w:rsidP="00B23A1E">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15E74B24" w14:textId="77777777" w:rsidR="00B23A1E" w:rsidRDefault="00B23A1E" w:rsidP="00B23A1E">
      <w:pPr>
        <w:ind w:right="-720"/>
      </w:pPr>
    </w:p>
    <w:p w14:paraId="653A6C4F" w14:textId="77777777" w:rsidR="00B23A1E" w:rsidRDefault="00B23A1E" w:rsidP="00B23A1E">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0D59F070" w14:textId="77777777" w:rsidR="00B23A1E" w:rsidRPr="00736F49" w:rsidRDefault="00B23A1E" w:rsidP="00B23A1E">
      <w:pPr>
        <w:ind w:right="-720"/>
        <w:rPr>
          <w:rStyle w:val="StyleUnderline"/>
          <w:u w:val="none"/>
        </w:rPr>
      </w:pPr>
    </w:p>
    <w:p w14:paraId="4E69B514" w14:textId="77777777" w:rsidR="00B23A1E" w:rsidRPr="00A8412C" w:rsidRDefault="00B23A1E" w:rsidP="00B23A1E">
      <w:pPr>
        <w:spacing w:line="480" w:lineRule="auto"/>
        <w:ind w:right="-720"/>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w:t>
      </w:r>
    </w:p>
    <w:p w14:paraId="4854A98A" w14:textId="77777777" w:rsidR="00B23A1E" w:rsidRPr="00471722" w:rsidRDefault="00B23A1E" w:rsidP="00B23A1E">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72F8F4D6" w14:textId="77777777" w:rsidR="00B23A1E" w:rsidRPr="008C13D3" w:rsidRDefault="00B23A1E" w:rsidP="00B23A1E">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the capitalistic culture.</w:t>
      </w:r>
    </w:p>
    <w:p w14:paraId="53D5B08C" w14:textId="77777777" w:rsidR="00B23A1E" w:rsidRDefault="00B23A1E" w:rsidP="00B23A1E">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1964. EM</w:t>
      </w:r>
      <w:r>
        <w:rPr>
          <w:sz w:val="16"/>
          <w:szCs w:val="16"/>
        </w:rPr>
        <w:t>/CH</w:t>
      </w:r>
    </w:p>
    <w:p w14:paraId="47E2DFF9" w14:textId="77777777" w:rsidR="00B23A1E" w:rsidRDefault="00B23A1E" w:rsidP="00B23A1E">
      <w:pPr>
        <w:ind w:right="-720"/>
        <w:rPr>
          <w:sz w:val="16"/>
          <w:szCs w:val="16"/>
        </w:rPr>
      </w:pPr>
    </w:p>
    <w:p w14:paraId="65B7299F" w14:textId="77777777" w:rsidR="00B23A1E" w:rsidRDefault="00B23A1E" w:rsidP="00B23A1E">
      <w:pPr>
        <w:ind w:right="-720"/>
        <w:rPr>
          <w:sz w:val="16"/>
          <w:szCs w:val="16"/>
        </w:rPr>
      </w:pPr>
    </w:p>
    <w:p w14:paraId="3EC4B49E" w14:textId="77777777" w:rsidR="00B23A1E" w:rsidRPr="004209C6" w:rsidRDefault="00B23A1E" w:rsidP="00B23A1E">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1B51F4E8" w14:textId="77777777" w:rsidR="00B23A1E" w:rsidRDefault="00B23A1E" w:rsidP="00B23A1E">
      <w:pPr>
        <w:ind w:right="-720"/>
        <w:rPr>
          <w:sz w:val="16"/>
          <w:szCs w:val="16"/>
        </w:rPr>
      </w:pPr>
    </w:p>
    <w:p w14:paraId="322D2426" w14:textId="77777777" w:rsidR="00B23A1E" w:rsidRDefault="00B23A1E" w:rsidP="00B23A1E">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08D0A4AB" w14:textId="77777777" w:rsidR="00B23A1E" w:rsidRDefault="00B23A1E" w:rsidP="00B23A1E">
      <w:pPr>
        <w:ind w:right="-720"/>
        <w:rPr>
          <w:sz w:val="16"/>
          <w:szCs w:val="16"/>
        </w:rPr>
      </w:pPr>
    </w:p>
    <w:p w14:paraId="4749E5F3" w14:textId="77777777" w:rsidR="00B23A1E" w:rsidRPr="004D68B5" w:rsidRDefault="00B23A1E" w:rsidP="00B23A1E">
      <w:pPr>
        <w:ind w:right="-720"/>
      </w:pPr>
    </w:p>
    <w:p w14:paraId="79076D19" w14:textId="77777777" w:rsidR="00B23A1E" w:rsidRDefault="00B23A1E" w:rsidP="00B23A1E">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2CF13F69" w14:textId="77777777" w:rsidR="00B23A1E" w:rsidRDefault="00B23A1E" w:rsidP="00B23A1E">
      <w:pPr>
        <w:spacing w:line="480" w:lineRule="auto"/>
        <w:ind w:right="-720"/>
        <w:rPr>
          <w:sz w:val="16"/>
        </w:rPr>
      </w:pPr>
    </w:p>
    <w:p w14:paraId="3E1A6534" w14:textId="77777777" w:rsidR="00B23A1E" w:rsidRPr="001D5F21" w:rsidRDefault="00B23A1E" w:rsidP="00B23A1E">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15A94F5D" w14:textId="77777777" w:rsidR="00B23A1E" w:rsidRDefault="00B23A1E" w:rsidP="00B23A1E">
      <w:pPr>
        <w:pStyle w:val="Heading2"/>
        <w:ind w:right="-720"/>
        <w:rPr>
          <w:u w:val="single"/>
        </w:rPr>
      </w:pPr>
      <w:r>
        <w:rPr>
          <w:u w:val="single"/>
        </w:rPr>
        <w:t>Part 2: Dis Isn’t Good</w:t>
      </w:r>
    </w:p>
    <w:p w14:paraId="1B56639A" w14:textId="77777777" w:rsidR="00B23A1E" w:rsidRDefault="00B23A1E" w:rsidP="00B23A1E"/>
    <w:p w14:paraId="5C37C2FE" w14:textId="77777777" w:rsidR="00B23A1E" w:rsidRPr="00E96417" w:rsidRDefault="00B23A1E" w:rsidP="00B23A1E">
      <w:pPr>
        <w:pStyle w:val="Heading4"/>
        <w:spacing w:line="480" w:lineRule="auto"/>
        <w:ind w:right="-720"/>
        <w:rPr>
          <w:b w:val="0"/>
          <w:bCs w:val="0"/>
        </w:rPr>
      </w:pPr>
      <w:r>
        <w:t xml:space="preserve">[Jones 1] </w:t>
      </w:r>
      <w:r>
        <w:rPr>
          <w:b w:val="0"/>
          <w:bCs w:val="0"/>
        </w:rPr>
        <w:t xml:space="preserve">In the squo, space is only seen as valuable if it is something to profit from. </w:t>
      </w:r>
    </w:p>
    <w:p w14:paraId="62405F04" w14:textId="77777777" w:rsidR="00B23A1E" w:rsidRDefault="00B23A1E" w:rsidP="00B23A1E">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5A8A0700" w14:textId="77777777" w:rsidR="00B23A1E" w:rsidRPr="00E96417" w:rsidRDefault="00B23A1E" w:rsidP="00B23A1E">
      <w:pPr>
        <w:ind w:right="-720"/>
        <w:rPr>
          <w:b/>
          <w:bCs/>
          <w:sz w:val="16"/>
          <w:u w:val="single"/>
        </w:rPr>
      </w:pPr>
    </w:p>
    <w:p w14:paraId="7C3B7013" w14:textId="77777777" w:rsidR="00B23A1E" w:rsidRPr="005B0A6C" w:rsidRDefault="00B23A1E" w:rsidP="00B23A1E">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1F1BA3">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 begin legalising and encouraging extraterrestrial extractivism</w:t>
      </w:r>
      <w:r w:rsidRPr="001F1BA3">
        <w:rPr>
          <w:sz w:val="16"/>
        </w:rPr>
        <w:t xml:space="preserve"> [5]</w:t>
      </w:r>
      <w:r w:rsidRPr="001F1BA3">
        <w:rPr>
          <w:rStyle w:val="StyleUnderline"/>
          <w:highlight w:val="yellow"/>
        </w:rPr>
        <w:t>.</w:t>
      </w:r>
      <w:r w:rsidRPr="001F1BA3">
        <w:rPr>
          <w:sz w:val="16"/>
        </w:rPr>
        <w:t xml:space="preserve"> Manoeuvres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1F1BA3">
        <w:rPr>
          <w:sz w:val="16"/>
        </w:rPr>
        <w:t xml:space="preserve"> issues of </w:t>
      </w:r>
      <w:r w:rsidRPr="00E96417">
        <w:rPr>
          <w:b/>
          <w:bCs/>
          <w:highlight w:val="yellow"/>
          <w:u w:val="single"/>
        </w:rPr>
        <w:t>land</w:t>
      </w:r>
      <w:r w:rsidRPr="001F1BA3">
        <w:rPr>
          <w:sz w:val="16"/>
        </w:rPr>
        <w:t xml:space="preserve"> tenure and </w:t>
      </w:r>
      <w:r w:rsidRPr="00E96417">
        <w:rPr>
          <w:b/>
          <w:bCs/>
          <w:highlight w:val="yellow"/>
          <w:u w:val="single"/>
        </w:rPr>
        <w:t>ownership can be thrashed out, taking on significance through its ability to greatly influence influxes of capital into these operations and mineralogical deposits</w:t>
      </w:r>
      <w:r w:rsidRPr="00E96417">
        <w:rPr>
          <w:b/>
          <w:bCs/>
          <w:u w:val="single"/>
        </w:rPr>
        <w:t xml:space="preserve"> (Bridge, 2004)</w:t>
      </w:r>
      <w:r w:rsidRPr="00E96417">
        <w:rPr>
          <w:b/>
          <w:bCs/>
          <w:highlight w:val="yellow"/>
          <w:u w:val="single"/>
        </w:rPr>
        <w:t>.</w:t>
      </w:r>
      <w:r w:rsidRPr="001F1BA3">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w:t>
      </w:r>
      <w:r w:rsidRPr="00E96417">
        <w:rPr>
          <w:b/>
          <w:bCs/>
          <w:highlight w:val="yellow"/>
          <w:u w:val="single"/>
        </w:rPr>
        <w:t>Once more, ‘production’ and the ability to ‘work’ a resource</w:t>
      </w:r>
      <w:r w:rsidRPr="00E96417">
        <w:rPr>
          <w:b/>
          <w:bCs/>
          <w:u w:val="single"/>
        </w:rPr>
        <w:t xml:space="preserve"> are becoming the modus operandi </w:t>
      </w:r>
      <w:r w:rsidRPr="001F1BA3">
        <w:rPr>
          <w:b/>
          <w:bCs/>
          <w:highlight w:val="yellow"/>
          <w:u w:val="single"/>
        </w:rPr>
        <w:t xml:space="preserve">through which ownership </w:t>
      </w:r>
      <w:r w:rsidRPr="00E96417">
        <w:rPr>
          <w:b/>
          <w:bCs/>
          <w:highlight w:val="yellow"/>
          <w:u w:val="single"/>
        </w:rPr>
        <w:t>over the common is being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mobilisation and perpetuation of this discourse is coupled with the perversion of the common heritage principle. </w:t>
      </w:r>
      <w:r w:rsidRPr="00E96417">
        <w:rPr>
          <w:b/>
          <w:bCs/>
          <w:highlight w:val="yellow"/>
          <w:u w:val="single"/>
        </w:rPr>
        <w:t>To refrain from extracting minerals throughout 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0F478A62" w14:textId="77777777" w:rsidR="00B23A1E" w:rsidRPr="00BF014C" w:rsidRDefault="00B23A1E" w:rsidP="00B23A1E">
      <w:pPr>
        <w:pStyle w:val="Heading4"/>
        <w:spacing w:line="480" w:lineRule="auto"/>
        <w:ind w:right="-720"/>
        <w:rPr>
          <w:b w:val="0"/>
          <w:bCs w:val="0"/>
        </w:rPr>
      </w:pPr>
      <w:r>
        <w:t xml:space="preserve">[Jones 2] </w:t>
      </w:r>
      <w:r>
        <w:rPr>
          <w:b w:val="0"/>
          <w:bCs w:val="0"/>
        </w:rPr>
        <w:t>And,</w:t>
      </w:r>
      <w:r>
        <w:t xml:space="preserve"> </w:t>
      </w:r>
      <w:r>
        <w:rPr>
          <w:b w:val="0"/>
          <w:bCs w:val="0"/>
        </w:rPr>
        <w:t xml:space="preserve">private entities in space aim to enclose the “elsewhere” for profit incentives, similar to the Gold Rush. </w:t>
      </w:r>
    </w:p>
    <w:p w14:paraId="46948048" w14:textId="77777777" w:rsidR="00B23A1E" w:rsidRDefault="00B23A1E" w:rsidP="00B23A1E">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4A0A2A37" w14:textId="77777777" w:rsidR="00B23A1E" w:rsidRPr="00FB6263" w:rsidRDefault="00B23A1E" w:rsidP="00B23A1E">
      <w:pPr>
        <w:ind w:right="-720"/>
        <w:rPr>
          <w:sz w:val="16"/>
        </w:rPr>
      </w:pPr>
    </w:p>
    <w:p w14:paraId="03025494" w14:textId="77777777" w:rsidR="00B23A1E" w:rsidRPr="00E96417" w:rsidRDefault="00B23A1E" w:rsidP="00B23A1E">
      <w:pPr>
        <w:spacing w:line="480" w:lineRule="auto"/>
        <w:ind w:right="-720"/>
        <w:rPr>
          <w:b/>
          <w:bCs/>
          <w:u w:val="single"/>
        </w:rPr>
      </w:pPr>
      <w:r w:rsidRPr="0030741D">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B027B0">
        <w:rPr>
          <w:b/>
          <w:bCs/>
          <w:u w:val="single"/>
        </w:rPr>
        <w:t xml:space="preserve">ing </w:t>
      </w:r>
      <w:r w:rsidRPr="00E96417">
        <w:rPr>
          <w:b/>
          <w:bCs/>
          <w:highlight w:val="yellow"/>
          <w:u w:val="single"/>
        </w:rPr>
        <w:t>to enclose the Global Common of Outer Space, ‘opening’ the ‘final frontier’ to what some commentators</w:t>
      </w:r>
      <w:r w:rsidRPr="0030741D">
        <w:rPr>
          <w:sz w:val="16"/>
        </w:rPr>
        <w:t xml:space="preserve"> are </w:t>
      </w:r>
      <w:r w:rsidRPr="00E96417">
        <w:rPr>
          <w:b/>
          <w:bCs/>
          <w:highlight w:val="yellow"/>
          <w:u w:val="single"/>
        </w:rPr>
        <w:t>refer</w:t>
      </w:r>
      <w:r w:rsidRPr="0030741D">
        <w:rPr>
          <w:sz w:val="16"/>
        </w:rPr>
        <w:t xml:space="preserve">ring </w:t>
      </w:r>
      <w:r w:rsidRPr="00E96417">
        <w:rPr>
          <w:b/>
          <w:bCs/>
          <w:highlight w:val="yellow"/>
          <w:u w:val="single"/>
        </w:rPr>
        <w:t>to as a modern Gold Rush</w:t>
      </w:r>
      <w:r w:rsidRPr="00BF014C">
        <w:rPr>
          <w:b/>
          <w:bCs/>
          <w:u w:val="single"/>
        </w:rPr>
        <w:t xml:space="preserve"> (Cofield, 2016: Elvis and Milligan, 2019: Pandya, 2019)</w:t>
      </w:r>
      <w:r w:rsidRPr="00E96417">
        <w:rPr>
          <w:b/>
          <w:bCs/>
          <w:highlight w:val="yellow"/>
          <w:u w:val="single"/>
        </w:rPr>
        <w:t>.</w:t>
      </w:r>
      <w:r w:rsidRPr="0030741D">
        <w:rPr>
          <w:b/>
          <w:bCs/>
          <w:sz w:val="16"/>
        </w:rPr>
        <w:t xml:space="preserve"> </w:t>
      </w:r>
      <w:r w:rsidRPr="0030741D">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E96417">
        <w:rPr>
          <w:b/>
          <w:bCs/>
          <w:highlight w:val="yellow"/>
          <w:u w:val="single"/>
        </w:rPr>
        <w:t>These manoeuvres to privatise Outer Space rely not only on</w:t>
      </w:r>
      <w:r w:rsidRPr="0030741D">
        <w:rPr>
          <w:b/>
          <w:bCs/>
          <w:u w:val="single"/>
        </w:rPr>
        <w:t xml:space="preserve"> the </w:t>
      </w:r>
      <w:r w:rsidRPr="00E96417">
        <w:rPr>
          <w:b/>
          <w:bCs/>
          <w:highlight w:val="yellow"/>
          <w:u w:val="single"/>
        </w:rPr>
        <w:t>enclosure of physical and legislative places but also seek to enclose imaginative spaces through</w:t>
      </w:r>
      <w:r w:rsidRPr="0030741D">
        <w:rPr>
          <w:b/>
          <w:bCs/>
          <w:u w:val="single"/>
        </w:rPr>
        <w:t xml:space="preserve"> the process(es) of </w:t>
      </w:r>
      <w:r w:rsidRPr="0030741D">
        <w:rPr>
          <w:b/>
          <w:bCs/>
          <w:highlight w:val="yellow"/>
          <w:u w:val="single"/>
        </w:rPr>
        <w:t>disimagination.</w:t>
      </w:r>
      <w:r w:rsidRPr="00E96417">
        <w:rPr>
          <w:b/>
          <w:bCs/>
          <w:u w:val="single"/>
        </w:rPr>
        <w:t xml:space="preserve"> Broadly conceived, </w:t>
      </w:r>
      <w:r w:rsidRPr="00E96417">
        <w:rPr>
          <w:b/>
          <w:bCs/>
          <w:highlight w:val="yellow"/>
          <w:u w:val="single"/>
        </w:rPr>
        <w:t>disimagination</w:t>
      </w:r>
      <w:r w:rsidRPr="0030741D">
        <w:rPr>
          <w:b/>
          <w:bCs/>
          <w:u w:val="single"/>
        </w:rPr>
        <w:t xml:space="preserve"> is a process that </w:t>
      </w:r>
      <w:r w:rsidRPr="00E96417">
        <w:rPr>
          <w:b/>
          <w:bCs/>
          <w:highlight w:val="yellow"/>
          <w:u w:val="single"/>
        </w:rPr>
        <w:t>curtails our ability to think critically and imagine new futures</w:t>
      </w:r>
      <w:r w:rsidRPr="00E96417">
        <w:rPr>
          <w:b/>
          <w:bCs/>
          <w:u w:val="single"/>
        </w:rPr>
        <w:t xml:space="preserve"> through cultural apparatuses and public pedagogies </w:t>
      </w:r>
      <w:r w:rsidRPr="00E96417">
        <w:rPr>
          <w:b/>
          <w:bCs/>
          <w:highlight w:val="yellow"/>
          <w:u w:val="single"/>
        </w:rPr>
        <w:t>designed to erase the multiplicity of historical realities that deviate from the hegemonic ‘norm</w:t>
      </w:r>
      <w:r w:rsidRPr="00E96417">
        <w:rPr>
          <w:b/>
          <w:bCs/>
          <w:u w:val="single"/>
        </w:rPr>
        <w:t>’ (Didi-Huberman, 2008: Giroux, 2014)</w:t>
      </w:r>
      <w:r w:rsidRPr="00E96417">
        <w:rPr>
          <w:b/>
          <w:bCs/>
          <w:highlight w:val="yellow"/>
          <w:u w:val="single"/>
        </w:rPr>
        <w:t>.</w:t>
      </w:r>
      <w:r w:rsidRPr="00E96417">
        <w:rPr>
          <w:b/>
          <w:bCs/>
          <w:u w:val="single"/>
        </w:rPr>
        <w:t xml:space="preserve"> </w:t>
      </w:r>
      <w:r w:rsidRPr="0030741D">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 highlight</w:t>
      </w:r>
      <w:r w:rsidRPr="0030741D">
        <w:rPr>
          <w:sz w:val="16"/>
        </w:rPr>
        <w:t xml:space="preserve">ing </w:t>
      </w:r>
      <w:r w:rsidRPr="00E96417">
        <w:rPr>
          <w:b/>
          <w:bCs/>
          <w:highlight w:val="yellow"/>
          <w:u w:val="single"/>
        </w:rPr>
        <w:t>how popular NSE discourses draw upon a Eurocentric rendition of a ‘Grand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0B736804" w14:textId="77777777" w:rsidR="00B23A1E" w:rsidRPr="00E96417" w:rsidRDefault="00B23A1E" w:rsidP="00B23A1E">
      <w:pPr>
        <w:pStyle w:val="Heading4"/>
        <w:spacing w:line="480" w:lineRule="auto"/>
        <w:ind w:right="-720"/>
        <w:rPr>
          <w:b w:val="0"/>
          <w:bCs w:val="0"/>
        </w:rPr>
      </w:pPr>
      <w:r>
        <w:t xml:space="preserve">[Jones 3] </w:t>
      </w:r>
      <w:r>
        <w:rPr>
          <w:b w:val="0"/>
          <w:bCs w:val="0"/>
        </w:rPr>
        <w:t xml:space="preserve">The threat of extinction DOES NOT outweigh – the fear of extinction causes people to be reluctant to challenge capitalism, hurting the marginalized in the present. </w:t>
      </w:r>
    </w:p>
    <w:p w14:paraId="656A2869" w14:textId="77777777" w:rsidR="00B23A1E" w:rsidRDefault="00B23A1E" w:rsidP="00B23A1E">
      <w:pPr>
        <w:ind w:right="-720"/>
        <w:rPr>
          <w:sz w:val="16"/>
        </w:rPr>
      </w:pPr>
      <w:r w:rsidRPr="00FB6263">
        <w:rPr>
          <w:b/>
          <w:bCs/>
          <w:u w:val="single"/>
        </w:rPr>
        <w:t>Jones</w:t>
      </w:r>
      <w:r>
        <w:rPr>
          <w:b/>
          <w:bCs/>
          <w:u w:val="single"/>
        </w:rPr>
        <w:t xml:space="preserve"> 3</w:t>
      </w:r>
      <w:r w:rsidRPr="00FB6263">
        <w:rPr>
          <w:b/>
          <w:bCs/>
          <w:u w:val="single"/>
        </w:rPr>
        <w:t xml:space="preserve">: </w:t>
      </w:r>
      <w:r w:rsidRPr="00FB6263">
        <w:rPr>
          <w:sz w:val="16"/>
        </w:rPr>
        <w:t xml:space="preserve">Jones, Henry Craig. [Writer at Society and Space] “Enclosing the Cosmos: Privatising Outer Space and Voices of Resistance” </w:t>
      </w:r>
      <w:r w:rsidRPr="00FB6263">
        <w:rPr>
          <w:i/>
          <w:iCs/>
          <w:sz w:val="16"/>
        </w:rPr>
        <w:t xml:space="preserve">Society and Space, </w:t>
      </w:r>
      <w:r w:rsidRPr="00FB6263">
        <w:rPr>
          <w:sz w:val="16"/>
        </w:rPr>
        <w:t xml:space="preserve">2021. JP </w:t>
      </w:r>
    </w:p>
    <w:p w14:paraId="349D3581" w14:textId="77777777" w:rsidR="00B23A1E" w:rsidRPr="00FB6263" w:rsidRDefault="00B23A1E" w:rsidP="00B23A1E">
      <w:pPr>
        <w:ind w:right="-720"/>
        <w:rPr>
          <w:sz w:val="16"/>
        </w:rPr>
      </w:pPr>
    </w:p>
    <w:p w14:paraId="0E1A599A" w14:textId="77777777" w:rsidR="00B23A1E" w:rsidRDefault="00B23A1E" w:rsidP="00B23A1E">
      <w:pPr>
        <w:spacing w:line="480" w:lineRule="auto"/>
        <w:ind w:right="-720"/>
        <w:rPr>
          <w:b/>
          <w:bCs/>
          <w:u w:val="single"/>
        </w:rPr>
      </w:pPr>
      <w:r w:rsidRPr="00E96417">
        <w:rPr>
          <w:b/>
          <w:bCs/>
          <w:highlight w:val="yellow"/>
          <w:u w:val="single"/>
        </w:rPr>
        <w:t>The process of disimagination selectively edits the historical narrative, removing certain voices, modes of resistance, and alternative accounts, distorting the ability to imagine futures outside of the EuroAmerican neoliberal present</w:t>
      </w:r>
      <w:r w:rsidRPr="00E96417">
        <w:rPr>
          <w:b/>
          <w:bCs/>
          <w:u w:val="single"/>
        </w:rPr>
        <w:t xml:space="preserve"> [6] (Didi-Huberman, 2008: Giroux, 2014</w:t>
      </w:r>
      <w:r w:rsidRPr="00E96417">
        <w:rPr>
          <w:b/>
          <w:bCs/>
          <w:highlight w:val="yellow"/>
          <w:u w:val="single"/>
        </w:rPr>
        <w:t xml:space="preserve">). </w:t>
      </w:r>
      <w:r w:rsidRPr="00E96417">
        <w:rPr>
          <w:rStyle w:val="Emphasis"/>
          <w:highlight w:val="yellow"/>
        </w:rPr>
        <w:t>It is through the processes of disimagination that the condition of capitalist realism is enabled – a state of affairs wherein it is easier to imagine the end of the world than the end of capitalism</w:t>
      </w:r>
      <w:r w:rsidRPr="00E96417">
        <w:rPr>
          <w:b/>
          <w:bCs/>
          <w:highlight w:val="yellow"/>
          <w:u w:val="single"/>
        </w:rPr>
        <w:t xml:space="preserve"> (Fisher, 2009 [7]).</w:t>
      </w:r>
      <w:r w:rsidRPr="00E96417">
        <w:rPr>
          <w:sz w:val="16"/>
        </w:rPr>
        <w:t xml:space="preserve"> Consequently, the futures curated, maintained, and promoted by NSE actors are structured through a white-ethnocentric rendition of history. </w:t>
      </w:r>
      <w:r w:rsidRPr="00E96417">
        <w:rPr>
          <w:b/>
          <w:bCs/>
          <w:highlight w:val="yellow"/>
          <w:u w:val="single"/>
        </w:rPr>
        <w:t>The resultant imaginaries and narratives implicitly and explicitly draw upon familiar tropes of white settler colonialism, such as enclosure, working land to produce ‘value’, and the displacing of indigenous/non-Western onto-epistemological frameworks</w:t>
      </w:r>
      <w:r w:rsidRPr="00E96417">
        <w:rPr>
          <w:b/>
          <w:bCs/>
          <w:u w:val="single"/>
        </w:rPr>
        <w:t xml:space="preserve">, if not the people themselves [8] (Bhabha and Comaroff, 2002: Hesse, 2002: Loomba et al., 2005: Parry, 2002: Wilkes and Hird, 2019: Wood, 2017: Young, 2001). </w:t>
      </w:r>
      <w:r w:rsidRPr="00E96417">
        <w:rPr>
          <w:sz w:val="16"/>
        </w:rPr>
        <w:t xml:space="preserve">Through imbibing popular discourses of Outer Space futurity with this history, similar arguments to past enclosures are made. </w:t>
      </w:r>
      <w:r w:rsidRPr="00E96417">
        <w:rPr>
          <w:b/>
          <w:bCs/>
          <w:highlight w:val="yellow"/>
          <w:u w:val="single"/>
        </w:rPr>
        <w:t>Specifically, that ‘production’ and the ability to ‘work’ a resource operates as the basis through which ownership may be exerted [9]; extractive industries not taking anything away but adding something, and issues coming to centre upon not occupancy or fruitful use but relative value (Wood, 2017).</w:t>
      </w:r>
    </w:p>
    <w:p w14:paraId="23EC2437" w14:textId="77777777" w:rsidR="00B23A1E" w:rsidRDefault="00B23A1E" w:rsidP="00B23A1E">
      <w:pPr>
        <w:pStyle w:val="Heading4"/>
        <w:spacing w:line="480" w:lineRule="auto"/>
        <w:ind w:right="-720"/>
      </w:pPr>
      <w:r>
        <w:t xml:space="preserve">[Utrata 1] AND </w:t>
      </w:r>
      <w:r>
        <w:rPr>
          <w:b w:val="0"/>
          <w:bCs w:val="0"/>
        </w:rPr>
        <w:t>appeals to extinction are a colonialist trope that justify infinite racialized violence for profit.</w:t>
      </w:r>
    </w:p>
    <w:p w14:paraId="35361F75" w14:textId="77777777" w:rsidR="00B23A1E" w:rsidRPr="007E2EF2" w:rsidRDefault="00B23A1E" w:rsidP="00B23A1E">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78619E4C" w14:textId="77777777" w:rsidR="00B23A1E" w:rsidRDefault="00B23A1E" w:rsidP="00B23A1E">
      <w:pPr>
        <w:pStyle w:val="NoSpacing"/>
        <w:spacing w:line="480" w:lineRule="auto"/>
        <w:ind w:right="-720"/>
        <w:jc w:val="both"/>
        <w:rPr>
          <w:sz w:val="16"/>
        </w:rPr>
      </w:pPr>
    </w:p>
    <w:p w14:paraId="5402BECC" w14:textId="77777777" w:rsidR="00B23A1E" w:rsidRPr="0061475E" w:rsidRDefault="00B23A1E" w:rsidP="00B23A1E">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085E7540" w14:textId="77777777" w:rsidR="00B23A1E" w:rsidRPr="00E96417" w:rsidRDefault="00B23A1E" w:rsidP="00B23A1E">
      <w:pPr>
        <w:spacing w:line="480" w:lineRule="auto"/>
        <w:ind w:right="-720"/>
        <w:rPr>
          <w:sz w:val="16"/>
        </w:rPr>
      </w:pPr>
    </w:p>
    <w:p w14:paraId="2AC4C343" w14:textId="77777777" w:rsidR="00B23A1E" w:rsidRDefault="00B23A1E" w:rsidP="00B23A1E">
      <w:pPr>
        <w:pStyle w:val="Heading2"/>
        <w:ind w:right="-720"/>
        <w:rPr>
          <w:u w:val="single"/>
        </w:rPr>
      </w:pPr>
      <w:r>
        <w:rPr>
          <w:u w:val="single"/>
        </w:rPr>
        <w:t>Thus, I affirm</w:t>
      </w:r>
      <w:r w:rsidRPr="005B0A6C">
        <w:rPr>
          <w:u w:val="none"/>
        </w:rPr>
        <w:t xml:space="preserve">: </w:t>
      </w:r>
    </w:p>
    <w:p w14:paraId="59839EDB" w14:textId="77777777" w:rsidR="00B23A1E" w:rsidRPr="005B0A6C" w:rsidRDefault="00B23A1E" w:rsidP="00B23A1E"/>
    <w:p w14:paraId="29721645" w14:textId="77777777" w:rsidR="00B23A1E" w:rsidRDefault="00B23A1E" w:rsidP="00B23A1E">
      <w:pPr>
        <w:pStyle w:val="Heading4"/>
        <w:spacing w:line="480" w:lineRule="auto"/>
        <w:ind w:right="-720"/>
        <w:rPr>
          <w:b w:val="0"/>
          <w:bCs w:val="0"/>
        </w:rPr>
      </w:pPr>
      <w:r>
        <w:t xml:space="preserve">[Jones] Resolved: </w:t>
      </w:r>
      <w:r>
        <w:rPr>
          <w:b w:val="0"/>
          <w:bCs w:val="0"/>
        </w:rPr>
        <w:t xml:space="preserve">The appropriation of outer space by private entities is unjust. </w:t>
      </w:r>
      <w:r w:rsidRPr="001F0DE4">
        <w:rPr>
          <w:b w:val="0"/>
          <w:bCs w:val="0"/>
        </w:rPr>
        <w:t xml:space="preserve">I </w:t>
      </w:r>
      <w:r>
        <w:rPr>
          <w:b w:val="0"/>
          <w:bCs w:val="0"/>
        </w:rPr>
        <w:t xml:space="preserve">confront the appropriation through Ethno-futurism, a method that emphasizes critical thinking by confronting capitalism and colonialism. </w:t>
      </w:r>
    </w:p>
    <w:p w14:paraId="18CD1F53" w14:textId="77777777" w:rsidR="00B23A1E" w:rsidRDefault="00B23A1E" w:rsidP="00B23A1E">
      <w:pPr>
        <w:ind w:right="-720"/>
        <w:rPr>
          <w:sz w:val="16"/>
        </w:rPr>
      </w:pPr>
      <w:r w:rsidRPr="005267C7">
        <w:rPr>
          <w:b/>
          <w:bCs/>
          <w:u w:val="single"/>
        </w:rPr>
        <w:t>Jones</w:t>
      </w:r>
      <w:r w:rsidRPr="005267C7">
        <w:rPr>
          <w:sz w:val="16"/>
        </w:rPr>
        <w:t>: Jones, Henry Craig. [Writer at Society and Space] “Enclosing the Cosmos: Privatising Outer Space and Voices of Resistance” Society and Space, 2021. JP</w:t>
      </w:r>
    </w:p>
    <w:p w14:paraId="103766DB" w14:textId="77777777" w:rsidR="00B23A1E" w:rsidRPr="005267C7" w:rsidRDefault="00B23A1E" w:rsidP="00B23A1E">
      <w:pPr>
        <w:ind w:right="-720"/>
        <w:rPr>
          <w:sz w:val="16"/>
        </w:rPr>
      </w:pPr>
    </w:p>
    <w:p w14:paraId="38719FC6" w14:textId="77777777" w:rsidR="00B23A1E" w:rsidRPr="00E96417" w:rsidRDefault="00B23A1E" w:rsidP="00B23A1E">
      <w:pPr>
        <w:spacing w:line="480" w:lineRule="auto"/>
        <w:ind w:right="-720"/>
        <w:rPr>
          <w:b/>
          <w:bCs/>
          <w:u w:val="single"/>
        </w:rPr>
      </w:pPr>
      <w:r w:rsidRPr="005267C7">
        <w:rPr>
          <w:sz w:val="14"/>
        </w:rPr>
        <w:t xml:space="preserve">Despite the seeming dominance of the NSE discourses of Outer Space futurity in the popular imaginary and the apparent effectiveness of the disimagination process vis-à-vis these futures, they are not unchallenged. Instead, the hegemonic imaginary of EuroAmerican futurism is disrupted and challenged via the provocations and (re)conceptualisations offered through Ethnofuturist writings and artwork [10]. If we understand Ethnofuturism at its most basic – an imaginative process that engages the Ethno- (referring to the archaic, indigenous, or cultural histories of peoples) and -futurism (deemed as the cosmopolitan, urban, and technological) (Hennoste, 2012) – and accept that texts are not neutral but socio-political artifacts (Aitken, 2005: Driver, 2005: Kitchin and Kneale, 2001: Kneale and Kitchin, 2002: Fairclough, 1992: 2001), then we can look upon Ethnofuturist works that draw upon non-Western histories and cultural specificities as sites wherein – and whereby – the hegemony of the EuroAmerican onto-epistemological framework is agitated, contested, and refuted [11]. The ability of Ethnofuturist work to disrupt the normative discourses of Outer Space is described by Nalo Hopkinson in their introduction to the short story collection So Long Been Dreaming: Postcolonial Science Fiction and Fantasty. Hopkinson succinctly relays that: “Arguably, one of the most familiar memes of science fiction is that of going to foreign countries and colonizing the natives, and as I’ve said elsewhere, for many of us, that’s not a thrilling adventure story, it’s non-fiction, and we are on the wrong side of the strange-looking ship that appears out of nowhere” (2011; p.7). </w:t>
      </w:r>
      <w:r w:rsidRPr="00E96417">
        <w:rPr>
          <w:b/>
          <w:bCs/>
          <w:u w:val="single"/>
        </w:rPr>
        <w:t>In creating artwork that draws upon histories and experiences other than those embedded within the ethnocentric discourses of NSE imaginaries</w:t>
      </w:r>
      <w:r w:rsidRPr="005267C7">
        <w:rPr>
          <w:b/>
          <w:bCs/>
          <w:u w:val="single"/>
        </w:rPr>
        <w:t xml:space="preserve">, </w:t>
      </w:r>
      <w:r w:rsidRPr="00E96417">
        <w:rPr>
          <w:b/>
          <w:bCs/>
          <w:highlight w:val="yellow"/>
          <w:u w:val="single"/>
        </w:rPr>
        <w:t xml:space="preserve">Ethnofuturism operates as a powerful space wherein ‘traditional’ conceptions of extraterrestrial extractivism can be critiqued, frustrated, and reimagined </w:t>
      </w:r>
      <w:r w:rsidRPr="00E96417">
        <w:rPr>
          <w:b/>
          <w:bCs/>
          <w:u w:val="single"/>
        </w:rPr>
        <w:t>(Quan, 2017).</w:t>
      </w:r>
      <w:r w:rsidRPr="005267C7">
        <w:rPr>
          <w:sz w:val="14"/>
        </w:rPr>
        <w:t xml:space="preserve"> These challenges are presented through multiple media, including art (e.g. Curtis et al., 2018: Tate, 2020), literature (e.g. Hopkinson and Mehan, 2011), music (e.g. Alien Weaponry, Indigenous Futurisms Mixtape (RPMfm, 2014), Mbongwana Star, Patea Maori Club), film (see The Walker (2020) for a list of indigenous short films and Clark (2015)), and much more. </w:t>
      </w:r>
      <w:r w:rsidRPr="00E96417">
        <w:rPr>
          <w:b/>
          <w:bCs/>
          <w:highlight w:val="yellow"/>
          <w:u w:val="single"/>
        </w:rPr>
        <w:t>Through challenging the normative discourse of Outer Space futurity – where the familiar tropes of history and enclosure are meted out once more – Ethnofuturism offers us a means of thinking outside of this framework, asking and imagining what other futures may be possible and how these may be thought and done differently. Ethnofuturism, therefore, is a fertile area by and through which we may attempt to decolonise the future – both conceptually and in practice. It provides a space wherein Eurocentric futurity – informed through a ‘Grand Historical Narrative’ that (re)creates and perpetuates a totalising concept of ‘humanity’ – is disrupted and problematised, asking whose future is being spoken of and for.</w:t>
      </w:r>
    </w:p>
    <w:p w14:paraId="7A0B3BF4" w14:textId="77777777" w:rsidR="00B23A1E" w:rsidRDefault="00B23A1E" w:rsidP="00B23A1E">
      <w:pPr>
        <w:pStyle w:val="Heading2"/>
        <w:ind w:right="-720"/>
        <w:rPr>
          <w:u w:val="single"/>
        </w:rPr>
      </w:pPr>
      <w:r>
        <w:rPr>
          <w:u w:val="single"/>
        </w:rPr>
        <w:t xml:space="preserve">Part 3: Just Imagine It </w:t>
      </w:r>
    </w:p>
    <w:p w14:paraId="1C07F55B" w14:textId="77777777" w:rsidR="00B23A1E" w:rsidRPr="00FB6263" w:rsidRDefault="00B23A1E" w:rsidP="00B23A1E">
      <w:pPr>
        <w:ind w:right="-720"/>
      </w:pPr>
    </w:p>
    <w:p w14:paraId="785C6551" w14:textId="77777777" w:rsidR="00B23A1E" w:rsidRDefault="00B23A1E" w:rsidP="00B23A1E">
      <w:pPr>
        <w:pStyle w:val="Heading4"/>
        <w:spacing w:line="480" w:lineRule="auto"/>
        <w:ind w:right="-720"/>
      </w:pPr>
      <w:r>
        <w:t xml:space="preserve">[Sullivan] Ethnofuturism has allowed different identity groups to come together under the guise of their work – empirics prove. </w:t>
      </w:r>
    </w:p>
    <w:p w14:paraId="0BA7DCA6" w14:textId="77777777" w:rsidR="00B23A1E" w:rsidRDefault="00B23A1E" w:rsidP="00B23A1E">
      <w:pPr>
        <w:ind w:right="-720"/>
        <w:rPr>
          <w:sz w:val="16"/>
        </w:rPr>
      </w:pPr>
      <w:r w:rsidRPr="00876B43">
        <w:rPr>
          <w:b/>
          <w:bCs/>
          <w:u w:val="single"/>
        </w:rPr>
        <w:t>Sullivan</w:t>
      </w:r>
      <w:r w:rsidRPr="005B0A6C">
        <w:rPr>
          <w:b/>
          <w:bCs/>
        </w:rPr>
        <w:t xml:space="preserve">: </w:t>
      </w:r>
      <w:r w:rsidRPr="00F55B46">
        <w:rPr>
          <w:sz w:val="16"/>
        </w:rPr>
        <w:t xml:space="preserve">Sullivan, Miranda. [Florida State University – English Department] “Ethnofuturisms Symposium brings in scholars for two days of discussions, workshops, and readings” </w:t>
      </w:r>
      <w:r w:rsidRPr="00F55B46">
        <w:rPr>
          <w:i/>
          <w:iCs/>
          <w:sz w:val="16"/>
        </w:rPr>
        <w:t xml:space="preserve">The English Department – Florida State University, </w:t>
      </w:r>
      <w:r w:rsidRPr="00F55B46">
        <w:rPr>
          <w:sz w:val="16"/>
        </w:rPr>
        <w:t xml:space="preserve">2020. JP </w:t>
      </w:r>
    </w:p>
    <w:p w14:paraId="41C88879" w14:textId="77777777" w:rsidR="00B23A1E" w:rsidRPr="00F55B46" w:rsidRDefault="00B23A1E" w:rsidP="00B23A1E">
      <w:pPr>
        <w:ind w:right="-720"/>
        <w:rPr>
          <w:sz w:val="16"/>
        </w:rPr>
      </w:pPr>
    </w:p>
    <w:p w14:paraId="45285E54" w14:textId="77777777" w:rsidR="00B23A1E" w:rsidRPr="005267C7" w:rsidRDefault="00B23A1E" w:rsidP="00B23A1E">
      <w:pPr>
        <w:spacing w:line="480" w:lineRule="auto"/>
        <w:ind w:right="-720"/>
        <w:rPr>
          <w:sz w:val="16"/>
        </w:rPr>
      </w:pPr>
      <w:r w:rsidRPr="005267C7">
        <w:rPr>
          <w:sz w:val="16"/>
        </w:rPr>
        <w:t xml:space="preserve">The term “ethnofuturisms” refers to the ways in which marginalized groups are able to re-imagine their identities in society through various forms of literature and may speak to how they have sought to claim the future as a site of liberation and potential. </w:t>
      </w:r>
      <w:r w:rsidRPr="005267C7">
        <w:rPr>
          <w:b/>
          <w:bCs/>
          <w:highlight w:val="yellow"/>
          <w:u w:val="single"/>
        </w:rPr>
        <w:t>Ethnofuturisms are often presented through the genres of science or speculative fiction, since those each allow the author space to use all aspects of the creative landscape to make a statement about our past and present</w:t>
      </w:r>
      <w:r w:rsidRPr="005267C7">
        <w:rPr>
          <w:b/>
          <w:bCs/>
          <w:u w:val="single"/>
        </w:rPr>
        <w:t>.  “This interdisciplinary symposium signals an opportunity for us to take stock of the important scholarly and cultural work that has made it possible to think [about] something like ‘ethnofuturisms’ and to grapple, more broadly, with the stakes [surrounding] ‘futurisms’ as a genre, politics, and mode of being-in-the-world,” according to the symposium’s website</w:t>
      </w:r>
      <w:r w:rsidRPr="005267C7">
        <w:rPr>
          <w:sz w:val="16"/>
        </w:rPr>
        <w:t xml:space="preserve">.  The topic at hand is multifaceted to say the least, which is why English Assistant Professors Frances Tran and John Ribó—who have collaborated with English Professor Aaron Jaffe in the planning of this symposium—have worked on this event since 2018. Together, they have created an experience that they hope will be engaging, interactive, and influential to all those who attend.    </w:t>
      </w:r>
      <w:r w:rsidRPr="005267C7">
        <w:rPr>
          <w:b/>
          <w:bCs/>
          <w:highlight w:val="yellow"/>
          <w:u w:val="single"/>
        </w:rPr>
        <w:t>“[I]n many ways this symposium highlights specific literary and artistic modes deployed by writers and artists of color to imagine themselves and their communities back into futures from which they’ve often been erased or in which they are often portrayed as the monstrous or inhuman other</w:t>
      </w:r>
      <w:r w:rsidRPr="005267C7">
        <w:rPr>
          <w:b/>
          <w:bCs/>
          <w:u w:val="single"/>
        </w:rPr>
        <w:t xml:space="preserve">,” Ribó explains. </w:t>
      </w:r>
      <w:r w:rsidRPr="005267C7">
        <w:rPr>
          <w:b/>
          <w:bCs/>
          <w:highlight w:val="yellow"/>
          <w:u w:val="single"/>
        </w:rPr>
        <w:t>“We wanted to organize this symposium to bring diverse scholars together to critique and to analyze these practices and to learn from one another.”</w:t>
      </w:r>
      <w:r w:rsidRPr="005267C7">
        <w:rPr>
          <w:sz w:val="16"/>
        </w:rPr>
        <w:t xml:space="preserve">  The symposium featured a slew of FSU faculty members and graduate students and others from outside of the English department. This includes Assistant Professor Jeannine Murray-Román of the Department of Modern Languages, Associate Professor Kristin Dowell of the Department of Art History, along with other experts from FSU, Tallahassee Community College, and the Tallahassee area in general.  “We each picked one person [to invite to speak],” Tran says. “I picked Dr. Aimee Bahng… who I connected with through the Association for Asian American… I thought that she’d be a great person to bring in since I introduced her work in my graduate course on Visionary Fiction last spring. Professor Ribó chose Dr. Cathryn Merla-Watson, who specializes in Latinx speculative fiction.”  Additionally, Susana M. Morris, associate professor of Literature, Media, and Communication from Georgia Tech, delivered Friday evening’s closing keynote talk, titled “Afrofuturism, Joy, and Resistance.” Morris’ work in the past has focused on Afrofuturism and its influences on our world through movies, media, and literature, along with other forms of communication. She related her extensive knowledge to some of the readings discussed over the course of the symposium, following a panel discussion on Ethnofuturisms as Pedagogy. Tran and Ribó appreciated the flow to the symposium, with smooth transitions between the many overarching themes and ideas that panelists and audience members examined throughout.   </w:t>
      </w:r>
      <w:r w:rsidRPr="005267C7">
        <w:rPr>
          <w:b/>
          <w:bCs/>
          <w:highlight w:val="yellow"/>
          <w:u w:val="single"/>
        </w:rPr>
        <w:t>At the heart of the symposium, however, were the discussions and ideas that are raised by the material. The attendees heard people’s input regarding ethnofuturisms, and the organizers encouraged people to expand their scope of knowledge on the subject.</w:t>
      </w:r>
    </w:p>
    <w:p w14:paraId="38B78439" w14:textId="77777777" w:rsidR="00B23A1E" w:rsidRPr="005267C7" w:rsidRDefault="00B23A1E" w:rsidP="00B23A1E">
      <w:pPr>
        <w:pStyle w:val="Heading4"/>
        <w:spacing w:line="480" w:lineRule="auto"/>
        <w:ind w:right="-720"/>
        <w:rPr>
          <w:b w:val="0"/>
          <w:bCs w:val="0"/>
        </w:rPr>
      </w:pPr>
      <w:r>
        <w:t>[</w:t>
      </w:r>
      <w:r w:rsidRPr="00F55B46">
        <w:t>Minniyakhmetova</w:t>
      </w:r>
      <w:r>
        <w:t xml:space="preserve">] </w:t>
      </w:r>
      <w:r>
        <w:rPr>
          <w:b w:val="0"/>
          <w:bCs w:val="0"/>
        </w:rPr>
        <w:t xml:space="preserve">And ethnofuturism provides an outlet to challenge dominant forms of education. </w:t>
      </w:r>
    </w:p>
    <w:p w14:paraId="73585206" w14:textId="77777777" w:rsidR="00B23A1E" w:rsidRPr="00F55B46" w:rsidRDefault="00B23A1E" w:rsidP="00B23A1E">
      <w:pPr>
        <w:ind w:right="-720"/>
        <w:rPr>
          <w:sz w:val="16"/>
        </w:rPr>
      </w:pPr>
      <w:r>
        <w:rPr>
          <w:b/>
          <w:bCs/>
          <w:u w:val="single"/>
        </w:rPr>
        <w:t>Minniyakhmetova</w:t>
      </w:r>
      <w:r w:rsidRPr="005B0A6C">
        <w:rPr>
          <w:b/>
          <w:bCs/>
        </w:rPr>
        <w:t xml:space="preserve">: </w:t>
      </w:r>
      <w:r w:rsidRPr="00F55B46">
        <w:rPr>
          <w:sz w:val="16"/>
        </w:rPr>
        <w:t xml:space="preserve">Minniyakhmetova, Tatiana. [Institute for History and european ethnology, University of innsbruck, Austria] “etHNo-fUtURisM as a NeW iDeoloGY” No Date. JP </w:t>
      </w:r>
    </w:p>
    <w:p w14:paraId="1E4FAFC9" w14:textId="77777777" w:rsidR="00B23A1E" w:rsidRDefault="00B23A1E" w:rsidP="00B23A1E">
      <w:pPr>
        <w:ind w:right="-720"/>
        <w:rPr>
          <w:b/>
          <w:bCs/>
          <w:u w:val="single"/>
        </w:rPr>
      </w:pPr>
    </w:p>
    <w:p w14:paraId="72177261" w14:textId="77777777" w:rsidR="00B23A1E" w:rsidRDefault="00B23A1E" w:rsidP="00B23A1E">
      <w:pPr>
        <w:spacing w:line="480" w:lineRule="auto"/>
        <w:ind w:right="-720"/>
        <w:rPr>
          <w:b/>
          <w:bCs/>
          <w:u w:val="single"/>
        </w:rPr>
      </w:pPr>
      <w:r w:rsidRPr="005267C7">
        <w:rPr>
          <w:b/>
          <w:bCs/>
          <w:u w:val="single"/>
        </w:rPr>
        <w:t xml:space="preserve">Ethno-futurism became more and more popular. </w:t>
      </w:r>
      <w:r w:rsidRPr="005267C7">
        <w:rPr>
          <w:b/>
          <w:bCs/>
          <w:highlight w:val="yellow"/>
          <w:u w:val="single"/>
        </w:rPr>
        <w:t>Nowadays ethno-futurism is widely discussed and interpreted</w:t>
      </w:r>
      <w:r w:rsidRPr="005267C7">
        <w:rPr>
          <w:sz w:val="14"/>
        </w:rPr>
        <w:t xml:space="preserve">.5 at the very beginning it was realized as a new style, and then later it was interpreted that ethno-futurism is a new direction in art. today, one of the main ideologists of ethno-futurism, Kuzi sergi, describes it as an ideology that is based on love for one’s own roots, people, culture, and language, with openness to the world. </w:t>
      </w:r>
      <w:r w:rsidRPr="005267C7">
        <w:rPr>
          <w:b/>
          <w:bCs/>
          <w:u w:val="single"/>
        </w:rPr>
        <w:t xml:space="preserve">Genisaretskiy evaluates </w:t>
      </w:r>
      <w:r w:rsidRPr="005267C7">
        <w:rPr>
          <w:b/>
          <w:bCs/>
          <w:highlight w:val="yellow"/>
          <w:u w:val="single"/>
        </w:rPr>
        <w:t>ethno-futurism as a “post-national ethnicity</w:t>
      </w:r>
      <w:r w:rsidRPr="005267C7">
        <w:rPr>
          <w:b/>
          <w:bCs/>
          <w:u w:val="single"/>
        </w:rPr>
        <w:t>”.6 “</w:t>
      </w:r>
      <w:r w:rsidRPr="005267C7">
        <w:rPr>
          <w:b/>
          <w:bCs/>
          <w:highlight w:val="yellow"/>
          <w:u w:val="single"/>
        </w:rPr>
        <w:t>an ethnic culture serves as a basis, a source of creativity of the artist. the artist as an active piece of the cultural process inter- prets the tradition and represents the artistic/imaginative product to a society</w:t>
      </w:r>
      <w:r w:rsidRPr="005267C7">
        <w:rPr>
          <w:b/>
          <w:bCs/>
          <w:u w:val="single"/>
        </w:rPr>
        <w:t>; the artist proves its value, the society perceives artistic interpretation and shows interest concerning the sources that brings demand for the ethnic cultures”.7</w:t>
      </w:r>
      <w:r w:rsidRPr="005267C7">
        <w:rPr>
          <w:sz w:val="14"/>
        </w:rPr>
        <w:t xml:space="preserve"> </w:t>
      </w:r>
      <w:r w:rsidRPr="005267C7">
        <w:rPr>
          <w:b/>
          <w:bCs/>
          <w:highlight w:val="yellow"/>
          <w:u w:val="single"/>
        </w:rPr>
        <w:t>The ethno-futuristic movement has had an influence on the participants of those festivals. the initiative to organize festivals proceeds not from above but from below, from ordinary people, teachers, students, schoolchildren, and even from farmers. and this is a very large army of audiences, ordinary villagers, and school pupils.</w:t>
      </w:r>
      <w:r w:rsidRPr="005267C7">
        <w:rPr>
          <w:sz w:val="14"/>
        </w:rPr>
        <w:t xml:space="preserve"> It is the provinces of Russia. </w:t>
      </w:r>
      <w:r w:rsidRPr="005267C7">
        <w:rPr>
          <w:b/>
          <w:bCs/>
          <w:highlight w:val="yellow"/>
          <w:u w:val="single"/>
        </w:rPr>
        <w:t>This is the animating effect of the light of ethno-futurism. “activity of such creative associations possesses the great practical and scientific values in realization of national and regional components in education, in mobilization of intellectual and creative capacity of the inhabit- ants of the region, in solution of ethical challenges”.8</w:t>
      </w:r>
    </w:p>
    <w:p w14:paraId="088BF491" w14:textId="77777777" w:rsidR="00B23A1E" w:rsidRPr="003A0C8F" w:rsidRDefault="00B23A1E" w:rsidP="00B23A1E">
      <w:pPr>
        <w:pStyle w:val="Heading4"/>
        <w:spacing w:line="480" w:lineRule="auto"/>
        <w:ind w:right="-720"/>
        <w:rPr>
          <w:b w:val="0"/>
          <w:bCs w:val="0"/>
        </w:rPr>
      </w:pPr>
      <w:r>
        <w:t xml:space="preserve">[Giroux 1] </w:t>
      </w:r>
      <w:r>
        <w:rPr>
          <w:b w:val="0"/>
          <w:bCs w:val="0"/>
        </w:rPr>
        <w:t xml:space="preserve">Dominant forms of education NEED to be changed – reading this in round is the way to create change. </w:t>
      </w:r>
    </w:p>
    <w:p w14:paraId="7C3225EE" w14:textId="77777777" w:rsidR="00B23A1E" w:rsidRDefault="00B23A1E" w:rsidP="00B23A1E">
      <w:pPr>
        <w:ind w:right="-720"/>
        <w:rPr>
          <w:sz w:val="16"/>
        </w:rPr>
      </w:pPr>
      <w:r w:rsidRPr="003A0C8F">
        <w:rPr>
          <w:b/>
          <w:bCs/>
          <w:u w:val="single"/>
        </w:rPr>
        <w:t>Giroux 1</w:t>
      </w:r>
      <w:r w:rsidRPr="003A0C8F">
        <w:rPr>
          <w:sz w:val="16"/>
        </w:rPr>
        <w:t xml:space="preserve">: Giroux, Henry A. [Writer] “The Violence of Organized Forgetting” 2013. JP </w:t>
      </w:r>
    </w:p>
    <w:p w14:paraId="2AE611B3" w14:textId="77777777" w:rsidR="00B23A1E" w:rsidRPr="003A0C8F" w:rsidRDefault="00B23A1E" w:rsidP="00B23A1E">
      <w:pPr>
        <w:ind w:right="-720"/>
        <w:rPr>
          <w:sz w:val="16"/>
        </w:rPr>
      </w:pPr>
    </w:p>
    <w:p w14:paraId="5741CBC7" w14:textId="77777777" w:rsidR="00B23A1E" w:rsidRDefault="00B23A1E" w:rsidP="00B23A1E">
      <w:pPr>
        <w:spacing w:line="480" w:lineRule="auto"/>
        <w:ind w:right="-720"/>
        <w:rPr>
          <w:sz w:val="16"/>
        </w:rPr>
      </w:pPr>
      <w:r w:rsidRPr="003A0C8F">
        <w:rPr>
          <w:b/>
          <w:bCs/>
          <w:highlight w:val="yellow"/>
          <w:u w:val="single"/>
        </w:rPr>
        <w:t>“Against the politics of disimagination, progressives, workers, educators, young people and others need to develop a new language of radical reform and create new public spheres that provide the pedagogical conditions for critical thought, dialogue, and thoughtful deliberation</w:t>
      </w:r>
      <w:r w:rsidRPr="003A0C8F">
        <w:rPr>
          <w:sz w:val="16"/>
        </w:rPr>
        <w:t xml:space="preserve">. At stake here is a notion of pedagogy that both informs the mind and creates the conditions for modes of agency that are critical, informed, engaged, and socially responsible. </w:t>
      </w:r>
      <w:r w:rsidRPr="003A0C8F">
        <w:rPr>
          <w:b/>
          <w:bCs/>
          <w:highlight w:val="yellow"/>
          <w:u w:val="single"/>
        </w:rPr>
        <w:t>The radical imagination can be nurtured around the merging of critique and hope, the capacity to connect private troubles with broader social considerations, and the production of alternative formative cultures that provide the preconditions for political engagement and for mobilizing democratic movements toward social change—movements willing to think beyond isolated struggles and the limits of a today’s operative form of predatory capitalism</w:t>
      </w:r>
      <w:r w:rsidRPr="003A0C8F">
        <w:rPr>
          <w:sz w:val="16"/>
        </w:rPr>
        <w:t xml:space="preserve">. Frances Fox Piven, Rick Wolfe, Stanley Aronowitz and others point to such a project in their manifesto on the radical imagination. They write:” “This Manifesto looks forward to the creation of a new political Left formation that can overcome fragmentation, and provide a solid basis for many-sided interventions in the current economic, political and social crises that afflict people in all walks of life. The Left must once again offer to young people, people of color, women, workers, activists, intellectuals and newly arrived immigrants places to learn how the capitalist system works in all of its forms of exploitation whether personal, political, or economic. We need to reconstruct a platform to oppose Capital. It must ask in this moment of U.S. global hegemony what are the alternatives to its cruel power over our lives, and those of large portions of the world’s peoples. And the Left formation is needed to offer proposals on how to rebuild a militant, democratic labor movement, strengthen and transform the social movements; and, more generally, provide the opportunity to obtain a broad education that is denied to them by official institutions. </w:t>
      </w:r>
      <w:r w:rsidRPr="003A0C8F">
        <w:rPr>
          <w:b/>
          <w:bCs/>
          <w:highlight w:val="yellow"/>
          <w:u w:val="single"/>
        </w:rPr>
        <w:t>We need a political formation dedicated to the proposition that radical theory and practice are inextricably linked, that knowledge without action is impotent, but action without knowledge is blind.36”</w:t>
      </w:r>
      <w:r w:rsidRPr="003A0C8F">
        <w:rPr>
          <w:b/>
          <w:bCs/>
          <w:u w:val="single"/>
        </w:rPr>
        <w:t xml:space="preserve"> </w:t>
      </w:r>
      <w:r w:rsidRPr="003A0C8F">
        <w:rPr>
          <w:sz w:val="16"/>
        </w:rPr>
        <w:t xml:space="preserve"> </w:t>
      </w:r>
    </w:p>
    <w:p w14:paraId="123383A3" w14:textId="77777777" w:rsidR="00B23A1E" w:rsidRPr="003A0C8F" w:rsidRDefault="00B23A1E" w:rsidP="00B23A1E">
      <w:pPr>
        <w:pStyle w:val="Heading4"/>
        <w:spacing w:line="480" w:lineRule="auto"/>
        <w:ind w:right="-720"/>
        <w:rPr>
          <w:b w:val="0"/>
          <w:bCs w:val="0"/>
        </w:rPr>
      </w:pPr>
      <w:r>
        <w:t xml:space="preserve">[Giroux 2] </w:t>
      </w:r>
      <w:r>
        <w:rPr>
          <w:b w:val="0"/>
          <w:bCs w:val="0"/>
        </w:rPr>
        <w:t xml:space="preserve">And put away your T backfiles – new forms of vocabulary are needed to confront disimagination. </w:t>
      </w:r>
    </w:p>
    <w:p w14:paraId="5D4DBEBB" w14:textId="77777777" w:rsidR="00B23A1E" w:rsidRDefault="00B23A1E" w:rsidP="00B23A1E">
      <w:pPr>
        <w:ind w:right="-720"/>
        <w:rPr>
          <w:sz w:val="16"/>
        </w:rPr>
      </w:pPr>
      <w:r w:rsidRPr="003A0C8F">
        <w:rPr>
          <w:b/>
          <w:bCs/>
          <w:u w:val="single"/>
        </w:rPr>
        <w:t xml:space="preserve">Giroux </w:t>
      </w:r>
      <w:r>
        <w:rPr>
          <w:b/>
          <w:bCs/>
          <w:u w:val="single"/>
        </w:rPr>
        <w:t>2</w:t>
      </w:r>
      <w:r w:rsidRPr="003A0C8F">
        <w:rPr>
          <w:sz w:val="16"/>
        </w:rPr>
        <w:t xml:space="preserve">: Giroux, Henry A. [Writer] “The Violence of Organized Forgetting” 2013. JP </w:t>
      </w:r>
    </w:p>
    <w:p w14:paraId="0A9B06D2" w14:textId="77777777" w:rsidR="00B23A1E" w:rsidRDefault="00B23A1E" w:rsidP="00B23A1E">
      <w:pPr>
        <w:ind w:right="-720"/>
        <w:rPr>
          <w:sz w:val="16"/>
        </w:rPr>
      </w:pPr>
    </w:p>
    <w:p w14:paraId="78615591" w14:textId="77777777" w:rsidR="00B23A1E" w:rsidRPr="008F5FBD" w:rsidRDefault="00B23A1E" w:rsidP="00B23A1E">
      <w:pPr>
        <w:spacing w:line="480" w:lineRule="auto"/>
        <w:ind w:right="-720"/>
        <w:rPr>
          <w:sz w:val="16"/>
        </w:rPr>
      </w:pPr>
      <w:r w:rsidRPr="008F5FBD">
        <w:rPr>
          <w:b/>
          <w:bCs/>
          <w:highlight w:val="yellow"/>
          <w:u w:val="single"/>
        </w:rPr>
        <w:t>“We need new vocabularies for resistance and solidarity against the violence of the militarized state and the market, ones that embrace freedom as more than the need to shop or, for that matter, as more than a libertarian concept that is empty of any meaning</w:t>
      </w:r>
      <w:r w:rsidRPr="008F5FBD">
        <w:rPr>
          <w:sz w:val="16"/>
        </w:rPr>
        <w:t xml:space="preserve">. Freedom becomes a bankrupt notion when it is removed from the material and symbolic constraints that shape its possibilities as collective experience and a foundational element of democratic agency. </w:t>
      </w:r>
      <w:r w:rsidRPr="008F5FBD">
        <w:rPr>
          <w:b/>
          <w:bCs/>
          <w:highlight w:val="yellow"/>
          <w:u w:val="single"/>
        </w:rPr>
        <w:t xml:space="preserve">What sites are left for fighting against the disimagination machine? We see the promise of such sites in the new media, the alternative press, the uprisings and models of democratic participatory engagement being generated by youthful protesters </w:t>
      </w:r>
    </w:p>
    <w:p w14:paraId="491C8D1E" w14:textId="77777777" w:rsidR="00B23A1E" w:rsidRPr="00866716" w:rsidRDefault="00B23A1E" w:rsidP="00B23A1E"/>
    <w:p w14:paraId="5765B47A"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23A1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3A1E"/>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C6EA8"/>
  <w14:defaultImageDpi w14:val="300"/>
  <w15:docId w15:val="{91639113-4378-3648-8DB0-FC2FAEACC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23A1E"/>
    <w:rPr>
      <w:rFonts w:ascii="Times New Roman" w:hAnsi="Times New Roman" w:cs="Times New Roman"/>
    </w:rPr>
  </w:style>
  <w:style w:type="paragraph" w:styleId="Heading1">
    <w:name w:val="heading 1"/>
    <w:aliases w:val="Pocket"/>
    <w:basedOn w:val="Normal"/>
    <w:next w:val="Normal"/>
    <w:link w:val="Heading1Char"/>
    <w:uiPriority w:val="9"/>
    <w:qFormat/>
    <w:rsid w:val="00B23A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23A1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23A1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B23A1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23A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A1E"/>
  </w:style>
  <w:style w:type="character" w:customStyle="1" w:styleId="Heading1Char">
    <w:name w:val="Heading 1 Char"/>
    <w:aliases w:val="Pocket Char"/>
    <w:basedOn w:val="DefaultParagraphFont"/>
    <w:link w:val="Heading1"/>
    <w:uiPriority w:val="9"/>
    <w:rsid w:val="00B23A1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23A1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23A1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23A1E"/>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B23A1E"/>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B23A1E"/>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23A1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23A1E"/>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B23A1E"/>
    <w:rPr>
      <w:color w:val="auto"/>
      <w:u w:val="none"/>
    </w:rPr>
  </w:style>
  <w:style w:type="paragraph" w:styleId="DocumentMap">
    <w:name w:val="Document Map"/>
    <w:basedOn w:val="Normal"/>
    <w:link w:val="DocumentMapChar"/>
    <w:uiPriority w:val="99"/>
    <w:semiHidden/>
    <w:unhideWhenUsed/>
    <w:rsid w:val="00B23A1E"/>
    <w:rPr>
      <w:rFonts w:ascii="Lucida Grande" w:hAnsi="Lucida Grande" w:cs="Lucida Grande"/>
    </w:rPr>
  </w:style>
  <w:style w:type="character" w:customStyle="1" w:styleId="DocumentMapChar">
    <w:name w:val="Document Map Char"/>
    <w:basedOn w:val="DefaultParagraphFont"/>
    <w:link w:val="DocumentMap"/>
    <w:uiPriority w:val="99"/>
    <w:semiHidden/>
    <w:rsid w:val="00B23A1E"/>
    <w:rPr>
      <w:rFonts w:ascii="Lucida Grande" w:hAnsi="Lucida Grande" w:cs="Lucida Grande"/>
    </w:rPr>
  </w:style>
  <w:style w:type="paragraph" w:customStyle="1" w:styleId="textbold">
    <w:name w:val="text bold"/>
    <w:basedOn w:val="Normal"/>
    <w:link w:val="Emphasis"/>
    <w:uiPriority w:val="20"/>
    <w:qFormat/>
    <w:rsid w:val="00B23A1E"/>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styleId="NoSpacing">
    <w:name w:val="No Spacing"/>
    <w:uiPriority w:val="1"/>
    <w:qFormat/>
    <w:rsid w:val="00B23A1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9EF3A0-B08C-004D-B0AC-8EF69FF37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5448</Words>
  <Characters>31055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2022-01-29T16:04:00Z</dcterms:created>
  <dcterms:modified xsi:type="dcterms:W3CDTF">2022-01-29T16:05:00Z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