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7800E" w14:textId="77777777" w:rsidR="00390039" w:rsidRPr="00344EF5" w:rsidRDefault="00390039" w:rsidP="00390039">
      <w:pPr>
        <w:pStyle w:val="Heading3"/>
        <w:ind w:right="-720"/>
      </w:pPr>
      <w:r>
        <w:t xml:space="preserve">Framework </w:t>
      </w:r>
    </w:p>
    <w:p w14:paraId="3E788E59" w14:textId="77777777" w:rsidR="00390039" w:rsidRDefault="00390039" w:rsidP="00390039"/>
    <w:p w14:paraId="31F9D083" w14:textId="77777777" w:rsidR="00390039" w:rsidRDefault="00390039" w:rsidP="00390039">
      <w:pPr>
        <w:pStyle w:val="Heading4"/>
        <w:spacing w:line="480" w:lineRule="auto"/>
        <w:ind w:right="-720"/>
        <w:rPr>
          <w:b w:val="0"/>
        </w:rPr>
      </w:pPr>
      <w:r>
        <w:t xml:space="preserve">[Pratt et al 1] AMERICAN EDUCATION IS BUILT ON A COLONIZING LEGACY – </w:t>
      </w:r>
      <w:r>
        <w:rPr>
          <w:b w:val="0"/>
        </w:rPr>
        <w:t xml:space="preserve">schools prioritize Western knowledge production at the expense of Indigenous thought. </w:t>
      </w:r>
    </w:p>
    <w:p w14:paraId="57C105CF" w14:textId="77777777" w:rsidR="00390039" w:rsidRPr="00511C92" w:rsidRDefault="00390039" w:rsidP="00390039">
      <w:pPr>
        <w:ind w:right="-720"/>
        <w:rPr>
          <w:rStyle w:val="StyleUnderline"/>
          <w:b w:val="0"/>
          <w:sz w:val="16"/>
          <w:u w:val="none"/>
        </w:rPr>
      </w:pPr>
      <w:r>
        <w:rPr>
          <w:rStyle w:val="StyleUnderline"/>
        </w:rPr>
        <w:t>Pratt et al 1 – brackets in original text</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Ottmann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2308B656" w14:textId="77777777" w:rsidR="00390039" w:rsidRDefault="00390039" w:rsidP="00390039">
      <w:pPr>
        <w:spacing w:line="480" w:lineRule="auto"/>
        <w:ind w:right="-720"/>
        <w:rPr>
          <w:rStyle w:val="StyleUnderline"/>
          <w:b w:val="0"/>
          <w:u w:val="none"/>
        </w:rPr>
      </w:pPr>
    </w:p>
    <w:p w14:paraId="2047B672" w14:textId="77777777" w:rsidR="00390039" w:rsidRDefault="00390039" w:rsidP="00390039">
      <w:pPr>
        <w:spacing w:line="480" w:lineRule="auto"/>
        <w:ind w:right="-720"/>
        <w:jc w:val="both"/>
        <w:rPr>
          <w:rStyle w:val="StyleUnderline"/>
        </w:rPr>
      </w:pPr>
      <w:r w:rsidRPr="00990F83">
        <w:rPr>
          <w:sz w:val="16"/>
        </w:rPr>
        <w:t xml:space="preserve">Even when explicitly assimilative </w:t>
      </w:r>
      <w:r w:rsidRPr="00FC6250">
        <w:rPr>
          <w:sz w:val="16"/>
        </w:rPr>
        <w:t>institutions no longer exist as such—as is the case with Canada’s residential schools—</w:t>
      </w:r>
      <w:r w:rsidRPr="00FC6250">
        <w:rPr>
          <w:rStyle w:val="StyleUnderline"/>
        </w:rPr>
        <w:t xml:space="preserve">colonizing dynamics can prevail </w:t>
      </w:r>
      <w:r w:rsidRPr="004D0A03">
        <w:rPr>
          <w:rStyle w:val="StyleUnderline"/>
          <w:highlight w:val="yellow"/>
        </w:rPr>
        <w:t>in contemporary schooling</w:t>
      </w:r>
      <w:r w:rsidRPr="00FC6250">
        <w:rPr>
          <w:rStyle w:val="StyleUnderline"/>
        </w:rPr>
        <w:t xml:space="preserve">. </w:t>
      </w:r>
      <w:r w:rsidRPr="004D0A03">
        <w:rPr>
          <w:rStyle w:val="StyleUnderline"/>
          <w:highlight w:val="yellow"/>
        </w:rPr>
        <w:t>Hegemonic</w:t>
      </w:r>
      <w:r w:rsidRPr="00802DF7">
        <w:rPr>
          <w:rStyle w:val="StyleUnderline"/>
        </w:rPr>
        <w:t xml:space="preserve"> forces such as </w:t>
      </w:r>
      <w:r w:rsidRPr="004D0A03">
        <w:rPr>
          <w:rStyle w:val="StyleUnderline"/>
          <w:highlight w:val="yellow"/>
        </w:rPr>
        <w:t>Eurocentrism, paired with</w:t>
      </w:r>
      <w:r w:rsidRPr="00802DF7">
        <w:rPr>
          <w:rStyle w:val="StyleUnderline"/>
        </w:rPr>
        <w:t xml:space="preserve"> vestigial </w:t>
      </w:r>
      <w:r w:rsidRPr="004D0A03">
        <w:rPr>
          <w:rStyle w:val="StyleUnderline"/>
          <w:highlight w:val="yellow"/>
        </w:rPr>
        <w:t>colonial</w:t>
      </w:r>
      <w:r w:rsidRPr="001E190D">
        <w:rPr>
          <w:rStyle w:val="StyleUnderline"/>
        </w:rPr>
        <w:t xml:space="preserve"> structures and </w:t>
      </w:r>
      <w:r w:rsidRPr="004D0A03">
        <w:rPr>
          <w:rStyle w:val="StyleUnderline"/>
          <w:highlight w:val="yellow"/>
        </w:rPr>
        <w:t>policies,</w:t>
      </w:r>
      <w:r w:rsidRPr="001E190D">
        <w:rPr>
          <w:rStyle w:val="StyleUnderline"/>
        </w:rPr>
        <w:t xml:space="preserve"> can </w:t>
      </w:r>
      <w:r w:rsidRPr="00802DF7">
        <w:rPr>
          <w:rStyle w:val="StyleUnderline"/>
        </w:rPr>
        <w:t xml:space="preserve">persist in </w:t>
      </w:r>
      <w:r w:rsidRPr="004D0A03">
        <w:rPr>
          <w:rStyle w:val="StyleUnderline"/>
          <w:highlight w:val="yellow"/>
        </w:rPr>
        <w:t>marginaliz</w:t>
      </w:r>
      <w:r w:rsidRPr="00802DF7">
        <w:rPr>
          <w:rStyle w:val="StyleUnderline"/>
        </w:rPr>
        <w:t xml:space="preserve">ing </w:t>
      </w:r>
      <w:r w:rsidRPr="004D0A03">
        <w:rPr>
          <w:rStyle w:val="StyleUnderline"/>
          <w:highlight w:val="yellow"/>
        </w:rPr>
        <w:t>Indigenous people</w:t>
      </w:r>
      <w:r w:rsidRPr="001E190D">
        <w:rPr>
          <w:rStyle w:val="StyleUnderline"/>
        </w:rPr>
        <w:t xml:space="preserve"> and perspectives</w:t>
      </w:r>
      <w:r w:rsidRPr="004D0A03">
        <w:rPr>
          <w:rStyle w:val="StyleUnderline"/>
          <w:highlight w:val="yellow"/>
        </w:rPr>
        <w:t>.</w:t>
      </w:r>
      <w:r w:rsidRPr="00990F83">
        <w:rPr>
          <w:sz w:val="16"/>
        </w:rPr>
        <w:t xml:space="preserve"> Jacob et al. (2015) assert that “[s]ome countries such as Vietnam continue to perpetuate active assimilation policies that in many ways threaten indigenous peoples’ ability to preserve their languages, cultures, and identities” (p. 7). In another example, colonial structures in postcolonial contexts in Africa have “impeded the inclusion of bearers of local, indigenous knowledges in formal, institutionalized education” (Dei, 2000, p. 44). </w:t>
      </w:r>
      <w:r w:rsidRPr="004D0A03">
        <w:rPr>
          <w:rStyle w:val="StyleUnderline"/>
          <w:highlight w:val="yellow"/>
        </w:rPr>
        <w:t>Colonization in contemporary schooling</w:t>
      </w:r>
      <w:r w:rsidRPr="00990F83">
        <w:rPr>
          <w:rStyle w:val="StyleUnderline"/>
        </w:rPr>
        <w:t xml:space="preserve"> can occur at multiple levels despite an ethos of multiculturalism or other inclusive discourses:</w:t>
      </w:r>
      <w:r w:rsidRPr="00990F83">
        <w:rPr>
          <w:sz w:val="16"/>
        </w:rPr>
        <w:t xml:space="preserve"> at the epistemological level of knowledge systems, at the material level of representation, at the discursive level of curriculum, or at the human level of whose bodies are safe and whose experiences are valued</w:t>
      </w:r>
      <w:r w:rsidRPr="00990F83">
        <w:rPr>
          <w:rStyle w:val="StyleUnderline"/>
        </w:rPr>
        <w:t xml:space="preserve">. Colonization </w:t>
      </w:r>
      <w:r w:rsidRPr="004D0A03">
        <w:rPr>
          <w:rStyle w:val="StyleUnderline"/>
          <w:highlight w:val="yellow"/>
        </w:rPr>
        <w:t>may occur</w:t>
      </w:r>
      <w:r w:rsidRPr="00802DF7">
        <w:rPr>
          <w:rStyle w:val="StyleUnderline"/>
        </w:rPr>
        <w:t xml:space="preserve"> in the name of integration or </w:t>
      </w:r>
      <w:r w:rsidRPr="004D0A03">
        <w:rPr>
          <w:rStyle w:val="StyleUnderline"/>
          <w:highlight w:val="yellow"/>
        </w:rPr>
        <w:t>“under the disguise of equality,” but</w:t>
      </w:r>
      <w:r w:rsidRPr="00990F83">
        <w:rPr>
          <w:rStyle w:val="StyleUnderline"/>
        </w:rPr>
        <w:t xml:space="preserve"> ultimately </w:t>
      </w:r>
      <w:r w:rsidRPr="004D0A03">
        <w:rPr>
          <w:rStyle w:val="StyleUnderline"/>
          <w:highlight w:val="yellow"/>
        </w:rPr>
        <w:t>works “to</w:t>
      </w:r>
      <w:r w:rsidRPr="00990F83">
        <w:rPr>
          <w:rStyle w:val="StyleUnderline"/>
        </w:rPr>
        <w:t xml:space="preserve"> suppress and </w:t>
      </w:r>
      <w:r w:rsidRPr="004D0A03">
        <w:rPr>
          <w:rStyle w:val="StyleUnderline"/>
          <w:highlight w:val="yellow"/>
        </w:rPr>
        <w:t>destroy cultural identities of Indigenous students”</w:t>
      </w:r>
      <w:r w:rsidRPr="00990F83">
        <w:rPr>
          <w:rStyle w:val="StyleUnderline"/>
        </w:rPr>
        <w:t xml:space="preserve"> (Almeida, 1998, p. 7).</w:t>
      </w:r>
      <w:r w:rsidRPr="00990F83">
        <w:rPr>
          <w:sz w:val="16"/>
        </w:rPr>
        <w:t xml:space="preserve"> Hidden curriculum and the streaming of students into non-academic versus academic programming are two examples of how colonizing dynamics exist in contemporary schooling. </w:t>
      </w:r>
      <w:r w:rsidRPr="00FC6250">
        <w:rPr>
          <w:rStyle w:val="StyleUnderline"/>
        </w:rPr>
        <w:t>The curriculum in formal schooling immerses students into the assumptions and language of the dominant or colonial culture.</w:t>
      </w:r>
      <w:r w:rsidRPr="00990F83">
        <w:rPr>
          <w:sz w:val="16"/>
        </w:rPr>
        <w:t xml:space="preserve"> The “hidden curriculum” includes the “unwritten rules, regulations, standards and expectations that form part of the learning process in schools and classrooms, not specifically taught to students through the planned or open curriculum and the content” (Rahman, 2013, p. 660). </w:t>
      </w:r>
      <w:r w:rsidRPr="004D0A03">
        <w:rPr>
          <w:rStyle w:val="StyleUnderline"/>
          <w:highlight w:val="yellow"/>
        </w:rPr>
        <w:t>The hidden curriculum conveyed through the colonizer’s language reflects dominant worldviews,</w:t>
      </w:r>
      <w:r w:rsidRPr="00990F83">
        <w:rPr>
          <w:rStyle w:val="StyleUnderline"/>
        </w:rPr>
        <w:t xml:space="preserve"> beliefs, </w:t>
      </w:r>
      <w:r w:rsidRPr="004D0A03">
        <w:rPr>
          <w:rStyle w:val="StyleUnderline"/>
          <w:highlight w:val="yellow"/>
        </w:rPr>
        <w:t>and</w:t>
      </w:r>
      <w:r w:rsidRPr="00990F83">
        <w:rPr>
          <w:rStyle w:val="StyleUnderline"/>
        </w:rPr>
        <w:t xml:space="preserve"> value </w:t>
      </w:r>
      <w:r w:rsidRPr="00FC6250">
        <w:rPr>
          <w:rStyle w:val="StyleUnderline"/>
        </w:rPr>
        <w:t>systems and informs how the written, mandated curriculum is delivered.</w:t>
      </w:r>
      <w:r w:rsidRPr="00FC6250">
        <w:rPr>
          <w:sz w:val="16"/>
        </w:rPr>
        <w:t xml:space="preserve"> Rahman (2013) explains that </w:t>
      </w:r>
      <w:r w:rsidRPr="00FC6250">
        <w:rPr>
          <w:rStyle w:val="StyleUnderline"/>
        </w:rPr>
        <w:t>this</w:t>
      </w:r>
      <w:r w:rsidRPr="00990F83">
        <w:rPr>
          <w:rStyle w:val="StyleUnderline"/>
        </w:rPr>
        <w:t xml:space="preserve"> hidden curriculum </w:t>
      </w:r>
      <w:r w:rsidRPr="004D0A03">
        <w:rPr>
          <w:rStyle w:val="StyleUnderline"/>
          <w:highlight w:val="yellow"/>
        </w:rPr>
        <w:t>forces Indigenous students to</w:t>
      </w:r>
      <w:r w:rsidRPr="00990F83">
        <w:rPr>
          <w:rStyle w:val="StyleUnderline"/>
        </w:rPr>
        <w:t xml:space="preserve"> negotiate, and perhaps </w:t>
      </w:r>
      <w:r w:rsidRPr="004D0A03">
        <w:rPr>
          <w:rStyle w:val="StyleUnderline"/>
          <w:highlight w:val="yellow"/>
        </w:rPr>
        <w:t>abandon</w:t>
      </w:r>
      <w:r w:rsidRPr="00990F83">
        <w:rPr>
          <w:rStyle w:val="StyleUnderline"/>
        </w:rPr>
        <w:t xml:space="preserve">, </w:t>
      </w:r>
      <w:r w:rsidRPr="004D0A03">
        <w:rPr>
          <w:rStyle w:val="StyleUnderline"/>
          <w:highlight w:val="yellow"/>
        </w:rPr>
        <w:t>their own cultural ways of being</w:t>
      </w:r>
      <w:r w:rsidRPr="00990F83">
        <w:rPr>
          <w:rStyle w:val="StyleUnderline"/>
        </w:rPr>
        <w:t xml:space="preserve"> and doing </w:t>
      </w:r>
      <w:r w:rsidRPr="004D0A03">
        <w:rPr>
          <w:rStyle w:val="StyleUnderline"/>
          <w:highlight w:val="yellow"/>
        </w:rPr>
        <w:t>within inflexible dominant systems</w:t>
      </w:r>
      <w:r w:rsidRPr="00990F83">
        <w:rPr>
          <w:rStyle w:val="StyleUnderline"/>
        </w:rPr>
        <w:t xml:space="preserve"> in order </w:t>
      </w:r>
      <w:r w:rsidRPr="004D0A03">
        <w:rPr>
          <w:rStyle w:val="StyleUnderline"/>
          <w:highlight w:val="yellow"/>
        </w:rPr>
        <w:t>to survive</w:t>
      </w:r>
      <w:r w:rsidRPr="00990F83">
        <w:rPr>
          <w:rStyle w:val="StyleUnderline"/>
        </w:rPr>
        <w:t xml:space="preserve"> in school</w:t>
      </w:r>
      <w:r w:rsidRPr="004D0A03">
        <w:rPr>
          <w:rStyle w:val="StyleUnderline"/>
          <w:highlight w:val="yellow"/>
        </w:rPr>
        <w:t>.</w:t>
      </w:r>
    </w:p>
    <w:p w14:paraId="7A2EE58A" w14:textId="77777777" w:rsidR="00390039" w:rsidRPr="00802DF7" w:rsidRDefault="00390039" w:rsidP="00390039">
      <w:pPr>
        <w:spacing w:line="480" w:lineRule="auto"/>
        <w:ind w:right="-720"/>
        <w:rPr>
          <w:b/>
          <w:u w:val="single"/>
        </w:rPr>
      </w:pPr>
    </w:p>
    <w:p w14:paraId="7428CCD3" w14:textId="77777777" w:rsidR="00390039" w:rsidRDefault="00390039" w:rsidP="00390039">
      <w:pPr>
        <w:pStyle w:val="Heading4"/>
        <w:spacing w:line="480" w:lineRule="auto"/>
        <w:ind w:right="-720"/>
        <w:rPr>
          <w:b w:val="0"/>
        </w:rPr>
      </w:pPr>
      <w:r w:rsidRPr="0077144B">
        <w:rPr>
          <w:rFonts w:cs="Times New Roman"/>
        </w:rPr>
        <w:t xml:space="preserve">[ROJ] </w:t>
      </w:r>
      <w:r>
        <w:rPr>
          <w:rFonts w:cs="Times New Roman"/>
        </w:rPr>
        <w:t>Th</w:t>
      </w:r>
      <w:r w:rsidRPr="0077144B">
        <w:rPr>
          <w:rFonts w:cs="Times New Roman"/>
        </w:rPr>
        <w:t xml:space="preserve">e Role of the Judge </w:t>
      </w:r>
      <w:r w:rsidRPr="000773B1">
        <w:rPr>
          <w:rFonts w:cs="Times New Roman"/>
          <w:b w:val="0"/>
        </w:rPr>
        <w:t>is to</w:t>
      </w:r>
      <w:r w:rsidRPr="0077144B">
        <w:rPr>
          <w:rFonts w:cs="Times New Roman"/>
        </w:rPr>
        <w:t xml:space="preserve"> </w:t>
      </w:r>
      <w:r>
        <w:t>Decolonize</w:t>
      </w:r>
      <w:r w:rsidRPr="00095D60">
        <w:t xml:space="preserve"> Educational Spaces</w:t>
      </w:r>
      <w:r w:rsidRPr="000773B1">
        <w:rPr>
          <w:b w:val="0"/>
        </w:rPr>
        <w:t xml:space="preserve">, which means </w:t>
      </w:r>
      <w:r>
        <w:rPr>
          <w:b w:val="0"/>
        </w:rPr>
        <w:t>keeping the space open to non-Eurocentric ways of knowing. This is key to any other framework, since we can’t test it if we arbitrarily exclude ways of knowing.</w:t>
      </w:r>
    </w:p>
    <w:p w14:paraId="5C46B7DB" w14:textId="77777777" w:rsidR="00390039" w:rsidRPr="00CC4ED5" w:rsidRDefault="00390039" w:rsidP="00390039"/>
    <w:p w14:paraId="20083A7B" w14:textId="77777777" w:rsidR="00390039" w:rsidRPr="00C938EE" w:rsidRDefault="00390039" w:rsidP="00390039">
      <w:pPr>
        <w:pStyle w:val="Heading4"/>
        <w:spacing w:line="480" w:lineRule="auto"/>
        <w:ind w:right="-720"/>
        <w:rPr>
          <w:b w:val="0"/>
        </w:rPr>
      </w:pPr>
      <w:r>
        <w:t xml:space="preserve">[Pratt et al 2] </w:t>
      </w:r>
      <w:r>
        <w:rPr>
          <w:b w:val="0"/>
        </w:rPr>
        <w:t>Successful decolonizing demands recognition of how dominant power hierarchies’ function, a necessity for all exploring any non-Western knowledge.</w:t>
      </w:r>
    </w:p>
    <w:p w14:paraId="76B84610" w14:textId="77777777" w:rsidR="00390039" w:rsidRPr="00511C92" w:rsidRDefault="00390039" w:rsidP="00390039">
      <w:pPr>
        <w:ind w:right="-720"/>
        <w:rPr>
          <w:rStyle w:val="StyleUnderline"/>
          <w:b w:val="0"/>
          <w:sz w:val="16"/>
          <w:u w:val="none"/>
        </w:rPr>
      </w:pPr>
      <w:r>
        <w:rPr>
          <w:rStyle w:val="StyleUnderline"/>
        </w:rPr>
        <w:t>Pratt et al 2</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Ottmann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1664DBA9" w14:textId="77777777" w:rsidR="00390039" w:rsidRPr="00DB68FE" w:rsidRDefault="00390039" w:rsidP="00390039">
      <w:pPr>
        <w:spacing w:line="480" w:lineRule="auto"/>
        <w:ind w:right="-720"/>
      </w:pPr>
    </w:p>
    <w:p w14:paraId="364BA202" w14:textId="77777777" w:rsidR="00390039" w:rsidRDefault="00390039" w:rsidP="00390039">
      <w:pPr>
        <w:spacing w:line="480" w:lineRule="auto"/>
        <w:ind w:right="-720"/>
        <w:jc w:val="both"/>
        <w:rPr>
          <w:rStyle w:val="StyleUnderline"/>
        </w:rPr>
      </w:pPr>
      <w:r w:rsidRPr="00FC6250">
        <w:rPr>
          <w:sz w:val="16"/>
        </w:rPr>
        <w:t>Indigenous education attends to understandings of education that are indigenous to particular lands and places, and “the path and process whereby individuals gain knowledge and meaning from their indigenous heritages” (Jacob, Cheng, &amp; Porter, 2015, p. 3). There are as many unique approaches to Indigenous education as there are diverse Indigenous nations around the globe—yet a central aim is “holistically nurturing future leaders who will be able to speak and act on behalf of their people” (p. 2). In a contemporary context, it is a continuance of Indigenous Knowledges, yet also entails fostering ethical, reciprocal relations between Indigenous and other knowledge systems (Ermine, 2007). Returning to the epistemological and ontological systems of a country’s Indigenous peoples in order to shape educational systems or institutions in that place is a way of Indigenizing education.</w:t>
      </w:r>
      <w:r w:rsidRPr="00FC6250">
        <w:rPr>
          <w:rStyle w:val="StyleUnderline"/>
        </w:rPr>
        <w:t xml:space="preserve"> Indigenous educators also recognize that colonialism continues to shape contemporary schooling: colonial education can exist even when explicitly assimilative systems of formal education have been closed and condemned. </w:t>
      </w:r>
      <w:r w:rsidRPr="004D0A03">
        <w:rPr>
          <w:rStyle w:val="StyleUnderline"/>
          <w:highlight w:val="yellow"/>
        </w:rPr>
        <w:t xml:space="preserve">Colonial dynamics in contemporary schooling are often </w:t>
      </w:r>
      <w:r w:rsidRPr="004D0A03">
        <w:rPr>
          <w:rStyle w:val="Emphasis"/>
          <w:highlight w:val="yellow"/>
        </w:rPr>
        <w:t>less visible</w:t>
      </w:r>
      <w:r w:rsidRPr="004D0A03">
        <w:rPr>
          <w:rStyle w:val="StyleUnderline"/>
          <w:highlight w:val="yellow"/>
        </w:rPr>
        <w:t xml:space="preserve"> because of how deeply</w:t>
      </w:r>
      <w:r w:rsidRPr="005B3193">
        <w:rPr>
          <w:rStyle w:val="StyleUnderline"/>
        </w:rPr>
        <w:t xml:space="preserve"> and unknowingly </w:t>
      </w:r>
      <w:r w:rsidRPr="004D0A03">
        <w:rPr>
          <w:rStyle w:val="StyleUnderline"/>
          <w:highlight w:val="yellow"/>
        </w:rPr>
        <w:t>educators can be entrenched in</w:t>
      </w:r>
      <w:r w:rsidRPr="005B3193">
        <w:rPr>
          <w:rStyle w:val="StyleUnderline"/>
        </w:rPr>
        <w:t xml:space="preserve"> hegemonic assumptions, arising from colonial mentalities and further entrenched by </w:t>
      </w:r>
      <w:r w:rsidRPr="004D0A03">
        <w:rPr>
          <w:rStyle w:val="StyleUnderline"/>
          <w:highlight w:val="yellow"/>
        </w:rPr>
        <w:t>dominant structural systems.</w:t>
      </w:r>
      <w:r w:rsidRPr="00FC6250">
        <w:rPr>
          <w:sz w:val="16"/>
        </w:rPr>
        <w:t xml:space="preserve"> Indigenous Knowledges are bodies of knowledge that arise from the long-term occupancy of a specific place over time. Such knowledges include “traditional norms and social values [alongside] mental constructs that guide, organize, and regulate the people’s way of living and making sense of their world” (Dei, Hall, &amp; Goldin Rosenberg, 2000, p. 6). Such knowledges arise from the collective experiences and understandings of a people.</w:t>
      </w:r>
    </w:p>
    <w:p w14:paraId="0E9308BC" w14:textId="77777777" w:rsidR="00390039" w:rsidRPr="007C5457" w:rsidRDefault="00390039" w:rsidP="00390039">
      <w:pPr>
        <w:spacing w:line="480" w:lineRule="auto"/>
        <w:ind w:right="-720"/>
        <w:rPr>
          <w:rStyle w:val="StyleUnderline"/>
          <w:u w:val="none"/>
        </w:rPr>
      </w:pPr>
      <w:r w:rsidRPr="004D0A03">
        <w:rPr>
          <w:rStyle w:val="StyleUnderline"/>
          <w:highlight w:val="yellow"/>
        </w:rPr>
        <w:t>They add</w:t>
      </w:r>
      <w:r w:rsidRPr="004D0A03">
        <w:rPr>
          <w:rStyle w:val="StyleUnderline"/>
          <w:highlight w:val="yellow"/>
          <w:u w:val="none"/>
        </w:rPr>
        <w:t>:</w:t>
      </w:r>
    </w:p>
    <w:p w14:paraId="39C2DE40" w14:textId="77777777" w:rsidR="00390039" w:rsidRDefault="00390039" w:rsidP="00390039">
      <w:pPr>
        <w:spacing w:line="480" w:lineRule="auto"/>
        <w:ind w:right="-720"/>
        <w:jc w:val="both"/>
        <w:rPr>
          <w:rStyle w:val="StyleUnderline"/>
        </w:rPr>
      </w:pPr>
      <w:r w:rsidRPr="00DB68FE">
        <w:rPr>
          <w:rStyle w:val="StyleUnderline"/>
        </w:rPr>
        <w:t xml:space="preserve">Colonizing is the physical and ideological domination of peoples in order to separate them from their culture and resources, while creating external and internalized assumptions of the supremacy of the colonizer. Conversely, </w:t>
      </w:r>
      <w:r w:rsidRPr="004D0A03">
        <w:rPr>
          <w:rStyle w:val="StyleUnderline"/>
          <w:highlight w:val="yellow"/>
        </w:rPr>
        <w:t>the project of decolonizing</w:t>
      </w:r>
      <w:r w:rsidRPr="00DB68FE">
        <w:rPr>
          <w:rStyle w:val="StyleUnderline"/>
        </w:rPr>
        <w:t xml:space="preserve"> challenges and </w:t>
      </w:r>
      <w:r w:rsidRPr="004D0A03">
        <w:rPr>
          <w:rStyle w:val="StyleUnderline"/>
          <w:highlight w:val="yellow"/>
        </w:rPr>
        <w:t>disrupts assumptions of colonial superiority.</w:t>
      </w:r>
      <w:r w:rsidRPr="00DB68FE">
        <w:rPr>
          <w:rStyle w:val="StyleUnderline"/>
        </w:rPr>
        <w:t xml:space="preserve"> For Smith (2012), </w:t>
      </w:r>
      <w:r w:rsidRPr="004D0A03">
        <w:rPr>
          <w:rStyle w:val="StyleUnderline"/>
          <w:highlight w:val="yellow"/>
        </w:rPr>
        <w:t>decol</w:t>
      </w:r>
      <w:r w:rsidRPr="00F23C1B">
        <w:rPr>
          <w:rStyle w:val="StyleUnderline"/>
        </w:rPr>
        <w:t>onization</w:t>
      </w:r>
      <w:r w:rsidRPr="004D0A03">
        <w:rPr>
          <w:rStyle w:val="StyleUnderline"/>
          <w:highlight w:val="yellow"/>
        </w:rPr>
        <w:t xml:space="preserve"> is the revitalization of</w:t>
      </w:r>
      <w:r w:rsidRPr="00DB68FE">
        <w:rPr>
          <w:rStyle w:val="StyleUnderline"/>
        </w:rPr>
        <w:t xml:space="preserve"> the </w:t>
      </w:r>
      <w:r w:rsidRPr="004D0A03">
        <w:rPr>
          <w:rStyle w:val="StyleUnderline"/>
          <w:highlight w:val="yellow"/>
        </w:rPr>
        <w:t>ways of</w:t>
      </w:r>
      <w:r w:rsidRPr="00DB68FE">
        <w:rPr>
          <w:rStyle w:val="StyleUnderline"/>
        </w:rPr>
        <w:t xml:space="preserve"> being and </w:t>
      </w:r>
      <w:r w:rsidRPr="004D0A03">
        <w:rPr>
          <w:rStyle w:val="StyleUnderline"/>
          <w:highlight w:val="yellow"/>
        </w:rPr>
        <w:t>knowing prior to colonization, while unearthing the manner in which colonization was achieved.</w:t>
      </w:r>
      <w:r w:rsidRPr="00DB68FE">
        <w:rPr>
          <w:rStyle w:val="StyleUnderline"/>
        </w:rPr>
        <w:t xml:space="preserve"> It is not enough to simply reconnect with the past; in order </w:t>
      </w:r>
      <w:r w:rsidRPr="004D0A03">
        <w:rPr>
          <w:rStyle w:val="StyleUnderline"/>
          <w:highlight w:val="yellow"/>
        </w:rPr>
        <w:t>to pursue decol</w:t>
      </w:r>
      <w:r w:rsidRPr="00F23C1B">
        <w:rPr>
          <w:rStyle w:val="StyleUnderline"/>
        </w:rPr>
        <w:t>onization</w:t>
      </w:r>
      <w:r w:rsidRPr="004D0A03">
        <w:rPr>
          <w:rStyle w:val="StyleUnderline"/>
          <w:highlight w:val="yellow"/>
        </w:rPr>
        <w:t>, we must</w:t>
      </w:r>
      <w:r w:rsidRPr="00DB68FE">
        <w:rPr>
          <w:rStyle w:val="StyleUnderline"/>
        </w:rPr>
        <w:t xml:space="preserve"> also </w:t>
      </w:r>
      <w:r w:rsidRPr="004D0A03">
        <w:rPr>
          <w:rStyle w:val="StyleUnderline"/>
          <w:highlight w:val="yellow"/>
        </w:rPr>
        <w:t>untangle the complex web of internalized oppression created by colonization. Further</w:t>
      </w:r>
      <w:r w:rsidRPr="00DB68FE">
        <w:rPr>
          <w:rStyle w:val="StyleUnderline"/>
        </w:rPr>
        <w:t>more</w:t>
      </w:r>
      <w:r w:rsidRPr="004D0A03">
        <w:rPr>
          <w:rStyle w:val="StyleUnderline"/>
          <w:highlight w:val="yellow"/>
        </w:rPr>
        <w:t>, decol</w:t>
      </w:r>
      <w:r w:rsidRPr="00590C51">
        <w:rPr>
          <w:rStyle w:val="StyleUnderline"/>
        </w:rPr>
        <w:t xml:space="preserve">onization </w:t>
      </w:r>
      <w:r w:rsidRPr="004D0A03">
        <w:rPr>
          <w:rStyle w:val="StyleUnderline"/>
          <w:highlight w:val="yellow"/>
        </w:rPr>
        <w:t>requires</w:t>
      </w:r>
      <w:r w:rsidRPr="00DB68FE">
        <w:rPr>
          <w:rStyle w:val="StyleUnderline"/>
        </w:rPr>
        <w:t xml:space="preserve"> the </w:t>
      </w:r>
      <w:r w:rsidRPr="004D0A03">
        <w:rPr>
          <w:rStyle w:val="Emphasis"/>
          <w:highlight w:val="yellow"/>
        </w:rPr>
        <w:t>colonizers</w:t>
      </w:r>
      <w:r w:rsidRPr="004D0A03">
        <w:rPr>
          <w:rStyle w:val="StyleUnderline"/>
          <w:highlight w:val="yellow"/>
        </w:rPr>
        <w:t xml:space="preserve"> to</w:t>
      </w:r>
      <w:r w:rsidRPr="00DB68FE">
        <w:rPr>
          <w:rStyle w:val="StyleUnderline"/>
        </w:rPr>
        <w:t xml:space="preserve"> recognize and </w:t>
      </w:r>
      <w:r w:rsidRPr="004D0A03">
        <w:rPr>
          <w:rStyle w:val="StyleUnderline"/>
          <w:highlight w:val="yellow"/>
        </w:rPr>
        <w:t>challenge their own</w:t>
      </w:r>
      <w:r w:rsidRPr="00DB68FE">
        <w:rPr>
          <w:rStyle w:val="StyleUnderline"/>
        </w:rPr>
        <w:t xml:space="preserve"> socialized </w:t>
      </w:r>
      <w:r w:rsidRPr="004D0A03">
        <w:rPr>
          <w:rStyle w:val="StyleUnderline"/>
          <w:highlight w:val="yellow"/>
        </w:rPr>
        <w:t>presumptions of superiority.</w:t>
      </w:r>
    </w:p>
    <w:p w14:paraId="03D521CF" w14:textId="77777777" w:rsidR="00390039" w:rsidRDefault="00390039" w:rsidP="00390039">
      <w:pPr>
        <w:pStyle w:val="Heading4"/>
        <w:spacing w:line="480" w:lineRule="auto"/>
        <w:ind w:right="-720"/>
        <w:rPr>
          <w:rStyle w:val="Emphasis"/>
        </w:rPr>
      </w:pPr>
      <w:r w:rsidRPr="00095D60">
        <w:rPr>
          <w:rFonts w:cs="Times New Roman"/>
        </w:rPr>
        <w:t xml:space="preserve">[ROB] </w:t>
      </w:r>
      <w:r w:rsidRPr="001E190D">
        <w:t xml:space="preserve">Thus, the Role of the Ballot is to Endorse the </w:t>
      </w:r>
      <w:r>
        <w:t>Better Resistance Strategy Against Colonialist Violence</w:t>
      </w:r>
      <w:r w:rsidRPr="001E190D">
        <w:t xml:space="preserve">. </w:t>
      </w:r>
      <w:r w:rsidRPr="00D97C4C">
        <w:rPr>
          <w:rStyle w:val="Emphasis"/>
        </w:rPr>
        <w:t xml:space="preserve"> </w:t>
      </w:r>
    </w:p>
    <w:p w14:paraId="227EAC89" w14:textId="77777777" w:rsidR="00390039" w:rsidRDefault="00390039" w:rsidP="00390039">
      <w:pPr>
        <w:pStyle w:val="Heading3"/>
        <w:ind w:right="-720"/>
      </w:pPr>
      <w:r>
        <w:t xml:space="preserve">A. Links </w:t>
      </w:r>
    </w:p>
    <w:p w14:paraId="3035B979" w14:textId="77777777" w:rsidR="00390039" w:rsidRPr="002C24C5" w:rsidRDefault="00390039" w:rsidP="00390039">
      <w:pPr>
        <w:pStyle w:val="Heading4"/>
        <w:spacing w:line="480" w:lineRule="auto"/>
        <w:ind w:right="-720"/>
        <w:rPr>
          <w:rFonts w:cs="Times New Roman"/>
          <w:b w:val="0"/>
          <w:bCs w:val="0"/>
          <w:szCs w:val="24"/>
        </w:rPr>
      </w:pPr>
      <w:r>
        <w:rPr>
          <w:rFonts w:cs="Times New Roman"/>
          <w:szCs w:val="24"/>
        </w:rPr>
        <w:t>1. [Bello] Further</w:t>
      </w:r>
      <w:r w:rsidRPr="00164F48">
        <w:rPr>
          <w:rFonts w:cs="Times New Roman"/>
          <w:szCs w:val="24"/>
        </w:rPr>
        <w:t xml:space="preserve">, </w:t>
      </w:r>
      <w:r>
        <w:rPr>
          <w:rFonts w:cs="Times New Roman"/>
          <w:b w:val="0"/>
          <w:bCs w:val="0"/>
          <w:szCs w:val="24"/>
        </w:rPr>
        <w:t>t</w:t>
      </w:r>
      <w:r w:rsidRPr="002C24C5">
        <w:rPr>
          <w:rFonts w:cs="Times New Roman"/>
          <w:b w:val="0"/>
          <w:bCs w:val="0"/>
          <w:szCs w:val="24"/>
        </w:rPr>
        <w:t xml:space="preserve">he WTO </w:t>
      </w:r>
      <w:r>
        <w:rPr>
          <w:rFonts w:cs="Times New Roman"/>
          <w:b w:val="0"/>
          <w:bCs w:val="0"/>
          <w:szCs w:val="24"/>
        </w:rPr>
        <w:t xml:space="preserve">props up </w:t>
      </w:r>
      <w:r w:rsidRPr="002C24C5">
        <w:rPr>
          <w:rFonts w:cs="Times New Roman"/>
          <w:b w:val="0"/>
          <w:bCs w:val="0"/>
          <w:szCs w:val="24"/>
        </w:rPr>
        <w:t>U</w:t>
      </w:r>
      <w:r>
        <w:rPr>
          <w:rFonts w:cs="Times New Roman"/>
          <w:b w:val="0"/>
          <w:bCs w:val="0"/>
          <w:szCs w:val="24"/>
        </w:rPr>
        <w:t>.</w:t>
      </w:r>
      <w:r w:rsidRPr="002C24C5">
        <w:rPr>
          <w:rFonts w:cs="Times New Roman"/>
          <w:b w:val="0"/>
          <w:bCs w:val="0"/>
          <w:szCs w:val="24"/>
        </w:rPr>
        <w:t>S</w:t>
      </w:r>
      <w:r>
        <w:rPr>
          <w:rFonts w:cs="Times New Roman"/>
          <w:b w:val="0"/>
          <w:bCs w:val="0"/>
          <w:szCs w:val="24"/>
        </w:rPr>
        <w:t>.</w:t>
      </w:r>
      <w:r w:rsidRPr="002C24C5">
        <w:rPr>
          <w:rFonts w:cs="Times New Roman"/>
          <w:b w:val="0"/>
          <w:bCs w:val="0"/>
          <w:szCs w:val="24"/>
        </w:rPr>
        <w:t xml:space="preserve"> neoliberal heg</w:t>
      </w:r>
      <w:r>
        <w:rPr>
          <w:rFonts w:cs="Times New Roman"/>
          <w:b w:val="0"/>
          <w:bCs w:val="0"/>
          <w:szCs w:val="24"/>
        </w:rPr>
        <w:t xml:space="preserve"> – re</w:t>
      </w:r>
      <w:r w:rsidRPr="002C24C5">
        <w:rPr>
          <w:rFonts w:cs="Times New Roman"/>
          <w:b w:val="0"/>
          <w:bCs w:val="0"/>
          <w:szCs w:val="24"/>
        </w:rPr>
        <w:t>form is the wrong approach</w:t>
      </w:r>
      <w:r>
        <w:rPr>
          <w:rFonts w:cs="Times New Roman"/>
          <w:b w:val="0"/>
          <w:bCs w:val="0"/>
          <w:szCs w:val="24"/>
        </w:rPr>
        <w:t xml:space="preserve"> – </w:t>
      </w:r>
      <w:r w:rsidRPr="002C24C5">
        <w:rPr>
          <w:rFonts w:cs="Times New Roman"/>
          <w:szCs w:val="24"/>
        </w:rPr>
        <w:t>every empiric flow neg.</w:t>
      </w:r>
    </w:p>
    <w:p w14:paraId="18191380" w14:textId="77777777" w:rsidR="00390039" w:rsidRPr="002C24C5" w:rsidRDefault="00390039" w:rsidP="00390039">
      <w:pPr>
        <w:ind w:right="-720"/>
        <w:rPr>
          <w:sz w:val="16"/>
        </w:rPr>
      </w:pPr>
      <w:r>
        <w:rPr>
          <w:b/>
          <w:bCs/>
          <w:u w:val="single"/>
        </w:rPr>
        <w:t>Bello</w:t>
      </w:r>
      <w:r w:rsidRPr="00164F48">
        <w:rPr>
          <w:b/>
          <w:bCs/>
        </w:rPr>
        <w:t xml:space="preserve">: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9" w:history="1">
        <w:r w:rsidRPr="002C24C5">
          <w:rPr>
            <w:rStyle w:val="Hyperlink"/>
            <w:sz w:val="16"/>
          </w:rPr>
          <w:t>https://www.tni.org/my/node/6851</w:t>
        </w:r>
      </w:hyperlink>
    </w:p>
    <w:p w14:paraId="150DE65A" w14:textId="77777777" w:rsidR="00390039" w:rsidRPr="00B12BA8" w:rsidRDefault="00390039" w:rsidP="00390039">
      <w:pPr>
        <w:ind w:right="-720"/>
      </w:pPr>
    </w:p>
    <w:p w14:paraId="514ABDCC" w14:textId="77777777" w:rsidR="00390039" w:rsidRDefault="00390039" w:rsidP="00390039">
      <w:pPr>
        <w:spacing w:line="480" w:lineRule="auto"/>
        <w:ind w:right="-720"/>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has to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EA2E6F">
        <w:rPr>
          <w:rStyle w:val="StyleUnderline"/>
        </w:rPr>
        <w:t xml:space="preserve">Does World Trade Need the World Trade Organization? This is the fundamental question on which the question of reform hinges. </w:t>
      </w:r>
      <w:r w:rsidRPr="00164F48">
        <w:rPr>
          <w:rStyle w:val="StyleUnderline"/>
        </w:rPr>
        <w:t>World trade did not need the WTO</w:t>
      </w:r>
      <w:r w:rsidRPr="00164F48">
        <w:t xml:space="preserve"> to expand 17-fold between 1948 and 1997, from $124 billion to $10,772 billion. (3) This expansion took place under the flexible GATT trade regime. The WTO's founding in 1995 did not respond to a collapse or crisis of world trade such as happened in the 1930's. It was not necessary for global peace, since no world war or trade-related war had taken place during that period. </w:t>
      </w:r>
      <w:r w:rsidRPr="00164F48">
        <w:rPr>
          <w:rStyle w:val="StyleUnderline"/>
        </w:rPr>
        <w:t>In the seven major inter-state wars that took place in that period-the Korean War of 1950-53, the Vietnam War of 1945-75, the Suez Crisis of 1956, the 1967 Arab-Israeli War, the 1973 Arab-Israeli War, the 1982 Falklands War, and the Gulf War of 1990-trade conflict did not figure even remotely as a cause. GATT was, in fact, functioning reasonably</w:t>
      </w:r>
      <w:r w:rsidRPr="00EA2E6F">
        <w:rPr>
          <w:rStyle w:val="StyleUnderline"/>
        </w:rPr>
        <w:t xml:space="preserve">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particular system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industries.And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w:t>
      </w:r>
      <w:r w:rsidRPr="00164F48">
        <w:rPr>
          <w:sz w:val="16"/>
        </w:rPr>
        <w:t xml:space="preserve">dispute settlement mechanism serves US interests because we can now use the full weight of the international machinery to go after those trade barriers, reduce them, get them eliminated. (5) </w:t>
      </w:r>
      <w:r w:rsidRPr="00164F48">
        <w:rPr>
          <w:rStyle w:val="StyleUnderline"/>
        </w:rPr>
        <w:t>In sum, it has been Washington's changing perception of the needs of its economic interest-groups that have shaped and reshaped the international trading regime.</w:t>
      </w:r>
      <w:r w:rsidRPr="00164F48">
        <w:rPr>
          <w:sz w:val="16"/>
        </w:rPr>
        <w:t xml:space="preserve"> It was not global necessity that gave birth to the WTO in 1995. It was the US's assessment that the interests of its corporations were no longer served</w:t>
      </w:r>
      <w:r w:rsidRPr="00EA2E6F">
        <w:rPr>
          <w:sz w:val="16"/>
        </w:rPr>
        <w:t xml:space="preserve">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practised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eighties.Largely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somedeveloping countries, most of them in the Cairns Group of developed and developing country agro-exporters,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has to integrate several patented designs and processes, most of them from US electronic hardware and software giants like Microsoft, Intel, and Texas Instruments. (7) As the Koreans have bitterly learned, exorbitant multiple royalty payments to what has been called the American 'high tech mafia' keeps one's profit margins very low while reducing incentives for local innovation. The likely outcome is for a Southern manufacturer simply to pay royalties for a technology rather than to innovate, thus perpetuating the technological dependence on Northern firms.Thus,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favourable treatment for them in areas of negotiation where this is feasible. (8) Different sections of the evolving GATT code allowed countries to renegotiate tariff bindings in order to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thart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What happened to these measures? The Special Ministerial Decision taken at Marrakesh to provide assistance to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1998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decisionmaking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Canada.(18) He continued: Those countries have to agree if any major steps are going to be made, that is true. But no votes. (19)</w:t>
      </w:r>
      <w:r w:rsidRPr="00EA2E6F">
        <w:rPr>
          <w:sz w:val="16"/>
        </w:rPr>
        <w:t xml:space="preserve"> </w:t>
      </w:r>
      <w:r w:rsidRPr="00EA2E6F">
        <w:rPr>
          <w:rStyle w:val="StyleUnderline"/>
        </w:rPr>
        <w:t xml:space="preserve">Indeed, so undemocratic is the WTO that </w:t>
      </w:r>
      <w:r w:rsidRPr="000774B9">
        <w:rPr>
          <w:rStyle w:val="StyleUnderline"/>
          <w:highlight w:val="yellow"/>
        </w:rPr>
        <w:t>decisions are arrived at informally, via caucuses convoked in the corridors of</w:t>
      </w:r>
      <w:r w:rsidRPr="00EA2E6F">
        <w:rPr>
          <w:rStyle w:val="StyleUnderline"/>
        </w:rPr>
        <w:t xml:space="preserve"> the ministerials by the </w:t>
      </w:r>
      <w:r w:rsidRPr="000774B9">
        <w:rPr>
          <w:rStyle w:val="StyleUnderline"/>
          <w:highlight w:val="yellow"/>
        </w:rPr>
        <w:t>big trading powers.</w:t>
      </w:r>
      <w:r w:rsidRPr="00EA2E6F">
        <w:rPr>
          <w:rStyle w:val="StyleUnderline"/>
        </w:rPr>
        <w:t xml:space="preserve"> The formal plenary sessions, which in democracies are the central arena for decision-making, are reserved for speeches.</w:t>
      </w:r>
      <w:r w:rsidRPr="00EA2E6F">
        <w:rPr>
          <w:sz w:val="16"/>
        </w:rPr>
        <w:t xml:space="preserve"> The key agreements to come out of the first and second ministerials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w:t>
      </w:r>
      <w:r w:rsidRPr="00164F48">
        <w:rPr>
          <w:rStyle w:val="StyleUnderline"/>
          <w:color w:val="000000" w:themeColor="text1"/>
          <w:highlight w:val="yellow"/>
        </w:rPr>
        <w:t>.</w:t>
      </w:r>
      <w:r w:rsidRPr="00EA2E6F">
        <w:rPr>
          <w:rStyle w:val="StyleUnderline"/>
        </w:rPr>
        <w:t xml:space="preserve"> </w:t>
      </w:r>
      <w:r w:rsidRPr="00EA2E6F">
        <w:rPr>
          <w:sz w:val="16"/>
        </w:rPr>
        <w:t xml:space="preserve">With surprising frankness, at a press conference in Seattle, US Trade Representative Charlene Barshefsky, who played the pivotal role in all three ministerials, described the dynamics and consequences of this system of decision-making: The process, including even at Singapore as recently as three years ago, was a rather exclusionary one. All meetings were held between 20 and 30 keycountries...And that meant 100 countries, 100, were never in the room... [T]his led to an extraordinarily bad feeling that they were left our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a final outcome.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w:t>
      </w:r>
      <w:r w:rsidRPr="00164F48">
        <w:rPr>
          <w:sz w:val="16"/>
        </w:rPr>
        <w:t xml:space="preserve">collapse of the Seattle Ministerial, Barshefsky, WTO Director General Mike Moore, and other rich country representatives have spoken about the need for WTO 'reform'. </w:t>
      </w:r>
      <w:r w:rsidRPr="00164F48">
        <w:rPr>
          <w:rStyle w:val="StyleUnderline"/>
        </w:rPr>
        <w:t xml:space="preserve">But none have declared any intention of pushing for a one-county/one-vote majority decision-making system or a voting system weighted by population size, which would be the only fair and legitimate methods in a democratic international organization. The fact is, such mechanisms will never be adopted, for this would put the developing countries in a preponderant role in terms of decision-making. </w:t>
      </w:r>
      <w:r w:rsidRPr="00164F48">
        <w:rPr>
          <w:sz w:val="16"/>
        </w:rPr>
        <w:t>Should One Try to Reform a Jurass</w:t>
      </w:r>
      <w:r w:rsidRPr="00EA2E6F">
        <w:rPr>
          <w:sz w:val="16"/>
        </w:rPr>
        <w:t xml:space="preserve">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w:t>
      </w:r>
      <w:r w:rsidRPr="00164F48">
        <w:rPr>
          <w:rStyle w:val="StyleUnderline"/>
          <w:highlight w:val="yellow"/>
        </w:rPr>
        <w:t>.</w:t>
      </w:r>
      <w:r w:rsidRPr="00EA2E6F">
        <w:rPr>
          <w:rStyle w:val="StyleUnderline"/>
        </w:rPr>
        <w:t xml:space="preserve"> The WTO systematically protects and the trade and economic advantages of the rich countries, particularly the United States. It is based on a paradigm or philosophy that denigrates the right to take actvist measures to achieve development on the part of less developed countries, thus leading to a radical dilution of their right to 'special and differntial treatment'. The WTO raises inequality into a principle of decisionmaking.</w:t>
      </w:r>
      <w:r w:rsidRPr="00EA2E6F">
        <w:rPr>
          <w:sz w:val="16"/>
        </w:rPr>
        <w:t xml:space="preserve">The WTO is often promoted as a 'rules-based' trading framework that protects the weaker and poorer countries from unilateral actions by the stronger states. </w:t>
      </w:r>
      <w:r w:rsidRPr="00EA2E6F">
        <w:rPr>
          <w:rStyle w:val="StyleUnderline"/>
        </w:rPr>
        <w:t>The opposite is true</w:t>
      </w:r>
      <w:r w:rsidRPr="00164F48">
        <w:rPr>
          <w:rStyle w:val="StyleUnderline"/>
        </w:rPr>
        <w:t xml:space="preserve">: the WTO, like many other multilateral international agreements, is meant to instututionalize and legtimize inequality. Its main purpose is to reduce the tremendous policing costs to the stronger powers that would be involved in disciplining many small countries in a more fluid, less structured international system. </w:t>
      </w:r>
      <w:r w:rsidRPr="00164F48">
        <w:rPr>
          <w:sz w:val="16"/>
        </w:rPr>
        <w:t>It is not surprising that both the WTO and the IMF are currently mired in a severe</w:t>
      </w:r>
      <w:r w:rsidRPr="00EA2E6F">
        <w:rPr>
          <w:sz w:val="16"/>
        </w:rPr>
        <w:t xml:space="preserv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3B60104E" w14:textId="77777777" w:rsidR="00390039" w:rsidRDefault="00390039" w:rsidP="00390039"/>
    <w:p w14:paraId="6F5E47F7" w14:textId="77777777" w:rsidR="00390039" w:rsidRDefault="00390039" w:rsidP="00390039">
      <w:pPr>
        <w:pStyle w:val="Heading3"/>
        <w:ind w:right="-720"/>
      </w:pPr>
      <w:r>
        <w:t xml:space="preserve">B. Impact </w:t>
      </w:r>
    </w:p>
    <w:p w14:paraId="0EFBC173" w14:textId="77777777" w:rsidR="00390039" w:rsidRDefault="00390039" w:rsidP="00390039">
      <w:pPr>
        <w:pStyle w:val="Heading4"/>
        <w:spacing w:line="480" w:lineRule="auto"/>
      </w:pPr>
      <w:r>
        <w:t xml:space="preserve">[Vats] And asserting the idea of intellectual property as a universal conception that can be waived by the WTO recreates aspects of settler colonialism. </w:t>
      </w:r>
    </w:p>
    <w:p w14:paraId="6B390FD9" w14:textId="77777777" w:rsidR="00390039" w:rsidRDefault="00390039" w:rsidP="00390039">
      <w:pPr>
        <w:rPr>
          <w:sz w:val="16"/>
        </w:rPr>
      </w:pPr>
      <w:r w:rsidRPr="007A4805">
        <w:rPr>
          <w:b/>
          <w:bCs/>
          <w:u w:val="single"/>
        </w:rPr>
        <w:t xml:space="preserve">Vats: </w:t>
      </w:r>
      <w:r w:rsidRPr="007A4805">
        <w:rPr>
          <w:sz w:val="16"/>
        </w:rPr>
        <w:t xml:space="preserve">Vats, Anjali Sunay. [Chair of the Supervisory Committee Associate Professor Ralina Joseph Department of Communication] “Rhetorics of Race and Resistance in Intellectual Property Law” </w:t>
      </w:r>
      <w:r w:rsidRPr="007A4805">
        <w:rPr>
          <w:i/>
          <w:iCs/>
          <w:sz w:val="16"/>
        </w:rPr>
        <w:t xml:space="preserve">University of Washington, </w:t>
      </w:r>
      <w:r w:rsidRPr="007A4805">
        <w:rPr>
          <w:sz w:val="16"/>
        </w:rPr>
        <w:t xml:space="preserve">2013. JP </w:t>
      </w:r>
    </w:p>
    <w:p w14:paraId="0721E515" w14:textId="77777777" w:rsidR="00390039" w:rsidRDefault="00390039" w:rsidP="00390039">
      <w:pPr>
        <w:rPr>
          <w:sz w:val="16"/>
        </w:rPr>
      </w:pPr>
    </w:p>
    <w:p w14:paraId="3A5E03D0" w14:textId="77777777" w:rsidR="00390039" w:rsidRDefault="00390039" w:rsidP="00390039">
      <w:pPr>
        <w:spacing w:line="480" w:lineRule="auto"/>
        <w:jc w:val="both"/>
        <w:rPr>
          <w:sz w:val="16"/>
        </w:rPr>
      </w:pPr>
      <w:r w:rsidRPr="0061053A">
        <w:rPr>
          <w:sz w:val="16"/>
        </w:rPr>
        <w:t>At a broader level, the narrative of yoga piracy I have outlined here interrupts one of the most powerful narratives of American colonialism, namely the Doctrine of Discovery. First year law students almost universally begin their study of property law with case of Johnson v. M’Intosh, in which Chief Justice John Marshall sets forth the prevailing theory of Western and 143 indigenous land ownership. The case involved a dispute between two men over the title to a tract of land in present day Illinois. Thomas Johnson had purchased the land from the Piankeshaw Indians while William M’Intosh had purchased it from the federal government. Upon discovering the double land ownership, Johnson attempted to enforce his title. Chief Justice Marshall wrote the opinion which unanimously found that indigenous peoples may not sell their lands because they do not hold title to it—as uncivilized peoples with no system of property ownership, they hold only a right of occupancy</w:t>
      </w:r>
      <w:r w:rsidRPr="0061053A">
        <w:rPr>
          <w:b/>
          <w:bCs/>
          <w:u w:val="single"/>
        </w:rPr>
        <w:t xml:space="preserve">. Moreover, </w:t>
      </w:r>
      <w:r w:rsidRPr="0061053A">
        <w:rPr>
          <w:b/>
          <w:bCs/>
          <w:highlight w:val="yellow"/>
          <w:u w:val="single"/>
        </w:rPr>
        <w:t>colonizers may assume title to any land they discover because “discovery gave title to the government by whose subjects, or by whose authority, it was made, against all other European governments, which title might be consummated by possession</w:t>
      </w:r>
      <w:r w:rsidRPr="0061053A">
        <w:rPr>
          <w:sz w:val="16"/>
        </w:rPr>
        <w:t xml:space="preserve">.”382 </w:t>
      </w:r>
      <w:r w:rsidRPr="0061053A">
        <w:rPr>
          <w:b/>
          <w:bCs/>
          <w:u w:val="single"/>
        </w:rPr>
        <w:t xml:space="preserve">There also exists an implicit corollary to the Doctrine of Discovery </w:t>
      </w:r>
      <w:r w:rsidRPr="0061053A">
        <w:rPr>
          <w:b/>
          <w:bCs/>
          <w:highlight w:val="yellow"/>
          <w:u w:val="single"/>
        </w:rPr>
        <w:t>in the realm of i</w:t>
      </w:r>
      <w:r w:rsidRPr="0061053A">
        <w:rPr>
          <w:b/>
          <w:bCs/>
          <w:u w:val="single"/>
        </w:rPr>
        <w:t xml:space="preserve">ntellectual </w:t>
      </w:r>
      <w:r w:rsidRPr="0061053A">
        <w:rPr>
          <w:b/>
          <w:bCs/>
          <w:highlight w:val="yellow"/>
          <w:u w:val="single"/>
        </w:rPr>
        <w:t>p</w:t>
      </w:r>
      <w:r w:rsidRPr="0061053A">
        <w:rPr>
          <w:b/>
          <w:bCs/>
          <w:u w:val="single"/>
        </w:rPr>
        <w:t xml:space="preserve">roperty: </w:t>
      </w:r>
      <w:r w:rsidRPr="0061053A">
        <w:rPr>
          <w:b/>
          <w:bCs/>
          <w:highlight w:val="yellow"/>
          <w:u w:val="single"/>
        </w:rPr>
        <w:t>traditional knowledge is perceived as unrefined and undeveloped information</w:t>
      </w:r>
      <w:r w:rsidRPr="0061053A">
        <w:rPr>
          <w:b/>
          <w:bCs/>
          <w:u w:val="single"/>
        </w:rPr>
        <w:t xml:space="preserve">, not yet transformed into an intellectual work. </w:t>
      </w:r>
      <w:r w:rsidRPr="0061053A">
        <w:rPr>
          <w:b/>
          <w:bCs/>
          <w:highlight w:val="yellow"/>
          <w:u w:val="single"/>
        </w:rPr>
        <w:t>Like land in which indigenous peoples only hold a right of occupancy, traditional knowledge is treated as a disorganized space which must be tamed and honed by Western science</w:t>
      </w:r>
      <w:r w:rsidRPr="0061053A">
        <w:rPr>
          <w:b/>
          <w:bCs/>
          <w:u w:val="single"/>
        </w:rPr>
        <w:t>.</w:t>
      </w:r>
      <w:r w:rsidRPr="0061053A">
        <w:rPr>
          <w:sz w:val="16"/>
        </w:rPr>
        <w:t xml:space="preserve"> The association of racial Otherness with disorder and chaos, of course, is a longstanding thread of colonial discourse which has historically justified violent and appropriate interventions. As Halbert writes, the encounters of Westerners with traditional knowledge were “quickly obscured by the fiction of colonial superiority and the original genius of the Western scientist and explorer.”383 The idea of yoga piracy moves beyond the realm of “scientific colonialism”384 and biopiracy, focusing instead on forms of cultural knowledge which do not neatly fit into intellectual property’s preordained categories</w:t>
      </w:r>
      <w:r w:rsidRPr="0061053A">
        <w:rPr>
          <w:b/>
          <w:bCs/>
          <w:u w:val="single"/>
        </w:rPr>
        <w:t xml:space="preserve">. In short, </w:t>
      </w:r>
      <w:r w:rsidRPr="0061053A">
        <w:rPr>
          <w:b/>
          <w:bCs/>
          <w:highlight w:val="yellow"/>
          <w:u w:val="single"/>
        </w:rPr>
        <w:t>traditional knowledge extends far beyond</w:t>
      </w:r>
      <w:r w:rsidRPr="0061053A">
        <w:rPr>
          <w:b/>
          <w:bCs/>
          <w:u w:val="single"/>
        </w:rPr>
        <w:t xml:space="preserve"> the scientific and technical—the term yoga piracy forces contemplation, in specific terms, of the contributions of racial Others </w:t>
      </w:r>
      <w:r w:rsidRPr="0061053A">
        <w:rPr>
          <w:b/>
          <w:bCs/>
          <w:highlight w:val="yellow"/>
          <w:u w:val="single"/>
        </w:rPr>
        <w:t>to the cultural and spiritual landscape of the world</w:t>
      </w:r>
      <w:r w:rsidRPr="0061053A">
        <w:rPr>
          <w:b/>
          <w:bCs/>
          <w:u w:val="single"/>
        </w:rPr>
        <w:t>.</w:t>
      </w:r>
      <w:r w:rsidRPr="0061053A">
        <w:rPr>
          <w:sz w:val="16"/>
        </w:rPr>
        <w:t xml:space="preserve"> Unlike the commonly used terms of art of “folklore” and “cultural property,” which refer to traditional music, dance, arts, history, mythology, designs and symbols, and traditional handicrafts, among other items, yoga piracy speaks in a parlance familiar to Western scholars, makinganimplicitclaimoftheftagainstaparticularformoftraditionalknowledge. AsGraham Dutfield of the International Center for Trade and Sustainable Development and United Nations Conference on Trade and Development observes: In the West, folklore is understood differently, because traditional knowledge and art forms no longer constitute an integral part of most people’s lives, and may even be considered archaic</w:t>
      </w:r>
      <w:r>
        <w:rPr>
          <w:sz w:val="16"/>
        </w:rPr>
        <w:t>…</w:t>
      </w:r>
      <w:r w:rsidRPr="0061053A">
        <w:rPr>
          <w:sz w:val="16"/>
        </w:rPr>
        <w:t>It may be difficult, then, for members of western (and westernized) cultures to appreciate the importance of folklore in the lives of indigenous peoples.385</w:t>
      </w:r>
    </w:p>
    <w:p w14:paraId="43C50A58" w14:textId="77777777" w:rsidR="00390039" w:rsidRPr="00344EF5" w:rsidRDefault="00390039" w:rsidP="00390039">
      <w:pPr>
        <w:pStyle w:val="Heading3"/>
        <w:ind w:right="-720"/>
      </w:pPr>
      <w:r>
        <w:t>C. Alternative</w:t>
      </w:r>
    </w:p>
    <w:p w14:paraId="792AAC41" w14:textId="77777777" w:rsidR="00390039" w:rsidRPr="00262D7C" w:rsidRDefault="00390039" w:rsidP="00390039">
      <w:pPr>
        <w:pStyle w:val="Heading4"/>
        <w:spacing w:line="480" w:lineRule="auto"/>
        <w:ind w:right="-720"/>
        <w:rPr>
          <w:rFonts w:cs="Times New Roman"/>
        </w:rPr>
      </w:pPr>
      <w:r>
        <w:t xml:space="preserve">[Flowers] Thus, the alternative is to </w:t>
      </w:r>
      <w:r>
        <w:rPr>
          <w:rFonts w:cs="Times New Roman"/>
        </w:rPr>
        <w:t>utilize the</w:t>
      </w:r>
      <w:r w:rsidRPr="00054020">
        <w:rPr>
          <w:rFonts w:cs="Times New Roman"/>
        </w:rPr>
        <w:t xml:space="preserve"> </w:t>
      </w:r>
      <w:r>
        <w:rPr>
          <w:rFonts w:cs="Times New Roman"/>
        </w:rPr>
        <w:t xml:space="preserve">methodology of Indigenous refusal politics, which requires settler opposition to violence against Indigenous people. This directly rejects states’ actions while respecting Indigenous protest movements. </w:t>
      </w:r>
    </w:p>
    <w:p w14:paraId="751F3518" w14:textId="77777777" w:rsidR="00390039" w:rsidRPr="001E5340" w:rsidRDefault="00390039" w:rsidP="00390039">
      <w:pPr>
        <w:ind w:right="-720"/>
        <w:rPr>
          <w:sz w:val="16"/>
          <w:szCs w:val="16"/>
        </w:rPr>
      </w:pPr>
      <w:r>
        <w:rPr>
          <w:b/>
          <w:u w:val="single"/>
        </w:rPr>
        <w:t>Flowers</w:t>
      </w:r>
      <w:r>
        <w:rPr>
          <w:b/>
        </w:rPr>
        <w:t xml:space="preserve">: </w:t>
      </w:r>
      <w:r w:rsidRPr="00AA3299">
        <w:rPr>
          <w:sz w:val="16"/>
          <w:szCs w:val="16"/>
        </w:rPr>
        <w:t xml:space="preserve">Flowers, Rachel. [University of Victoria, Political Science] “Refusal to forgive: Indigenous women’s love and rage” </w:t>
      </w:r>
      <w:r w:rsidRPr="00AA3299">
        <w:rPr>
          <w:i/>
          <w:sz w:val="16"/>
          <w:szCs w:val="16"/>
        </w:rPr>
        <w:t>Decolonization: Indigeneity, Education &amp; Society</w:t>
      </w:r>
      <w:r w:rsidRPr="00AA3299">
        <w:rPr>
          <w:sz w:val="16"/>
          <w:szCs w:val="16"/>
        </w:rPr>
        <w:t xml:space="preserve"> Vol. 4, No. 2, 2015, pp. 32-49, 2015. AZ</w:t>
      </w:r>
    </w:p>
    <w:p w14:paraId="4944C0BF" w14:textId="77777777" w:rsidR="00390039" w:rsidRPr="00F40409" w:rsidRDefault="00390039" w:rsidP="00390039">
      <w:pPr>
        <w:spacing w:before="100" w:beforeAutospacing="1" w:after="100" w:afterAutospacing="1" w:line="480" w:lineRule="auto"/>
        <w:ind w:right="-720"/>
        <w:rPr>
          <w:rFonts w:ascii="TimesNewRomanPSMT" w:eastAsia="Times New Roman" w:hAnsi="TimesNewRomanPSMT" w:cs="TimesNewRomanPSMT"/>
          <w:sz w:val="16"/>
        </w:rPr>
      </w:pPr>
      <w:r w:rsidRPr="001B2511">
        <w:rPr>
          <w:rFonts w:ascii="TimesNewRomanPSMT" w:eastAsia="Times New Roman" w:hAnsi="TimesNewRomanPSMT" w:cs="TimesNewRomanPSMT"/>
          <w:b/>
          <w:u w:val="single"/>
        </w:rPr>
        <w:t xml:space="preserve">In our struggles of freedom </w:t>
      </w:r>
      <w:r w:rsidRPr="004D0A03">
        <w:rPr>
          <w:rFonts w:ascii="TimesNewRomanPSMT" w:eastAsia="Times New Roman" w:hAnsi="TimesNewRomanPSMT" w:cs="TimesNewRomanPSMT"/>
          <w:b/>
          <w:highlight w:val="yellow"/>
          <w:u w:val="single"/>
        </w:rPr>
        <w:t>it</w:t>
      </w:r>
      <w:r w:rsidRPr="00F40409">
        <w:rPr>
          <w:sz w:val="16"/>
        </w:rPr>
        <w:t xml:space="preserve"> i</w:t>
      </w:r>
      <w:r w:rsidRPr="004D0A03">
        <w:rPr>
          <w:rFonts w:ascii="TimesNewRomanPSMT" w:eastAsia="Times New Roman" w:hAnsi="TimesNewRomanPSMT" w:cs="TimesNewRomanPSMT"/>
          <w:b/>
          <w:highlight w:val="yellow"/>
          <w:u w:val="single"/>
        </w:rPr>
        <w:t xml:space="preserve">s essential that we maintain a treaty-like relationship wherein Indigenous peoples and settlers are </w:t>
      </w:r>
      <w:r w:rsidRPr="004D0A03">
        <w:rPr>
          <w:rStyle w:val="Emphasis"/>
          <w:highlight w:val="yellow"/>
        </w:rPr>
        <w:t>linked together</w:t>
      </w:r>
      <w:r w:rsidRPr="004D0A03">
        <w:rPr>
          <w:rFonts w:ascii="TimesNewRomanPSMT" w:eastAsia="Times New Roman" w:hAnsi="TimesNewRomanPSMT" w:cs="TimesNewRomanPSMT"/>
          <w:b/>
          <w:highlight w:val="yellow"/>
          <w:u w:val="single"/>
        </w:rPr>
        <w:t xml:space="preserve"> but neither interferes in the matters of the other. When the state interferes in our business,</w:t>
      </w:r>
      <w:r w:rsidRPr="001B2511">
        <w:rPr>
          <w:rFonts w:ascii="TimesNewRomanPSMT" w:eastAsia="Times New Roman" w:hAnsi="TimesNewRomanPSMT" w:cs="TimesNewRomanPSMT"/>
          <w:b/>
          <w:u w:val="single"/>
        </w:rPr>
        <w:t xml:space="preserve"> then </w:t>
      </w:r>
      <w:r w:rsidRPr="004D0A03">
        <w:rPr>
          <w:rFonts w:ascii="TimesNewRomanPSMT" w:eastAsia="Times New Roman" w:hAnsi="TimesNewRomanPSMT" w:cs="TimesNewRomanPSMT"/>
          <w:b/>
          <w:highlight w:val="yellow"/>
          <w:u w:val="single"/>
        </w:rPr>
        <w:t>it</w:t>
      </w:r>
      <w:r w:rsidRPr="00F40409">
        <w:rPr>
          <w:sz w:val="16"/>
        </w:rPr>
        <w:t xml:space="preserve"> i</w:t>
      </w:r>
      <w:r w:rsidRPr="004D0A03">
        <w:rPr>
          <w:rFonts w:ascii="TimesNewRomanPSMT" w:eastAsia="Times New Roman" w:hAnsi="TimesNewRomanPSMT" w:cs="TimesNewRomanPSMT"/>
          <w:b/>
          <w:highlight w:val="yellow"/>
          <w:u w:val="single"/>
        </w:rPr>
        <w:t>s the obligation of settler</w:t>
      </w:r>
      <w:r w:rsidRPr="00F40409">
        <w:rPr>
          <w:sz w:val="16"/>
        </w:rPr>
        <w:t xml:space="preserve"> subject</w:t>
      </w:r>
      <w:r w:rsidRPr="004D0A03">
        <w:rPr>
          <w:rFonts w:ascii="TimesNewRomanPSMT" w:eastAsia="Times New Roman" w:hAnsi="TimesNewRomanPSMT" w:cs="TimesNewRomanPSMT"/>
          <w:b/>
          <w:highlight w:val="yellow"/>
          <w:u w:val="single"/>
        </w:rPr>
        <w:t>s to oppose</w:t>
      </w:r>
      <w:r w:rsidRPr="001B2511">
        <w:rPr>
          <w:rFonts w:ascii="TimesNewRomanPSMT" w:eastAsia="Times New Roman" w:hAnsi="TimesNewRomanPSMT" w:cs="TimesNewRomanPSMT"/>
          <w:b/>
          <w:u w:val="single"/>
        </w:rPr>
        <w:t xml:space="preserve"> the misconduct of </w:t>
      </w:r>
      <w:r w:rsidRPr="004D0A03">
        <w:rPr>
          <w:rFonts w:ascii="TimesNewRomanPSMT" w:eastAsia="Times New Roman" w:hAnsi="TimesNewRomanPSMT" w:cs="TimesNewRomanPSMT"/>
          <w:b/>
          <w:highlight w:val="yellow"/>
          <w:u w:val="single"/>
        </w:rPr>
        <w:t>their government.</w:t>
      </w:r>
      <w:r w:rsidRPr="00256BBF">
        <w:rPr>
          <w:rFonts w:ascii="TimesNewRomanPSMT" w:eastAsia="Times New Roman" w:hAnsi="TimesNewRomanPSMT" w:cs="TimesNewRomanPSMT"/>
          <w:b/>
          <w:u w:val="single"/>
        </w:rPr>
        <w:t xml:space="preserve"> Not for </w:t>
      </w:r>
      <w:r w:rsidRPr="00256BBF">
        <w:rPr>
          <w:rFonts w:ascii="TimesNewRomanPS" w:eastAsia="Times New Roman" w:hAnsi="TimesNewRomanPS"/>
          <w:b/>
          <w:i/>
          <w:iCs/>
          <w:u w:val="single"/>
        </w:rPr>
        <w:t xml:space="preserve">our </w:t>
      </w:r>
      <w:r w:rsidRPr="00256BBF">
        <w:rPr>
          <w:rFonts w:ascii="TimesNewRomanPSMT" w:eastAsia="Times New Roman" w:hAnsi="TimesNewRomanPSMT" w:cs="TimesNewRomanPSMT"/>
          <w:b/>
          <w:u w:val="single"/>
        </w:rPr>
        <w:t xml:space="preserve">benefit, but because that is what it means to live lawfully in a treaty relationship. </w:t>
      </w:r>
      <w:r w:rsidRPr="00F72B2A">
        <w:rPr>
          <w:rFonts w:ascii="TimesNewRomanPSMT" w:eastAsia="Times New Roman" w:hAnsi="TimesNewRomanPSMT" w:cs="TimesNewRomanPSMT"/>
          <w:b/>
          <w:u w:val="single"/>
        </w:rPr>
        <w:t xml:space="preserve">In this way, </w:t>
      </w:r>
      <w:r w:rsidRPr="004D0A03">
        <w:rPr>
          <w:rFonts w:ascii="TimesNewRomanPSMT" w:eastAsia="Times New Roman" w:hAnsi="TimesNewRomanPSMT" w:cs="TimesNewRomanPSMT"/>
          <w:b/>
          <w:highlight w:val="yellow"/>
          <w:u w:val="single"/>
        </w:rPr>
        <w:t>settlers are n</w:t>
      </w:r>
      <w:r w:rsidRPr="00F40409">
        <w:rPr>
          <w:sz w:val="16"/>
        </w:rPr>
        <w:t>o</w:t>
      </w:r>
      <w:r w:rsidRPr="004D0A03">
        <w:rPr>
          <w:rFonts w:ascii="TimesNewRomanPSMT" w:eastAsia="Times New Roman" w:hAnsi="TimesNewRomanPSMT" w:cs="TimesNewRomanPSMT"/>
          <w:b/>
          <w:highlight w:val="yellow"/>
          <w:u w:val="single"/>
        </w:rPr>
        <w:t>t obliged to “co-resist” with Indigenous peoples, but</w:t>
      </w:r>
      <w:r w:rsidRPr="001B2511">
        <w:rPr>
          <w:rFonts w:ascii="TimesNewRomanPSMT" w:eastAsia="Times New Roman" w:hAnsi="TimesNewRomanPSMT" w:cs="TimesNewRomanPSMT"/>
          <w:b/>
          <w:u w:val="single"/>
        </w:rPr>
        <w:t xml:space="preserve"> rather, </w:t>
      </w:r>
      <w:r w:rsidRPr="004D0A03">
        <w:rPr>
          <w:rFonts w:ascii="TimesNewRomanPSMT" w:eastAsia="Times New Roman" w:hAnsi="TimesNewRomanPSMT" w:cs="TimesNewRomanPSMT"/>
          <w:b/>
          <w:highlight w:val="yellow"/>
          <w:u w:val="single"/>
        </w:rPr>
        <w:t>to uphold</w:t>
      </w:r>
      <w:r w:rsidRPr="00F72B2A">
        <w:rPr>
          <w:rFonts w:ascii="TimesNewRomanPSMT" w:eastAsia="Times New Roman" w:hAnsi="TimesNewRomanPSMT" w:cs="TimesNewRomanPSMT"/>
          <w:b/>
          <w:u w:val="single"/>
        </w:rPr>
        <w:t xml:space="preserve"> the integrity of </w:t>
      </w:r>
      <w:r w:rsidRPr="004D0A03">
        <w:rPr>
          <w:rFonts w:ascii="TimesNewRomanPSMT" w:eastAsia="Times New Roman" w:hAnsi="TimesNewRomanPSMT" w:cs="TimesNewRomanPSMT"/>
          <w:b/>
          <w:highlight w:val="yellow"/>
          <w:u w:val="single"/>
        </w:rPr>
        <w:t>a nation-to-nation relationship. Until the settler can imagine alternatives to relations of domination-subordination</w:t>
      </w:r>
      <w:r w:rsidRPr="00C03ED3">
        <w:rPr>
          <w:rFonts w:ascii="TimesNewRomanPSMT" w:eastAsia="Times New Roman" w:hAnsi="TimesNewRomanPSMT" w:cs="TimesNewRomanPSMT"/>
          <w:b/>
          <w:u w:val="single"/>
        </w:rPr>
        <w:t xml:space="preserve"> framed as “co- existence”</w:t>
      </w:r>
      <w:r w:rsidRPr="004D0A03">
        <w:rPr>
          <w:rFonts w:ascii="TimesNewRomanPSMT" w:eastAsia="Times New Roman" w:hAnsi="TimesNewRomanPSMT" w:cs="TimesNewRomanPSMT"/>
          <w:b/>
          <w:highlight w:val="yellow"/>
          <w:u w:val="single"/>
        </w:rPr>
        <w:t>,</w:t>
      </w:r>
      <w:r w:rsidRPr="00256BBF">
        <w:rPr>
          <w:rFonts w:ascii="TimesNewRomanPSMT" w:eastAsia="Times New Roman" w:hAnsi="TimesNewRomanPSMT" w:cs="TimesNewRomanPSMT"/>
          <w:b/>
          <w:u w:val="single"/>
        </w:rPr>
        <w:t xml:space="preserve"> put those changes into practice and sustain them, </w:t>
      </w:r>
      <w:r w:rsidRPr="004D0A03">
        <w:rPr>
          <w:rFonts w:ascii="TimesNewRomanPSMT" w:eastAsia="Times New Roman" w:hAnsi="TimesNewRomanPSMT" w:cs="TimesNewRomanPSMT"/>
          <w:b/>
          <w:highlight w:val="yellow"/>
          <w:u w:val="single"/>
        </w:rPr>
        <w:t>Indigenous peoples need not entertain</w:t>
      </w:r>
      <w:r w:rsidRPr="00256BBF">
        <w:rPr>
          <w:rFonts w:ascii="TimesNewRomanPSMT" w:eastAsia="Times New Roman" w:hAnsi="TimesNewRomanPSMT" w:cs="TimesNewRomanPSMT"/>
          <w:b/>
          <w:u w:val="single"/>
        </w:rPr>
        <w:t xml:space="preserve"> their </w:t>
      </w:r>
      <w:r w:rsidRPr="004D0A03">
        <w:rPr>
          <w:rFonts w:ascii="TimesNewRomanPSMT" w:eastAsia="Times New Roman" w:hAnsi="TimesNewRomanPSMT" w:cs="TimesNewRomanPSMT"/>
          <w:b/>
          <w:highlight w:val="yellow"/>
          <w:u w:val="single"/>
        </w:rPr>
        <w:t>fantasies</w:t>
      </w:r>
      <w:r w:rsidRPr="00256BBF">
        <w:rPr>
          <w:rFonts w:ascii="TimesNewRomanPSMT" w:eastAsia="Times New Roman" w:hAnsi="TimesNewRomanPSMT" w:cs="TimesNewRomanPSMT"/>
          <w:b/>
          <w:u w:val="single"/>
        </w:rPr>
        <w:t xml:space="preserve"> or sympathies</w:t>
      </w:r>
      <w:r w:rsidRPr="004D0A03">
        <w:rPr>
          <w:rFonts w:ascii="TimesNewRomanPSMT" w:eastAsia="Times New Roman" w:hAnsi="TimesNewRomanPSMT" w:cs="TimesNewRomanPSMT"/>
          <w:b/>
          <w:highlight w:val="yellow"/>
          <w:u w:val="single"/>
        </w:rPr>
        <w:t>.</w:t>
      </w:r>
      <w:r w:rsidRPr="00256BBF">
        <w:rPr>
          <w:rFonts w:ascii="TimesNewRomanPSMT" w:eastAsia="Times New Roman" w:hAnsi="TimesNewRomanPSMT" w:cs="TimesNewRomanPSMT"/>
          <w:b/>
          <w:u w:val="single"/>
        </w:rPr>
        <w:t xml:space="preserve"> </w:t>
      </w:r>
      <w:r w:rsidRPr="00F40409">
        <w:rPr>
          <w:rFonts w:ascii="TimesNewRomanPSMT" w:eastAsia="Times New Roman" w:hAnsi="TimesNewRomanPSMT" w:cs="TimesNewRomanPSMT"/>
          <w:sz w:val="16"/>
        </w:rPr>
        <w:t xml:space="preserve">Are settlers willing to relinquish their privilege? Certainly some settlers oppose their own government and its colonial policy because they can recognize it as such. The politics of recognition is predominantly attentive to the desire of the master (colonizer) to gain recognition as an essential “being-for-itself” but is only recognized by the dependent and unessential consciousness of the slave (colonized), which isn’t really recognition at all (Coulthard, 2014). As Coulthard (2014) notes, in settler colonial contexts such as Canada, the state (master) does not need or desire the recognition of the colonized (slave) but rather our lands, resources, and labor (p. 39). How does this understanding of the politics of recognition shift if we conceive of settlers as colonial subjects who do desire recognition by the colonized? </w:t>
      </w:r>
    </w:p>
    <w:p w14:paraId="3D4CD7D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TimesNewRomanPSMT">
    <w:altName w:val="Times New Roman"/>
    <w:panose1 w:val="020B0604020202020204"/>
    <w:charset w:val="00"/>
    <w:family w:val="roman"/>
    <w:pitch w:val="variable"/>
    <w:sig w:usb0="E0002AEF" w:usb1="C0007841" w:usb2="00000009" w:usb3="00000000" w:csb0="000001FF" w:csb1="00000000"/>
  </w:font>
  <w:font w:name="TimesNewRomanPS">
    <w:altName w:val="Times New Roman"/>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00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003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8CAD6"/>
  <w14:defaultImageDpi w14:val="300"/>
  <w15:docId w15:val="{997C7BC4-2F1D-954E-8322-3C67E81B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0039"/>
    <w:rPr>
      <w:rFonts w:ascii="Times New Roman" w:hAnsi="Times New Roman" w:cs="Times New Roman"/>
    </w:rPr>
  </w:style>
  <w:style w:type="paragraph" w:styleId="Heading1">
    <w:name w:val="heading 1"/>
    <w:aliases w:val="Pocket"/>
    <w:basedOn w:val="Normal"/>
    <w:next w:val="Normal"/>
    <w:link w:val="Heading1Char"/>
    <w:uiPriority w:val="9"/>
    <w:qFormat/>
    <w:rsid w:val="0039003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003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9003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39003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900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0039"/>
  </w:style>
  <w:style w:type="character" w:customStyle="1" w:styleId="Heading1Char">
    <w:name w:val="Heading 1 Char"/>
    <w:aliases w:val="Pocket Char"/>
    <w:basedOn w:val="DefaultParagraphFont"/>
    <w:link w:val="Heading1"/>
    <w:uiPriority w:val="9"/>
    <w:rsid w:val="0039003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9003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90039"/>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390039"/>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390039"/>
    <w:rPr>
      <w:b/>
      <w:sz w:val="1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90039"/>
    <w:rPr>
      <w:b/>
      <w:sz w:val="24"/>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39003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9003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90039"/>
    <w:rPr>
      <w:color w:val="auto"/>
      <w:u w:val="none"/>
    </w:rPr>
  </w:style>
  <w:style w:type="paragraph" w:styleId="DocumentMap">
    <w:name w:val="Document Map"/>
    <w:basedOn w:val="Normal"/>
    <w:link w:val="DocumentMapChar"/>
    <w:uiPriority w:val="99"/>
    <w:semiHidden/>
    <w:unhideWhenUsed/>
    <w:rsid w:val="00390039"/>
    <w:rPr>
      <w:rFonts w:ascii="Lucida Grande" w:hAnsi="Lucida Grande" w:cs="Lucida Grande"/>
    </w:rPr>
  </w:style>
  <w:style w:type="character" w:customStyle="1" w:styleId="DocumentMapChar">
    <w:name w:val="Document Map Char"/>
    <w:basedOn w:val="DefaultParagraphFont"/>
    <w:link w:val="DocumentMap"/>
    <w:uiPriority w:val="99"/>
    <w:semiHidden/>
    <w:rsid w:val="00390039"/>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3900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90039"/>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ni.org/my/node/6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6287</Words>
  <Characters>35842</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2021-10-16T15:39:00Z</dcterms:created>
  <dcterms:modified xsi:type="dcterms:W3CDTF">2021-10-16T15:39:00Z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