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1EB0A" w14:textId="0AE76BD8" w:rsidR="00AB3E7E" w:rsidRDefault="00AB3E7E" w:rsidP="00AB3E7E">
      <w:pPr>
        <w:pStyle w:val="Heading1"/>
      </w:pPr>
      <w:r>
        <w:t xml:space="preserve">1nc v </w:t>
      </w:r>
      <w:proofErr w:type="gramStart"/>
      <w:r>
        <w:t>Emi !!</w:t>
      </w:r>
      <w:proofErr w:type="gramEnd"/>
    </w:p>
    <w:p w14:paraId="72A5196E" w14:textId="1B482472" w:rsidR="00AB3E7E" w:rsidRPr="00AB3E7E" w:rsidRDefault="00AB3E7E" w:rsidP="00AB3E7E">
      <w:pPr>
        <w:pStyle w:val="Heading2"/>
        <w:rPr>
          <w:u w:val="single"/>
        </w:rPr>
      </w:pPr>
      <w:r w:rsidRPr="00AB3E7E">
        <w:rPr>
          <w:u w:val="single"/>
        </w:rPr>
        <w:t>1</w:t>
      </w:r>
      <w:r w:rsidRPr="00AB3E7E">
        <w:rPr>
          <w:u w:val="single"/>
          <w:vertAlign w:val="superscript"/>
        </w:rPr>
        <w:t>st</w:t>
      </w:r>
      <w:r>
        <w:rPr>
          <w:u w:val="single"/>
        </w:rPr>
        <w:t xml:space="preserve"> </w:t>
      </w:r>
      <w:proofErr w:type="gramStart"/>
      <w:r>
        <w:rPr>
          <w:u w:val="single"/>
        </w:rPr>
        <w:t xml:space="preserve">off </w:t>
      </w:r>
      <w:r w:rsidRPr="00AB3E7E">
        <w:rPr>
          <w:u w:val="single"/>
          <w:vertAlign w:val="superscript"/>
        </w:rPr>
        <w:t xml:space="preserve"> </w:t>
      </w:r>
      <w:r w:rsidRPr="00AB3E7E">
        <w:rPr>
          <w:u w:val="single"/>
        </w:rPr>
        <w:t>–</w:t>
      </w:r>
      <w:proofErr w:type="gramEnd"/>
      <w:r w:rsidRPr="00AB3E7E">
        <w:rPr>
          <w:u w:val="single"/>
        </w:rPr>
        <w:t xml:space="preserve"> K</w:t>
      </w:r>
    </w:p>
    <w:p w14:paraId="167F4A2E" w14:textId="77777777" w:rsidR="00AB3E7E" w:rsidRPr="00AB3E7E" w:rsidRDefault="00AB3E7E" w:rsidP="00AB3E7E"/>
    <w:p w14:paraId="5AC48C95" w14:textId="5DBD30B1" w:rsidR="00AB3E7E" w:rsidRPr="00240F2B" w:rsidRDefault="00AB3E7E" w:rsidP="00AB3E7E">
      <w:pPr>
        <w:pStyle w:val="Heading2"/>
        <w:ind w:right="-720"/>
        <w:rPr>
          <w:color w:val="000000" w:themeColor="text1"/>
          <w:u w:val="single"/>
        </w:rPr>
      </w:pPr>
      <w:r w:rsidRPr="00240F2B">
        <w:rPr>
          <w:color w:val="000000" w:themeColor="text1"/>
          <w:u w:val="single"/>
        </w:rPr>
        <w:t>Framework</w:t>
      </w:r>
    </w:p>
    <w:p w14:paraId="41522684" w14:textId="77777777" w:rsidR="00AB3E7E" w:rsidRPr="00240F2B" w:rsidRDefault="00AB3E7E" w:rsidP="00AB3E7E">
      <w:pPr>
        <w:ind w:right="-720"/>
        <w:rPr>
          <w:color w:val="000000" w:themeColor="text1"/>
        </w:rPr>
      </w:pPr>
    </w:p>
    <w:p w14:paraId="079C6F7F" w14:textId="77777777" w:rsidR="00AB3E7E" w:rsidRPr="00240F2B" w:rsidRDefault="00AB3E7E" w:rsidP="00AB3E7E">
      <w:pPr>
        <w:pStyle w:val="Heading4"/>
        <w:spacing w:line="480" w:lineRule="auto"/>
        <w:ind w:right="-720"/>
        <w:rPr>
          <w:rFonts w:cs="Times New Roman"/>
          <w:color w:val="000000" w:themeColor="text1"/>
        </w:rPr>
      </w:pPr>
      <w:r w:rsidRPr="00240F2B">
        <w:rPr>
          <w:rFonts w:cs="Times New Roman"/>
          <w:color w:val="000000" w:themeColor="text1"/>
        </w:rPr>
        <w:t xml:space="preserve">[ROJ] </w:t>
      </w:r>
      <w:r w:rsidRPr="00240F2B">
        <w:rPr>
          <w:rFonts w:cs="Times New Roman"/>
          <w:b w:val="0"/>
          <w:color w:val="000000" w:themeColor="text1"/>
        </w:rPr>
        <w:t xml:space="preserve">I negate. The </w:t>
      </w:r>
      <w:r w:rsidRPr="00240F2B">
        <w:rPr>
          <w:rFonts w:cs="Times New Roman"/>
          <w:color w:val="000000" w:themeColor="text1"/>
        </w:rPr>
        <w:t>Role of the Judge</w:t>
      </w:r>
      <w:r w:rsidRPr="00240F2B">
        <w:rPr>
          <w:rFonts w:cs="Times New Roman"/>
          <w:b w:val="0"/>
          <w:color w:val="000000" w:themeColor="text1"/>
        </w:rPr>
        <w:t xml:space="preserve"> is to </w:t>
      </w:r>
      <w:r w:rsidRPr="00240F2B">
        <w:rPr>
          <w:rFonts w:cs="Times New Roman"/>
          <w:color w:val="000000" w:themeColor="text1"/>
        </w:rPr>
        <w:t xml:space="preserve">Promote Critical Thinking, </w:t>
      </w:r>
      <w:r w:rsidRPr="00240F2B">
        <w:rPr>
          <w:rFonts w:cs="Times New Roman"/>
          <w:b w:val="0"/>
          <w:color w:val="000000" w:themeColor="text1"/>
        </w:rPr>
        <w:t xml:space="preserve">which means they must enhance our potential to expose dominant, oppressive social biases.  </w:t>
      </w:r>
    </w:p>
    <w:p w14:paraId="176E10F0" w14:textId="77777777" w:rsidR="00AB3E7E" w:rsidRPr="00240F2B" w:rsidRDefault="00AB3E7E" w:rsidP="00AB3E7E">
      <w:pPr>
        <w:pStyle w:val="Heading4"/>
        <w:spacing w:line="480" w:lineRule="auto"/>
        <w:ind w:right="-720"/>
        <w:rPr>
          <w:rFonts w:cs="Times New Roman"/>
          <w:b w:val="0"/>
          <w:color w:val="000000" w:themeColor="text1"/>
        </w:rPr>
      </w:pPr>
      <w:r w:rsidRPr="00240F2B">
        <w:rPr>
          <w:rFonts w:cs="Times New Roman"/>
          <w:color w:val="000000" w:themeColor="text1"/>
        </w:rPr>
        <w:t xml:space="preserve">[Giroux] </w:t>
      </w:r>
      <w:r w:rsidRPr="00240F2B">
        <w:rPr>
          <w:rFonts w:cs="Times New Roman"/>
          <w:b w:val="0"/>
          <w:color w:val="000000" w:themeColor="text1"/>
        </w:rPr>
        <w:t xml:space="preserve">Status quo actors use violence to smother critical thought. Fighting oppression requires judges to help make debate a place to </w:t>
      </w:r>
      <w:r w:rsidRPr="00240F2B">
        <w:rPr>
          <w:rFonts w:cs="Times New Roman"/>
          <w:b w:val="0"/>
          <w:i/>
          <w:color w:val="000000" w:themeColor="text1"/>
        </w:rPr>
        <w:t xml:space="preserve">challenge </w:t>
      </w:r>
      <w:r w:rsidRPr="00240F2B">
        <w:rPr>
          <w:rFonts w:cs="Times New Roman"/>
          <w:b w:val="0"/>
          <w:color w:val="000000" w:themeColor="text1"/>
        </w:rPr>
        <w:t>social norms.</w:t>
      </w:r>
    </w:p>
    <w:p w14:paraId="748C8AB2" w14:textId="77777777" w:rsidR="00AB3E7E" w:rsidRPr="00240F2B" w:rsidRDefault="00AB3E7E" w:rsidP="00AB3E7E">
      <w:pPr>
        <w:ind w:right="-720"/>
        <w:rPr>
          <w:b/>
          <w:color w:val="000000" w:themeColor="text1"/>
          <w:sz w:val="16"/>
        </w:rPr>
      </w:pPr>
      <w:r w:rsidRPr="00240F2B">
        <w:rPr>
          <w:rStyle w:val="StyleUnderline"/>
          <w:color w:val="000000" w:themeColor="text1"/>
        </w:rPr>
        <w:t>Giroux</w:t>
      </w:r>
      <w:r w:rsidRPr="00240F2B">
        <w:rPr>
          <w:rStyle w:val="StyleUnderline"/>
          <w:color w:val="000000" w:themeColor="text1"/>
          <w:u w:val="none"/>
        </w:rPr>
        <w:t>:</w:t>
      </w:r>
      <w:r w:rsidRPr="00240F2B">
        <w:rPr>
          <w:rStyle w:val="StyleUnderline"/>
          <w:b w:val="0"/>
          <w:color w:val="000000" w:themeColor="text1"/>
          <w:sz w:val="16"/>
          <w:szCs w:val="16"/>
          <w:u w:val="none"/>
        </w:rPr>
        <w:t xml:space="preserve"> Giroux, Henry. [Waterbury Chair Professor, Pennsylvania State University] </w:t>
      </w:r>
      <w:r w:rsidRPr="00240F2B">
        <w:rPr>
          <w:color w:val="000000" w:themeColor="text1"/>
          <w:sz w:val="16"/>
        </w:rPr>
        <w:t xml:space="preserve">"The Curse of Totalitarianism and the Challenge of Critical Pedagogy." Philosophersforchange.org, October 13, 2015. </w:t>
      </w:r>
      <w:r w:rsidRPr="00240F2B">
        <w:rPr>
          <w:rStyle w:val="StyleUnderline"/>
          <w:b w:val="0"/>
          <w:color w:val="000000" w:themeColor="text1"/>
          <w:sz w:val="16"/>
          <w:szCs w:val="16"/>
          <w:u w:val="none"/>
        </w:rPr>
        <w:t>CH</w:t>
      </w:r>
    </w:p>
    <w:p w14:paraId="4EB1C1C1" w14:textId="77777777" w:rsidR="00AB3E7E" w:rsidRPr="00240F2B" w:rsidRDefault="00AB3E7E" w:rsidP="00AB3E7E">
      <w:pPr>
        <w:ind w:right="-720"/>
        <w:rPr>
          <w:b/>
          <w:color w:val="000000" w:themeColor="text1"/>
        </w:rPr>
      </w:pPr>
    </w:p>
    <w:p w14:paraId="1462E2F5" w14:textId="77777777" w:rsidR="00AB3E7E" w:rsidRPr="00240F2B" w:rsidRDefault="00AB3E7E" w:rsidP="00AB3E7E">
      <w:pPr>
        <w:spacing w:line="480" w:lineRule="auto"/>
        <w:ind w:right="-720"/>
        <w:rPr>
          <w:color w:val="000000" w:themeColor="text1"/>
          <w:sz w:val="16"/>
        </w:rPr>
      </w:pPr>
      <w:r w:rsidRPr="00240F2B">
        <w:rPr>
          <w:color w:val="000000" w:themeColor="text1"/>
          <w:sz w:val="16"/>
        </w:rPr>
        <w:t xml:space="preserve">The forces of free-market fundamentalism are on the march ushering in a terrifying horizon of what Hannah Arendt once called “dark times.” </w:t>
      </w:r>
      <w:r w:rsidRPr="00240F2B">
        <w:rPr>
          <w:b/>
          <w:color w:val="000000" w:themeColor="text1"/>
          <w:u w:val="single"/>
        </w:rPr>
        <w:t xml:space="preserve">Across the globe, the tension between democratic values and market fundamentalism has </w:t>
      </w:r>
      <w:r w:rsidRPr="00240F2B">
        <w:rPr>
          <w:rStyle w:val="StyleUnderline"/>
          <w:color w:val="000000" w:themeColor="text1"/>
        </w:rPr>
        <w:t>reached a breaking point.</w:t>
      </w:r>
      <w:r w:rsidRPr="00240F2B">
        <w:rPr>
          <w:color w:val="000000" w:themeColor="text1"/>
          <w:sz w:val="16"/>
        </w:rPr>
        <w:t xml:space="preserve">[1] The social contract is under assault, </w:t>
      </w:r>
      <w:r w:rsidRPr="00240F2B">
        <w:rPr>
          <w:b/>
          <w:color w:val="000000" w:themeColor="text1"/>
          <w:u w:val="single"/>
        </w:rPr>
        <w:t xml:space="preserve">neo-Nazism is on the rise, right-wing populism is propelling extremist </w:t>
      </w:r>
      <w:r w:rsidRPr="00240F2B">
        <w:rPr>
          <w:color w:val="000000" w:themeColor="text1"/>
          <w:sz w:val="16"/>
        </w:rPr>
        <w:t>political</w:t>
      </w:r>
      <w:r w:rsidRPr="00240F2B">
        <w:rPr>
          <w:b/>
          <w:color w:val="000000" w:themeColor="text1"/>
          <w:u w:val="single"/>
        </w:rPr>
        <w:t xml:space="preserve"> candidates and social movements into the forefront of political life</w:t>
      </w:r>
      <w:r w:rsidRPr="00240F2B">
        <w:rPr>
          <w:color w:val="000000" w:themeColor="text1"/>
          <w:sz w:val="16"/>
        </w:rPr>
        <w:t xml:space="preserve">, anti-immigrant sentiment is now wrapped in the poisonous logic of nationalism and exceptionalism, </w:t>
      </w:r>
      <w:r w:rsidRPr="00240F2B">
        <w:rPr>
          <w:b/>
          <w:color w:val="000000" w:themeColor="text1"/>
          <w:u w:val="single"/>
        </w:rPr>
        <w:t>racism has become</w:t>
      </w:r>
      <w:r w:rsidRPr="00240F2B">
        <w:rPr>
          <w:b/>
          <w:color w:val="000000" w:themeColor="text1"/>
          <w:sz w:val="16"/>
        </w:rPr>
        <w:t xml:space="preserve"> </w:t>
      </w:r>
      <w:r w:rsidRPr="00240F2B">
        <w:rPr>
          <w:color w:val="000000" w:themeColor="text1"/>
          <w:sz w:val="16"/>
        </w:rPr>
        <w:t>a mark of</w:t>
      </w:r>
      <w:r w:rsidRPr="00240F2B">
        <w:rPr>
          <w:b/>
          <w:color w:val="000000" w:themeColor="text1"/>
          <w:sz w:val="16"/>
        </w:rPr>
        <w:t xml:space="preserve"> </w:t>
      </w:r>
      <w:r w:rsidRPr="00240F2B">
        <w:rPr>
          <w:b/>
          <w:color w:val="000000" w:themeColor="text1"/>
          <w:u w:val="single"/>
        </w:rPr>
        <w:t>celebrated</w:t>
      </w:r>
      <w:r w:rsidRPr="00240F2B">
        <w:rPr>
          <w:color w:val="000000" w:themeColor="text1"/>
          <w:sz w:val="16"/>
        </w:rPr>
        <w:t xml:space="preserve"> audacity</w:t>
      </w:r>
      <w:r w:rsidRPr="00240F2B">
        <w:rPr>
          <w:b/>
          <w:color w:val="000000" w:themeColor="text1"/>
          <w:sz w:val="16"/>
        </w:rPr>
        <w:t xml:space="preserve"> </w:t>
      </w:r>
      <w:r w:rsidRPr="00240F2B">
        <w:rPr>
          <w:b/>
          <w:color w:val="000000" w:themeColor="text1"/>
          <w:u w:val="single"/>
        </w:rPr>
        <w:t>and a politics of disposability comes dangerously close to its endgame of extermination for those considered excess</w:t>
      </w:r>
      <w:r w:rsidRPr="00240F2B">
        <w:rPr>
          <w:color w:val="000000" w:themeColor="text1"/>
          <w:sz w:val="16"/>
        </w:rPr>
        <w:t>. Under such circumstances, it becomes frightfully clear that the conditions for</w:t>
      </w:r>
      <w:r w:rsidRPr="00240F2B">
        <w:rPr>
          <w:b/>
          <w:color w:val="000000" w:themeColor="text1"/>
          <w:sz w:val="16"/>
        </w:rPr>
        <w:t xml:space="preserve"> </w:t>
      </w:r>
      <w:r w:rsidRPr="00240F2B">
        <w:rPr>
          <w:rStyle w:val="Emphasis"/>
          <w:color w:val="000000" w:themeColor="text1"/>
          <w:highlight w:val="yellow"/>
        </w:rPr>
        <w:t>totalitarianism and state violence</w:t>
      </w:r>
      <w:r w:rsidRPr="00240F2B">
        <w:rPr>
          <w:b/>
          <w:color w:val="000000" w:themeColor="text1"/>
          <w:sz w:val="16"/>
        </w:rPr>
        <w:t xml:space="preserve"> </w:t>
      </w:r>
      <w:r w:rsidRPr="00240F2B">
        <w:rPr>
          <w:color w:val="000000" w:themeColor="text1"/>
          <w:sz w:val="16"/>
        </w:rPr>
        <w:t>are still with us</w:t>
      </w:r>
      <w:r w:rsidRPr="00240F2B">
        <w:rPr>
          <w:b/>
          <w:color w:val="000000" w:themeColor="text1"/>
          <w:sz w:val="16"/>
        </w:rPr>
        <w:t xml:space="preserve"> </w:t>
      </w:r>
      <w:r w:rsidRPr="00240F2B">
        <w:rPr>
          <w:rStyle w:val="Emphasis"/>
          <w:color w:val="000000" w:themeColor="text1"/>
          <w:highlight w:val="yellow"/>
        </w:rPr>
        <w:t>smother</w:t>
      </w:r>
      <w:r w:rsidRPr="00240F2B">
        <w:rPr>
          <w:rStyle w:val="Emphasis"/>
          <w:b w:val="0"/>
          <w:color w:val="000000" w:themeColor="text1"/>
          <w:sz w:val="14"/>
        </w:rPr>
        <w:t xml:space="preserve">ing </w:t>
      </w:r>
      <w:r w:rsidRPr="00240F2B">
        <w:rPr>
          <w:rStyle w:val="Emphasis"/>
          <w:color w:val="000000" w:themeColor="text1"/>
          <w:highlight w:val="yellow"/>
        </w:rPr>
        <w:t>critical thought</w:t>
      </w:r>
      <w:r w:rsidRPr="00240F2B">
        <w:rPr>
          <w:color w:val="000000" w:themeColor="text1"/>
          <w:sz w:val="16"/>
        </w:rPr>
        <w:t xml:space="preserve"> social responsibility, the ethical </w:t>
      </w:r>
      <w:proofErr w:type="gramStart"/>
      <w:r w:rsidRPr="00240F2B">
        <w:rPr>
          <w:color w:val="000000" w:themeColor="text1"/>
          <w:sz w:val="16"/>
        </w:rPr>
        <w:t>imagination</w:t>
      </w:r>
      <w:proofErr w:type="gramEnd"/>
      <w:r w:rsidRPr="00240F2B">
        <w:rPr>
          <w:color w:val="000000" w:themeColor="text1"/>
          <w:sz w:val="16"/>
        </w:rPr>
        <w:t xml:space="preserve"> and politics itself</w:t>
      </w:r>
      <w:r w:rsidRPr="00240F2B">
        <w:rPr>
          <w:rStyle w:val="StyleUnderline"/>
          <w:color w:val="000000" w:themeColor="text1"/>
          <w:highlight w:val="yellow"/>
        </w:rPr>
        <w:t>.</w:t>
      </w:r>
      <w:r w:rsidRPr="00240F2B">
        <w:rPr>
          <w:color w:val="000000" w:themeColor="text1"/>
          <w:sz w:val="16"/>
        </w:rPr>
        <w:t xml:space="preserve"> As Bill Dixon observes: the totalitarian form is still with us because the all too protean origins of totalitarianism are still with us: loneliness as the normal register of social life, the frenzied lawfulness of ideological certitude, mass poverty and mass homelessness, the routine use of terror as a political instrument, and the ever growing speeds and scales of media, economics, and warfare.[2] In the United States, the extreme right in both political parties no longer needs the comfort of a counterfeit ideology in which appeals are made to the common good, human decency and democratic values. On the </w:t>
      </w:r>
      <w:proofErr w:type="spellStart"/>
      <w:proofErr w:type="gramStart"/>
      <w:r w:rsidRPr="00240F2B">
        <w:rPr>
          <w:color w:val="000000" w:themeColor="text1"/>
          <w:sz w:val="16"/>
        </w:rPr>
        <w:t>contrary,</w:t>
      </w:r>
      <w:r w:rsidRPr="00240F2B">
        <w:rPr>
          <w:rStyle w:val="StyleUnderline"/>
          <w:color w:val="000000" w:themeColor="text1"/>
          <w:highlight w:val="yellow"/>
        </w:rPr>
        <w:t>power</w:t>
      </w:r>
      <w:proofErr w:type="spellEnd"/>
      <w:proofErr w:type="gramEnd"/>
      <w:r w:rsidRPr="00240F2B">
        <w:rPr>
          <w:rStyle w:val="StyleUnderline"/>
          <w:color w:val="000000" w:themeColor="text1"/>
          <w:highlight w:val="yellow"/>
        </w:rPr>
        <w:t xml:space="preserve"> is</w:t>
      </w:r>
      <w:r w:rsidRPr="00240F2B">
        <w:rPr>
          <w:rStyle w:val="StyleUnderline"/>
          <w:color w:val="000000" w:themeColor="text1"/>
        </w:rPr>
        <w:t xml:space="preserve"> now </w:t>
      </w:r>
      <w:r w:rsidRPr="00240F2B">
        <w:rPr>
          <w:rStyle w:val="StyleUnderline"/>
          <w:color w:val="000000" w:themeColor="text1"/>
          <w:highlight w:val="yellow"/>
        </w:rPr>
        <w:t>concentrated in the hands of</w:t>
      </w:r>
      <w:r w:rsidRPr="00240F2B">
        <w:rPr>
          <w:color w:val="000000" w:themeColor="text1"/>
        </w:rPr>
        <w:t xml:space="preserve"> </w:t>
      </w:r>
      <w:r w:rsidRPr="00240F2B">
        <w:rPr>
          <w:color w:val="000000" w:themeColor="text1"/>
          <w:sz w:val="16"/>
        </w:rPr>
        <w:t xml:space="preserve">relatively </w:t>
      </w:r>
      <w:r w:rsidRPr="00240F2B">
        <w:rPr>
          <w:rStyle w:val="StyleUnderline"/>
          <w:color w:val="000000" w:themeColor="text1"/>
          <w:highlight w:val="yellow"/>
        </w:rPr>
        <w:t>few people</w:t>
      </w:r>
      <w:r w:rsidRPr="00240F2B">
        <w:rPr>
          <w:rStyle w:val="StyleUnderline"/>
          <w:color w:val="000000" w:themeColor="text1"/>
        </w:rPr>
        <w:t xml:space="preserve"> and corporations while power is global and free from the limited politics of the democratic state</w:t>
      </w:r>
      <w:r w:rsidRPr="00240F2B">
        <w:rPr>
          <w:rStyle w:val="StyleUnderline"/>
          <w:color w:val="000000" w:themeColor="text1"/>
          <w:highlight w:val="yellow"/>
        </w:rPr>
        <w:t>.</w:t>
      </w:r>
      <w:r w:rsidRPr="00240F2B">
        <w:rPr>
          <w:color w:val="000000" w:themeColor="text1"/>
          <w:sz w:val="16"/>
        </w:rPr>
        <w:t xml:space="preserve"> In fact, the state for all intents and purposes has become the corporate state. Dominant power is now all too visible and the policies, </w:t>
      </w:r>
      <w:proofErr w:type="gramStart"/>
      <w:r w:rsidRPr="00240F2B">
        <w:rPr>
          <w:color w:val="000000" w:themeColor="text1"/>
          <w:sz w:val="16"/>
        </w:rPr>
        <w:t>practices</w:t>
      </w:r>
      <w:proofErr w:type="gramEnd"/>
      <w:r w:rsidRPr="00240F2B">
        <w:rPr>
          <w:color w:val="000000" w:themeColor="text1"/>
          <w:sz w:val="16"/>
        </w:rPr>
        <w:t xml:space="preserve"> and wrecking ball it has imposed on society appear to be largely unchecked. </w:t>
      </w:r>
      <w:r w:rsidRPr="00240F2B">
        <w:rPr>
          <w:rStyle w:val="StyleUnderline"/>
          <w:color w:val="000000" w:themeColor="text1"/>
        </w:rPr>
        <w:t xml:space="preserve">Any compromising notion of ideology has been replaced by a discourse of command and certainty backed up by the militarization of local police forces, the surveillance state and </w:t>
      </w:r>
      <w:proofErr w:type="gramStart"/>
      <w:r w:rsidRPr="00240F2B">
        <w:rPr>
          <w:rStyle w:val="StyleUnderline"/>
          <w:color w:val="000000" w:themeColor="text1"/>
        </w:rPr>
        <w:t>all of</w:t>
      </w:r>
      <w:proofErr w:type="gramEnd"/>
      <w:r w:rsidRPr="00240F2B">
        <w:rPr>
          <w:rStyle w:val="StyleUnderline"/>
          <w:color w:val="000000" w:themeColor="text1"/>
        </w:rPr>
        <w:t xml:space="preserve"> the resources brought to bear by a culture of fear and a punishing state aligned with the permanent war on terror.</w:t>
      </w:r>
      <w:r w:rsidRPr="00240F2B">
        <w:rPr>
          <w:color w:val="000000" w:themeColor="text1"/>
          <w:sz w:val="16"/>
        </w:rPr>
        <w:t xml:space="preserve"> Informed judgment has given way to a corporate-controlled media apparatus that celebrates the banality of balance and the spectacle of violence, all the while reinforcing the politics and value systems of the financial elite.[3] Following Arendt, a dark cloud of</w:t>
      </w:r>
      <w:r w:rsidRPr="00240F2B">
        <w:rPr>
          <w:rStyle w:val="StyleUnderline"/>
          <w:color w:val="000000" w:themeColor="text1"/>
          <w:u w:val="none"/>
        </w:rPr>
        <w:t xml:space="preserve"> </w:t>
      </w:r>
      <w:r w:rsidRPr="00240F2B">
        <w:rPr>
          <w:rStyle w:val="StyleUnderline"/>
          <w:color w:val="000000" w:themeColor="text1"/>
          <w:highlight w:val="yellow"/>
        </w:rPr>
        <w:t>political and ethical ignorance</w:t>
      </w:r>
      <w:r w:rsidRPr="00240F2B">
        <w:rPr>
          <w:rStyle w:val="StyleUnderline"/>
          <w:color w:val="000000" w:themeColor="text1"/>
        </w:rPr>
        <w:t xml:space="preserve"> has descended on the United States creating both a crisis of memory and agency.</w:t>
      </w:r>
      <w:r w:rsidRPr="00240F2B">
        <w:rPr>
          <w:color w:val="000000" w:themeColor="text1"/>
          <w:sz w:val="16"/>
        </w:rPr>
        <w:t xml:space="preserve">[4] Thoughtlessness has become something that now occupies a privileged, if not celebrated, place in the political landscape and the mainstream cultural apparatuses. A new kind of infantilism and culture of ignorance now </w:t>
      </w:r>
      <w:r w:rsidRPr="00240F2B">
        <w:rPr>
          <w:b/>
          <w:color w:val="000000" w:themeColor="text1"/>
          <w:highlight w:val="yellow"/>
          <w:u w:val="single"/>
        </w:rPr>
        <w:t>sh</w:t>
      </w:r>
      <w:r w:rsidRPr="00240F2B">
        <w:rPr>
          <w:rStyle w:val="StyleUnderline"/>
          <w:color w:val="000000" w:themeColor="text1"/>
          <w:highlight w:val="yellow"/>
        </w:rPr>
        <w:t>ape</w:t>
      </w:r>
      <w:r w:rsidRPr="00240F2B">
        <w:rPr>
          <w:color w:val="000000" w:themeColor="text1"/>
          <w:sz w:val="16"/>
        </w:rPr>
        <w:t xml:space="preserve">s daily </w:t>
      </w:r>
      <w:r w:rsidRPr="00240F2B">
        <w:rPr>
          <w:b/>
          <w:color w:val="000000" w:themeColor="text1"/>
          <w:highlight w:val="yellow"/>
          <w:u w:val="single"/>
        </w:rPr>
        <w:t>life as agency devolves into</w:t>
      </w:r>
      <w:r w:rsidRPr="00240F2B">
        <w:rPr>
          <w:b/>
          <w:color w:val="000000" w:themeColor="text1"/>
          <w:u w:val="single"/>
        </w:rPr>
        <w:t xml:space="preserve"> a kind of </w:t>
      </w:r>
      <w:r w:rsidRPr="00240F2B">
        <w:rPr>
          <w:b/>
          <w:color w:val="000000" w:themeColor="text1"/>
          <w:highlight w:val="yellow"/>
          <w:u w:val="single"/>
        </w:rPr>
        <w:t>anti-intellectual</w:t>
      </w:r>
      <w:r w:rsidRPr="00240F2B">
        <w:rPr>
          <w:color w:val="000000" w:themeColor="text1"/>
          <w:sz w:val="16"/>
        </w:rPr>
        <w:t xml:space="preserve"> foolishness evident in the </w:t>
      </w:r>
      <w:r w:rsidRPr="00240F2B">
        <w:rPr>
          <w:rStyle w:val="StyleUnderline"/>
          <w:color w:val="000000" w:themeColor="text1"/>
          <w:highlight w:val="yellow"/>
        </w:rPr>
        <w:t>babble</w:t>
      </w:r>
      <w:r w:rsidRPr="00240F2B">
        <w:rPr>
          <w:color w:val="000000" w:themeColor="text1"/>
          <w:sz w:val="16"/>
        </w:rPr>
        <w:t xml:space="preserve"> of banality produced by Fox News, celebrity culture, schools modeled after prisons and politicians who support creationism, argue against climate </w:t>
      </w:r>
      <w:proofErr w:type="gramStart"/>
      <w:r w:rsidRPr="00240F2B">
        <w:rPr>
          <w:color w:val="000000" w:themeColor="text1"/>
          <w:sz w:val="16"/>
        </w:rPr>
        <w:t>change</w:t>
      </w:r>
      <w:proofErr w:type="gramEnd"/>
      <w:r w:rsidRPr="00240F2B">
        <w:rPr>
          <w:color w:val="000000" w:themeColor="text1"/>
          <w:sz w:val="16"/>
        </w:rPr>
        <w:t xml:space="preserve"> and denounce almost any form of reason</w:t>
      </w:r>
      <w:r w:rsidRPr="00240F2B">
        <w:rPr>
          <w:rStyle w:val="StyleUnderline"/>
          <w:color w:val="000000" w:themeColor="text1"/>
          <w:highlight w:val="yellow"/>
        </w:rPr>
        <w:t>.</w:t>
      </w:r>
      <w:r w:rsidRPr="00240F2B">
        <w:rPr>
          <w:color w:val="000000" w:themeColor="text1"/>
          <w:sz w:val="16"/>
        </w:rPr>
        <w:t xml:space="preserve"> Education is no longer viewed as a public good but a private right, just as critical thinking is devalued as a fundamental necessity for creating an engaged and socially responsible populace. Politics has become an extension of war, just as systemic economic uncertainty and state-sponsored violence increasingly find legitimation in the discourses of privatization and demonization, which promote anxiety, moral </w:t>
      </w:r>
      <w:proofErr w:type="gramStart"/>
      <w:r w:rsidRPr="00240F2B">
        <w:rPr>
          <w:color w:val="000000" w:themeColor="text1"/>
          <w:sz w:val="16"/>
        </w:rPr>
        <w:t>panics</w:t>
      </w:r>
      <w:proofErr w:type="gramEnd"/>
      <w:r w:rsidRPr="00240F2B">
        <w:rPr>
          <w:color w:val="000000" w:themeColor="text1"/>
          <w:sz w:val="16"/>
        </w:rPr>
        <w:t xml:space="preserve"> and fear, and undermine any sense of communal responsibility for the well-being of others. Too many people today learn quickly that their fate is solely a matter of individual responsibility, irrespective of wider structural forces. This is a </w:t>
      </w:r>
      <w:proofErr w:type="gramStart"/>
      <w:r w:rsidRPr="00240F2B">
        <w:rPr>
          <w:color w:val="000000" w:themeColor="text1"/>
          <w:sz w:val="16"/>
        </w:rPr>
        <w:t>much promoted</w:t>
      </w:r>
      <w:proofErr w:type="gramEnd"/>
      <w:r w:rsidRPr="00240F2B">
        <w:rPr>
          <w:color w:val="000000" w:themeColor="text1"/>
          <w:sz w:val="16"/>
        </w:rPr>
        <w:t xml:space="preserve"> hypercompetitive ideology with a message that surviving in a society demands reducing social relations to forms of social combat. People today are expected to inhabit a set of relations in which the only obligation is to live for one’s own self-interest and to reduce the responsibilities of citizenship to the demands of a consumer culture. Yet, there is more at work here than a flight from social responsibility, if not politics itself. Also lost is the importance of those social bonds, modes of collective reasoning, public </w:t>
      </w:r>
      <w:proofErr w:type="gramStart"/>
      <w:r w:rsidRPr="00240F2B">
        <w:rPr>
          <w:color w:val="000000" w:themeColor="text1"/>
          <w:sz w:val="16"/>
        </w:rPr>
        <w:t>spheres</w:t>
      </w:r>
      <w:proofErr w:type="gramEnd"/>
      <w:r w:rsidRPr="00240F2B">
        <w:rPr>
          <w:color w:val="000000" w:themeColor="text1"/>
          <w:sz w:val="16"/>
        </w:rPr>
        <w:t xml:space="preserve"> and cultural apparatuses crucial to the formation of a sustainable democratic society. With the return of the Gilded Age and its dream worlds of consumption, </w:t>
      </w:r>
      <w:proofErr w:type="gramStart"/>
      <w:r w:rsidRPr="00240F2B">
        <w:rPr>
          <w:color w:val="000000" w:themeColor="text1"/>
          <w:sz w:val="16"/>
        </w:rPr>
        <w:t>privatization</w:t>
      </w:r>
      <w:proofErr w:type="gramEnd"/>
      <w:r w:rsidRPr="00240F2B">
        <w:rPr>
          <w:color w:val="000000" w:themeColor="text1"/>
          <w:sz w:val="16"/>
        </w:rPr>
        <w:t xml:space="preserve"> and deregulation, both democratic values and social protections are at risk. At the same time, the civic and formative cultures that make such values and protections central to democratic life are in danger of being eliminated altogether. As market mentalities and moralities tighten their grip on all aspects of society, democratic institutions and public spheres are being downsized, if not altogether disappearing. As these institutions vanish – from public schools to health-care centers – there is also a serious erosion of the discourses of community, justice, equality, public values and the common good. One consequence is a society stripped of its inspiring and energizing public spheres and the “thick mesh of mutual obligations and social responsibilities to be found in” any viable democracy.[5] This grim reality marks a failure in the power of the civic imagination, political will and open democracy.[6] It is also part of a politics that strips the social of any democratic ideals and undermines any understanding of higher education as a public good and pedagogy as an empowering practice, a practice that acts directly upon the conditions that bear down on our lives in order to change them when necessary. At a time when the public good is under attack and there seems to be a growing apathy toward the social contract, or any other civic-minded investment in public values and the larger common good, education </w:t>
      </w:r>
      <w:proofErr w:type="gramStart"/>
      <w:r w:rsidRPr="00240F2B">
        <w:rPr>
          <w:color w:val="000000" w:themeColor="text1"/>
          <w:sz w:val="16"/>
        </w:rPr>
        <w:t>has to</w:t>
      </w:r>
      <w:proofErr w:type="gramEnd"/>
      <w:r w:rsidRPr="00240F2B">
        <w:rPr>
          <w:color w:val="000000" w:themeColor="text1"/>
          <w:sz w:val="16"/>
        </w:rPr>
        <w:t xml:space="preserve"> be seen as more than a credential or a pathway to a job. It </w:t>
      </w:r>
      <w:proofErr w:type="gramStart"/>
      <w:r w:rsidRPr="00240F2B">
        <w:rPr>
          <w:color w:val="000000" w:themeColor="text1"/>
          <w:sz w:val="16"/>
        </w:rPr>
        <w:t>has to</w:t>
      </w:r>
      <w:proofErr w:type="gramEnd"/>
      <w:r w:rsidRPr="00240F2B">
        <w:rPr>
          <w:color w:val="000000" w:themeColor="text1"/>
          <w:sz w:val="16"/>
        </w:rPr>
        <w:t xml:space="preserve"> be viewed as crucial to understanding and overcoming the current crisis of agency, politics and historical memory faced by many young people today. One of the challenges facing the </w:t>
      </w:r>
      <w:r w:rsidRPr="00240F2B">
        <w:rPr>
          <w:b/>
          <w:color w:val="000000" w:themeColor="text1"/>
          <w:u w:val="single"/>
        </w:rPr>
        <w:t>current</w:t>
      </w:r>
      <w:r w:rsidRPr="00240F2B">
        <w:rPr>
          <w:color w:val="000000" w:themeColor="text1"/>
          <w:sz w:val="16"/>
        </w:rPr>
        <w:t xml:space="preserve"> generation of </w:t>
      </w:r>
      <w:r w:rsidRPr="00240F2B">
        <w:rPr>
          <w:b/>
          <w:color w:val="000000" w:themeColor="text1"/>
          <w:highlight w:val="yellow"/>
          <w:u w:val="single"/>
        </w:rPr>
        <w:t>educators and students</w:t>
      </w:r>
      <w:r w:rsidRPr="00240F2B">
        <w:rPr>
          <w:color w:val="000000" w:themeColor="text1"/>
          <w:sz w:val="16"/>
          <w:u w:val="single"/>
        </w:rPr>
        <w:t xml:space="preserve"> </w:t>
      </w:r>
      <w:r w:rsidRPr="00240F2B">
        <w:rPr>
          <w:b/>
          <w:color w:val="000000" w:themeColor="text1"/>
          <w:u w:val="single"/>
        </w:rPr>
        <w:t xml:space="preserve">is the </w:t>
      </w:r>
      <w:r w:rsidRPr="00240F2B">
        <w:rPr>
          <w:b/>
          <w:color w:val="000000" w:themeColor="text1"/>
          <w:highlight w:val="yellow"/>
          <w:u w:val="single"/>
        </w:rPr>
        <w:t>need to reclaim</w:t>
      </w:r>
      <w:r w:rsidRPr="00240F2B">
        <w:rPr>
          <w:b/>
          <w:color w:val="000000" w:themeColor="text1"/>
          <w:u w:val="single"/>
        </w:rPr>
        <w:t xml:space="preserve"> the role that </w:t>
      </w:r>
      <w:r w:rsidRPr="00240F2B">
        <w:rPr>
          <w:b/>
          <w:color w:val="000000" w:themeColor="text1"/>
          <w:highlight w:val="yellow"/>
          <w:u w:val="single"/>
        </w:rPr>
        <w:t>education</w:t>
      </w:r>
      <w:r w:rsidRPr="00240F2B">
        <w:rPr>
          <w:b/>
          <w:color w:val="000000" w:themeColor="text1"/>
          <w:u w:val="single"/>
        </w:rPr>
        <w:t xml:space="preserve"> has historically played in developing critical literacies and civic </w:t>
      </w:r>
      <w:r w:rsidRPr="00240F2B">
        <w:rPr>
          <w:rStyle w:val="StyleUnderline"/>
          <w:color w:val="000000" w:themeColor="text1"/>
        </w:rPr>
        <w:t xml:space="preserve">capacities. There is a need to use education to mobilize students </w:t>
      </w:r>
      <w:r w:rsidRPr="00240F2B">
        <w:rPr>
          <w:rStyle w:val="Emphasis"/>
          <w:color w:val="000000" w:themeColor="text1"/>
          <w:highlight w:val="yellow"/>
        </w:rPr>
        <w:t>to be critically engaged agents</w:t>
      </w:r>
      <w:r w:rsidRPr="00240F2B">
        <w:rPr>
          <w:color w:val="000000" w:themeColor="text1"/>
          <w:sz w:val="16"/>
        </w:rPr>
        <w:t xml:space="preserve"> attentive to addressing important social issues and being alert to the responsibility of deepening and expanding the meaning and practices of a vibrant democracy</w:t>
      </w:r>
      <w:r w:rsidRPr="00240F2B">
        <w:rPr>
          <w:rStyle w:val="StyleUnderline"/>
          <w:color w:val="000000" w:themeColor="text1"/>
          <w:highlight w:val="yellow"/>
        </w:rPr>
        <w:t>.</w:t>
      </w:r>
      <w:r w:rsidRPr="00240F2B">
        <w:rPr>
          <w:color w:val="000000" w:themeColor="text1"/>
          <w:sz w:val="16"/>
        </w:rPr>
        <w:t xml:space="preserve"> </w:t>
      </w:r>
    </w:p>
    <w:p w14:paraId="30A97C50" w14:textId="77777777" w:rsidR="00AB3E7E" w:rsidRPr="00240F2B" w:rsidRDefault="00AB3E7E" w:rsidP="00AB3E7E">
      <w:pPr>
        <w:pStyle w:val="Heading4"/>
        <w:spacing w:line="480" w:lineRule="auto"/>
        <w:ind w:right="-720"/>
        <w:rPr>
          <w:rFonts w:cs="Times New Roman"/>
          <w:b w:val="0"/>
          <w:color w:val="000000" w:themeColor="text1"/>
        </w:rPr>
      </w:pPr>
      <w:r w:rsidRPr="00240F2B">
        <w:rPr>
          <w:rFonts w:cs="Times New Roman"/>
          <w:color w:val="000000" w:themeColor="text1"/>
        </w:rPr>
        <w:t xml:space="preserve">[ROB &amp; Crawford] The Role of the Ballot is to Promote Critical Scholarship. </w:t>
      </w:r>
      <w:r w:rsidRPr="00240F2B">
        <w:rPr>
          <w:rFonts w:cs="Times New Roman"/>
          <w:b w:val="0"/>
          <w:color w:val="000000" w:themeColor="text1"/>
        </w:rPr>
        <w:t xml:space="preserve">Promoting critical scholarship means REJECTING OPPRESSIVE REPRESENTATIONS, which deny true education. This comes before passing the plan – </w:t>
      </w:r>
      <w:r w:rsidRPr="00240F2B">
        <w:rPr>
          <w:rFonts w:cs="Times New Roman"/>
          <w:color w:val="000000" w:themeColor="text1"/>
          <w:u w:val="single"/>
        </w:rPr>
        <w:t>they DON’T get to weigh the case, since reps are a constraint on debate itself.</w:t>
      </w:r>
      <w:r w:rsidRPr="00240F2B">
        <w:rPr>
          <w:rFonts w:cs="Times New Roman"/>
          <w:b w:val="0"/>
          <w:color w:val="000000" w:themeColor="text1"/>
        </w:rPr>
        <w:t xml:space="preserve"> </w:t>
      </w:r>
    </w:p>
    <w:p w14:paraId="7112E273" w14:textId="77777777" w:rsidR="00AB3E7E" w:rsidRPr="00240F2B" w:rsidRDefault="00AB3E7E" w:rsidP="00AB3E7E">
      <w:pPr>
        <w:ind w:right="-720"/>
        <w:rPr>
          <w:rStyle w:val="StyleUnderline"/>
          <w:color w:val="000000" w:themeColor="text1"/>
        </w:rPr>
      </w:pPr>
    </w:p>
    <w:p w14:paraId="7C864A5D" w14:textId="77777777" w:rsidR="00AB3E7E" w:rsidRPr="00240F2B" w:rsidRDefault="00AB3E7E" w:rsidP="00AB3E7E">
      <w:pPr>
        <w:ind w:right="-720"/>
        <w:rPr>
          <w:rStyle w:val="StyleUnderline"/>
          <w:b w:val="0"/>
          <w:color w:val="000000" w:themeColor="text1"/>
          <w:sz w:val="16"/>
          <w:u w:val="none"/>
        </w:rPr>
      </w:pPr>
      <w:r w:rsidRPr="00240F2B">
        <w:rPr>
          <w:rStyle w:val="StyleUnderline"/>
          <w:color w:val="000000" w:themeColor="text1"/>
        </w:rPr>
        <w:t>Crawford</w:t>
      </w:r>
      <w:r w:rsidRPr="00240F2B">
        <w:rPr>
          <w:rStyle w:val="StyleUnderline"/>
          <w:color w:val="000000" w:themeColor="text1"/>
          <w:u w:val="none"/>
        </w:rPr>
        <w:t>:</w:t>
      </w:r>
      <w:r w:rsidRPr="00240F2B">
        <w:rPr>
          <w:rStyle w:val="StyleUnderline"/>
          <w:color w:val="000000" w:themeColor="text1"/>
          <w:sz w:val="16"/>
          <w:u w:val="none"/>
        </w:rPr>
        <w:t xml:space="preserve"> </w:t>
      </w:r>
      <w:r w:rsidRPr="00240F2B">
        <w:rPr>
          <w:rStyle w:val="StyleUnderline"/>
          <w:b w:val="0"/>
          <w:color w:val="000000" w:themeColor="text1"/>
          <w:sz w:val="16"/>
          <w:u w:val="none"/>
        </w:rPr>
        <w:t>Crawford, Neta. [Ph.D., Professor of Political Science, Boston University] “Argument and Change in World Politics: Ethics, Decolonization, and Humanitarian Intervention.” Cambridge University Press, September 2009. CH</w:t>
      </w:r>
    </w:p>
    <w:p w14:paraId="46DFC3E7" w14:textId="77777777" w:rsidR="00AB3E7E" w:rsidRPr="00240F2B" w:rsidRDefault="00AB3E7E" w:rsidP="00AB3E7E">
      <w:pPr>
        <w:ind w:right="-720"/>
        <w:rPr>
          <w:color w:val="000000" w:themeColor="text1"/>
        </w:rPr>
      </w:pPr>
    </w:p>
    <w:p w14:paraId="116B40F9" w14:textId="77777777" w:rsidR="00AB3E7E" w:rsidRPr="00240F2B" w:rsidRDefault="00AB3E7E" w:rsidP="00AB3E7E">
      <w:pPr>
        <w:spacing w:line="480" w:lineRule="auto"/>
        <w:ind w:right="-720"/>
        <w:rPr>
          <w:rStyle w:val="StyleUnderline"/>
          <w:color w:val="000000" w:themeColor="text1"/>
        </w:rPr>
      </w:pPr>
      <w:r w:rsidRPr="00240F2B">
        <w:rPr>
          <w:color w:val="000000" w:themeColor="text1"/>
          <w:sz w:val="16"/>
        </w:rPr>
        <w:t xml:space="preserve">Coherent arguments are unlikely to take place unless and until actors, at least on some level, agree on what they are arguing about. </w:t>
      </w:r>
      <w:r w:rsidRPr="00240F2B">
        <w:rPr>
          <w:rStyle w:val="StyleUnderline"/>
          <w:color w:val="000000" w:themeColor="text1"/>
          <w:highlight w:val="yellow"/>
        </w:rPr>
        <w:t>The</w:t>
      </w:r>
      <w:r w:rsidRPr="00240F2B">
        <w:rPr>
          <w:rStyle w:val="StyleUnderline"/>
          <w:color w:val="000000" w:themeColor="text1"/>
        </w:rPr>
        <w:t xml:space="preserve"> at least temporary </w:t>
      </w:r>
      <w:r w:rsidRPr="00240F2B">
        <w:rPr>
          <w:rStyle w:val="StyleUnderline"/>
          <w:color w:val="000000" w:themeColor="text1"/>
          <w:highlight w:val="yellow"/>
        </w:rPr>
        <w:t>resolution of meta-arguments regarding</w:t>
      </w:r>
      <w:r w:rsidRPr="00240F2B">
        <w:rPr>
          <w:color w:val="000000" w:themeColor="text1"/>
          <w:sz w:val="16"/>
        </w:rPr>
        <w:t xml:space="preserve"> the nature of the good (the content of prescriptive norms); what is out there, the way we know the world, how we decide between competing beliefs (ontology and epistemology); and the nature of the situation at hand (the proper frame or </w:t>
      </w:r>
      <w:r w:rsidRPr="00240F2B">
        <w:rPr>
          <w:rStyle w:val="StyleUnderline"/>
          <w:color w:val="000000" w:themeColor="text1"/>
          <w:highlight w:val="yellow"/>
        </w:rPr>
        <w:t>representation</w:t>
      </w:r>
      <w:r w:rsidRPr="00240F2B">
        <w:rPr>
          <w:rStyle w:val="StyleUnderline"/>
          <w:color w:val="000000" w:themeColor="text1"/>
        </w:rPr>
        <w:t xml:space="preserve">) </w:t>
      </w:r>
      <w:r w:rsidRPr="00240F2B">
        <w:rPr>
          <w:rStyle w:val="StyleUnderline"/>
          <w:color w:val="000000" w:themeColor="text1"/>
          <w:highlight w:val="yellow"/>
        </w:rPr>
        <w:t xml:space="preserve">must occur </w:t>
      </w:r>
      <w:r w:rsidRPr="00240F2B">
        <w:rPr>
          <w:rStyle w:val="Emphasis"/>
          <w:color w:val="000000" w:themeColor="text1"/>
          <w:highlight w:val="yellow"/>
        </w:rPr>
        <w:t>before</w:t>
      </w:r>
      <w:r w:rsidRPr="00240F2B">
        <w:rPr>
          <w:rStyle w:val="StyleUnderline"/>
          <w:color w:val="000000" w:themeColor="text1"/>
          <w:highlight w:val="yellow"/>
        </w:rPr>
        <w:t xml:space="preserve"> specific arguments that could lead to</w:t>
      </w:r>
      <w:r w:rsidRPr="00240F2B">
        <w:rPr>
          <w:rStyle w:val="StyleUnderline"/>
          <w:color w:val="000000" w:themeColor="text1"/>
        </w:rPr>
        <w:t xml:space="preserve"> decision and </w:t>
      </w:r>
      <w:r w:rsidRPr="00240F2B">
        <w:rPr>
          <w:rStyle w:val="StyleUnderline"/>
          <w:color w:val="000000" w:themeColor="text1"/>
          <w:highlight w:val="yellow"/>
        </w:rPr>
        <w:t>action may take place.</w:t>
      </w:r>
      <w:r w:rsidRPr="00240F2B">
        <w:rPr>
          <w:color w:val="000000" w:themeColor="text1"/>
          <w:sz w:val="16"/>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240F2B">
        <w:rPr>
          <w:color w:val="000000" w:themeColor="text1"/>
          <w:sz w:val="16"/>
        </w:rPr>
        <w:t>good</w:t>
      </w:r>
      <w:proofErr w:type="gramEnd"/>
      <w:r w:rsidRPr="00240F2B">
        <w:rPr>
          <w:color w:val="000000" w:themeColor="text1"/>
          <w:sz w:val="16"/>
        </w:rPr>
        <w:t xml:space="preserve"> when we see it and do it. Ethical arguments are about how to do good in a particular situation.</w:t>
      </w:r>
      <w:r w:rsidRPr="00240F2B">
        <w:rPr>
          <w:rStyle w:val="StyleUnderline"/>
          <w:color w:val="000000" w:themeColor="text1"/>
          <w:sz w:val="16"/>
          <w:u w:val="none"/>
        </w:rPr>
        <w:t xml:space="preserve"> </w:t>
      </w:r>
      <w:r w:rsidRPr="00240F2B">
        <w:rPr>
          <w:color w:val="000000" w:themeColor="text1"/>
          <w:sz w:val="16"/>
        </w:rPr>
        <w:t xml:space="preserve">More common are meta-arguments over representations or frames about how we ought to understand a particular situation. Sometimes actors agree on how they see a situation. More often there are different possible interpretations. Thomas Homer-Dixon and Roger </w:t>
      </w:r>
      <w:proofErr w:type="spellStart"/>
      <w:r w:rsidRPr="00240F2B">
        <w:rPr>
          <w:color w:val="000000" w:themeColor="text1"/>
          <w:sz w:val="16"/>
        </w:rPr>
        <w:t>Karapin</w:t>
      </w:r>
      <w:proofErr w:type="spellEnd"/>
      <w:r w:rsidRPr="00240F2B">
        <w:rPr>
          <w:color w:val="000000" w:themeColor="text1"/>
          <w:sz w:val="16"/>
        </w:rPr>
        <w:t xml:space="preserve"> suggest, “Argument and debate occur when people try to gain acceptance for their interpretation of the world”. For example, “is the war defensive or aggressive?”.</w:t>
      </w:r>
      <w:r w:rsidRPr="00240F2B">
        <w:rPr>
          <w:rStyle w:val="StyleUnderline"/>
          <w:color w:val="000000" w:themeColor="text1"/>
          <w:sz w:val="16"/>
          <w:u w:val="none"/>
        </w:rPr>
        <w:t xml:space="preserve"> </w:t>
      </w:r>
      <w:r w:rsidRPr="00240F2B">
        <w:rPr>
          <w:rStyle w:val="StyleUnderline"/>
          <w:color w:val="000000" w:themeColor="text1"/>
          <w:highlight w:val="yellow"/>
        </w:rPr>
        <w:t>Defining</w:t>
      </w:r>
      <w:r w:rsidRPr="00240F2B">
        <w:rPr>
          <w:rStyle w:val="StyleUnderline"/>
          <w:color w:val="000000" w:themeColor="text1"/>
        </w:rPr>
        <w:t xml:space="preserve"> and controlling </w:t>
      </w:r>
      <w:r w:rsidRPr="00240F2B">
        <w:rPr>
          <w:rStyle w:val="StyleUnderline"/>
          <w:color w:val="000000" w:themeColor="text1"/>
          <w:highlight w:val="yellow"/>
        </w:rPr>
        <w:t>representations</w:t>
      </w:r>
      <w:r w:rsidRPr="00240F2B">
        <w:rPr>
          <w:rStyle w:val="StyleUnderline"/>
          <w:color w:val="000000" w:themeColor="text1"/>
        </w:rPr>
        <w:t xml:space="preserve"> and images, or the frame, </w:t>
      </w:r>
      <w:r w:rsidRPr="00240F2B">
        <w:rPr>
          <w:rStyle w:val="StyleUnderline"/>
          <w:color w:val="000000" w:themeColor="text1"/>
          <w:highlight w:val="yellow"/>
        </w:rPr>
        <w:t xml:space="preserve">affects </w:t>
      </w:r>
      <w:r w:rsidRPr="00240F2B">
        <w:rPr>
          <w:rStyle w:val="StyleUnderline"/>
          <w:color w:val="000000" w:themeColor="text1"/>
        </w:rPr>
        <w:t xml:space="preserve">whether one thinks there is an issue at stake and </w:t>
      </w:r>
      <w:r w:rsidRPr="00240F2B">
        <w:rPr>
          <w:rStyle w:val="StyleUnderline"/>
          <w:color w:val="000000" w:themeColor="text1"/>
          <w:highlight w:val="yellow"/>
        </w:rPr>
        <w:t>whether a particular argument applies</w:t>
      </w:r>
      <w:r w:rsidRPr="00240F2B">
        <w:rPr>
          <w:rStyle w:val="StyleUnderline"/>
          <w:color w:val="000000" w:themeColor="text1"/>
        </w:rPr>
        <w:t xml:space="preserve"> to the case</w:t>
      </w:r>
      <w:r w:rsidRPr="00240F2B">
        <w:rPr>
          <w:rStyle w:val="StyleUnderline"/>
          <w:color w:val="000000" w:themeColor="text1"/>
          <w:highlight w:val="yellow"/>
        </w:rPr>
        <w:t>.</w:t>
      </w:r>
      <w:r w:rsidRPr="00240F2B">
        <w:rPr>
          <w:rStyle w:val="StyleUnderline"/>
          <w:color w:val="000000" w:themeColor="text1"/>
        </w:rPr>
        <w:t xml:space="preserve"> </w:t>
      </w:r>
      <w:r w:rsidRPr="00240F2B">
        <w:rPr>
          <w:color w:val="000000" w:themeColor="text1"/>
          <w:sz w:val="16"/>
        </w:rPr>
        <w:t>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Representations of a situation do not re-produce accurately so much as they creatively represent situations in a way that makes sense. “</w:t>
      </w:r>
      <w:proofErr w:type="gramStart"/>
      <w:r w:rsidRPr="00240F2B">
        <w:rPr>
          <w:color w:val="000000" w:themeColor="text1"/>
          <w:sz w:val="16"/>
        </w:rPr>
        <w:t>mimesis</w:t>
      </w:r>
      <w:proofErr w:type="gramEnd"/>
      <w:r w:rsidRPr="00240F2B">
        <w:rPr>
          <w:color w:val="000000" w:themeColor="text1"/>
          <w:sz w:val="16"/>
        </w:rPr>
        <w:t xml:space="preserve"> is a metaphoric or ‘iconic argumentation of the real.’ Imitating not the effectivity of events but their logical structure and meaning.” Certain features are </w:t>
      </w:r>
      <w:proofErr w:type="gramStart"/>
      <w:r w:rsidRPr="00240F2B">
        <w:rPr>
          <w:color w:val="000000" w:themeColor="text1"/>
          <w:sz w:val="16"/>
        </w:rPr>
        <w:t>emphasized</w:t>
      </w:r>
      <w:proofErr w:type="gramEnd"/>
      <w:r w:rsidRPr="00240F2B">
        <w:rPr>
          <w:color w:val="000000" w:themeColor="text1"/>
          <w:sz w:val="16"/>
        </w:rPr>
        <w:t xml:space="preserve"> and others de-emphasized or completely ignored as their situation is recharacterized or reframed. Representation thus becomes a “constraint on reasoning in that it limits understanding to a specific organization of conceptual knowledge.” </w:t>
      </w:r>
      <w:r w:rsidRPr="00240F2B">
        <w:rPr>
          <w:rStyle w:val="StyleUnderline"/>
          <w:color w:val="000000" w:themeColor="text1"/>
          <w:highlight w:val="yellow"/>
        </w:rPr>
        <w:t>The dominant representation delimits which arguments will be considered legitimate, framing how actors see possibilities.</w:t>
      </w:r>
      <w:r w:rsidRPr="00240F2B">
        <w:rPr>
          <w:color w:val="000000" w:themeColor="text1"/>
          <w:sz w:val="16"/>
        </w:rPr>
        <w:t xml:space="preserve"> As Roxanne Doty argues, “the possibility of practices presupposes the ability of an agent to imagine certain courses of action.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w:t>
      </w:r>
      <w:proofErr w:type="spellStart"/>
      <w:r w:rsidRPr="00240F2B">
        <w:rPr>
          <w:color w:val="000000" w:themeColor="text1"/>
          <w:sz w:val="16"/>
        </w:rPr>
        <w:t>representationhow</w:t>
      </w:r>
      <w:proofErr w:type="spellEnd"/>
      <w:r w:rsidRPr="00240F2B">
        <w:rPr>
          <w:color w:val="000000" w:themeColor="text1"/>
          <w:sz w:val="16"/>
        </w:rPr>
        <w:t xml:space="preserve"> frames affect what is seen or not seen, and subsequent choices. </w:t>
      </w:r>
      <w:r w:rsidRPr="00240F2B">
        <w:rPr>
          <w:rStyle w:val="StyleUnderline"/>
          <w:color w:val="000000" w:themeColor="text1"/>
        </w:rPr>
        <w:t>Meta-arguments over representation are thus crucial elements of political argument because an actor’s arguments about what to do will be more persuasive if their characterization or framing of the situation holds sway.</w:t>
      </w:r>
      <w:r w:rsidRPr="00240F2B">
        <w:rPr>
          <w:color w:val="000000" w:themeColor="text1"/>
          <w:sz w:val="16"/>
        </w:rPr>
        <w:t xml:space="preserve"> But, as Rodger Payne suggests, “No frame is an omnipotent persuasive tool that can be decisively wielded by norm entrepreneurs without serious political wrangling.” Hence framing is a meta-argument.</w:t>
      </w:r>
    </w:p>
    <w:p w14:paraId="5AA851F1" w14:textId="77777777" w:rsidR="00AB3E7E" w:rsidRPr="00240F2B" w:rsidRDefault="00AB3E7E" w:rsidP="00AB3E7E">
      <w:pPr>
        <w:ind w:right="-720"/>
        <w:rPr>
          <w:color w:val="000000" w:themeColor="text1"/>
        </w:rPr>
      </w:pPr>
    </w:p>
    <w:p w14:paraId="065C8151" w14:textId="77777777" w:rsidR="00AB3E7E" w:rsidRPr="00FF3DB0" w:rsidRDefault="00AB3E7E" w:rsidP="00AB3E7E">
      <w:pPr>
        <w:spacing w:line="480" w:lineRule="auto"/>
        <w:ind w:right="-720"/>
        <w:rPr>
          <w:b/>
          <w:color w:val="000000" w:themeColor="text1"/>
        </w:rPr>
      </w:pPr>
      <w:r w:rsidRPr="00240F2B">
        <w:rPr>
          <w:b/>
          <w:color w:val="000000" w:themeColor="text1"/>
        </w:rPr>
        <w:t>THAT MEANS WE FILTER ALL ARGUMENTS THROUGH MY FRAMEWORK – THAT PRECLUDES THEIR CASE IMPACTS.</w:t>
      </w:r>
    </w:p>
    <w:p w14:paraId="25D9B015" w14:textId="77777777" w:rsidR="00AB3E7E" w:rsidRPr="0007507F" w:rsidRDefault="00AB3E7E" w:rsidP="00AB3E7E">
      <w:pPr>
        <w:pStyle w:val="Heading2"/>
        <w:spacing w:line="480" w:lineRule="auto"/>
        <w:ind w:right="-720"/>
        <w:rPr>
          <w:u w:val="single"/>
        </w:rPr>
      </w:pPr>
      <w:r>
        <w:rPr>
          <w:u w:val="single"/>
        </w:rPr>
        <w:t>A. L</w:t>
      </w:r>
      <w:r w:rsidRPr="0007507F">
        <w:rPr>
          <w:u w:val="single"/>
        </w:rPr>
        <w:t>ink</w:t>
      </w:r>
    </w:p>
    <w:p w14:paraId="2B44DD30" w14:textId="77777777" w:rsidR="00AB3E7E" w:rsidRDefault="00AB3E7E" w:rsidP="00AB3E7E">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I’ll isolate specific links: </w:t>
      </w:r>
      <w:r>
        <w:rPr>
          <w:rFonts w:eastAsiaTheme="majorEastAsia" w:cstheme="majorBidi"/>
          <w:b/>
          <w:iCs/>
        </w:rPr>
        <w:t xml:space="preserve">[INSERT SPECIFICS – </w:t>
      </w:r>
      <w:r>
        <w:rPr>
          <w:rFonts w:eastAsiaTheme="majorEastAsia" w:cstheme="majorBidi"/>
          <w:bCs/>
          <w:iCs/>
        </w:rPr>
        <w:t>e.g., “practical reason,” appeals to Kant, etc.]</w:t>
      </w:r>
    </w:p>
    <w:p w14:paraId="0BE63FD3" w14:textId="77777777" w:rsidR="00AB3E7E" w:rsidRDefault="00AB3E7E" w:rsidP="00AB3E7E">
      <w:pPr>
        <w:pStyle w:val="Heading2"/>
        <w:ind w:right="-720"/>
        <w:rPr>
          <w:u w:val="single"/>
        </w:rPr>
      </w:pPr>
      <w:r>
        <w:rPr>
          <w:u w:val="single"/>
        </w:rPr>
        <w:t>B. Impacts</w:t>
      </w:r>
    </w:p>
    <w:p w14:paraId="1B2B3CC6" w14:textId="77777777" w:rsidR="00AB3E7E" w:rsidRPr="00FF3DB0" w:rsidRDefault="00AB3E7E" w:rsidP="00AB3E7E">
      <w:pPr>
        <w:ind w:right="-720"/>
      </w:pPr>
    </w:p>
    <w:p w14:paraId="64C73778" w14:textId="77777777" w:rsidR="00AB3E7E" w:rsidRPr="00C35176" w:rsidRDefault="00AB3E7E" w:rsidP="00AB3E7E">
      <w:pPr>
        <w:pStyle w:val="Heading4"/>
        <w:spacing w:line="480" w:lineRule="auto"/>
        <w:ind w:right="-720"/>
        <w:rPr>
          <w:iCs/>
        </w:rPr>
      </w:pPr>
      <w:r>
        <w:t xml:space="preserve">1. [Curry &amp; Curry 1] First, MISDIAGNOSIS: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w:t>
      </w:r>
    </w:p>
    <w:p w14:paraId="49A7D1A2" w14:textId="77777777" w:rsidR="00AB3E7E" w:rsidRDefault="00AB3E7E" w:rsidP="00AB3E7E">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 xml:space="preserve">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462201ED" w14:textId="77777777" w:rsidR="00AB3E7E" w:rsidRPr="001164AA" w:rsidRDefault="00AB3E7E" w:rsidP="00AB3E7E">
      <w:pPr>
        <w:tabs>
          <w:tab w:val="center" w:pos="8445"/>
        </w:tabs>
        <w:ind w:right="-720"/>
        <w:rPr>
          <w:sz w:val="16"/>
        </w:rPr>
      </w:pPr>
    </w:p>
    <w:p w14:paraId="21B0C547" w14:textId="77777777" w:rsidR="00AB3E7E" w:rsidRPr="001164AA" w:rsidRDefault="00AB3E7E" w:rsidP="00AB3E7E">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1164AA">
        <w:rPr>
          <w:sz w:val="16"/>
        </w:rPr>
        <w:t>theorist, and</w:t>
      </w:r>
      <w:proofErr w:type="gramEnd"/>
      <w:r w:rsidRPr="001164AA">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proofErr w:type="spellStart"/>
      <w:r w:rsidRPr="00DD24AD">
        <w:rPr>
          <w:b/>
          <w:highlight w:val="yellow"/>
          <w:u w:val="single"/>
        </w:rPr>
        <w:t>antiBlack</w:t>
      </w:r>
      <w:proofErr w:type="spellEnd"/>
      <w:r w:rsidRPr="00DD24AD">
        <w:rPr>
          <w:b/>
          <w:highlight w:val="yellow"/>
          <w:u w:val="single"/>
        </w:rPr>
        <w:t xml:space="preserve">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t>
      </w:r>
      <w:proofErr w:type="gramStart"/>
      <w:r w:rsidRPr="001164AA">
        <w:rPr>
          <w:sz w:val="16"/>
        </w:rPr>
        <w:t>whites</w:t>
      </w:r>
      <w:r>
        <w:rPr>
          <w:sz w:val="16"/>
        </w:rPr>
        <w:t xml:space="preserve"> </w:t>
      </w:r>
      <w:r w:rsidRPr="00B60392">
        <w:rPr>
          <w:rStyle w:val="StyleUnderline"/>
          <w:highlight w:val="yellow"/>
        </w:rPr>
        <w:t>,</w:t>
      </w:r>
      <w:proofErr w:type="gramEnd"/>
      <w:r w:rsidRPr="00B60392">
        <w:rPr>
          <w:rStyle w:val="StyleUnderline"/>
          <w:highlight w:val="yellow"/>
        </w:rPr>
        <w:t xml:space="preserve">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w:t>
      </w:r>
      <w:proofErr w:type="gramStart"/>
      <w:r w:rsidRPr="00B60392">
        <w:rPr>
          <w:sz w:val="16"/>
        </w:rPr>
        <w:t>in order to</w:t>
      </w:r>
      <w:proofErr w:type="gramEnd"/>
      <w:r w:rsidRPr="00B60392">
        <w:rPr>
          <w:sz w:val="16"/>
        </w:rPr>
        <w:t xml:space="preserve">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158D0904" w14:textId="77777777" w:rsidR="00AB3E7E" w:rsidRDefault="00AB3E7E" w:rsidP="00AB3E7E">
      <w:pPr>
        <w:spacing w:line="480" w:lineRule="auto"/>
        <w:ind w:right="-720"/>
        <w:rPr>
          <w:sz w:val="16"/>
        </w:rPr>
      </w:pPr>
      <w:r w:rsidRPr="001164AA">
        <w:rPr>
          <w:sz w:val="16"/>
        </w:rPr>
        <w:t xml:space="preserve">To some readers, speaking about races as different groups with opposite, if not antagonistic, social lives </w:t>
      </w:r>
      <w:proofErr w:type="gramStart"/>
      <w:r w:rsidRPr="001164AA">
        <w:rPr>
          <w:sz w:val="16"/>
        </w:rPr>
        <w:t>seems</w:t>
      </w:r>
      <w:proofErr w:type="gramEnd"/>
      <w:r w:rsidRPr="001164AA">
        <w:rPr>
          <w:sz w:val="16"/>
        </w:rPr>
        <w:t xml:space="preserve">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w:t>
      </w:r>
      <w:proofErr w:type="gramStart"/>
      <w:r w:rsidRPr="001164AA">
        <w:rPr>
          <w:sz w:val="16"/>
        </w:rPr>
        <w:t xml:space="preserve">in reality </w:t>
      </w:r>
      <w:r w:rsidRPr="001164AA">
        <w:rPr>
          <w:b/>
          <w:u w:val="single"/>
        </w:rPr>
        <w:t>there</w:t>
      </w:r>
      <w:proofErr w:type="gramEnd"/>
      <w:r w:rsidRPr="001164AA">
        <w:rPr>
          <w:b/>
          <w:u w:val="single"/>
        </w:rPr>
        <w:t xml:space="preserv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E9F9839" w14:textId="77777777" w:rsidR="00AB3E7E" w:rsidRPr="00C93F77" w:rsidRDefault="00AB3E7E" w:rsidP="00AB3E7E">
      <w:pPr>
        <w:ind w:right="-720"/>
        <w:rPr>
          <w:sz w:val="16"/>
        </w:rPr>
      </w:pPr>
    </w:p>
    <w:p w14:paraId="2B9F9E45" w14:textId="77777777" w:rsidR="00AB3E7E" w:rsidRPr="001164AA" w:rsidRDefault="00AB3E7E" w:rsidP="00AB3E7E">
      <w:pPr>
        <w:keepNext/>
        <w:keepLines/>
        <w:spacing w:before="40" w:line="480" w:lineRule="auto"/>
        <w:ind w:right="-720"/>
        <w:outlineLvl w:val="3"/>
        <w:rPr>
          <w:rFonts w:eastAsiaTheme="majorEastAsia" w:cstheme="majorBidi"/>
          <w:b/>
          <w:iCs/>
        </w:rPr>
      </w:pPr>
      <w:r>
        <w:rPr>
          <w:rFonts w:eastAsiaTheme="majorEastAsia" w:cstheme="majorBidi"/>
          <w:b/>
          <w:iCs/>
        </w:rPr>
        <w:t xml:space="preserve">2. [Curry &amp; Curry 2] Second, PERPETUATING RACISM: </w:t>
      </w:r>
      <w:r w:rsidRPr="003E7A63">
        <w:rPr>
          <w:rFonts w:eastAsiaTheme="majorEastAsia" w:cstheme="majorBidi"/>
          <w:bCs/>
          <w:iCs/>
        </w:rPr>
        <w:t>their philosophy is</w:t>
      </w:r>
      <w:r w:rsidRPr="001164AA">
        <w:rPr>
          <w:rFonts w:eastAsiaTheme="majorEastAsia" w:cstheme="majorBidi"/>
          <w:b/>
          <w:iCs/>
        </w:rPr>
        <w:t xml:space="preserve"> </w:t>
      </w:r>
      <w:r w:rsidRPr="000E43EE">
        <w:rPr>
          <w:rFonts w:eastAsiaTheme="majorEastAsia" w:cstheme="majorBidi"/>
          <w:bCs/>
          <w:iCs/>
        </w:rPr>
        <w:t xml:space="preserve">actively used to rationalize </w:t>
      </w:r>
      <w:r>
        <w:rPr>
          <w:rFonts w:eastAsiaTheme="majorEastAsia" w:cstheme="majorBidi"/>
          <w:bCs/>
          <w:iCs/>
        </w:rPr>
        <w:t>Black deaths</w:t>
      </w:r>
      <w:r w:rsidRPr="000E43EE">
        <w:rPr>
          <w:rFonts w:eastAsiaTheme="majorEastAsia" w:cstheme="majorBidi"/>
          <w:bCs/>
          <w:iCs/>
        </w:rPr>
        <w:t>.</w:t>
      </w:r>
    </w:p>
    <w:p w14:paraId="2587958F" w14:textId="77777777" w:rsidR="00AB3E7E" w:rsidRDefault="00AB3E7E" w:rsidP="00AB3E7E">
      <w:pPr>
        <w:tabs>
          <w:tab w:val="center" w:pos="8445"/>
        </w:tabs>
        <w:ind w:right="-720"/>
        <w:rPr>
          <w:sz w:val="16"/>
        </w:rPr>
      </w:pPr>
      <w:r w:rsidRPr="003E7A63">
        <w:rPr>
          <w:b/>
          <w:bCs/>
          <w:u w:val="single"/>
        </w:rPr>
        <w:t>Curry</w:t>
      </w:r>
      <w:r>
        <w:rPr>
          <w:b/>
          <w:bCs/>
          <w:u w:val="single"/>
        </w:rPr>
        <w:t xml:space="preserve"> &amp; Curry</w:t>
      </w:r>
      <w:r w:rsidRPr="003E7A63">
        <w:rPr>
          <w:b/>
          <w:bCs/>
          <w:u w:val="single"/>
        </w:rPr>
        <w:t xml:space="preserve"> </w:t>
      </w:r>
      <w:r>
        <w:rPr>
          <w:b/>
          <w:bCs/>
          <w:u w:val="single"/>
        </w:rPr>
        <w:t>2</w:t>
      </w:r>
      <w:r w:rsidRPr="003E7A63">
        <w:rPr>
          <w:b/>
          <w:bCs/>
        </w:rPr>
        <w:t>:</w:t>
      </w:r>
      <w:r w:rsidRPr="003E7A63">
        <w:rPr>
          <w:sz w:val="16"/>
        </w:rPr>
        <w:t xml:space="preserve"> Tommy</w:t>
      </w:r>
      <w:r w:rsidRPr="001164AA">
        <w:rPr>
          <w:sz w:val="16"/>
        </w:rPr>
        <w:t xml:space="preserve">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5D815648" w14:textId="77777777" w:rsidR="00AB3E7E" w:rsidRDefault="00AB3E7E" w:rsidP="00AB3E7E">
      <w:pPr>
        <w:tabs>
          <w:tab w:val="center" w:pos="8445"/>
        </w:tabs>
        <w:ind w:right="-720"/>
        <w:rPr>
          <w:sz w:val="16"/>
        </w:rPr>
      </w:pPr>
    </w:p>
    <w:p w14:paraId="45D7DF00" w14:textId="77777777" w:rsidR="00AB3E7E" w:rsidRPr="001164AA" w:rsidRDefault="00AB3E7E" w:rsidP="00AB3E7E">
      <w:pPr>
        <w:tabs>
          <w:tab w:val="center" w:pos="8445"/>
        </w:tabs>
        <w:ind w:right="-720"/>
        <w:rPr>
          <w:sz w:val="16"/>
        </w:rPr>
      </w:pPr>
    </w:p>
    <w:p w14:paraId="0592CA7C" w14:textId="77777777" w:rsidR="00AB3E7E" w:rsidRPr="00ED0D29" w:rsidRDefault="00AB3E7E" w:rsidP="00AB3E7E">
      <w:pPr>
        <w:spacing w:line="480" w:lineRule="auto"/>
        <w:ind w:right="-720"/>
        <w:rPr>
          <w:sz w:val="14"/>
        </w:rPr>
      </w:pPr>
      <w:r w:rsidRPr="00ED0D29">
        <w:rPr>
          <w:sz w:val="14"/>
        </w:rPr>
        <w:t xml:space="preserve">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ED0D29">
        <w:rPr>
          <w:sz w:val="14"/>
        </w:rPr>
        <w:t>Wilderson</w:t>
      </w:r>
      <w:proofErr w:type="spellEnd"/>
      <w:r w:rsidRPr="00ED0D29">
        <w:rPr>
          <w:sz w:val="14"/>
        </w:rPr>
        <w:t xml:space="preserve"> (2009) writes of the slave. </w:t>
      </w:r>
      <w:r w:rsidRPr="00DD24AD">
        <w:rPr>
          <w:b/>
          <w:highlight w:val="yellow"/>
          <w:u w:val="single"/>
        </w:rPr>
        <w:t xml:space="preserve">To be Black is to render the very grammar of the academy </w:t>
      </w:r>
      <w:r w:rsidRPr="000E43EE">
        <w:rPr>
          <w:b/>
          <w:highlight w:val="yellow"/>
          <w:u w:val="single"/>
        </w:rPr>
        <w:t>delusional.</w:t>
      </w:r>
      <w:r w:rsidRPr="001164AA">
        <w:rPr>
          <w:b/>
          <w:u w:val="single"/>
        </w:rPr>
        <w:t xml:space="preserve"> To speak of impending death and sub-personhood</w:t>
      </w:r>
      <w:r w:rsidRPr="00ED0D29">
        <w:rPr>
          <w:sz w:val="14"/>
        </w:rPr>
        <w:t xml:space="preserve"> and explain the experiences of violence and dehumanization that accompany this position to white individuals who only think of their existence in terms of always being human and persons is ineffable. </w:t>
      </w:r>
      <w:r w:rsidRPr="001164AA">
        <w:rPr>
          <w:b/>
          <w:u w:val="single"/>
        </w:rPr>
        <w:t>Perhaps</w:t>
      </w:r>
      <w:r w:rsidRPr="00ED0D29">
        <w:rPr>
          <w:sz w:val="14"/>
        </w:rPr>
        <w:t xml:space="preserve"> the theorist Calvin </w:t>
      </w:r>
      <w:r w:rsidRPr="001164AA">
        <w:rPr>
          <w:b/>
          <w:u w:val="single"/>
        </w:rPr>
        <w:t>Warren best captures this problem in his book Ontological Terror</w:t>
      </w:r>
      <w:r w:rsidRPr="00ED0D29">
        <w:rPr>
          <w:sz w:val="14"/>
        </w:rPr>
        <w:t xml:space="preserve">: Blackness, Nihilism, and Emancipation. Warren (2018: 2) argues: </w:t>
      </w:r>
      <w:r w:rsidRPr="003E7A63">
        <w:rPr>
          <w:b/>
          <w:u w:val="single"/>
        </w:rPr>
        <w:t>The human being provides an anchor for the declaration, and since the being of the human is invaluable, then Black life must also matter, if the Black is a human</w:t>
      </w:r>
      <w:r w:rsidRPr="00ED0D29">
        <w:rPr>
          <w:sz w:val="14"/>
        </w:rPr>
        <w:t xml:space="preserve"> (the declaration anchors mattering in the human’s Being). </w:t>
      </w:r>
      <w:r w:rsidRPr="000E43EE">
        <w:rPr>
          <w:b/>
          <w:u w:val="single"/>
        </w:rPr>
        <w:t>But we reach a point of terror with this syllogistic reasoning.</w:t>
      </w:r>
      <w:r w:rsidRPr="001164AA">
        <w:rPr>
          <w:b/>
          <w:u w:val="single"/>
        </w:rPr>
        <w:t xml:space="preserve"> One must take a step backward and ask the fundamental question: is the Black, in fact, a human being?</w:t>
      </w:r>
      <w:r w:rsidRPr="00ED0D29">
        <w:rPr>
          <w:sz w:val="14"/>
        </w:rPr>
        <w:t xml:space="preserve"> Or </w:t>
      </w:r>
      <w:r w:rsidRPr="00DD24AD">
        <w:rPr>
          <w:b/>
          <w:highlight w:val="yellow"/>
          <w:u w:val="single"/>
        </w:rPr>
        <w:t xml:space="preserve">can Black(ness) ground itself in </w:t>
      </w:r>
      <w:r w:rsidRPr="003E7A63">
        <w:rPr>
          <w:b/>
          <w:u w:val="single"/>
        </w:rPr>
        <w:t xml:space="preserve">the being of </w:t>
      </w:r>
      <w:r w:rsidRPr="00DD24AD">
        <w:rPr>
          <w:b/>
          <w:highlight w:val="yellow"/>
          <w:u w:val="single"/>
        </w:rPr>
        <w:t>the human? If</w:t>
      </w:r>
      <w:r w:rsidRPr="00ED0D29">
        <w:rPr>
          <w:sz w:val="14"/>
        </w:rPr>
        <w:t xml:space="preserve"> it can</w:t>
      </w:r>
      <w:r w:rsidRPr="00DD24AD">
        <w:rPr>
          <w:b/>
          <w:highlight w:val="yellow"/>
          <w:u w:val="single"/>
        </w:rPr>
        <w:t xml:space="preserve">not, then </w:t>
      </w:r>
      <w:r w:rsidRPr="000E43EE">
        <w:rPr>
          <w:rStyle w:val="StyleUnderline"/>
          <w:highlight w:val="yellow"/>
        </w:rPr>
        <w:t>on what bases can we assert the mattering of Black existence?</w:t>
      </w:r>
      <w:r w:rsidRPr="00ED0D29">
        <w:rPr>
          <w:sz w:val="14"/>
        </w:rPr>
        <w:t xml:space="preserve"> The consequence of attending to the problem of Blackness and the </w:t>
      </w:r>
      <w:proofErr w:type="gramStart"/>
      <w:r w:rsidRPr="00ED0D29">
        <w:rPr>
          <w:sz w:val="14"/>
        </w:rPr>
        <w:t>realities</w:t>
      </w:r>
      <w:proofErr w:type="gramEnd"/>
      <w:r w:rsidRPr="00ED0D29">
        <w:rPr>
          <w:sz w:val="14"/>
        </w:rPr>
        <w:t xml:space="preserve"> of death is that </w:t>
      </w:r>
      <w:r w:rsidRPr="000920F1">
        <w:rPr>
          <w:b/>
          <w:highlight w:val="yellow"/>
          <w:u w:val="single"/>
        </w:rPr>
        <w:t>the theories that</w:t>
      </w:r>
      <w:r w:rsidRPr="001164AA">
        <w:rPr>
          <w:b/>
          <w:u w:val="single"/>
        </w:rPr>
        <w:t xml:space="preserve"> emerge to </w:t>
      </w:r>
      <w:r w:rsidRPr="000920F1">
        <w:rPr>
          <w:b/>
          <w:highlight w:val="yellow"/>
          <w:u w:val="single"/>
        </w:rPr>
        <w:t>account for</w:t>
      </w:r>
      <w:r w:rsidRPr="001164AA">
        <w:rPr>
          <w:b/>
          <w:u w:val="single"/>
        </w:rPr>
        <w:t xml:space="preserve"> what is taken to be </w:t>
      </w:r>
      <w:r w:rsidRPr="000920F1">
        <w:rPr>
          <w:b/>
          <w:highlight w:val="yellow"/>
          <w:u w:val="single"/>
        </w:rPr>
        <w:t>the</w:t>
      </w:r>
      <w:r w:rsidRPr="001164AA">
        <w:rPr>
          <w:b/>
          <w:u w:val="single"/>
        </w:rPr>
        <w:t xml:space="preserve"> accidental </w:t>
      </w:r>
      <w:r w:rsidRPr="000920F1">
        <w:rPr>
          <w:b/>
          <w:highlight w:val="yellow"/>
          <w:u w:val="single"/>
        </w:rPr>
        <w:t>positionality of whites</w:t>
      </w:r>
      <w:r w:rsidRPr="001164AA">
        <w:rPr>
          <w:b/>
          <w:u w:val="single"/>
        </w:rPr>
        <w:t xml:space="preserve"> who are thought to be human</w:t>
      </w:r>
      <w:r w:rsidRPr="00ED0D29">
        <w:rPr>
          <w:sz w:val="14"/>
        </w:rPr>
        <w:t xml:space="preserve">, individuals, citizens, and persons </w:t>
      </w:r>
      <w:r w:rsidRPr="000920F1">
        <w:rPr>
          <w:b/>
          <w:highlight w:val="yellow"/>
          <w:u w:val="single"/>
        </w:rPr>
        <w:t>must make sense of a reality where to be Black is to be nonhuman</w:t>
      </w:r>
      <w:r w:rsidRPr="001164AA">
        <w:rPr>
          <w:b/>
          <w:u w:val="single"/>
        </w:rPr>
        <w:t>, savage, alien, and reified and consequently subject to violence and wished dead</w:t>
      </w:r>
      <w:r w:rsidRPr="000920F1">
        <w:rPr>
          <w:b/>
          <w:highlight w:val="yellow"/>
          <w:u w:val="single"/>
        </w:rPr>
        <w:t>.</w:t>
      </w:r>
      <w:r w:rsidRPr="001164AA">
        <w:rPr>
          <w:b/>
          <w:u w:val="single"/>
        </w:rPr>
        <w:t xml:space="preserve"> As</w:t>
      </w:r>
      <w:r w:rsidRPr="00ED0D29">
        <w:rPr>
          <w:sz w:val="14"/>
        </w:rPr>
        <w:t xml:space="preserve"> the late Critical Race Theorist, </w:t>
      </w:r>
      <w:r w:rsidRPr="003E7A63">
        <w:rPr>
          <w:b/>
          <w:u w:val="single"/>
        </w:rPr>
        <w:t>Derrick Bell</w:t>
      </w:r>
      <w:r w:rsidRPr="00ED0D29">
        <w:rPr>
          <w:sz w:val="14"/>
        </w:rPr>
        <w:t xml:space="preserve"> (1997: 23) </w:t>
      </w:r>
      <w:r w:rsidRPr="003E7A63">
        <w:rPr>
          <w:b/>
          <w:u w:val="single"/>
        </w:rPr>
        <w:t>once said</w:t>
      </w:r>
      <w:r w:rsidRPr="00ED0D29">
        <w:rPr>
          <w:sz w:val="14"/>
        </w:rPr>
        <w:t xml:space="preserve">:  </w:t>
      </w:r>
      <w:r w:rsidRPr="000E43EE">
        <w:rPr>
          <w:b/>
          <w:u w:val="single"/>
        </w:rPr>
        <w:t>We have never understood that the essence of the racism we contended against was not simply that we were exploited in slavery</w:t>
      </w:r>
      <w:r w:rsidRPr="00ED0D29">
        <w:rPr>
          <w:sz w:val="14"/>
        </w:rPr>
        <w:t xml:space="preserve">, degraded by </w:t>
      </w:r>
      <w:r w:rsidRPr="000E43EE">
        <w:rPr>
          <w:b/>
          <w:u w:val="single"/>
        </w:rPr>
        <w:t>segregation, and</w:t>
      </w:r>
      <w:r w:rsidRPr="00ED0D29">
        <w:rPr>
          <w:sz w:val="14"/>
        </w:rPr>
        <w:t xml:space="preserve"> frustrated by </w:t>
      </w:r>
      <w:r w:rsidRPr="000E43EE">
        <w:rPr>
          <w:b/>
          <w:u w:val="single"/>
        </w:rPr>
        <w:t xml:space="preserve">the unmet promises of equal opportunity. The essence of racism in America was the hope that we who were Black </w:t>
      </w:r>
      <w:r w:rsidRPr="000E43EE">
        <w:rPr>
          <w:b/>
          <w:iCs/>
          <w:u w:val="single"/>
          <w:bdr w:val="single" w:sz="8" w:space="0" w:color="auto"/>
        </w:rPr>
        <w:t>would not exist</w:t>
      </w:r>
      <w:r w:rsidRPr="00ED0D29">
        <w:rPr>
          <w:sz w:val="14"/>
        </w:rPr>
        <w:t xml:space="preserve">. Instead of racism being defined as a set of attitudes or beliefs about racial groups held by biased individuals, the authors prefer to understand racism as 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 </w:t>
      </w:r>
      <w:r w:rsidRPr="00DD24AD">
        <w:rPr>
          <w:b/>
          <w:bCs/>
          <w:highlight w:val="yellow"/>
          <w:u w:val="single"/>
        </w:rPr>
        <w:t>Racism</w:t>
      </w:r>
      <w:r w:rsidRPr="000920F1">
        <w:rPr>
          <w:b/>
          <w:bCs/>
          <w:u w:val="single"/>
        </w:rPr>
        <w:t xml:space="preserve"> is a social process that </w:t>
      </w:r>
      <w:r w:rsidRPr="00DD24AD">
        <w:rPr>
          <w:b/>
          <w:iCs/>
          <w:highlight w:val="yellow"/>
          <w:u w:val="single"/>
          <w:bdr w:val="single" w:sz="8" w:space="0" w:color="auto"/>
        </w:rPr>
        <w:t>demands the extinguishing of Black life</w:t>
      </w:r>
      <w:r w:rsidRPr="00DD24AD">
        <w:rPr>
          <w:b/>
          <w:bCs/>
          <w:highlight w:val="yellow"/>
          <w:u w:val="single"/>
        </w:rPr>
        <w:t>.</w:t>
      </w:r>
      <w:r w:rsidRPr="000920F1">
        <w:rPr>
          <w:b/>
          <w:bCs/>
          <w:u w:val="single"/>
        </w:rPr>
        <w:t xml:space="preserve"> Racism </w:t>
      </w:r>
      <w:r w:rsidRPr="000920F1">
        <w:rPr>
          <w:b/>
          <w:iCs/>
          <w:u w:val="single"/>
          <w:bdr w:val="single" w:sz="8" w:space="0" w:color="auto"/>
        </w:rPr>
        <w:t>craves death</w:t>
      </w:r>
      <w:r w:rsidRPr="00ED0D29">
        <w:rPr>
          <w:sz w:val="14"/>
        </w:rPr>
        <w:t xml:space="preserve">. It is constructed, then legitimized through cultural and individual complacency. </w:t>
      </w:r>
      <w:r w:rsidRPr="000920F1">
        <w:rPr>
          <w:b/>
          <w:u w:val="single"/>
        </w:rPr>
        <w:t>When a young Black boy is killed, the instruments of the state, the authority of the police, and the vulnerability of the Black male body converge in the ultimate expression of violence</w:t>
      </w:r>
      <w:r w:rsidRPr="00ED0D29">
        <w:rPr>
          <w:sz w:val="14"/>
        </w:rPr>
        <w:t xml:space="preserve"> that results in death. </w:t>
      </w:r>
      <w:r w:rsidRPr="000920F1">
        <w:rPr>
          <w:b/>
          <w:u w:val="single"/>
        </w:rPr>
        <w:t xml:space="preserve">The public then rationalizes this exercise of state </w:t>
      </w:r>
      <w:proofErr w:type="gramStart"/>
      <w:r w:rsidRPr="000920F1">
        <w:rPr>
          <w:b/>
          <w:u w:val="single"/>
        </w:rPr>
        <w:t>violence</w:t>
      </w:r>
      <w:proofErr w:type="gramEnd"/>
      <w:r w:rsidRPr="00ED0D29">
        <w:rPr>
          <w:sz w:val="14"/>
        </w:rPr>
        <w:t xml:space="preserve"> and the individual will of the police officer who killed the Black boy </w:t>
      </w:r>
      <w:r w:rsidRPr="000920F1">
        <w:rPr>
          <w:b/>
          <w:u w:val="single"/>
        </w:rPr>
        <w:t>through empathy</w:t>
      </w:r>
      <w:r w:rsidRPr="000920F1">
        <w:rPr>
          <w:rStyle w:val="StyleUnderline"/>
        </w:rPr>
        <w:t>.</w:t>
      </w:r>
      <w:r w:rsidRPr="00ED0D29">
        <w:rPr>
          <w:sz w:val="14"/>
        </w:rPr>
        <w:t xml:space="preserve"> The white individual who sees the dead Black male body understands the need to kill the Black boy because Blackness socially expresses criminality, danger, and the possible death of a white life. </w:t>
      </w:r>
      <w:r w:rsidRPr="001164AA">
        <w:rPr>
          <w:b/>
          <w:u w:val="single"/>
        </w:rPr>
        <w:t xml:space="preserve">This </w:t>
      </w:r>
      <w:r w:rsidRPr="003E7A63">
        <w:rPr>
          <w:b/>
          <w:u w:val="single"/>
        </w:rPr>
        <w:t xml:space="preserve">fear of Blackness creates empathy for the officer </w:t>
      </w:r>
      <w:r w:rsidRPr="001164AA">
        <w:rPr>
          <w:b/>
          <w:u w:val="single"/>
        </w:rPr>
        <w:t>who killed the Black boy</w:t>
      </w:r>
      <w:r w:rsidRPr="00ED0D29">
        <w:rPr>
          <w:sz w:val="14"/>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1164AA">
        <w:rPr>
          <w:b/>
          <w:u w:val="single"/>
        </w:rPr>
        <w:t>This is how populations feared by the society are simultaneously constructed and destroyed</w:t>
      </w:r>
      <w:r w:rsidRPr="00ED0D29">
        <w:rPr>
          <w:sz w:val="14"/>
        </w:rPr>
        <w:t xml:space="preserve">. This brief example describes the depth of the problem involved with racism. </w:t>
      </w:r>
      <w:r w:rsidRPr="00DD24AD">
        <w:rPr>
          <w:b/>
          <w:highlight w:val="yellow"/>
          <w:u w:val="single"/>
        </w:rPr>
        <w:t xml:space="preserve">Black philosophers are </w:t>
      </w:r>
      <w:r w:rsidRPr="00DD24AD">
        <w:rPr>
          <w:b/>
          <w:iCs/>
          <w:highlight w:val="yellow"/>
          <w:u w:val="single"/>
          <w:bdr w:val="single" w:sz="8" w:space="0" w:color="auto"/>
        </w:rPr>
        <w:t>not simply objecting to the thoughts individuals hold</w:t>
      </w:r>
      <w:r w:rsidRPr="001164AA">
        <w:rPr>
          <w:b/>
          <w:u w:val="single"/>
        </w:rPr>
        <w:t xml:space="preserve"> about different groups of people, </w:t>
      </w:r>
      <w:r w:rsidRPr="00DD24AD">
        <w:rPr>
          <w:b/>
          <w:highlight w:val="yellow"/>
          <w:u w:val="single"/>
        </w:rPr>
        <w:t>but how</w:t>
      </w:r>
      <w:r w:rsidRPr="000920F1">
        <w:rPr>
          <w:b/>
          <w:u w:val="single"/>
        </w:rPr>
        <w:t xml:space="preserve"> </w:t>
      </w:r>
      <w:r w:rsidRPr="001164AA">
        <w:rPr>
          <w:b/>
          <w:u w:val="single"/>
        </w:rPr>
        <w:t xml:space="preserve">the </w:t>
      </w:r>
      <w:r w:rsidRPr="00DD24AD">
        <w:rPr>
          <w:b/>
          <w:highlight w:val="yellow"/>
          <w:u w:val="single"/>
        </w:rPr>
        <w:t xml:space="preserve">thoughts that white </w:t>
      </w:r>
      <w:r w:rsidRPr="003E7A63">
        <w:rPr>
          <w:b/>
          <w:u w:val="single"/>
        </w:rPr>
        <w:t xml:space="preserve">individuals </w:t>
      </w:r>
      <w:r w:rsidRPr="00DD24AD">
        <w:rPr>
          <w:b/>
          <w:highlight w:val="yellow"/>
          <w:u w:val="single"/>
        </w:rPr>
        <w:t xml:space="preserve">hold can be </w:t>
      </w:r>
      <w:r w:rsidRPr="00DD24AD">
        <w:rPr>
          <w:b/>
          <w:iCs/>
          <w:highlight w:val="yellow"/>
          <w:u w:val="single"/>
          <w:bdr w:val="single" w:sz="8" w:space="0" w:color="auto"/>
        </w:rPr>
        <w:t>supported and expressed in violence against</w:t>
      </w:r>
      <w:r w:rsidRPr="00ED0D29">
        <w:rPr>
          <w:sz w:val="14"/>
        </w:rPr>
        <w:t xml:space="preserve"> Black men and women in the world. Because a white supremacist world supports the fears of the white racist, the individual racist’s anti-Blackness is aspirational. It is expressed as a will for there to be no Black bodies there. As such, the human becomes an untenable account of </w:t>
      </w:r>
      <w:r w:rsidRPr="00DD24AD">
        <w:rPr>
          <w:b/>
          <w:iCs/>
          <w:highlight w:val="yellow"/>
          <w:u w:val="single"/>
          <w:bdr w:val="single" w:sz="8" w:space="0" w:color="auto"/>
        </w:rPr>
        <w:t>Black life</w:t>
      </w:r>
      <w:r w:rsidRPr="000920F1">
        <w:rPr>
          <w:b/>
          <w:iCs/>
          <w:u w:val="single"/>
          <w:bdr w:val="single" w:sz="8" w:space="0" w:color="auto"/>
        </w:rPr>
        <w:t>, given this disposability</w:t>
      </w:r>
      <w:r w:rsidRPr="000920F1">
        <w:rPr>
          <w:rStyle w:val="StyleUnderline"/>
          <w:highlight w:val="yellow"/>
        </w:rPr>
        <w:t>.</w:t>
      </w:r>
      <w:r w:rsidRPr="00ED0D29">
        <w:rPr>
          <w:sz w:val="14"/>
        </w:rPr>
        <w:t xml:space="preserve"> The world is simply not organized in such a way that allows Blackness to not be seen, perceived, and dehumanized in relation to whites. </w:t>
      </w:r>
      <w:r w:rsidRPr="001164AA">
        <w:rPr>
          <w:b/>
          <w:u w:val="single"/>
        </w:rPr>
        <w:t>No amount of evidence</w:t>
      </w:r>
      <w:r w:rsidRPr="00ED0D29">
        <w:rPr>
          <w:sz w:val="14"/>
        </w:rPr>
        <w:t xml:space="preserve"> or argument </w:t>
      </w:r>
      <w:r w:rsidRPr="001164AA">
        <w:rPr>
          <w:b/>
          <w:u w:val="single"/>
        </w:rPr>
        <w:t>seems to be able to displace the faith philosophers have in education, dialogue, and mutual understanding</w:t>
      </w:r>
      <w:r w:rsidRPr="00ED0D29">
        <w:rPr>
          <w:sz w:val="14"/>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 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DD24AD">
        <w:rPr>
          <w:b/>
          <w:highlight w:val="yellow"/>
          <w:u w:val="single"/>
        </w:rPr>
        <w:t>philosophers</w:t>
      </w:r>
      <w:r w:rsidRPr="00ED0D29">
        <w:rPr>
          <w:sz w:val="14"/>
          <w:highlight w:val="yellow"/>
        </w:rPr>
        <w:t xml:space="preserve"> </w:t>
      </w:r>
      <w:r w:rsidRPr="00ED0D29">
        <w:rPr>
          <w:sz w:val="14"/>
        </w:rPr>
        <w:t xml:space="preserve">more generally </w:t>
      </w:r>
      <w:r w:rsidRPr="00DD24AD">
        <w:rPr>
          <w:b/>
          <w:highlight w:val="yellow"/>
          <w:u w:val="single"/>
        </w:rPr>
        <w:t xml:space="preserve">refuse to acknowledge that racism </w:t>
      </w:r>
      <w:r w:rsidRPr="000920F1">
        <w:rPr>
          <w:rStyle w:val="StyleUnderline"/>
          <w:highlight w:val="yellow"/>
        </w:rPr>
        <w:t>remains the core</w:t>
      </w:r>
      <w:r w:rsidRPr="000920F1">
        <w:rPr>
          <w:rStyle w:val="StyleUnderline"/>
        </w:rPr>
        <w:t xml:space="preserve"> and most determining aspect </w:t>
      </w:r>
      <w:r w:rsidRPr="000920F1">
        <w:rPr>
          <w:rStyle w:val="StyleUnderline"/>
          <w:highlight w:val="yellow"/>
        </w:rPr>
        <w:t>of America’s social processes.</w:t>
      </w:r>
      <w:r w:rsidRPr="00ED0D29">
        <w:rPr>
          <w:sz w:val="14"/>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ED0D29">
        <w:rPr>
          <w:sz w:val="14"/>
        </w:rPr>
        <w:t>actually analyze</w:t>
      </w:r>
      <w:proofErr w:type="gramEnd"/>
      <w:r w:rsidRPr="00ED0D29">
        <w:rPr>
          <w:sz w:val="14"/>
        </w:rPr>
        <w:t xml:space="preserve"> racism structurally or beyond identity at all. </w:t>
      </w:r>
      <w:r w:rsidRPr="001164AA">
        <w:rPr>
          <w:b/>
          <w:bCs/>
          <w:u w:val="single"/>
        </w:rPr>
        <w:t>Philosophical analyses do not revolve around death or the material consequences of anti-Blackness</w:t>
      </w:r>
      <w:r w:rsidRPr="00ED0D29">
        <w:rPr>
          <w:sz w:val="14"/>
        </w:rPr>
        <w:t>. Instead, the fear and anxiety that Black philosophers and graduate students share with whites become more worthwhile topics.</w:t>
      </w:r>
    </w:p>
    <w:p w14:paraId="6B6EB576" w14:textId="77777777" w:rsidR="00AB3E7E" w:rsidRPr="0007507F" w:rsidRDefault="00AB3E7E" w:rsidP="00AB3E7E">
      <w:pPr>
        <w:pStyle w:val="Heading2"/>
        <w:spacing w:line="480" w:lineRule="auto"/>
        <w:ind w:right="-720"/>
        <w:rPr>
          <w:u w:val="single"/>
        </w:rPr>
      </w:pPr>
      <w:r>
        <w:rPr>
          <w:u w:val="single"/>
        </w:rPr>
        <w:t>Thus, C. Alternative</w:t>
      </w:r>
      <w:r w:rsidRPr="0007507F">
        <w:rPr>
          <w:u w:val="single"/>
        </w:rPr>
        <w:t xml:space="preserve"> </w:t>
      </w:r>
    </w:p>
    <w:p w14:paraId="11345579" w14:textId="77777777" w:rsidR="00AB3E7E" w:rsidRPr="000920F1" w:rsidRDefault="00AB3E7E" w:rsidP="00AB3E7E">
      <w:pPr>
        <w:keepNext/>
        <w:keepLines/>
        <w:spacing w:before="40" w:line="480" w:lineRule="auto"/>
        <w:ind w:right="-720"/>
        <w:outlineLvl w:val="3"/>
        <w:rPr>
          <w:rFonts w:eastAsiaTheme="majorEastAsia" w:cstheme="majorBidi"/>
          <w:b/>
          <w:iCs/>
        </w:rPr>
      </w:pPr>
      <w:r>
        <w:rPr>
          <w:rFonts w:eastAsiaTheme="majorEastAsia" w:cstheme="majorBidi"/>
          <w:b/>
          <w:iCs/>
        </w:rPr>
        <w:t xml:space="preserve">[Curry &amp; Curry 3] Vote negative to reject their </w:t>
      </w:r>
      <w:r w:rsidRPr="000920F1">
        <w:rPr>
          <w:rFonts w:eastAsiaTheme="majorEastAsia" w:cstheme="majorBidi"/>
          <w:b/>
          <w:iCs/>
        </w:rPr>
        <w:t xml:space="preserve">Western metaphysical tradition and recognize the permanent failure of </w:t>
      </w:r>
      <w:r>
        <w:rPr>
          <w:rFonts w:eastAsiaTheme="majorEastAsia" w:cstheme="majorBidi"/>
          <w:b/>
          <w:iCs/>
        </w:rPr>
        <w:t>W</w:t>
      </w:r>
      <w:r w:rsidRPr="000920F1">
        <w:rPr>
          <w:rFonts w:eastAsiaTheme="majorEastAsia" w:cstheme="majorBidi"/>
          <w:b/>
          <w:iCs/>
        </w:rPr>
        <w:t>hite philosophy.</w:t>
      </w:r>
      <w:r>
        <w:rPr>
          <w:rFonts w:eastAsiaTheme="majorEastAsia" w:cstheme="majorBidi"/>
          <w:b/>
          <w:iCs/>
        </w:rPr>
        <w:t xml:space="preserve"> Instead, endorse </w:t>
      </w:r>
      <w:r w:rsidRPr="000920F1">
        <w:rPr>
          <w:rFonts w:eastAsiaTheme="majorEastAsia" w:cstheme="majorBidi"/>
          <w:b/>
          <w:iCs/>
        </w:rPr>
        <w:t>Black philosophy as a site to engage in radical theorizations</w:t>
      </w:r>
      <w:r>
        <w:rPr>
          <w:rFonts w:eastAsiaTheme="majorEastAsia" w:cstheme="majorBidi"/>
          <w:b/>
          <w:iCs/>
        </w:rPr>
        <w:t xml:space="preserve"> </w:t>
      </w:r>
      <w:r w:rsidRPr="000920F1">
        <w:rPr>
          <w:rFonts w:eastAsiaTheme="majorEastAsia" w:cstheme="majorBidi"/>
          <w:b/>
          <w:iCs/>
        </w:rPr>
        <w:t>– attempts at integration commodif</w:t>
      </w:r>
      <w:r>
        <w:rPr>
          <w:rFonts w:eastAsiaTheme="majorEastAsia" w:cstheme="majorBidi"/>
          <w:b/>
          <w:iCs/>
        </w:rPr>
        <w:t>y</w:t>
      </w:r>
      <w:r w:rsidRPr="000920F1">
        <w:rPr>
          <w:rFonts w:eastAsiaTheme="majorEastAsia" w:cstheme="majorBidi"/>
          <w:b/>
          <w:iCs/>
        </w:rPr>
        <w:t xml:space="preserve"> Black philosophers as extensions of </w:t>
      </w:r>
      <w:r>
        <w:rPr>
          <w:rFonts w:eastAsiaTheme="majorEastAsia" w:cstheme="majorBidi"/>
          <w:b/>
          <w:iCs/>
        </w:rPr>
        <w:t>W</w:t>
      </w:r>
      <w:r w:rsidRPr="000920F1">
        <w:rPr>
          <w:rFonts w:eastAsiaTheme="majorEastAsia" w:cstheme="majorBidi"/>
          <w:b/>
          <w:iCs/>
        </w:rPr>
        <w:t>hite thinkers</w:t>
      </w:r>
      <w:r>
        <w:rPr>
          <w:rFonts w:eastAsiaTheme="majorEastAsia" w:cstheme="majorBidi"/>
          <w:b/>
          <w:iCs/>
        </w:rPr>
        <w:t>,</w:t>
      </w:r>
      <w:r w:rsidRPr="000920F1">
        <w:rPr>
          <w:rFonts w:eastAsiaTheme="majorEastAsia" w:cstheme="majorBidi"/>
          <w:b/>
          <w:iCs/>
        </w:rPr>
        <w:t xml:space="preserve"> which waters down Black philosophy to </w:t>
      </w:r>
      <w:r>
        <w:rPr>
          <w:rFonts w:eastAsiaTheme="majorEastAsia" w:cstheme="majorBidi"/>
          <w:b/>
          <w:iCs/>
        </w:rPr>
        <w:t>something</w:t>
      </w:r>
      <w:r w:rsidRPr="000920F1">
        <w:rPr>
          <w:rFonts w:eastAsiaTheme="majorEastAsia" w:cstheme="majorBidi"/>
          <w:b/>
          <w:iCs/>
        </w:rPr>
        <w:t xml:space="preserve"> for </w:t>
      </w:r>
      <w:r>
        <w:rPr>
          <w:rFonts w:eastAsiaTheme="majorEastAsia" w:cstheme="majorBidi"/>
          <w:b/>
          <w:iCs/>
        </w:rPr>
        <w:t>W</w:t>
      </w:r>
      <w:r w:rsidRPr="000920F1">
        <w:rPr>
          <w:rFonts w:eastAsiaTheme="majorEastAsia" w:cstheme="majorBidi"/>
          <w:b/>
          <w:iCs/>
        </w:rPr>
        <w:t>hite philosophers to deem respectable scholarshi</w:t>
      </w:r>
      <w:r>
        <w:rPr>
          <w:rFonts w:eastAsiaTheme="majorEastAsia" w:cstheme="majorBidi"/>
          <w:b/>
          <w:iCs/>
        </w:rPr>
        <w:t>p. A</w:t>
      </w:r>
      <w:r w:rsidRPr="000920F1">
        <w:rPr>
          <w:rFonts w:eastAsiaTheme="majorEastAsia" w:cstheme="majorBidi"/>
          <w:b/>
          <w:iCs/>
        </w:rPr>
        <w:t xml:space="preserve"> fundamental reorientation of the discipline away from universal reason is key</w:t>
      </w:r>
      <w:r>
        <w:rPr>
          <w:rFonts w:eastAsiaTheme="majorEastAsia" w:cstheme="majorBidi"/>
          <w:b/>
          <w:iCs/>
        </w:rPr>
        <w:t>.</w:t>
      </w:r>
    </w:p>
    <w:p w14:paraId="1FBFC220" w14:textId="77777777" w:rsidR="00AB3E7E" w:rsidRDefault="00AB3E7E" w:rsidP="00AB3E7E">
      <w:pPr>
        <w:tabs>
          <w:tab w:val="center" w:pos="8445"/>
        </w:tabs>
        <w:ind w:right="-720"/>
        <w:rPr>
          <w:sz w:val="16"/>
        </w:rPr>
      </w:pPr>
      <w:r w:rsidRPr="001164AA">
        <w:rPr>
          <w:b/>
          <w:bCs/>
          <w:u w:val="single"/>
        </w:rPr>
        <w:t xml:space="preserve">Curry </w:t>
      </w:r>
      <w:r>
        <w:rPr>
          <w:b/>
          <w:bCs/>
          <w:u w:val="single"/>
        </w:rPr>
        <w:t>&amp; Curry 3</w:t>
      </w:r>
      <w:r>
        <w:rPr>
          <w:b/>
          <w:bCs/>
        </w:rPr>
        <w:t>:</w:t>
      </w:r>
      <w:r w:rsidRPr="001164AA">
        <w:rPr>
          <w:sz w:val="16"/>
        </w:rPr>
        <w:t xml:space="preserve"> </w:t>
      </w:r>
      <w:r>
        <w:rPr>
          <w:sz w:val="16"/>
        </w:rPr>
        <w:t xml:space="preserve"> </w:t>
      </w:r>
      <w:r w:rsidRPr="001164AA">
        <w:rPr>
          <w:sz w:val="16"/>
        </w:rPr>
        <w:t xml:space="preserve">Tommy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A86FDD3" w14:textId="77777777" w:rsidR="00AB3E7E" w:rsidRDefault="00AB3E7E" w:rsidP="00AB3E7E">
      <w:pPr>
        <w:tabs>
          <w:tab w:val="center" w:pos="8445"/>
        </w:tabs>
        <w:ind w:right="-720"/>
        <w:rPr>
          <w:sz w:val="16"/>
        </w:rPr>
      </w:pPr>
    </w:p>
    <w:p w14:paraId="47C443F8" w14:textId="77777777" w:rsidR="00AB3E7E" w:rsidRPr="001164AA" w:rsidRDefault="00AB3E7E" w:rsidP="00AB3E7E">
      <w:pPr>
        <w:tabs>
          <w:tab w:val="center" w:pos="8445"/>
        </w:tabs>
        <w:ind w:right="-720"/>
        <w:rPr>
          <w:sz w:val="16"/>
        </w:rPr>
      </w:pPr>
    </w:p>
    <w:p w14:paraId="4F706366" w14:textId="77777777" w:rsidR="00AB3E7E" w:rsidRPr="00B56425" w:rsidRDefault="00AB3E7E" w:rsidP="00AB3E7E">
      <w:pPr>
        <w:spacing w:line="480" w:lineRule="auto"/>
        <w:ind w:right="-720"/>
        <w:rPr>
          <w:sz w:val="16"/>
        </w:rPr>
      </w:pPr>
      <w:r w:rsidRPr="00DB451A">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DB451A">
        <w:rPr>
          <w:sz w:val="16"/>
        </w:rPr>
        <w:t>civil-rights</w:t>
      </w:r>
      <w:proofErr w:type="gramEnd"/>
      <w:r w:rsidRPr="00DB451A">
        <w:rPr>
          <w:sz w:val="16"/>
        </w:rPr>
        <w:t xml:space="preserve"> understanding of racism in philosophy routinely misses that </w:t>
      </w:r>
      <w:r w:rsidRPr="00B00CEC">
        <w:rPr>
          <w:b/>
          <w:u w:val="single"/>
        </w:rPr>
        <w:t>racism involves a complex and denaturing dynamic regarding the thought and perceptions of oppressed groups</w:t>
      </w:r>
      <w:r w:rsidRPr="00DB451A">
        <w:rPr>
          <w:sz w:val="16"/>
        </w:rPr>
        <w:t>. This is a paradigmatic and methodological problem introduced by Curry (2011a, 2011b) as signs of Black philosophy’s “</w:t>
      </w:r>
      <w:proofErr w:type="spellStart"/>
      <w:r w:rsidRPr="00DB451A">
        <w:rPr>
          <w:sz w:val="16"/>
        </w:rPr>
        <w:t>derelictical</w:t>
      </w:r>
      <w:proofErr w:type="spellEnd"/>
      <w:r w:rsidRPr="00DB451A">
        <w:rPr>
          <w:sz w:val="16"/>
        </w:rPr>
        <w:t xml:space="preserve">” crisis. As Curry (2011a: 144) explains: 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DB451A">
        <w:rPr>
          <w:sz w:val="16"/>
        </w:rPr>
        <w:t>present day</w:t>
      </w:r>
      <w:proofErr w:type="gramEnd"/>
      <w:r w:rsidRPr="00DB451A">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C16F75">
        <w:rPr>
          <w:rStyle w:val="StyleUnderline"/>
        </w:rPr>
        <w:t>To t</w:t>
      </w:r>
      <w:r w:rsidRPr="00C16F75">
        <w:rPr>
          <w:b/>
          <w:u w:val="single"/>
        </w:rPr>
        <w:t xml:space="preserve">he extent that </w:t>
      </w:r>
      <w:r w:rsidRPr="00DD24AD">
        <w:rPr>
          <w:b/>
          <w:highlight w:val="yellow"/>
          <w:u w:val="single"/>
        </w:rPr>
        <w:t>African American phil</w:t>
      </w:r>
      <w:r w:rsidRPr="00DB451A">
        <w:rPr>
          <w:b/>
          <w:u w:val="single"/>
        </w:rPr>
        <w:t xml:space="preserve">osophy </w:t>
      </w:r>
      <w:r w:rsidRPr="00DD24AD">
        <w:rPr>
          <w:b/>
          <w:highlight w:val="yellow"/>
          <w:u w:val="single"/>
        </w:rPr>
        <w:t xml:space="preserve">chooses to </w:t>
      </w:r>
      <w:r w:rsidRPr="00DB451A">
        <w:rPr>
          <w:rStyle w:val="Emphasis"/>
          <w:highlight w:val="yellow"/>
        </w:rPr>
        <w:t>abandon</w:t>
      </w:r>
      <w:r>
        <w:rPr>
          <w:b/>
          <w:highlight w:val="yellow"/>
          <w:u w:val="single"/>
        </w:rPr>
        <w:t xml:space="preserve"> </w:t>
      </w:r>
      <w:r w:rsidRPr="00DD24AD">
        <w:rPr>
          <w:b/>
          <w:highlight w:val="yellow"/>
          <w:u w:val="single"/>
        </w:rPr>
        <w:t>the</w:t>
      </w:r>
      <w:r w:rsidRPr="00DB451A">
        <w:rPr>
          <w:b/>
          <w:u w:val="single"/>
        </w:rPr>
        <w:t xml:space="preserve"> </w:t>
      </w:r>
      <w:r w:rsidRPr="004848D5">
        <w:rPr>
          <w:b/>
          <w:u w:val="single"/>
        </w:rPr>
        <w:t xml:space="preserve">genealogical patterns of Black thought for </w:t>
      </w:r>
      <w:r w:rsidRPr="00DB451A">
        <w:rPr>
          <w:b/>
          <w:u w:val="single"/>
        </w:rPr>
        <w:t xml:space="preserve">philosophically </w:t>
      </w:r>
      <w:r w:rsidRPr="00DD24AD">
        <w:rPr>
          <w:b/>
          <w:highlight w:val="yellow"/>
          <w:u w:val="single"/>
        </w:rPr>
        <w:t>privileged associations with white thinkers</w:t>
      </w:r>
      <w:r w:rsidRPr="00DB451A">
        <w:rPr>
          <w:b/>
          <w:u w:val="single"/>
        </w:rPr>
        <w:t xml:space="preserve">, </w:t>
      </w:r>
      <w:r w:rsidRPr="004848D5">
        <w:rPr>
          <w:b/>
          <w:u w:val="single"/>
        </w:rPr>
        <w:t xml:space="preserve">it </w:t>
      </w:r>
      <w:r w:rsidRPr="00B00CEC">
        <w:rPr>
          <w:b/>
          <w:u w:val="single"/>
        </w:rPr>
        <w:t xml:space="preserve">remains </w:t>
      </w:r>
      <w:proofErr w:type="spellStart"/>
      <w:r w:rsidRPr="00B00CEC">
        <w:rPr>
          <w:b/>
          <w:u w:val="single"/>
        </w:rPr>
        <w:t>derelictical</w:t>
      </w:r>
      <w:proofErr w:type="spellEnd"/>
      <w:r w:rsidRPr="00B00CEC">
        <w:rPr>
          <w:b/>
          <w:u w:val="single"/>
        </w:rPr>
        <w:t xml:space="preserve">—continuing to </w:t>
      </w:r>
      <w:r w:rsidRPr="004848D5">
        <w:rPr>
          <w:b/>
          <w:u w:val="single"/>
        </w:rPr>
        <w:t>neglect its only actual duty</w:t>
      </w:r>
      <w:r w:rsidRPr="00DB451A">
        <w:rPr>
          <w:sz w:val="16"/>
        </w:rPr>
        <w:t xml:space="preserve">—the duty </w:t>
      </w:r>
      <w:r w:rsidRPr="004848D5">
        <w:rPr>
          <w:b/>
          <w:u w:val="single"/>
        </w:rPr>
        <w:t xml:space="preserve">to inquiry into the reality of African-descended people </w:t>
      </w:r>
      <w:r w:rsidRPr="00B00CEC">
        <w:rPr>
          <w:b/>
          <w:u w:val="single"/>
        </w:rPr>
        <w:t>as they have revealed it</w:t>
      </w:r>
      <w:r w:rsidRPr="00DB451A">
        <w:rPr>
          <w:sz w:val="16"/>
        </w:rPr>
        <w:t xml:space="preserve">. We begin with the premise that </w:t>
      </w:r>
      <w:r w:rsidRPr="001164AA">
        <w:rPr>
          <w:b/>
          <w:u w:val="single"/>
        </w:rPr>
        <w:t>racism permeates the discipline of philosophy</w:t>
      </w:r>
      <w:r w:rsidRPr="00DB451A">
        <w:rPr>
          <w:rStyle w:val="StyleUnderline"/>
          <w:highlight w:val="yellow"/>
        </w:rPr>
        <w:t>.</w:t>
      </w:r>
      <w:r w:rsidRPr="00DB451A">
        <w:rPr>
          <w:sz w:val="16"/>
        </w:rPr>
        <w:t xml:space="preserve"> We are attempting to bring attention to the ways in which </w:t>
      </w:r>
      <w:r w:rsidRPr="00DD24AD">
        <w:rPr>
          <w:b/>
          <w:bCs/>
          <w:highlight w:val="yellow"/>
          <w:u w:val="single"/>
        </w:rPr>
        <w:t>authentic Black phil</w:t>
      </w:r>
      <w:r w:rsidRPr="00DB451A">
        <w:rPr>
          <w:b/>
          <w:bCs/>
          <w:u w:val="single"/>
        </w:rPr>
        <w:t xml:space="preserve">osophy </w:t>
      </w:r>
      <w:r w:rsidRPr="00DD24AD">
        <w:rPr>
          <w:b/>
          <w:bCs/>
          <w:highlight w:val="yellow"/>
          <w:u w:val="single"/>
        </w:rPr>
        <w:t xml:space="preserve">has been </w:t>
      </w:r>
      <w:r w:rsidRPr="00DD24AD">
        <w:rPr>
          <w:b/>
          <w:iCs/>
          <w:highlight w:val="yellow"/>
          <w:u w:val="single"/>
          <w:bdr w:val="single" w:sz="8" w:space="0" w:color="auto"/>
        </w:rPr>
        <w:t>revised and denatured</w:t>
      </w:r>
      <w:r w:rsidRPr="00DD24AD">
        <w:rPr>
          <w:b/>
          <w:bCs/>
          <w:highlight w:val="yellow"/>
          <w:u w:val="single"/>
        </w:rPr>
        <w:t xml:space="preserve"> into a form that </w:t>
      </w:r>
      <w:r w:rsidRPr="00DD24AD">
        <w:rPr>
          <w:b/>
          <w:iCs/>
          <w:highlight w:val="yellow"/>
          <w:u w:val="single"/>
          <w:bdr w:val="single" w:sz="8" w:space="0" w:color="auto"/>
        </w:rPr>
        <w:t xml:space="preserve">whites in the discipline accept as </w:t>
      </w:r>
      <w:r w:rsidRPr="00DB451A">
        <w:rPr>
          <w:rStyle w:val="StyleUnderline"/>
          <w:highlight w:val="yellow"/>
        </w:rPr>
        <w:t>philosophical.</w:t>
      </w:r>
      <w:r w:rsidRPr="00DB451A">
        <w:rPr>
          <w:sz w:val="16"/>
        </w:rPr>
        <w:t xml:space="preserve"> Whereas all disciplines have norms or rules of scholarly rigor, </w:t>
      </w:r>
      <w:r w:rsidRPr="00DB451A">
        <w:rPr>
          <w:b/>
          <w:u w:val="single"/>
        </w:rPr>
        <w:t xml:space="preserve">philosophy demands that Black thinking and thought tend towards specific political ends </w:t>
      </w:r>
      <w:proofErr w:type="gramStart"/>
      <w:r w:rsidRPr="00DB451A">
        <w:rPr>
          <w:b/>
          <w:u w:val="single"/>
        </w:rPr>
        <w:t>in order</w:t>
      </w:r>
      <w:r w:rsidRPr="001164AA">
        <w:rPr>
          <w:b/>
          <w:u w:val="single"/>
        </w:rPr>
        <w:t xml:space="preserve"> </w:t>
      </w:r>
      <w:r w:rsidRPr="00DD24AD">
        <w:rPr>
          <w:b/>
          <w:highlight w:val="yellow"/>
          <w:u w:val="single"/>
        </w:rPr>
        <w:t>to</w:t>
      </w:r>
      <w:proofErr w:type="gramEnd"/>
      <w:r w:rsidRPr="00DD24AD">
        <w:rPr>
          <w:b/>
          <w:highlight w:val="yellow"/>
          <w:u w:val="single"/>
        </w:rPr>
        <w:t xml:space="preserve"> be considered phil</w:t>
      </w:r>
      <w:r w:rsidRPr="00DB451A">
        <w:rPr>
          <w:b/>
          <w:u w:val="single"/>
        </w:rPr>
        <w:t>osophy</w:t>
      </w:r>
      <w:r w:rsidRPr="00DB451A">
        <w:rPr>
          <w:sz w:val="16"/>
        </w:rPr>
        <w:t>. Whether or not the thought and texts of Black philosophers are correctly interpreted</w:t>
      </w:r>
      <w:r w:rsidRPr="00DB451A">
        <w:rPr>
          <w:rStyle w:val="StyleUnderline"/>
          <w:highlight w:val="yellow"/>
        </w:rPr>
        <w:t>,</w:t>
      </w:r>
      <w:r w:rsidRPr="00DB451A">
        <w:rPr>
          <w:sz w:val="16"/>
        </w:rPr>
        <w:t xml:space="preserve"> understood, or even read ultimately becomes irrelevant to the larger political orientation of the discipline. </w:t>
      </w:r>
      <w:r w:rsidRPr="00DD24AD">
        <w:rPr>
          <w:b/>
          <w:highlight w:val="yellow"/>
          <w:u w:val="single"/>
        </w:rPr>
        <w:t xml:space="preserve">Black philosophers are read as </w:t>
      </w:r>
      <w:r w:rsidRPr="00DD24AD">
        <w:rPr>
          <w:b/>
          <w:iCs/>
          <w:highlight w:val="yellow"/>
          <w:u w:val="single"/>
          <w:bdr w:val="single" w:sz="8" w:space="0" w:color="auto"/>
        </w:rPr>
        <w:t>extensions of white thought</w:t>
      </w:r>
      <w:r w:rsidRPr="00DD24AD">
        <w:rPr>
          <w:b/>
          <w:highlight w:val="yellow"/>
          <w:u w:val="single"/>
        </w:rPr>
        <w:t xml:space="preserve">. A Black </w:t>
      </w:r>
      <w:r w:rsidRPr="001164AA">
        <w:rPr>
          <w:b/>
          <w:u w:val="single"/>
        </w:rPr>
        <w:t xml:space="preserve">philosophical </w:t>
      </w:r>
      <w:r w:rsidRPr="00DD24AD">
        <w:rPr>
          <w:b/>
          <w:highlight w:val="yellow"/>
          <w:u w:val="single"/>
        </w:rPr>
        <w:t>figure is relevant only</w:t>
      </w:r>
      <w:r w:rsidRPr="00DB451A">
        <w:rPr>
          <w:b/>
          <w:u w:val="single"/>
        </w:rPr>
        <w:t xml:space="preserve"> to the extent that he or she can be understood </w:t>
      </w:r>
      <w:r w:rsidRPr="00DD24AD">
        <w:rPr>
          <w:b/>
          <w:highlight w:val="yellow"/>
          <w:u w:val="single"/>
        </w:rPr>
        <w:t>as</w:t>
      </w:r>
      <w:r w:rsidRPr="00DB451A">
        <w:rPr>
          <w:b/>
          <w:u w:val="single"/>
        </w:rPr>
        <w:t xml:space="preserve"> the </w:t>
      </w:r>
      <w:r w:rsidRPr="00DD24AD">
        <w:rPr>
          <w:b/>
          <w:iCs/>
          <w:highlight w:val="yellow"/>
          <w:u w:val="single"/>
          <w:bdr w:val="single" w:sz="8" w:space="0" w:color="auto"/>
        </w:rPr>
        <w:t xml:space="preserve">unrealized </w:t>
      </w:r>
      <w:r w:rsidRPr="004848D5">
        <w:rPr>
          <w:b/>
          <w:iCs/>
          <w:u w:val="single"/>
          <w:bdr w:val="single" w:sz="8" w:space="0" w:color="auto"/>
        </w:rPr>
        <w:t xml:space="preserve">intentionality of canonical </w:t>
      </w:r>
      <w:r w:rsidRPr="00DD24AD">
        <w:rPr>
          <w:b/>
          <w:iCs/>
          <w:highlight w:val="yellow"/>
          <w:u w:val="single"/>
          <w:bdr w:val="single" w:sz="8" w:space="0" w:color="auto"/>
        </w:rPr>
        <w:t xml:space="preserve">white </w:t>
      </w:r>
      <w:r w:rsidRPr="00DB451A">
        <w:rPr>
          <w:b/>
          <w:iCs/>
          <w:highlight w:val="yellow"/>
          <w:u w:val="single"/>
          <w:bdr w:val="single" w:sz="8" w:space="0" w:color="auto"/>
        </w:rPr>
        <w:t>figures</w:t>
      </w:r>
      <w:r w:rsidRPr="00DB451A">
        <w:rPr>
          <w:b/>
          <w:highlight w:val="yellow"/>
          <w:u w:val="single"/>
        </w:rPr>
        <w:t>.</w:t>
      </w:r>
      <w:r w:rsidRPr="00DB451A">
        <w:rPr>
          <w:sz w:val="16"/>
        </w:rPr>
        <w:t xml:space="preserve"> Black historical figures are made philosophical by the extent to which their voice can be imagined as what Dewey, Hegel, Addams, or Foucault would have said if they thought more seriously about race and racism. Consequently, writes Curry (2011b: 141): Black thinkers function as the racial hypothetical of European thought whereby Black thought is read as the concretization of European reflections turned to the problem of race, and Black thinkers are seen as racial embodiments of white thinkers’ philosophical spirits. In this vein, the most studied Black philosophers are read as the embodiment of their white associates; W. E. B. Du </w:t>
      </w:r>
      <w:proofErr w:type="spellStart"/>
      <w:r w:rsidRPr="00DB451A">
        <w:rPr>
          <w:sz w:val="16"/>
        </w:rPr>
        <w:t>Bois</w:t>
      </w:r>
      <w:proofErr w:type="spellEnd"/>
      <w:r w:rsidRPr="00DB451A">
        <w:rPr>
          <w:sz w:val="16"/>
        </w:rPr>
        <w:t xml:space="preserve"> is read as the Black Hegel, the Black James, the Black Dewey, and Frantz Fanon as a Black Sartre, or Black Husserl. This </w:t>
      </w:r>
      <w:r w:rsidRPr="00B56425">
        <w:rPr>
          <w:sz w:val="16"/>
        </w:rPr>
        <w:t xml:space="preserve">demonization of Black thinkers by the various manifestations of the European logos as necessary to the production of </w:t>
      </w:r>
      <w:proofErr w:type="spellStart"/>
      <w:r w:rsidRPr="00B56425">
        <w:rPr>
          <w:sz w:val="16"/>
        </w:rPr>
        <w:t>AfricanAmerican</w:t>
      </w:r>
      <w:proofErr w:type="spellEnd"/>
      <w:r w:rsidRPr="00B56425">
        <w:rPr>
          <w:sz w:val="16"/>
        </w:rPr>
        <w:t xml:space="preserve"> philosophy is a serious impediment to the development of a genuine genealogy of the ideas that </w:t>
      </w:r>
      <w:proofErr w:type="gramStart"/>
      <w:r w:rsidRPr="00B56425">
        <w:rPr>
          <w:sz w:val="16"/>
        </w:rPr>
        <w:t>actually define</w:t>
      </w:r>
      <w:proofErr w:type="gramEnd"/>
      <w:r w:rsidRPr="00B56425">
        <w:rPr>
          <w:sz w:val="16"/>
        </w:rPr>
        <w:t xml:space="preserve"> Africana philosophy’s Diasporic identity.</w:t>
      </w:r>
    </w:p>
    <w:p w14:paraId="25A225E2" w14:textId="77777777" w:rsidR="00AB3E7E" w:rsidRPr="00B56425" w:rsidRDefault="00AB3E7E" w:rsidP="00AB3E7E">
      <w:pPr>
        <w:ind w:right="-720"/>
        <w:rPr>
          <w:sz w:val="16"/>
        </w:rPr>
      </w:pPr>
    </w:p>
    <w:p w14:paraId="5894232C" w14:textId="77777777" w:rsidR="00AB3E7E" w:rsidRPr="00B56425" w:rsidRDefault="00AB3E7E" w:rsidP="00AB3E7E">
      <w:pPr>
        <w:ind w:right="-720"/>
        <w:rPr>
          <w:b/>
          <w:bCs/>
        </w:rPr>
      </w:pPr>
      <w:r w:rsidRPr="00B56425">
        <w:rPr>
          <w:b/>
          <w:bCs/>
          <w:u w:val="single"/>
        </w:rPr>
        <w:t>They add</w:t>
      </w:r>
      <w:r w:rsidRPr="00B56425">
        <w:rPr>
          <w:b/>
          <w:bCs/>
        </w:rPr>
        <w:t>:</w:t>
      </w:r>
    </w:p>
    <w:p w14:paraId="4616212E" w14:textId="77777777" w:rsidR="00AB3E7E" w:rsidRPr="00B56425" w:rsidRDefault="00AB3E7E" w:rsidP="00AB3E7E">
      <w:pPr>
        <w:ind w:right="-720"/>
        <w:rPr>
          <w:b/>
          <w:bCs/>
          <w:u w:val="single"/>
        </w:rPr>
      </w:pPr>
    </w:p>
    <w:p w14:paraId="5A03C584" w14:textId="6A25714B" w:rsidR="00AB3E7E" w:rsidRDefault="00AB3E7E" w:rsidP="00AB3E7E">
      <w:pPr>
        <w:spacing w:line="480" w:lineRule="auto"/>
        <w:ind w:right="-720"/>
        <w:rPr>
          <w:rStyle w:val="StyleUnderline"/>
        </w:rPr>
      </w:pPr>
      <w:r w:rsidRPr="00B56425">
        <w:rPr>
          <w:b/>
          <w:u w:val="single"/>
        </w:rPr>
        <w:t xml:space="preserve">Black philosophy has a responsibility to engage the Black experience as a </w:t>
      </w:r>
      <w:r w:rsidRPr="00B56425">
        <w:rPr>
          <w:b/>
          <w:iCs/>
          <w:u w:val="single"/>
          <w:bdr w:val="single" w:sz="8" w:space="0" w:color="auto"/>
        </w:rPr>
        <w:t>genuine site</w:t>
      </w:r>
      <w:r w:rsidRPr="00B56425">
        <w:rPr>
          <w:b/>
          <w:u w:val="single"/>
        </w:rPr>
        <w:t xml:space="preserve"> of </w:t>
      </w:r>
      <w:r w:rsidRPr="00B56425">
        <w:rPr>
          <w:b/>
          <w:iCs/>
          <w:u w:val="single"/>
          <w:bdr w:val="single" w:sz="8" w:space="0" w:color="auto"/>
        </w:rPr>
        <w:t>existential reflection</w:t>
      </w:r>
      <w:r w:rsidRPr="00B56425">
        <w:rPr>
          <w:b/>
          <w:u w:val="single"/>
        </w:rPr>
        <w:t xml:space="preserve"> and </w:t>
      </w:r>
      <w:r w:rsidRPr="00B56425">
        <w:rPr>
          <w:b/>
          <w:iCs/>
          <w:u w:val="single"/>
          <w:bdr w:val="single" w:sz="8" w:space="0" w:color="auto"/>
        </w:rPr>
        <w:t xml:space="preserve">epistemological tool </w:t>
      </w:r>
      <w:r w:rsidRPr="00B56425">
        <w:rPr>
          <w:rStyle w:val="StyleUnderline"/>
        </w:rPr>
        <w:t>making. The</w:t>
      </w:r>
      <w:r w:rsidRPr="00B56425">
        <w:rPr>
          <w:sz w:val="16"/>
        </w:rPr>
        <w:t xml:space="preserve"> idea that Black experience and reality must be accounted for by white theories of causality or aim towards the same ends of white philosophy is delusional. Black </w:t>
      </w:r>
      <w:r w:rsidRPr="00B56425">
        <w:rPr>
          <w:b/>
          <w:u w:val="single"/>
        </w:rPr>
        <w:t xml:space="preserve">philosophy must engage in </w:t>
      </w:r>
      <w:r w:rsidRPr="00B56425">
        <w:rPr>
          <w:b/>
          <w:iCs/>
          <w:u w:val="single"/>
          <w:bdr w:val="single" w:sz="8" w:space="0" w:color="auto"/>
        </w:rPr>
        <w:t>radical theorizations</w:t>
      </w:r>
      <w:r w:rsidRPr="00B56425">
        <w:rPr>
          <w:b/>
          <w:u w:val="single"/>
        </w:rPr>
        <w:t xml:space="preserve"> that can be traced back to the problems tackled in the texts and debates of Black </w:t>
      </w:r>
      <w:r w:rsidRPr="00B56425">
        <w:rPr>
          <w:rStyle w:val="StyleUnderline"/>
        </w:rPr>
        <w:t>thinkers.</w:t>
      </w:r>
      <w:r w:rsidRPr="00B56425">
        <w:rPr>
          <w:sz w:val="16"/>
        </w:rPr>
        <w:t xml:space="preserve"> The </w:t>
      </w:r>
      <w:r w:rsidRPr="00B56425">
        <w:rPr>
          <w:b/>
          <w:u w:val="single"/>
        </w:rPr>
        <w:t>social prognoses suggested</w:t>
      </w:r>
      <w:r w:rsidRPr="00B56425">
        <w:rPr>
          <w:sz w:val="16"/>
        </w:rPr>
        <w:t xml:space="preserve"> by Black philosophers </w:t>
      </w:r>
      <w:r w:rsidRPr="00B56425">
        <w:rPr>
          <w:b/>
          <w:u w:val="single"/>
        </w:rPr>
        <w:t>should also have some accountability to the realities that Black people are facing in the U</w:t>
      </w:r>
      <w:r w:rsidRPr="00B56425">
        <w:rPr>
          <w:sz w:val="16"/>
        </w:rPr>
        <w:t xml:space="preserve">nited </w:t>
      </w:r>
      <w:r w:rsidRPr="00B56425">
        <w:rPr>
          <w:b/>
          <w:u w:val="single"/>
        </w:rPr>
        <w:t>S</w:t>
      </w:r>
      <w:r w:rsidRPr="00B56425">
        <w:rPr>
          <w:sz w:val="16"/>
        </w:rPr>
        <w:t xml:space="preserve">tates, </w:t>
      </w:r>
      <w:r w:rsidRPr="00B56425">
        <w:rPr>
          <w:b/>
          <w:u w:val="single"/>
        </w:rPr>
        <w:t>if not the world</w:t>
      </w:r>
      <w:r w:rsidRPr="00B56425">
        <w:rPr>
          <w:sz w:val="16"/>
        </w:rPr>
        <w:t xml:space="preserve">. There is no time for idle thought that simply attempts to imitate white theories of causality and canonical traditions </w:t>
      </w:r>
      <w:proofErr w:type="gramStart"/>
      <w:r w:rsidRPr="00B56425">
        <w:rPr>
          <w:sz w:val="16"/>
        </w:rPr>
        <w:t>in order to</w:t>
      </w:r>
      <w:proofErr w:type="gramEnd"/>
      <w:r w:rsidRPr="00B56425">
        <w:rPr>
          <w:sz w:val="16"/>
        </w:rPr>
        <w:t xml:space="preserve"> be accepted. How can we demonstrate the importance of Black philosophy, if not for what we observe and verify in the lives of Black people in the world? </w:t>
      </w:r>
      <w:r w:rsidRPr="00B56425">
        <w:rPr>
          <w:b/>
          <w:u w:val="single"/>
        </w:rPr>
        <w:t>Its ability to express the full complexity of Black life and death in theory at the most abstract levels of thought is what is at stake in the Black philosophical project</w:t>
      </w:r>
      <w:r w:rsidRPr="00B56425">
        <w:rPr>
          <w:rStyle w:val="StyleUnderline"/>
        </w:rPr>
        <w:t>.</w:t>
      </w:r>
    </w:p>
    <w:p w14:paraId="52BC5E44" w14:textId="798223E4" w:rsidR="00AB3E7E" w:rsidRDefault="00AB3E7E" w:rsidP="00AB3E7E">
      <w:pPr>
        <w:pStyle w:val="Heading2"/>
        <w:rPr>
          <w:u w:val="single"/>
        </w:rPr>
      </w:pPr>
      <w:r>
        <w:rPr>
          <w:u w:val="single"/>
        </w:rPr>
        <w:t>2</w:t>
      </w:r>
      <w:r w:rsidRPr="00AB3E7E">
        <w:rPr>
          <w:u w:val="single"/>
          <w:vertAlign w:val="superscript"/>
        </w:rPr>
        <w:t>n</w:t>
      </w:r>
      <w:r>
        <w:rPr>
          <w:u w:val="single"/>
          <w:vertAlign w:val="superscript"/>
        </w:rPr>
        <w:t xml:space="preserve">d </w:t>
      </w:r>
      <w:r>
        <w:rPr>
          <w:u w:val="single"/>
        </w:rPr>
        <w:t>off – DA</w:t>
      </w:r>
    </w:p>
    <w:p w14:paraId="0FEB28DF" w14:textId="77777777" w:rsidR="00AB3E7E" w:rsidRDefault="00AB3E7E" w:rsidP="00AB3E7E">
      <w:pPr>
        <w:pStyle w:val="Heading3"/>
        <w:ind w:right="-720"/>
      </w:pPr>
      <w:r>
        <w:t xml:space="preserve">A. Links </w:t>
      </w:r>
    </w:p>
    <w:p w14:paraId="4B8BAAE8" w14:textId="77777777" w:rsidR="00AB3E7E" w:rsidRPr="00164F48" w:rsidRDefault="00AB3E7E" w:rsidP="00AB3E7E">
      <w:pPr>
        <w:ind w:right="-720"/>
      </w:pPr>
    </w:p>
    <w:p w14:paraId="48287374" w14:textId="77777777" w:rsidR="00AB3E7E" w:rsidRPr="002C24C5" w:rsidRDefault="00AB3E7E" w:rsidP="00AB3E7E">
      <w:pPr>
        <w:pStyle w:val="Heading4"/>
        <w:spacing w:line="480" w:lineRule="auto"/>
        <w:ind w:right="-720"/>
        <w:rPr>
          <w:rFonts w:cs="Times New Roman"/>
          <w:b w:val="0"/>
          <w:bCs w:val="0"/>
          <w:szCs w:val="24"/>
        </w:rPr>
      </w:pPr>
      <w:r>
        <w:rPr>
          <w:rFonts w:cs="Times New Roman"/>
          <w:szCs w:val="24"/>
        </w:rPr>
        <w:t xml:space="preserve">1. [Bello] </w:t>
      </w:r>
      <w:r w:rsidRPr="00164F48">
        <w:rPr>
          <w:rFonts w:cs="Times New Roman"/>
          <w:szCs w:val="24"/>
        </w:rPr>
        <w:t xml:space="preserve">First, </w:t>
      </w:r>
      <w:r>
        <w:rPr>
          <w:rFonts w:cs="Times New Roman"/>
          <w:b w:val="0"/>
          <w:bCs w:val="0"/>
          <w:szCs w:val="24"/>
        </w:rPr>
        <w:t>t</w:t>
      </w:r>
      <w:r w:rsidRPr="002C24C5">
        <w:rPr>
          <w:rFonts w:cs="Times New Roman"/>
          <w:b w:val="0"/>
          <w:bCs w:val="0"/>
          <w:szCs w:val="24"/>
        </w:rPr>
        <w:t xml:space="preserve">he WTO </w:t>
      </w:r>
      <w:r>
        <w:rPr>
          <w:rFonts w:cs="Times New Roman"/>
          <w:b w:val="0"/>
          <w:bCs w:val="0"/>
          <w:szCs w:val="24"/>
        </w:rPr>
        <w:t xml:space="preserve">props up </w:t>
      </w:r>
      <w:r w:rsidRPr="002C24C5">
        <w:rPr>
          <w:rFonts w:cs="Times New Roman"/>
          <w:b w:val="0"/>
          <w:bCs w:val="0"/>
          <w:szCs w:val="24"/>
        </w:rPr>
        <w:t>U</w:t>
      </w:r>
      <w:r>
        <w:rPr>
          <w:rFonts w:cs="Times New Roman"/>
          <w:b w:val="0"/>
          <w:bCs w:val="0"/>
          <w:szCs w:val="24"/>
        </w:rPr>
        <w:t>.</w:t>
      </w:r>
      <w:r w:rsidRPr="002C24C5">
        <w:rPr>
          <w:rFonts w:cs="Times New Roman"/>
          <w:b w:val="0"/>
          <w:bCs w:val="0"/>
          <w:szCs w:val="24"/>
        </w:rPr>
        <w:t>S</w:t>
      </w:r>
      <w:r>
        <w:rPr>
          <w:rFonts w:cs="Times New Roman"/>
          <w:b w:val="0"/>
          <w:bCs w:val="0"/>
          <w:szCs w:val="24"/>
        </w:rPr>
        <w:t>.</w:t>
      </w:r>
      <w:r w:rsidRPr="002C24C5">
        <w:rPr>
          <w:rFonts w:cs="Times New Roman"/>
          <w:b w:val="0"/>
          <w:bCs w:val="0"/>
          <w:szCs w:val="24"/>
        </w:rPr>
        <w:t xml:space="preserve"> neoliberal </w:t>
      </w:r>
      <w:proofErr w:type="spellStart"/>
      <w:r w:rsidRPr="002C24C5">
        <w:rPr>
          <w:rFonts w:cs="Times New Roman"/>
          <w:b w:val="0"/>
          <w:bCs w:val="0"/>
          <w:szCs w:val="24"/>
        </w:rPr>
        <w:t>heg</w:t>
      </w:r>
      <w:proofErr w:type="spellEnd"/>
      <w:r>
        <w:rPr>
          <w:rFonts w:cs="Times New Roman"/>
          <w:b w:val="0"/>
          <w:bCs w:val="0"/>
          <w:szCs w:val="24"/>
        </w:rPr>
        <w:t xml:space="preserve"> – re</w:t>
      </w:r>
      <w:r w:rsidRPr="002C24C5">
        <w:rPr>
          <w:rFonts w:cs="Times New Roman"/>
          <w:b w:val="0"/>
          <w:bCs w:val="0"/>
          <w:szCs w:val="24"/>
        </w:rPr>
        <w:t>form is the wrong approach</w:t>
      </w:r>
      <w:r>
        <w:rPr>
          <w:rFonts w:cs="Times New Roman"/>
          <w:b w:val="0"/>
          <w:bCs w:val="0"/>
          <w:szCs w:val="24"/>
        </w:rPr>
        <w:t xml:space="preserve"> – </w:t>
      </w:r>
      <w:r w:rsidRPr="002C24C5">
        <w:rPr>
          <w:rFonts w:cs="Times New Roman"/>
          <w:szCs w:val="24"/>
        </w:rPr>
        <w:t xml:space="preserve">every empiric </w:t>
      </w:r>
      <w:proofErr w:type="gramStart"/>
      <w:r w:rsidRPr="002C24C5">
        <w:rPr>
          <w:rFonts w:cs="Times New Roman"/>
          <w:szCs w:val="24"/>
        </w:rPr>
        <w:t>flow</w:t>
      </w:r>
      <w:r>
        <w:rPr>
          <w:rFonts w:cs="Times New Roman"/>
          <w:szCs w:val="24"/>
        </w:rPr>
        <w:t>s</w:t>
      </w:r>
      <w:proofErr w:type="gramEnd"/>
      <w:r w:rsidRPr="002C24C5">
        <w:rPr>
          <w:rFonts w:cs="Times New Roman"/>
          <w:szCs w:val="24"/>
        </w:rPr>
        <w:t xml:space="preserve"> neg.</w:t>
      </w:r>
    </w:p>
    <w:p w14:paraId="52E1F591" w14:textId="77777777" w:rsidR="00AB3E7E" w:rsidRPr="002C24C5" w:rsidRDefault="00AB3E7E" w:rsidP="00AB3E7E">
      <w:pPr>
        <w:ind w:right="-720"/>
        <w:rPr>
          <w:sz w:val="16"/>
        </w:rPr>
      </w:pPr>
      <w:r>
        <w:rPr>
          <w:b/>
          <w:bCs/>
          <w:u w:val="single"/>
        </w:rPr>
        <w:t>Bello</w:t>
      </w:r>
      <w:r w:rsidRPr="00164F48">
        <w:rPr>
          <w:b/>
          <w:bCs/>
        </w:rPr>
        <w:t xml:space="preserve">: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4196A001" w14:textId="77777777" w:rsidR="00AB3E7E" w:rsidRPr="00B12BA8" w:rsidRDefault="00AB3E7E" w:rsidP="00AB3E7E">
      <w:pPr>
        <w:ind w:right="-720"/>
      </w:pPr>
    </w:p>
    <w:p w14:paraId="4A852885" w14:textId="77777777" w:rsidR="00AB3E7E" w:rsidRDefault="00AB3E7E" w:rsidP="00AB3E7E">
      <w:pPr>
        <w:spacing w:line="480" w:lineRule="auto"/>
        <w:ind w:right="-720"/>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w:t>
      </w:r>
      <w:proofErr w:type="gramStart"/>
      <w:r w:rsidRPr="00EA2E6F">
        <w:rPr>
          <w:sz w:val="16"/>
        </w:rPr>
        <w:t>has to</w:t>
      </w:r>
      <w:proofErr w:type="gramEnd"/>
      <w:r w:rsidRPr="00EA2E6F">
        <w:rPr>
          <w:sz w:val="16"/>
        </w:rPr>
        <w:t xml:space="preserve">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164F48">
        <w:rPr>
          <w:rStyle w:val="StyleUnderline"/>
        </w:rPr>
        <w:t>World trade did not need the WTO</w:t>
      </w:r>
      <w:r w:rsidRPr="00164F48">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w:t>
      </w:r>
      <w:proofErr w:type="gramStart"/>
      <w:r w:rsidRPr="00164F48">
        <w:t>peace, since</w:t>
      </w:r>
      <w:proofErr w:type="gramEnd"/>
      <w:r w:rsidRPr="00164F48">
        <w:t xml:space="preserve"> no world war or trade-related war had taken place during that period. </w:t>
      </w:r>
      <w:r w:rsidRPr="00164F48">
        <w:rPr>
          <w:rStyle w:val="StyleUnderline"/>
        </w:rPr>
        <w:t xml:space="preserve">In the seven major inter-state wars that took place in that period-the Korean War of 1950-53, the Vietnam War of 1945-75, the Suez Crisis of 1956, the 1967 </w:t>
      </w:r>
      <w:proofErr w:type="gramStart"/>
      <w:r w:rsidRPr="00164F48">
        <w:rPr>
          <w:rStyle w:val="StyleUnderline"/>
        </w:rPr>
        <w:t>Arab-Israeli</w:t>
      </w:r>
      <w:proofErr w:type="gramEnd"/>
      <w:r w:rsidRPr="00164F48">
        <w:rPr>
          <w:rStyle w:val="StyleUnderline"/>
        </w:rPr>
        <w:t xml:space="preserve"> War, the 1973 Arab-Israeli War, the 1982 Falklands War, and the Gulf War of 1990-trade conflict did not figure even remotely as a cause. GATT was, in fact, functioning reasonably</w:t>
      </w:r>
      <w:r w:rsidRPr="00EA2E6F">
        <w:rPr>
          <w:rStyle w:val="StyleUnderline"/>
        </w:rPr>
        <w:t xml:space="preserve">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w:t>
      </w:r>
      <w:proofErr w:type="gramStart"/>
      <w:r w:rsidRPr="00EA2E6F">
        <w:rPr>
          <w:sz w:val="16"/>
        </w:rPr>
        <w:t>particular system</w:t>
      </w:r>
      <w:proofErr w:type="gramEnd"/>
      <w:r w:rsidRPr="00EA2E6F">
        <w:rPr>
          <w:sz w:val="16"/>
        </w:rPr>
        <w:t xml:space="preserve">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w:t>
      </w:r>
      <w:proofErr w:type="spellStart"/>
      <w:r w:rsidRPr="00EA2E6F">
        <w:rPr>
          <w:sz w:val="16"/>
        </w:rPr>
        <w:t>industries.And</w:t>
      </w:r>
      <w:proofErr w:type="spellEnd"/>
      <w:r w:rsidRPr="00EA2E6F">
        <w:rPr>
          <w:sz w:val="16"/>
        </w:rPr>
        <w:t xml:space="preserve">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w:t>
      </w:r>
      <w:r w:rsidRPr="00164F48">
        <w:rPr>
          <w:sz w:val="16"/>
        </w:rPr>
        <w:t xml:space="preserve">dispute settlement mechanism serves US interests because we can now use the full weight of the international machinery to go after those trade barriers, reduce them, get them eliminated. (5) </w:t>
      </w:r>
      <w:r w:rsidRPr="00164F48">
        <w:rPr>
          <w:rStyle w:val="StyleUnderline"/>
        </w:rPr>
        <w:t>In sum, it has been Washington's changing perception of the needs of its economic interest-groups that have shaped and reshaped the international trading regime.</w:t>
      </w:r>
      <w:r w:rsidRPr="00164F48">
        <w:rPr>
          <w:sz w:val="16"/>
        </w:rPr>
        <w:t xml:space="preserve"> It was not global necessity that gave birth to the WTO in 1995. It was the US's assessment that the interests of its corporations were no longer served</w:t>
      </w:r>
      <w:r w:rsidRPr="00EA2E6F">
        <w:rPr>
          <w:sz w:val="16"/>
        </w:rPr>
        <w:t xml:space="preserve">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w:t>
      </w:r>
      <w:proofErr w:type="spellStart"/>
      <w:r w:rsidRPr="00EA2E6F">
        <w:rPr>
          <w:rStyle w:val="StyleUnderline"/>
        </w:rPr>
        <w:t>practised</w:t>
      </w:r>
      <w:proofErr w:type="spellEnd"/>
      <w:r w:rsidRPr="00EA2E6F">
        <w:rPr>
          <w:rStyle w:val="StyleUnderline"/>
        </w:rPr>
        <w:t xml:space="preserve">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w:t>
      </w:r>
      <w:proofErr w:type="spellStart"/>
      <w:proofErr w:type="gramStart"/>
      <w:r w:rsidRPr="00EF1D06">
        <w:rPr>
          <w:sz w:val="8"/>
          <w:szCs w:val="16"/>
        </w:rPr>
        <w:t>eighties.Largely</w:t>
      </w:r>
      <w:proofErr w:type="spellEnd"/>
      <w:proofErr w:type="gramEnd"/>
      <w:r w:rsidRPr="00EF1D06">
        <w:rPr>
          <w:sz w:val="8"/>
          <w:szCs w:val="16"/>
        </w:rPr>
        <w:t xml:space="preserve">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w:t>
      </w:r>
      <w:proofErr w:type="spellStart"/>
      <w:r w:rsidRPr="00EF1D06">
        <w:rPr>
          <w:sz w:val="8"/>
          <w:szCs w:val="16"/>
        </w:rPr>
        <w:t>somedeveloping</w:t>
      </w:r>
      <w:proofErr w:type="spellEnd"/>
      <w:r w:rsidRPr="00EF1D06">
        <w:rPr>
          <w:sz w:val="8"/>
          <w:szCs w:val="16"/>
        </w:rPr>
        <w:t xml:space="preserve"> countries, most of them in the Cairns Group of developed and developing country </w:t>
      </w:r>
      <w:proofErr w:type="spellStart"/>
      <w:r w:rsidRPr="00EF1D06">
        <w:rPr>
          <w:sz w:val="8"/>
          <w:szCs w:val="16"/>
        </w:rPr>
        <w:t>agro</w:t>
      </w:r>
      <w:proofErr w:type="spellEnd"/>
      <w:r w:rsidRPr="00EF1D06">
        <w:rPr>
          <w:sz w:val="8"/>
          <w:szCs w:val="16"/>
        </w:rPr>
        <w:t xml:space="preserve">-exporters,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w:t>
      </w:r>
      <w:proofErr w:type="gramStart"/>
      <w:r w:rsidRPr="00EF1D06">
        <w:rPr>
          <w:sz w:val="8"/>
          <w:szCs w:val="16"/>
        </w:rPr>
        <w:t>has to</w:t>
      </w:r>
      <w:proofErr w:type="gramEnd"/>
      <w:r w:rsidRPr="00EF1D06">
        <w:rPr>
          <w:sz w:val="8"/>
          <w:szCs w:val="16"/>
        </w:rPr>
        <w:t xml:space="preserve">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w:t>
      </w:r>
      <w:proofErr w:type="spellStart"/>
      <w:proofErr w:type="gramStart"/>
      <w:r w:rsidRPr="00EF1D06">
        <w:rPr>
          <w:sz w:val="8"/>
          <w:szCs w:val="16"/>
        </w:rPr>
        <w:t>firms.Thus</w:t>
      </w:r>
      <w:proofErr w:type="spellEnd"/>
      <w:proofErr w:type="gramEnd"/>
      <w:r w:rsidRPr="00EF1D06">
        <w:rPr>
          <w:sz w:val="8"/>
          <w:szCs w:val="16"/>
        </w:rPr>
        <w:t xml:space="preserve">,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w:t>
      </w:r>
      <w:proofErr w:type="spellStart"/>
      <w:r w:rsidRPr="00EF1D06">
        <w:rPr>
          <w:sz w:val="8"/>
          <w:szCs w:val="16"/>
        </w:rPr>
        <w:t>favourable</w:t>
      </w:r>
      <w:proofErr w:type="spellEnd"/>
      <w:r w:rsidRPr="00EF1D06">
        <w:rPr>
          <w:sz w:val="8"/>
          <w:szCs w:val="16"/>
        </w:rPr>
        <w:t xml:space="preserve"> treatment for them in areas of negotiation where this is feasible. (8) Different sections of the evolving GATT code allowed countries to renegotiate tariff bindings </w:t>
      </w:r>
      <w:proofErr w:type="gramStart"/>
      <w:r w:rsidRPr="00EF1D06">
        <w:rPr>
          <w:sz w:val="8"/>
          <w:szCs w:val="16"/>
        </w:rPr>
        <w:t>in order to</w:t>
      </w:r>
      <w:proofErr w:type="gramEnd"/>
      <w:r w:rsidRPr="00EF1D06">
        <w:rPr>
          <w:sz w:val="8"/>
          <w:szCs w:val="16"/>
        </w:rPr>
        <w:t xml:space="preserve">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w:t>
      </w:r>
      <w:proofErr w:type="spellStart"/>
      <w:r w:rsidRPr="00EF1D06">
        <w:rPr>
          <w:sz w:val="8"/>
          <w:szCs w:val="16"/>
        </w:rPr>
        <w:t>thart</w:t>
      </w:r>
      <w:proofErr w:type="spellEnd"/>
      <w:r w:rsidRPr="00EF1D06">
        <w:rPr>
          <w:sz w:val="8"/>
          <w:szCs w:val="16"/>
        </w:rPr>
        <w:t xml:space="preserve">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 xml:space="preserve">What happened to these measures? The Special Ministerial Decision taken at Marrakesh to </w:t>
      </w:r>
      <w:proofErr w:type="gramStart"/>
      <w:r w:rsidRPr="00EA2E6F">
        <w:rPr>
          <w:rStyle w:val="StyleUnderline"/>
        </w:rPr>
        <w:t>provide assistance to</w:t>
      </w:r>
      <w:proofErr w:type="gramEnd"/>
      <w:r w:rsidRPr="00EA2E6F">
        <w:rPr>
          <w:rStyle w:val="StyleUnderline"/>
        </w:rPr>
        <w:t xml:space="preserve">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 xml:space="preserve">(13)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w:t>
      </w:r>
      <w:proofErr w:type="gramStart"/>
      <w:r w:rsidRPr="00EF1D06">
        <w:rPr>
          <w:sz w:val="8"/>
          <w:szCs w:val="8"/>
        </w:rPr>
        <w:t>1998</w:t>
      </w:r>
      <w:proofErr w:type="gramEnd"/>
      <w:r w:rsidRPr="00EF1D06">
        <w:rPr>
          <w:sz w:val="8"/>
          <w:szCs w:val="8"/>
        </w:rPr>
        <w:t xml:space="preserve">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w:t>
      </w:r>
      <w:proofErr w:type="spellStart"/>
      <w:r w:rsidRPr="00EF1D06">
        <w:rPr>
          <w:sz w:val="8"/>
          <w:szCs w:val="8"/>
        </w:rPr>
        <w:t>decisionmaking</w:t>
      </w:r>
      <w:proofErr w:type="spellEnd"/>
      <w:r w:rsidRPr="00EF1D06">
        <w:rPr>
          <w:sz w:val="8"/>
          <w:szCs w:val="8"/>
        </w:rPr>
        <w:t xml:space="preserve">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w:t>
      </w:r>
      <w:proofErr w:type="gramStart"/>
      <w:r w:rsidRPr="00EF1D06">
        <w:rPr>
          <w:sz w:val="8"/>
          <w:szCs w:val="8"/>
        </w:rPr>
        <w:t>Canada.(</w:t>
      </w:r>
      <w:proofErr w:type="gramEnd"/>
      <w:r w:rsidRPr="00EF1D06">
        <w:rPr>
          <w:sz w:val="8"/>
          <w:szCs w:val="8"/>
        </w:rPr>
        <w:t>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w:t>
      </w:r>
      <w:proofErr w:type="spellStart"/>
      <w:r w:rsidRPr="00EA2E6F">
        <w:rPr>
          <w:rStyle w:val="StyleUnderline"/>
        </w:rPr>
        <w:t>ministerials</w:t>
      </w:r>
      <w:proofErr w:type="spellEnd"/>
      <w:r w:rsidRPr="00EA2E6F">
        <w:rPr>
          <w:rStyle w:val="StyleUnderline"/>
        </w:rPr>
        <w:t xml:space="preserve"> by the </w:t>
      </w:r>
      <w:r w:rsidRPr="000774B9">
        <w:rPr>
          <w:rStyle w:val="StyleUnderline"/>
          <w:highlight w:val="yellow"/>
        </w:rPr>
        <w:t>big trading powers.</w:t>
      </w:r>
      <w:r w:rsidRPr="00EA2E6F">
        <w:rPr>
          <w:rStyle w:val="StyleUnderline"/>
        </w:rPr>
        <w:t xml:space="preserve"> The formal plenary sessions, which in democracies are the central arena for decision-making, are reserved for speeches.</w:t>
      </w:r>
      <w:r w:rsidRPr="00EA2E6F">
        <w:rPr>
          <w:sz w:val="16"/>
        </w:rPr>
        <w:t xml:space="preserve"> The key agreements to come out of the first and second </w:t>
      </w:r>
      <w:proofErr w:type="spellStart"/>
      <w:r w:rsidRPr="00EA2E6F">
        <w:rPr>
          <w:sz w:val="16"/>
        </w:rPr>
        <w:t>ministerials</w:t>
      </w:r>
      <w:proofErr w:type="spellEnd"/>
      <w:r w:rsidRPr="00EA2E6F">
        <w:rPr>
          <w:sz w:val="16"/>
        </w:rPr>
        <w:t xml:space="preserve">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w:t>
      </w:r>
      <w:r w:rsidRPr="00164F48">
        <w:rPr>
          <w:rStyle w:val="StyleUnderline"/>
          <w:color w:val="000000" w:themeColor="text1"/>
          <w:highlight w:val="yellow"/>
        </w:rPr>
        <w:t>.</w:t>
      </w:r>
      <w:r w:rsidRPr="00EA2E6F">
        <w:rPr>
          <w:rStyle w:val="StyleUnderline"/>
        </w:rPr>
        <w:t xml:space="preserve"> </w:t>
      </w:r>
      <w:r w:rsidRPr="00EA2E6F">
        <w:rPr>
          <w:sz w:val="16"/>
        </w:rPr>
        <w:t xml:space="preserve">With surprising frankness, at a press conference in Seattle, US Trade Representative Charlene Barshefsky, who played the pivotal role in all three </w:t>
      </w:r>
      <w:proofErr w:type="spellStart"/>
      <w:r w:rsidRPr="00EA2E6F">
        <w:rPr>
          <w:sz w:val="16"/>
        </w:rPr>
        <w:t>ministerials</w:t>
      </w:r>
      <w:proofErr w:type="spellEnd"/>
      <w:r w:rsidRPr="00EA2E6F">
        <w:rPr>
          <w:sz w:val="16"/>
        </w:rPr>
        <w:t xml:space="preserve">, described the dynamics and consequences of this system of decision-making: The process, including even </w:t>
      </w:r>
      <w:proofErr w:type="gramStart"/>
      <w:r w:rsidRPr="00EA2E6F">
        <w:rPr>
          <w:sz w:val="16"/>
        </w:rPr>
        <w:t>at</w:t>
      </w:r>
      <w:proofErr w:type="gramEnd"/>
      <w:r w:rsidRPr="00EA2E6F">
        <w:rPr>
          <w:sz w:val="16"/>
        </w:rPr>
        <w:t xml:space="preserve"> Singapore as recently as three years ago, was a rather exclusionary one. All meetings were held between 20 and 30 </w:t>
      </w:r>
      <w:proofErr w:type="spellStart"/>
      <w:r w:rsidRPr="00EA2E6F">
        <w:rPr>
          <w:sz w:val="16"/>
        </w:rPr>
        <w:t>keycountries</w:t>
      </w:r>
      <w:proofErr w:type="spellEnd"/>
      <w:r w:rsidRPr="00EA2E6F">
        <w:rPr>
          <w:sz w:val="16"/>
        </w:rPr>
        <w:t xml:space="preserve">...And that meant 100 countries, 100, were never in the room... [T]his led to an extraordinarily bad feeling that they were left </w:t>
      </w:r>
      <w:proofErr w:type="spellStart"/>
      <w:proofErr w:type="gramStart"/>
      <w:r w:rsidRPr="00EA2E6F">
        <w:rPr>
          <w:sz w:val="16"/>
        </w:rPr>
        <w:t>our</w:t>
      </w:r>
      <w:proofErr w:type="spellEnd"/>
      <w:proofErr w:type="gramEnd"/>
      <w:r w:rsidRPr="00EA2E6F">
        <w:rPr>
          <w:sz w:val="16"/>
        </w:rPr>
        <w:t xml:space="preserve">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w:t>
      </w:r>
      <w:proofErr w:type="gramStart"/>
      <w:r w:rsidRPr="00EA2E6F">
        <w:rPr>
          <w:sz w:val="16"/>
        </w:rPr>
        <w:t>a final outcome</w:t>
      </w:r>
      <w:proofErr w:type="gramEnd"/>
      <w:r w:rsidRPr="00EA2E6F">
        <w:rPr>
          <w:sz w:val="16"/>
        </w:rPr>
        <w:t xml:space="preserv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w:t>
      </w:r>
      <w:r w:rsidRPr="00164F48">
        <w:rPr>
          <w:sz w:val="16"/>
        </w:rPr>
        <w:t xml:space="preserve">collapse of the Seattle Ministerial, Barshefsky, WTO Director General Mike Moore, and other rich country representatives have spoken about the need for WTO 'reform'. </w:t>
      </w:r>
      <w:r w:rsidRPr="00164F48">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164F48">
        <w:rPr>
          <w:sz w:val="16"/>
        </w:rPr>
        <w:t>Should One Try to Reform a Jurass</w:t>
      </w:r>
      <w:r w:rsidRPr="00EA2E6F">
        <w:rPr>
          <w:sz w:val="16"/>
        </w:rPr>
        <w:t xml:space="preserve">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w:t>
      </w:r>
      <w:r w:rsidRPr="00164F48">
        <w:rPr>
          <w:rStyle w:val="StyleUnderline"/>
          <w:highlight w:val="yellow"/>
        </w:rPr>
        <w:t>.</w:t>
      </w:r>
      <w:r w:rsidRPr="00EA2E6F">
        <w:rPr>
          <w:rStyle w:val="StyleUnderline"/>
        </w:rPr>
        <w:t xml:space="preserve"> The WTO systematically protects and the trade and economic advantages of the rich countries, particularly the United States. It is based on a paradigm or philosophy that denigrates the right to take </w:t>
      </w:r>
      <w:proofErr w:type="spellStart"/>
      <w:r w:rsidRPr="00EA2E6F">
        <w:rPr>
          <w:rStyle w:val="StyleUnderline"/>
        </w:rPr>
        <w:t>actvist</w:t>
      </w:r>
      <w:proofErr w:type="spellEnd"/>
      <w:r w:rsidRPr="00EA2E6F">
        <w:rPr>
          <w:rStyle w:val="StyleUnderline"/>
        </w:rPr>
        <w:t xml:space="preserve"> measures to achieve development on the part of less developed countries, thus leading to a radical dilution of their right to 'special and </w:t>
      </w:r>
      <w:proofErr w:type="spellStart"/>
      <w:r w:rsidRPr="00EA2E6F">
        <w:rPr>
          <w:rStyle w:val="StyleUnderline"/>
        </w:rPr>
        <w:t>differntial</w:t>
      </w:r>
      <w:proofErr w:type="spellEnd"/>
      <w:r w:rsidRPr="00EA2E6F">
        <w:rPr>
          <w:rStyle w:val="StyleUnderline"/>
        </w:rPr>
        <w:t xml:space="preserve"> treatment'. The WTO raises inequality into a principle of </w:t>
      </w:r>
      <w:proofErr w:type="spellStart"/>
      <w:proofErr w:type="gramStart"/>
      <w:r w:rsidRPr="00EA2E6F">
        <w:rPr>
          <w:rStyle w:val="StyleUnderline"/>
        </w:rPr>
        <w:t>decisionmaking.</w:t>
      </w:r>
      <w:r w:rsidRPr="00EA2E6F">
        <w:rPr>
          <w:sz w:val="16"/>
        </w:rPr>
        <w:t>The</w:t>
      </w:r>
      <w:proofErr w:type="spellEnd"/>
      <w:proofErr w:type="gramEnd"/>
      <w:r w:rsidRPr="00EA2E6F">
        <w:rPr>
          <w:sz w:val="16"/>
        </w:rPr>
        <w:t xml:space="preserve"> WTO is often promoted as a 'rules-based' trading framework that protects the weaker and poorer countries from unilateral actions by the stronger states. </w:t>
      </w:r>
      <w:r w:rsidRPr="00EA2E6F">
        <w:rPr>
          <w:rStyle w:val="StyleUnderline"/>
        </w:rPr>
        <w:t>The opposite is true</w:t>
      </w:r>
      <w:r w:rsidRPr="00164F48">
        <w:rPr>
          <w:rStyle w:val="StyleUnderline"/>
        </w:rPr>
        <w:t xml:space="preserve">: the WTO, like many other multilateral international agreements, is meant to </w:t>
      </w:r>
      <w:proofErr w:type="spellStart"/>
      <w:r w:rsidRPr="00164F48">
        <w:rPr>
          <w:rStyle w:val="StyleUnderline"/>
        </w:rPr>
        <w:t>instututionalize</w:t>
      </w:r>
      <w:proofErr w:type="spellEnd"/>
      <w:r w:rsidRPr="00164F48">
        <w:rPr>
          <w:rStyle w:val="StyleUnderline"/>
        </w:rPr>
        <w:t xml:space="preserve"> and </w:t>
      </w:r>
      <w:proofErr w:type="spellStart"/>
      <w:r w:rsidRPr="00164F48">
        <w:rPr>
          <w:rStyle w:val="StyleUnderline"/>
        </w:rPr>
        <w:t>legtimize</w:t>
      </w:r>
      <w:proofErr w:type="spellEnd"/>
      <w:r w:rsidRPr="00164F48">
        <w:rPr>
          <w:rStyle w:val="StyleUnderline"/>
        </w:rPr>
        <w:t xml:space="preserve"> inequality. Its main purpose is to reduce the tremendous policing costs to the stronger powers that would be involved in disciplining many small countries in a more fluid, less structured international system. </w:t>
      </w:r>
      <w:r w:rsidRPr="00164F48">
        <w:rPr>
          <w:sz w:val="16"/>
        </w:rPr>
        <w:t>It is not surprising that both the WTO and the IMF are currently mired in a severe</w:t>
      </w:r>
      <w:r w:rsidRPr="00EA2E6F">
        <w:rPr>
          <w:sz w:val="16"/>
        </w:rPr>
        <w:t xml:space="preserv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71704E34" w14:textId="77777777" w:rsidR="00AB3E7E" w:rsidRPr="00164F48" w:rsidRDefault="00AB3E7E" w:rsidP="00AB3E7E">
      <w:pPr>
        <w:pStyle w:val="Heading4"/>
        <w:spacing w:line="480" w:lineRule="auto"/>
        <w:ind w:right="-720"/>
        <w:rPr>
          <w:rStyle w:val="StyleUnderline"/>
          <w:szCs w:val="24"/>
          <w:u w:val="none"/>
        </w:rPr>
      </w:pPr>
      <w:r>
        <w:rPr>
          <w:rStyle w:val="StyleUnderline"/>
          <w:b/>
          <w:bCs w:val="0"/>
          <w:u w:val="none"/>
        </w:rPr>
        <w:t xml:space="preserve">2. [Reform] AND </w:t>
      </w:r>
      <w:r>
        <w:rPr>
          <w:rStyle w:val="StyleUnderline"/>
          <w:u w:val="none"/>
        </w:rPr>
        <w:t xml:space="preserve">the </w:t>
      </w:r>
      <w:proofErr w:type="spellStart"/>
      <w:r>
        <w:rPr>
          <w:rStyle w:val="StyleUnderline"/>
          <w:u w:val="none"/>
        </w:rPr>
        <w:t>aff</w:t>
      </w:r>
      <w:proofErr w:type="spellEnd"/>
      <w:r>
        <w:rPr>
          <w:rStyle w:val="StyleUnderline"/>
          <w:u w:val="none"/>
        </w:rPr>
        <w:t xml:space="preserve"> is only committed to temporary and exceptional reforms like short-term waivers – that puts power in the WTO’s hands to decide when a pandemic is “over” or which types of patents to pursue.</w:t>
      </w:r>
    </w:p>
    <w:p w14:paraId="7C752390" w14:textId="77777777" w:rsidR="00AB3E7E" w:rsidRDefault="00AB3E7E" w:rsidP="00AB3E7E">
      <w:pPr>
        <w:pStyle w:val="Heading3"/>
        <w:ind w:right="-720"/>
      </w:pPr>
      <w:r>
        <w:t xml:space="preserve">B. Impact </w:t>
      </w:r>
    </w:p>
    <w:p w14:paraId="34E24320" w14:textId="77777777" w:rsidR="00AB3E7E" w:rsidRPr="00BB4F2A" w:rsidRDefault="00AB3E7E" w:rsidP="00AB3E7E"/>
    <w:p w14:paraId="6735E72F" w14:textId="77777777" w:rsidR="00AB3E7E" w:rsidRDefault="00AB3E7E" w:rsidP="00AB3E7E">
      <w:pPr>
        <w:pStyle w:val="Heading4"/>
        <w:spacing w:line="480" w:lineRule="auto"/>
        <w:ind w:right="-720"/>
        <w:rPr>
          <w:rFonts w:cs="Times New Roman"/>
        </w:rPr>
      </w:pPr>
      <w:r>
        <w:rPr>
          <w:rFonts w:cs="Times New Roman"/>
        </w:rPr>
        <w:t>[</w:t>
      </w:r>
      <w:proofErr w:type="spellStart"/>
      <w:r>
        <w:rPr>
          <w:rFonts w:cs="Times New Roman"/>
        </w:rPr>
        <w:t>Gatwiri</w:t>
      </w:r>
      <w:proofErr w:type="spellEnd"/>
      <w:r>
        <w:rPr>
          <w:rFonts w:cs="Times New Roman"/>
        </w:rPr>
        <w:t xml:space="preserve"> et al] WHITE SAVIORISM: </w:t>
      </w:r>
      <w:r>
        <w:rPr>
          <w:rFonts w:cs="Times New Roman"/>
          <w:b w:val="0"/>
          <w:bCs w:val="0"/>
        </w:rPr>
        <w:t>using the WTO to expand medicine is a wolf in sheep’s clothes – they use the language of inclusion to marginalize Black people</w:t>
      </w:r>
      <w:r w:rsidRPr="00DD3C93">
        <w:rPr>
          <w:rFonts w:cs="Times New Roman"/>
          <w:b w:val="0"/>
          <w:bCs w:val="0"/>
        </w:rPr>
        <w:t xml:space="preserve"> –</w:t>
      </w:r>
      <w:r>
        <w:rPr>
          <w:rFonts w:cs="Times New Roman"/>
          <w:b w:val="0"/>
          <w:bCs w:val="0"/>
        </w:rPr>
        <w:t xml:space="preserve"> </w:t>
      </w:r>
      <w:r w:rsidRPr="00DD3C93">
        <w:rPr>
          <w:rFonts w:cs="Times New Roman"/>
        </w:rPr>
        <w:t>Africa proves.</w:t>
      </w:r>
      <w:r>
        <w:rPr>
          <w:rFonts w:cs="Times New Roman"/>
        </w:rPr>
        <w:t xml:space="preserve"> </w:t>
      </w:r>
    </w:p>
    <w:p w14:paraId="19F2D7A2" w14:textId="77777777" w:rsidR="00AB3E7E" w:rsidRDefault="00AB3E7E" w:rsidP="00AB3E7E">
      <w:pPr>
        <w:ind w:right="-720"/>
        <w:rPr>
          <w:i/>
          <w:iCs/>
          <w:sz w:val="16"/>
        </w:rPr>
      </w:pPr>
      <w:proofErr w:type="spellStart"/>
      <w:r>
        <w:rPr>
          <w:b/>
          <w:bCs/>
          <w:u w:val="single"/>
        </w:rPr>
        <w:t>Gatwiri</w:t>
      </w:r>
      <w:proofErr w:type="spellEnd"/>
      <w:r>
        <w:rPr>
          <w:b/>
          <w:bCs/>
          <w:u w:val="single"/>
        </w:rPr>
        <w:t xml:space="preserve"> et al</w:t>
      </w:r>
      <w:r w:rsidRPr="00BB4F2A">
        <w:rPr>
          <w:b/>
          <w:bCs/>
        </w:rPr>
        <w:t xml:space="preserve">: </w:t>
      </w:r>
      <w:proofErr w:type="spellStart"/>
      <w:r w:rsidRPr="00DD3C93">
        <w:rPr>
          <w:sz w:val="16"/>
        </w:rPr>
        <w:t>Gatwiri</w:t>
      </w:r>
      <w:proofErr w:type="spellEnd"/>
      <w:r w:rsidRPr="00DD3C93">
        <w:rPr>
          <w:sz w:val="16"/>
        </w:rPr>
        <w:t xml:space="preserve">, </w:t>
      </w:r>
      <w:proofErr w:type="spellStart"/>
      <w:r w:rsidRPr="00DD3C93">
        <w:rPr>
          <w:sz w:val="16"/>
        </w:rPr>
        <w:t>Kathomi</w:t>
      </w:r>
      <w:proofErr w:type="spellEnd"/>
      <w:r w:rsidRPr="00DD3C93">
        <w:rPr>
          <w:sz w:val="16"/>
        </w:rPr>
        <w:t xml:space="preserve"> [lecturer based at Southern Cross University where she teaches Social Work &amp; Social Policy] </w:t>
      </w:r>
      <w:proofErr w:type="spellStart"/>
      <w:r w:rsidRPr="00DD3C93">
        <w:rPr>
          <w:sz w:val="16"/>
        </w:rPr>
        <w:t>Amboko</w:t>
      </w:r>
      <w:proofErr w:type="spellEnd"/>
      <w:r w:rsidRPr="00DD3C93">
        <w:rPr>
          <w:sz w:val="16"/>
        </w:rPr>
        <w:t xml:space="preserve">, </w:t>
      </w:r>
      <w:proofErr w:type="spellStart"/>
      <w:r w:rsidRPr="00DD3C93">
        <w:rPr>
          <w:sz w:val="16"/>
        </w:rPr>
        <w:t>Julians</w:t>
      </w:r>
      <w:proofErr w:type="spellEnd"/>
      <w:r w:rsidRPr="00DD3C93">
        <w:rPr>
          <w:sz w:val="16"/>
        </w:rPr>
        <w:t xml:space="preserve"> [finance and economics correspondent with the Nation Media Group] </w:t>
      </w:r>
      <w:proofErr w:type="spellStart"/>
      <w:r w:rsidRPr="00DD3C93">
        <w:rPr>
          <w:sz w:val="16"/>
        </w:rPr>
        <w:t>Okolla</w:t>
      </w:r>
      <w:proofErr w:type="spellEnd"/>
      <w:r w:rsidRPr="00DD3C93">
        <w:rPr>
          <w:sz w:val="16"/>
        </w:rPr>
        <w:t xml:space="preserve">,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14:paraId="1447285D" w14:textId="77777777" w:rsidR="00AB3E7E" w:rsidRPr="00DD3C93" w:rsidRDefault="00AB3E7E" w:rsidP="00AB3E7E">
      <w:pPr>
        <w:ind w:right="-720"/>
      </w:pPr>
    </w:p>
    <w:p w14:paraId="08E42858" w14:textId="77777777" w:rsidR="00AB3E7E" w:rsidRPr="00B12BA8" w:rsidRDefault="00AB3E7E" w:rsidP="00AB3E7E">
      <w:pPr>
        <w:spacing w:line="480" w:lineRule="auto"/>
        <w:ind w:right="-720"/>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w:t>
      </w:r>
      <w:r w:rsidRPr="00BB4F2A">
        <w:rPr>
          <w:rStyle w:val="StyleUnderline"/>
        </w:rPr>
        <w:t xml:space="preserve"> focus on production of </w:t>
      </w:r>
      <w:proofErr w:type="spellStart"/>
      <w:r w:rsidRPr="00BB4F2A">
        <w:rPr>
          <w:rStyle w:val="StyleUnderline"/>
        </w:rPr>
        <w:t>labour</w:t>
      </w:r>
      <w:proofErr w:type="spellEnd"/>
      <w:r w:rsidRPr="00BB4F2A">
        <w:rPr>
          <w:rStyle w:val="StyleUnderline"/>
        </w:rPr>
        <w:t xml:space="preserve"> and little on the health and wellbeing of the “producers” of the said </w:t>
      </w:r>
      <w:proofErr w:type="spellStart"/>
      <w:r w:rsidRPr="00BB4F2A">
        <w:rPr>
          <w:rStyle w:val="StyleUnderline"/>
        </w:rPr>
        <w:t>labour</w:t>
      </w:r>
      <w:proofErr w:type="spellEnd"/>
      <w:r w:rsidRPr="00BB4F2A">
        <w:rPr>
          <w:rStyle w:val="StyleUnderline"/>
        </w:rPr>
        <w:t>. Globally, the rolling out of neoliberal policies has led to a plethora of harmful socioeconomic consequences, including increased</w:t>
      </w:r>
      <w:r w:rsidRPr="00B12BA8">
        <w:rPr>
          <w:rStyle w:val="StyleUnderline"/>
        </w:rPr>
        <w:t xml:space="preserve"> poverty, unemployment, and deterioration of income distribution</w:t>
      </w:r>
      <w:r w:rsidRPr="00B12BA8">
        <w:rPr>
          <w:sz w:val="16"/>
        </w:rPr>
        <w:t xml:space="preserve"> (</w:t>
      </w:r>
      <w:proofErr w:type="spellStart"/>
      <w:r w:rsidRPr="00B12BA8">
        <w:rPr>
          <w:sz w:val="16"/>
        </w:rPr>
        <w:t>Rotarou</w:t>
      </w:r>
      <w:proofErr w:type="spellEnd"/>
      <w:r w:rsidRPr="00B12BA8">
        <w:rPr>
          <w:sz w:val="16"/>
        </w:rPr>
        <w:t xml:space="preserve"> and </w:t>
      </w:r>
      <w:proofErr w:type="spellStart"/>
      <w:r w:rsidRPr="00B12BA8">
        <w:rPr>
          <w:sz w:val="16"/>
        </w:rPr>
        <w:t>Sakellariou</w:t>
      </w:r>
      <w:proofErr w:type="spellEnd"/>
      <w:r w:rsidRPr="00B12BA8">
        <w:rPr>
          <w:sz w:val="16"/>
        </w:rPr>
        <w:t xml:space="preserve">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w:t>
      </w:r>
      <w:proofErr w:type="spellStart"/>
      <w:r w:rsidRPr="00B12BA8">
        <w:rPr>
          <w:sz w:val="16"/>
        </w:rPr>
        <w:t>privatising</w:t>
      </w:r>
      <w:proofErr w:type="spellEnd"/>
      <w:r w:rsidRPr="00B12BA8">
        <w:rPr>
          <w:sz w:val="16"/>
        </w:rPr>
        <w:t xml:space="preserve"> healthcare, education, electricity, water and housing, neoliberals argue that private institutions are more capable, </w:t>
      </w:r>
      <w:proofErr w:type="gramStart"/>
      <w:r w:rsidRPr="00B12BA8">
        <w:rPr>
          <w:sz w:val="16"/>
        </w:rPr>
        <w:t>effective</w:t>
      </w:r>
      <w:proofErr w:type="gramEnd"/>
      <w:r w:rsidRPr="00B12BA8">
        <w:rPr>
          <w:sz w:val="16"/>
        </w:rPr>
        <w:t xml:space="preser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w:t>
      </w:r>
      <w:r w:rsidRPr="00BB4F2A">
        <w:rPr>
          <w:sz w:val="16"/>
        </w:rPr>
        <w:t xml:space="preserve">has a harmful impact on people’s health and wellbeing. </w:t>
      </w:r>
      <w:r w:rsidRPr="00BB4F2A">
        <w:rPr>
          <w:rStyle w:val="StyleUnderline"/>
        </w:rPr>
        <w:t xml:space="preserve">The biggest conceptual challenge is that neoliberal ideology </w:t>
      </w:r>
      <w:r w:rsidRPr="000774B9">
        <w:rPr>
          <w:rStyle w:val="StyleUnderline"/>
          <w:highlight w:val="yellow"/>
        </w:rPr>
        <w:t>adopts the language of freedom</w:t>
      </w:r>
      <w:r w:rsidRPr="00B12BA8">
        <w:rPr>
          <w:rStyle w:val="StyleUnderline"/>
        </w:rPr>
        <w:t xml:space="preserve"> and choice, </w:t>
      </w:r>
      <w:r w:rsidRPr="000774B9">
        <w:rPr>
          <w:rStyle w:val="StyleUnderline"/>
          <w:highlight w:val="yellow"/>
        </w:rPr>
        <w:t>increased foreign investments, and</w:t>
      </w:r>
      <w:r w:rsidRPr="00BB4F2A">
        <w:rPr>
          <w:rStyle w:val="StyleUnderline"/>
        </w:rPr>
        <w:t xml:space="preserve"> open markets and </w:t>
      </w:r>
      <w:r w:rsidRPr="000774B9">
        <w:rPr>
          <w:rStyle w:val="StyleUnderline"/>
          <w:highlight w:val="yellow"/>
        </w:rPr>
        <w:t>trade to progress</w:t>
      </w:r>
      <w:r w:rsidRPr="00BB4F2A">
        <w:rPr>
          <w:rStyle w:val="StyleUnderline"/>
        </w:rPr>
        <w:t xml:space="preserve"> policies that lead to </w:t>
      </w:r>
      <w:proofErr w:type="spellStart"/>
      <w:r w:rsidRPr="000774B9">
        <w:rPr>
          <w:rStyle w:val="StyleUnderline"/>
          <w:highlight w:val="yellow"/>
        </w:rPr>
        <w:t>privatisation</w:t>
      </w:r>
      <w:proofErr w:type="spellEnd"/>
      <w:r w:rsidRPr="000774B9">
        <w:rPr>
          <w:rStyle w:val="StyleUnderline"/>
          <w:highlight w:val="yellow"/>
        </w:rPr>
        <w:t xml:space="preserve"> of</w:t>
      </w:r>
      <w:r w:rsidRPr="00BB4F2A">
        <w:rPr>
          <w:rStyle w:val="StyleUnderline"/>
        </w:rPr>
        <w:t xml:space="preserve"> basic needs</w:t>
      </w:r>
      <w:r w:rsidRPr="00B12BA8">
        <w:rPr>
          <w:rStyle w:val="StyleUnderline"/>
        </w:rPr>
        <w:t xml:space="preserve"> such as education, </w:t>
      </w:r>
      <w:r w:rsidRPr="00BB4F2A">
        <w:rPr>
          <w:rStyle w:val="StyleUnderline"/>
          <w:highlight w:val="yellow"/>
        </w:rPr>
        <w:t>healthcare</w:t>
      </w:r>
      <w:r w:rsidRPr="00B12BA8">
        <w:rPr>
          <w:rStyle w:val="StyleUnderline"/>
        </w:rPr>
        <w:t xml:space="preserve">, water, </w:t>
      </w:r>
      <w:proofErr w:type="gramStart"/>
      <w:r w:rsidRPr="00B12BA8">
        <w:rPr>
          <w:rStyle w:val="StyleUnderline"/>
        </w:rPr>
        <w:t>electricity</w:t>
      </w:r>
      <w:proofErr w:type="gramEnd"/>
      <w:r w:rsidRPr="00B12BA8">
        <w:rPr>
          <w:rStyle w:val="StyleUnderline"/>
        </w:rPr>
        <w:t xml:space="preserve"> and housing</w:t>
      </w:r>
      <w:r w:rsidRPr="00BB4F2A">
        <w:rPr>
          <w:rStyle w:val="StyleUnderline"/>
          <w:highlight w:val="yellow"/>
        </w:rPr>
        <w:t xml:space="preserve">. </w:t>
      </w:r>
      <w:r w:rsidRPr="00BB4F2A">
        <w:rPr>
          <w:rStyle w:val="StyleUnderline"/>
        </w:rPr>
        <w:t xml:space="preserve">The rich can often afford these services and can compete “fairly” in the “free market”, but the poor—unable to afford health care, </w:t>
      </w:r>
      <w:proofErr w:type="gramStart"/>
      <w:r w:rsidRPr="00BB4F2A">
        <w:rPr>
          <w:rStyle w:val="StyleUnderline"/>
        </w:rPr>
        <w:t>education</w:t>
      </w:r>
      <w:proofErr w:type="gramEnd"/>
      <w:r w:rsidRPr="00BB4F2A">
        <w:rPr>
          <w:rStyle w:val="StyleUnderline"/>
        </w:rPr>
        <w:t xml:space="preserve"> or decent housing—are left </w:t>
      </w:r>
      <w:proofErr w:type="spellStart"/>
      <w:r w:rsidRPr="00BB4F2A">
        <w:rPr>
          <w:rStyle w:val="StyleUnderline"/>
        </w:rPr>
        <w:t>marginalised</w:t>
      </w:r>
      <w:proofErr w:type="spellEnd"/>
      <w:r w:rsidRPr="00BB4F2A">
        <w:rPr>
          <w:rStyle w:val="StyleUnderline"/>
        </w:rPr>
        <w:t>.</w:t>
      </w:r>
      <w:r w:rsidRPr="00B12BA8">
        <w:rPr>
          <w:sz w:val="16"/>
        </w:rPr>
        <w:t xml:space="preserve"> </w:t>
      </w:r>
      <w:proofErr w:type="spellStart"/>
      <w:r w:rsidRPr="00B12BA8">
        <w:rPr>
          <w:sz w:val="16"/>
        </w:rPr>
        <w:t>Njoya</w:t>
      </w:r>
      <w:proofErr w:type="spellEnd"/>
      <w:r w:rsidRPr="00B12BA8">
        <w:rPr>
          <w:sz w:val="16"/>
        </w:rPr>
        <w:t xml:space="preserve">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w:t>
      </w:r>
      <w:r w:rsidRPr="00BB4F2A">
        <w:rPr>
          <w:rStyle w:val="StyleUnderline"/>
        </w:rPr>
        <w:t xml:space="preserve"> public health space in the last two decades. Most sub-Saharan African countries drastically reduced their healthcare budgets following the International Monetary Fund (IMF) and the World Bank Structural Adjustment programs (SAPs) directives. As Hartmann (2016, p. 2146) wrote, it “decentralized </w:t>
      </w:r>
      <w:r w:rsidRPr="000774B9">
        <w:rPr>
          <w:rStyle w:val="StyleUnderline"/>
          <w:highlight w:val="yellow"/>
        </w:rPr>
        <w:t>health care decision-making and funding, resulting in wide-scale privatization</w:t>
      </w:r>
      <w:r w:rsidRPr="00BB4F2A">
        <w:rPr>
          <w:rStyle w:val="StyleUnderline"/>
        </w:rPr>
        <w:t xml:space="preserve"> of health care services</w:t>
      </w:r>
      <w:r w:rsidRPr="00BB4F2A">
        <w:rPr>
          <w:rStyle w:val="StyleUnderline"/>
          <w:highlight w:val="yellow"/>
        </w:rPr>
        <w:t>,</w:t>
      </w:r>
      <w:r w:rsidRPr="00B12BA8">
        <w:rPr>
          <w:rStyle w:val="StyleUnderline"/>
        </w:rPr>
        <w:t xml:space="preserve"> delivery, and insurance, which led to structural segmentation and fragmentation.” SAPs have had myriad negative impacts on African economies, including, but not limited to, “inflationary pressure</w:t>
      </w:r>
      <w:r w:rsidRPr="00BB4F2A">
        <w:rPr>
          <w:rStyle w:val="StyleUnderline"/>
        </w:rPr>
        <w:t xml:space="preserve">s, the </w:t>
      </w:r>
      <w:r w:rsidRPr="000774B9">
        <w:rPr>
          <w:rStyle w:val="StyleUnderline"/>
          <w:highlight w:val="yellow"/>
        </w:rPr>
        <w:t>marginalization of the poor</w:t>
      </w:r>
      <w:r w:rsidRPr="00B12BA8">
        <w:rPr>
          <w:rStyle w:val="StyleUnderline"/>
        </w:rPr>
        <w:t xml:space="preserve"> in the distribution of educational and health benefits </w:t>
      </w:r>
      <w:r w:rsidRPr="000774B9">
        <w:rPr>
          <w:rStyle w:val="StyleUnderline"/>
          <w:highlight w:val="yellow"/>
        </w:rPr>
        <w:t>and</w:t>
      </w:r>
      <w:r w:rsidRPr="00BB4F2A">
        <w:rPr>
          <w:rStyle w:val="StyleUnderline"/>
        </w:rPr>
        <w:t xml:space="preserve"> a </w:t>
      </w:r>
      <w:r w:rsidRPr="000774B9">
        <w:rPr>
          <w:rStyle w:val="StyleUnderline"/>
          <w:highlight w:val="yellow"/>
        </w:rPr>
        <w:t>reduction in employment</w:t>
      </w:r>
      <w:r w:rsidRPr="00B12BA8">
        <w:rPr>
          <w:rStyle w:val="StyleUnderline"/>
        </w:rPr>
        <w:t>”</w:t>
      </w:r>
      <w:r w:rsidRPr="00B12BA8">
        <w:rPr>
          <w:sz w:val="16"/>
        </w:rPr>
        <w:t xml:space="preserve"> (</w:t>
      </w:r>
      <w:proofErr w:type="spellStart"/>
      <w:r w:rsidRPr="00B12BA8">
        <w:rPr>
          <w:sz w:val="16"/>
        </w:rPr>
        <w:t>Rono</w:t>
      </w:r>
      <w:proofErr w:type="spellEnd"/>
      <w:r w:rsidRPr="00B12BA8">
        <w:rPr>
          <w:sz w:val="16"/>
        </w:rPr>
        <w:t xml:space="preserve"> 2002, p. 84)</w:t>
      </w:r>
      <w:r w:rsidRPr="00BB4F2A">
        <w:rPr>
          <w:rStyle w:val="StyleUnderline"/>
          <w:highlight w:val="yellow"/>
        </w:rPr>
        <w:t>.</w:t>
      </w:r>
      <w:r w:rsidRPr="00B12BA8">
        <w:rPr>
          <w:sz w:val="16"/>
        </w:rPr>
        <w:t xml:space="preserve"> As the main </w:t>
      </w:r>
      <w:r w:rsidRPr="00B56425">
        <w:rPr>
          <w:sz w:val="16"/>
        </w:rPr>
        <w:t xml:space="preserve">impetus of the SAPs was to reduce and ration expenditure, structural adjustment in the healthcare sector slashed public spending on primary </w:t>
      </w:r>
      <w:proofErr w:type="gramStart"/>
      <w:r w:rsidRPr="00B56425">
        <w:rPr>
          <w:sz w:val="16"/>
        </w:rPr>
        <w:t>healthcare, and</w:t>
      </w:r>
      <w:proofErr w:type="gramEnd"/>
      <w:r w:rsidRPr="00B56425">
        <w:rPr>
          <w:sz w:val="16"/>
        </w:rPr>
        <w:t xml:space="preserve"> aided the </w:t>
      </w:r>
      <w:proofErr w:type="spellStart"/>
      <w:r w:rsidRPr="00B56425">
        <w:rPr>
          <w:sz w:val="16"/>
        </w:rPr>
        <w:t>privatisation</w:t>
      </w:r>
      <w:proofErr w:type="spellEnd"/>
      <w:r w:rsidRPr="00B56425">
        <w:rPr>
          <w:sz w:val="16"/>
        </w:rPr>
        <w:t xml:space="preserve"> of health systems and services. In Kenya, for example, The Bamako Initiative of 1987 anchored cost-sharing as a central tenet of public health policy, in which patients were required to pay for nearly all costs of diagnosis and treatment (</w:t>
      </w:r>
      <w:proofErr w:type="spellStart"/>
      <w:r w:rsidRPr="00B56425">
        <w:rPr>
          <w:sz w:val="16"/>
        </w:rPr>
        <w:t>Rono</w:t>
      </w:r>
      <w:proofErr w:type="spellEnd"/>
      <w:r w:rsidRPr="00B56425">
        <w:rPr>
          <w:sz w:val="16"/>
        </w:rPr>
        <w:t xml:space="preserve"> 2002). Outside of an emergency, patients were required to provide proof of payment before medical services are availed. By </w:t>
      </w:r>
      <w:proofErr w:type="spellStart"/>
      <w:r w:rsidRPr="00B56425">
        <w:rPr>
          <w:sz w:val="16"/>
        </w:rPr>
        <w:t>channelling</w:t>
      </w:r>
      <w:proofErr w:type="spellEnd"/>
      <w:r w:rsidRPr="00B56425">
        <w:rPr>
          <w:sz w:val="16"/>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w:t>
      </w:r>
      <w:proofErr w:type="gramStart"/>
      <w:r w:rsidRPr="00B56425">
        <w:rPr>
          <w:sz w:val="16"/>
        </w:rPr>
        <w:t>technologies</w:t>
      </w:r>
      <w:proofErr w:type="gramEnd"/>
      <w:r w:rsidRPr="00B56425">
        <w:rPr>
          <w:sz w:val="16"/>
        </w:rPr>
        <w:t xml:space="preserve"> and resources available. </w:t>
      </w:r>
      <w:r w:rsidRPr="00B56425">
        <w:rPr>
          <w:rStyle w:val="StyleUnderline"/>
        </w:rPr>
        <w:t xml:space="preserve">The increased number of private healthcare </w:t>
      </w:r>
      <w:proofErr w:type="spellStart"/>
      <w:r w:rsidRPr="00B56425">
        <w:rPr>
          <w:rStyle w:val="StyleUnderline"/>
        </w:rPr>
        <w:t>organisations</w:t>
      </w:r>
      <w:proofErr w:type="spellEnd"/>
      <w:r w:rsidRPr="00B56425">
        <w:rPr>
          <w:rStyle w:val="StyleUnderline"/>
        </w:rPr>
        <w:t>, coupled with a significant reduction in the role of government in the provision of healthcare services, contributed to extensive negative outcomes on the quality, effectiveness, cost and access of health systems and services, which severely impacted on people’s wellbeing.</w:t>
      </w:r>
      <w:r w:rsidRPr="00B56425">
        <w:rPr>
          <w:sz w:val="16"/>
        </w:rPr>
        <w:t xml:space="preserve"> </w:t>
      </w:r>
      <w:proofErr w:type="spellStart"/>
      <w:r w:rsidRPr="00B56425">
        <w:rPr>
          <w:sz w:val="16"/>
        </w:rPr>
        <w:t>Rotarou</w:t>
      </w:r>
      <w:proofErr w:type="spellEnd"/>
      <w:r w:rsidRPr="00B56425">
        <w:rPr>
          <w:sz w:val="16"/>
        </w:rPr>
        <w:t xml:space="preserve"> and </w:t>
      </w:r>
      <w:proofErr w:type="spellStart"/>
      <w:r w:rsidRPr="00B56425">
        <w:rPr>
          <w:sz w:val="16"/>
        </w:rPr>
        <w:t>Sakellariou</w:t>
      </w:r>
      <w:proofErr w:type="spellEnd"/>
      <w:r w:rsidRPr="00B56425">
        <w:rPr>
          <w:sz w:val="16"/>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B56425">
        <w:rPr>
          <w:sz w:val="16"/>
        </w:rPr>
        <w:t>Privatisation</w:t>
      </w:r>
      <w:proofErr w:type="spellEnd"/>
      <w:r w:rsidRPr="00B56425">
        <w:rPr>
          <w:sz w:val="16"/>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w:t>
      </w:r>
      <w:proofErr w:type="spellStart"/>
      <w:r w:rsidRPr="00B56425">
        <w:rPr>
          <w:sz w:val="16"/>
        </w:rPr>
        <w:t>politicising</w:t>
      </w:r>
      <w:proofErr w:type="spellEnd"/>
      <w:r w:rsidRPr="00B56425">
        <w:rPr>
          <w:sz w:val="16"/>
        </w:rPr>
        <w:t xml:space="preserve"> healthcare reveals the colonial attitudes that dictate who “</w:t>
      </w:r>
      <w:proofErr w:type="gramStart"/>
      <w:r w:rsidRPr="00B56425">
        <w:rPr>
          <w:sz w:val="16"/>
        </w:rPr>
        <w:t>deserves</w:t>
      </w:r>
      <w:proofErr w:type="gramEnd"/>
      <w:r w:rsidRPr="00B56425">
        <w:rPr>
          <w:sz w:val="16"/>
        </w:rPr>
        <w:t xml:space="preserve">” good healthcare. </w:t>
      </w:r>
      <w:proofErr w:type="spellStart"/>
      <w:r w:rsidRPr="00B56425">
        <w:rPr>
          <w:sz w:val="16"/>
        </w:rPr>
        <w:t>Njoya</w:t>
      </w:r>
      <w:proofErr w:type="spellEnd"/>
      <w:r w:rsidRPr="00B56425">
        <w:rPr>
          <w:sz w:val="16"/>
        </w:rPr>
        <w:t xml:space="preserve">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B56425">
        <w:rPr>
          <w:rStyle w:val="StyleUnderline"/>
        </w:rPr>
        <w:t xml:space="preserve">The </w:t>
      </w:r>
      <w:proofErr w:type="spellStart"/>
      <w:r w:rsidRPr="00B56425">
        <w:rPr>
          <w:rStyle w:val="StyleUnderline"/>
        </w:rPr>
        <w:t>privatisation</w:t>
      </w:r>
      <w:proofErr w:type="spellEnd"/>
      <w:r w:rsidRPr="00B56425">
        <w:rPr>
          <w:rStyle w:val="StyleUnderline"/>
        </w:rPr>
        <w:t xml:space="preserve"> and buying out of African hospitals by foreign companies </w:t>
      </w:r>
      <w:proofErr w:type="gramStart"/>
      <w:r w:rsidRPr="00B56425">
        <w:rPr>
          <w:rStyle w:val="StyleUnderline"/>
        </w:rPr>
        <w:t>in an attempt to</w:t>
      </w:r>
      <w:proofErr w:type="gramEnd"/>
      <w:r w:rsidRPr="00B56425">
        <w:rPr>
          <w:rStyle w:val="StyleUnderline"/>
        </w:rPr>
        <w:t xml:space="preserve"> “help and rescue them” is a capitalist response that undercuts universal healthcare for Africans by appropriating the language of care and inclusion. </w:t>
      </w:r>
      <w:proofErr w:type="gramStart"/>
      <w:r w:rsidRPr="00B56425">
        <w:rPr>
          <w:rStyle w:val="StyleUnderline"/>
        </w:rPr>
        <w:t>In reality, this</w:t>
      </w:r>
      <w:proofErr w:type="gramEnd"/>
      <w:r w:rsidRPr="00B56425">
        <w:rPr>
          <w:rStyle w:val="StyleUnderline"/>
        </w:rPr>
        <w:t xml:space="preserve"> “white </w:t>
      </w:r>
      <w:proofErr w:type="spellStart"/>
      <w:r w:rsidRPr="00B56425">
        <w:rPr>
          <w:rStyle w:val="StyleUnderline"/>
        </w:rPr>
        <w:t>saviour</w:t>
      </w:r>
      <w:proofErr w:type="spellEnd"/>
      <w:r w:rsidRPr="00B56425">
        <w:rPr>
          <w:rStyle w:val="StyleUnderline"/>
        </w:rPr>
        <w:t xml:space="preserve"> approach” is layered with nothing but racism, disempowerment, exploitation of people, and exclusion of those who cannot afford those “</w:t>
      </w:r>
      <w:proofErr w:type="spellStart"/>
      <w:r w:rsidRPr="00B56425">
        <w:rPr>
          <w:rStyle w:val="StyleUnderline"/>
        </w:rPr>
        <w:t>privatised</w:t>
      </w:r>
      <w:proofErr w:type="spellEnd"/>
      <w:r w:rsidRPr="00B56425">
        <w:rPr>
          <w:rStyle w:val="StyleUnderline"/>
        </w:rPr>
        <w:t>” services.</w:t>
      </w:r>
      <w:r w:rsidRPr="00B56425">
        <w:rPr>
          <w:rStyle w:val="StyleUnderline"/>
          <w:u w:val="none"/>
        </w:rPr>
        <w:t xml:space="preserve"> </w:t>
      </w:r>
      <w:r w:rsidRPr="00B56425">
        <w:rPr>
          <w:sz w:val="16"/>
        </w:rPr>
        <w:t>Access to health services, therefore, remains both a political as well as a human rights issue that’s closely tied to social justice (</w:t>
      </w:r>
      <w:proofErr w:type="spellStart"/>
      <w:r w:rsidRPr="00B56425">
        <w:rPr>
          <w:sz w:val="16"/>
        </w:rPr>
        <w:t>Braveman</w:t>
      </w:r>
      <w:proofErr w:type="spellEnd"/>
      <w:r w:rsidRPr="00B56425">
        <w:rPr>
          <w:sz w:val="16"/>
        </w:rPr>
        <w:t xml:space="preserve"> and </w:t>
      </w:r>
      <w:proofErr w:type="spellStart"/>
      <w:r w:rsidRPr="00B56425">
        <w:rPr>
          <w:sz w:val="16"/>
        </w:rPr>
        <w:t>Gruskin</w:t>
      </w:r>
      <w:proofErr w:type="spellEnd"/>
      <w:r w:rsidRPr="00B56425">
        <w:rPr>
          <w:sz w:val="16"/>
        </w:rPr>
        <w:t xml:space="preserve"> 2003b); but Africa’s colonial history, </w:t>
      </w:r>
      <w:proofErr w:type="spellStart"/>
      <w:r w:rsidRPr="00B56425">
        <w:rPr>
          <w:sz w:val="16"/>
        </w:rPr>
        <w:t>fuelled</w:t>
      </w:r>
      <w:proofErr w:type="spellEnd"/>
      <w:r w:rsidRPr="00B56425">
        <w:rPr>
          <w:sz w:val="16"/>
        </w:rPr>
        <w:t xml:space="preserve"> by Western greed for her resources, promotes discriminatory policies that continue to impact Africans and their wellbeing.</w:t>
      </w:r>
    </w:p>
    <w:p w14:paraId="5C15282D" w14:textId="2D06E986" w:rsidR="008D2B19" w:rsidRDefault="008D2B19" w:rsidP="008D2B19">
      <w:pPr>
        <w:pStyle w:val="Heading3"/>
        <w:ind w:right="-720"/>
      </w:pPr>
      <w:r>
        <w:t>3</w:t>
      </w:r>
      <w:r w:rsidRPr="008D2B19">
        <w:rPr>
          <w:vertAlign w:val="superscript"/>
        </w:rPr>
        <w:t>rd</w:t>
      </w:r>
      <w:r>
        <w:t xml:space="preserve"> off – DA</w:t>
      </w:r>
    </w:p>
    <w:p w14:paraId="10A7C988" w14:textId="2326A2EF" w:rsidR="00AB3E7E" w:rsidRDefault="00AB3E7E" w:rsidP="00AB3E7E"/>
    <w:p w14:paraId="2E2B0B88" w14:textId="77777777" w:rsidR="008D2B19" w:rsidRDefault="008D2B19" w:rsidP="008D2B19">
      <w:pPr>
        <w:pStyle w:val="Heading4"/>
        <w:spacing w:line="480" w:lineRule="auto"/>
        <w:ind w:right="-720"/>
        <w:rPr>
          <w:b w:val="0"/>
        </w:rPr>
      </w:pPr>
      <w:r>
        <w:t>[</w:t>
      </w:r>
      <w:r w:rsidRPr="00C3548E">
        <w:t>BEINART</w:t>
      </w:r>
      <w:r>
        <w:t xml:space="preserve">] </w:t>
      </w:r>
      <w:proofErr w:type="spellStart"/>
      <w:r>
        <w:t>Jinal</w:t>
      </w:r>
      <w:proofErr w:type="spellEnd"/>
      <w:r>
        <w:t xml:space="preserve"> is racist – vote them down.</w:t>
      </w:r>
      <w:r>
        <w:rPr>
          <w:b w:val="0"/>
        </w:rPr>
        <w:t xml:space="preserve"> </w:t>
      </w:r>
    </w:p>
    <w:p w14:paraId="44662BA2" w14:textId="77777777" w:rsidR="008D2B19" w:rsidRDefault="008D2B19" w:rsidP="008D2B19">
      <w:pPr>
        <w:ind w:right="-720"/>
        <w:rPr>
          <w:rStyle w:val="StyleUnderline"/>
          <w:b w:val="0"/>
          <w:sz w:val="16"/>
          <w:u w:val="none"/>
        </w:rPr>
      </w:pPr>
      <w:r w:rsidRPr="00C3548E">
        <w:rPr>
          <w:rStyle w:val="StyleUnderline"/>
        </w:rPr>
        <w:t>BEINART</w:t>
      </w:r>
      <w:r>
        <w:rPr>
          <w:rStyle w:val="StyleUnderline"/>
        </w:rPr>
        <w:t>– brackets in original text</w:t>
      </w:r>
      <w:r>
        <w:rPr>
          <w:rStyle w:val="StyleUnderline"/>
          <w:u w:val="none"/>
        </w:rPr>
        <w:t>:</w:t>
      </w:r>
      <w:r w:rsidRPr="00511C92">
        <w:rPr>
          <w:rStyle w:val="StyleUnderline"/>
          <w:sz w:val="16"/>
          <w:u w:val="none"/>
        </w:rPr>
        <w:t xml:space="preserve"> </w:t>
      </w:r>
      <w:hyperlink r:id="rId10" w:history="1">
        <w:r w:rsidRPr="001113B2">
          <w:rPr>
            <w:rStyle w:val="Hyperlink"/>
            <w:sz w:val="16"/>
          </w:rPr>
          <w:t>https://www.theatlantic.com/politics/archive/2015/01/the-sophisticated-bigotry-of-bobby-jindal/384997/</w:t>
        </w:r>
      </w:hyperlink>
      <w:r>
        <w:rPr>
          <w:rStyle w:val="StyleUnderline"/>
          <w:b w:val="0"/>
          <w:sz w:val="16"/>
          <w:u w:val="none"/>
        </w:rPr>
        <w:t xml:space="preserve"> </w:t>
      </w:r>
    </w:p>
    <w:p w14:paraId="1EA4CDC8" w14:textId="77777777" w:rsidR="008D2B19" w:rsidRPr="00E2512F" w:rsidRDefault="008D2B19" w:rsidP="008D2B19">
      <w:pPr>
        <w:ind w:right="-720"/>
        <w:rPr>
          <w:sz w:val="16"/>
        </w:rPr>
      </w:pPr>
    </w:p>
    <w:p w14:paraId="32871813" w14:textId="3014A691" w:rsidR="00E42E4C" w:rsidRPr="005C74C5" w:rsidRDefault="008D2B19" w:rsidP="005C74C5">
      <w:pPr>
        <w:spacing w:line="480" w:lineRule="auto"/>
        <w:ind w:right="-720"/>
        <w:rPr>
          <w:sz w:val="16"/>
        </w:rPr>
      </w:pPr>
      <w:r w:rsidRPr="008D2B19">
        <w:rPr>
          <w:b/>
          <w:bCs/>
          <w:u w:val="single"/>
        </w:rPr>
        <w:t xml:space="preserve">In London, </w:t>
      </w:r>
      <w:r w:rsidRPr="008D2B19">
        <w:rPr>
          <w:b/>
          <w:bCs/>
          <w:highlight w:val="yellow"/>
          <w:u w:val="single"/>
        </w:rPr>
        <w:t>Jindal said “non-assimilationist Muslims” threaten the West not merely because they support acts of violence</w:t>
      </w:r>
      <w:r w:rsidRPr="008D2B19">
        <w:rPr>
          <w:b/>
          <w:bCs/>
          <w:u w:val="single"/>
        </w:rPr>
        <w:t>,</w:t>
      </w:r>
      <w:r w:rsidRPr="008D2B19">
        <w:rPr>
          <w:sz w:val="16"/>
        </w:rPr>
        <w:t xml:space="preserve"> and not merely because they adhere to Islamic rather than national law. Most fundamentally, they pose a threat because they refuse to embrace the cultures of the countries to which they immigrate</w:t>
      </w:r>
      <w:r w:rsidRPr="008D2B19">
        <w:rPr>
          <w:b/>
          <w:bCs/>
          <w:u w:val="single"/>
        </w:rPr>
        <w:t xml:space="preserve">. </w:t>
      </w:r>
      <w:r w:rsidRPr="008D2B19">
        <w:rPr>
          <w:b/>
          <w:bCs/>
          <w:highlight w:val="yellow"/>
          <w:u w:val="single"/>
        </w:rPr>
        <w:t>Denouncing the left’s claim that “it is unenlightened, discriminatory, and even racist to expect immigrants to endorse and assimilate into the culture in their new country,</w:t>
      </w:r>
      <w:r w:rsidRPr="008D2B19">
        <w:rPr>
          <w:b/>
          <w:bCs/>
          <w:u w:val="single"/>
        </w:rPr>
        <w:t>”</w:t>
      </w:r>
      <w:r w:rsidRPr="008D2B19">
        <w:rPr>
          <w:sz w:val="16"/>
        </w:rPr>
        <w:t xml:space="preserve"> Jindal insisted that “it is completely reasonable for nations to discriminate between allowing people into their country who want to embrace their </w:t>
      </w:r>
      <w:proofErr w:type="gramStart"/>
      <w:r w:rsidRPr="008D2B19">
        <w:rPr>
          <w:sz w:val="16"/>
        </w:rPr>
        <w:t>culture, or</w:t>
      </w:r>
      <w:proofErr w:type="gramEnd"/>
      <w:r w:rsidRPr="008D2B19">
        <w:rPr>
          <w:sz w:val="16"/>
        </w:rPr>
        <w:t xml:space="preserve"> allowing people into their country who want to destroy their culture, or establish a separate culture within.” In his London speech, </w:t>
      </w:r>
      <w:r w:rsidRPr="008D2B19">
        <w:rPr>
          <w:b/>
          <w:bCs/>
          <w:highlight w:val="yellow"/>
          <w:u w:val="single"/>
        </w:rPr>
        <w:t xml:space="preserve">Jindal made little effort to define American or European culture except to associate it with “freedom.” </w:t>
      </w:r>
      <w:proofErr w:type="gramStart"/>
      <w:r w:rsidRPr="008D2B19">
        <w:rPr>
          <w:b/>
          <w:bCs/>
          <w:highlight w:val="yellow"/>
          <w:u w:val="single"/>
        </w:rPr>
        <w:t>So</w:t>
      </w:r>
      <w:proofErr w:type="gramEnd"/>
      <w:r w:rsidRPr="008D2B19">
        <w:rPr>
          <w:b/>
          <w:bCs/>
          <w:highlight w:val="yellow"/>
          <w:u w:val="single"/>
        </w:rPr>
        <w:t xml:space="preserve"> it’s hard to know exactly which aspects of it he believes Muslims refuse to embrace</w:t>
      </w:r>
      <w:r w:rsidRPr="008D2B19">
        <w:rPr>
          <w:sz w:val="16"/>
          <w:highlight w:val="yellow"/>
        </w:rPr>
        <w:t>.</w:t>
      </w:r>
      <w:r w:rsidRPr="008D2B19">
        <w:rPr>
          <w:sz w:val="16"/>
        </w:rPr>
        <w:t xml:space="preserve"> But in his speeches last year on religion, Jindal discussed American culture at greater length. And his verdict was surprisingly harsh. “American culture,” he told students at Liberty University, “has in many ways become a secular culture.” Many churches, he declared, now espouse “views on sin [that] are in direct conflict with the culture.” In case students hadn’t gotten the message, Jindal repeated himself: “Our culture has taken a secular turn.”</w:t>
      </w:r>
    </w:p>
    <w:sectPr w:rsidR="00E42E4C" w:rsidRPr="005C74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9DE6601"/>
    <w:multiLevelType w:val="hybridMultilevel"/>
    <w:tmpl w:val="EC9EE7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7A173A"/>
    <w:multiLevelType w:val="multilevel"/>
    <w:tmpl w:val="71D2E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3E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4C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B1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E7E"/>
    <w:rsid w:val="00AB48D3"/>
    <w:rsid w:val="00AC129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425"/>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8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12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84C20"/>
  <w14:defaultImageDpi w14:val="300"/>
  <w15:docId w15:val="{5F0759E6-0F8A-A74E-B3DF-F78F8D47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74C5"/>
    <w:rPr>
      <w:rFonts w:ascii="Times New Roman" w:hAnsi="Times New Roman" w:cs="Times New Roman"/>
    </w:rPr>
  </w:style>
  <w:style w:type="paragraph" w:styleId="Heading1">
    <w:name w:val="heading 1"/>
    <w:aliases w:val="Pocket"/>
    <w:basedOn w:val="Normal"/>
    <w:next w:val="Normal"/>
    <w:link w:val="Heading1Char"/>
    <w:uiPriority w:val="9"/>
    <w:qFormat/>
    <w:rsid w:val="005C74C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5C74C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5C74C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5C74C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5C74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74C5"/>
  </w:style>
  <w:style w:type="character" w:customStyle="1" w:styleId="Heading1Char">
    <w:name w:val="Heading 1 Char"/>
    <w:aliases w:val="Pocket Char"/>
    <w:basedOn w:val="DefaultParagraphFont"/>
    <w:link w:val="Heading1"/>
    <w:uiPriority w:val="9"/>
    <w:rsid w:val="005C74C5"/>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5C74C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5C74C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5C74C5"/>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C74C5"/>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5C74C5"/>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5C74C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5C74C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5C74C5"/>
    <w:rPr>
      <w:color w:val="auto"/>
      <w:u w:val="none"/>
    </w:rPr>
  </w:style>
  <w:style w:type="paragraph" w:styleId="DocumentMap">
    <w:name w:val="Document Map"/>
    <w:basedOn w:val="Normal"/>
    <w:link w:val="DocumentMapChar"/>
    <w:uiPriority w:val="99"/>
    <w:semiHidden/>
    <w:unhideWhenUsed/>
    <w:rsid w:val="005C74C5"/>
    <w:rPr>
      <w:rFonts w:ascii="Lucida Grande" w:hAnsi="Lucida Grande" w:cs="Lucida Grande"/>
    </w:rPr>
  </w:style>
  <w:style w:type="character" w:customStyle="1" w:styleId="DocumentMapChar">
    <w:name w:val="Document Map Char"/>
    <w:basedOn w:val="DefaultParagraphFont"/>
    <w:link w:val="DocumentMap"/>
    <w:uiPriority w:val="99"/>
    <w:semiHidden/>
    <w:rsid w:val="005C74C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B3E7E"/>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AB3E7E"/>
    <w:pPr>
      <w:widowControl w:val="0"/>
      <w:ind w:left="720"/>
    </w:pPr>
    <w:rPr>
      <w:b/>
      <w:iCs/>
      <w:u w:val="single"/>
      <w:bdr w:val="single" w:sz="18" w:space="0" w:color="auto"/>
    </w:rPr>
  </w:style>
  <w:style w:type="character" w:styleId="UnresolvedMention">
    <w:name w:val="Unresolved Mention"/>
    <w:basedOn w:val="DefaultParagraphFont"/>
    <w:uiPriority w:val="99"/>
    <w:semiHidden/>
    <w:unhideWhenUsed/>
    <w:rsid w:val="00C3548E"/>
    <w:rPr>
      <w:color w:val="605E5C"/>
      <w:shd w:val="clear" w:color="auto" w:fill="E1DFDD"/>
    </w:rPr>
  </w:style>
  <w:style w:type="paragraph" w:styleId="ListParagraph">
    <w:name w:val="List Paragraph"/>
    <w:basedOn w:val="Normal"/>
    <w:uiPriority w:val="34"/>
    <w:qFormat/>
    <w:rsid w:val="008D2B19"/>
    <w:pPr>
      <w:ind w:left="720"/>
      <w:contextualSpacing/>
    </w:p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8D2B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07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heatlantic.com/politics/archive/2015/01/the-sophisticated-bigotry-of-bobby-jindal/384997/" TargetMode="Externa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10625</Words>
  <Characters>60568</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2021-09-26T22:36:00Z</dcterms:created>
  <dcterms:modified xsi:type="dcterms:W3CDTF">2021-09-26T22:36:00Z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