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F73D6" w14:textId="77777777" w:rsidR="008928FE" w:rsidRDefault="008928FE" w:rsidP="003E567D">
      <w:pPr>
        <w:pStyle w:val="Heading1"/>
        <w:ind w:right="-720"/>
        <w:rPr>
          <w:color w:val="000000" w:themeColor="text1"/>
        </w:rPr>
      </w:pPr>
    </w:p>
    <w:p w14:paraId="6A8C5141" w14:textId="778E39E1" w:rsidR="003E567D" w:rsidRPr="00CA29BD" w:rsidRDefault="003E567D" w:rsidP="003E567D">
      <w:pPr>
        <w:pStyle w:val="Heading1"/>
        <w:ind w:right="-720"/>
        <w:rPr>
          <w:color w:val="000000" w:themeColor="text1"/>
        </w:rPr>
      </w:pPr>
      <w:r w:rsidRPr="00CA29BD">
        <w:rPr>
          <w:color w:val="000000" w:themeColor="text1"/>
        </w:rPr>
        <w:lastRenderedPageBreak/>
        <w:t>Equality AC</w:t>
      </w:r>
    </w:p>
    <w:p w14:paraId="24160A99" w14:textId="77777777" w:rsidR="003E567D" w:rsidRPr="000F18BA" w:rsidRDefault="003E567D" w:rsidP="003E567D">
      <w:pPr>
        <w:pStyle w:val="Heading2"/>
        <w:spacing w:line="480" w:lineRule="auto"/>
        <w:ind w:right="-720"/>
        <w:rPr>
          <w:rFonts w:cs="Times New Roman"/>
          <w:color w:val="000000" w:themeColor="text1"/>
          <w:u w:val="single"/>
        </w:rPr>
      </w:pPr>
      <w:r w:rsidRPr="00CA29BD">
        <w:rPr>
          <w:rFonts w:cs="Times New Roman"/>
          <w:color w:val="000000" w:themeColor="text1"/>
          <w:u w:val="single"/>
        </w:rPr>
        <w:lastRenderedPageBreak/>
        <w:t xml:space="preserve">I affirm. Part 1: </w:t>
      </w:r>
      <w:r>
        <w:rPr>
          <w:rFonts w:cs="Times New Roman"/>
          <w:color w:val="000000" w:themeColor="text1"/>
          <w:u w:val="single"/>
        </w:rPr>
        <w:t>Wake Up</w:t>
      </w:r>
    </w:p>
    <w:p w14:paraId="7CA15D34" w14:textId="77777777" w:rsidR="003E567D" w:rsidRPr="002C1012" w:rsidRDefault="003E567D" w:rsidP="003E567D">
      <w:pPr>
        <w:pStyle w:val="Heading4"/>
        <w:spacing w:line="480" w:lineRule="auto"/>
        <w:ind w:right="-720"/>
        <w:rPr>
          <w:rFonts w:cs="Times New Roman"/>
        </w:rPr>
      </w:pPr>
      <w:r w:rsidRPr="002C1012">
        <w:rPr>
          <w:rFonts w:cs="Times New Roman"/>
        </w:rPr>
        <w:t>[Reid-Brinkley</w:t>
      </w:r>
      <w:r>
        <w:rPr>
          <w:rFonts w:cs="Times New Roman"/>
        </w:rPr>
        <w:t xml:space="preserve"> &amp; ROJ</w:t>
      </w:r>
      <w:r w:rsidRPr="002C1012">
        <w:rPr>
          <w:rFonts w:cs="Times New Roman"/>
        </w:rPr>
        <w:t xml:space="preserve">] CURRENT DEBATE RENDERS </w:t>
      </w:r>
      <w:r>
        <w:rPr>
          <w:rFonts w:cs="Times New Roman"/>
        </w:rPr>
        <w:t xml:space="preserve">REAL VIOLENCE </w:t>
      </w:r>
      <w:r w:rsidRPr="002C1012">
        <w:rPr>
          <w:rFonts w:cs="Times New Roman"/>
        </w:rPr>
        <w:t xml:space="preserve">INVISIBLE – </w:t>
      </w:r>
      <w:r w:rsidRPr="002C1012">
        <w:rPr>
          <w:rFonts w:cs="Times New Roman"/>
          <w:b w:val="0"/>
          <w:bCs w:val="0"/>
        </w:rPr>
        <w:t xml:space="preserve">it distances us from </w:t>
      </w:r>
      <w:r>
        <w:rPr>
          <w:rFonts w:cs="Times New Roman"/>
          <w:b w:val="0"/>
          <w:bCs w:val="0"/>
        </w:rPr>
        <w:t>actual harm by focusing on ridiculous extinction scenarios.</w:t>
      </w:r>
    </w:p>
    <w:p w14:paraId="55819AFC" w14:textId="77777777" w:rsidR="003E567D" w:rsidRPr="002C1012" w:rsidRDefault="003E567D" w:rsidP="003E567D">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6823A291" w14:textId="77777777" w:rsidR="003E567D" w:rsidRPr="002C1012" w:rsidRDefault="003E567D" w:rsidP="003E567D">
      <w:pPr>
        <w:ind w:right="-720"/>
      </w:pPr>
    </w:p>
    <w:p w14:paraId="3A207988" w14:textId="77777777" w:rsidR="003E567D" w:rsidRPr="004E2590" w:rsidRDefault="003E567D" w:rsidP="003E567D">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the majority of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are able to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these </w:t>
      </w:r>
      <w:r w:rsidRPr="002C1012">
        <w:rPr>
          <w:rStyle w:val="TitleChar"/>
          <w:rFonts w:ascii="Times New Roman" w:hAnsi="Times New Roman" w:cs="Times New Roman"/>
          <w:sz w:val="16"/>
          <w:szCs w:val="16"/>
        </w:rPr>
        <w:lastRenderedPageBreak/>
        <w:t>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policyoriented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0AE31C9E" w14:textId="77777777" w:rsidR="003E567D" w:rsidRDefault="003E567D" w:rsidP="003E567D">
      <w:pPr>
        <w:pStyle w:val="NoSpacing"/>
        <w:ind w:right="-720"/>
        <w:rPr>
          <w:rFonts w:ascii="Times New Roman" w:hAnsi="Times New Roman" w:cs="Times New Roman"/>
          <w:sz w:val="16"/>
          <w:szCs w:val="16"/>
        </w:rPr>
      </w:pPr>
    </w:p>
    <w:p w14:paraId="45CD9471" w14:textId="77777777" w:rsidR="003E567D" w:rsidRPr="004E2590" w:rsidRDefault="003E567D" w:rsidP="003E567D">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Promote Real World Orientations in the Debate Space, </w:t>
      </w:r>
      <w:r>
        <w:rPr>
          <w:rStyle w:val="StyleUnderline"/>
          <w:b w:val="0"/>
          <w:bCs/>
          <w:u w:val="none"/>
        </w:rPr>
        <w:t>which means we consider high-probability impacts to actual people over low-probability scenarios, regardless of magnitude.</w:t>
      </w:r>
    </w:p>
    <w:p w14:paraId="7AC491FB" w14:textId="77777777" w:rsidR="003E567D" w:rsidRDefault="003E567D" w:rsidP="003E567D">
      <w:pPr>
        <w:pStyle w:val="NoSpacing"/>
        <w:ind w:right="-720"/>
        <w:rPr>
          <w:rFonts w:ascii="Times New Roman" w:hAnsi="Times New Roman" w:cs="Times New Roman"/>
          <w:sz w:val="16"/>
          <w:szCs w:val="16"/>
        </w:rPr>
      </w:pPr>
    </w:p>
    <w:p w14:paraId="62214FB4" w14:textId="77777777" w:rsidR="003E567D" w:rsidRPr="00734CA9" w:rsidRDefault="003E567D" w:rsidP="003E567D">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racial capitalism is a root cause of structural violence in the squo.</w:t>
      </w:r>
    </w:p>
    <w:p w14:paraId="32FBA09B" w14:textId="77777777" w:rsidR="003E567D" w:rsidRPr="002C1012" w:rsidRDefault="003E567D" w:rsidP="003E567D">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7A4D2994" w14:textId="77777777" w:rsidR="003E567D" w:rsidRPr="002C1012" w:rsidRDefault="003E567D" w:rsidP="003E567D">
      <w:pPr>
        <w:ind w:right="-720"/>
        <w:rPr>
          <w:b/>
          <w:bCs/>
          <w:sz w:val="16"/>
        </w:rPr>
      </w:pPr>
      <w:r w:rsidRPr="002C1012">
        <w:rPr>
          <w:b/>
          <w:bCs/>
          <w:sz w:val="16"/>
        </w:rPr>
        <w:t xml:space="preserve"> </w:t>
      </w:r>
    </w:p>
    <w:p w14:paraId="7D4119B5" w14:textId="77777777" w:rsidR="003E567D" w:rsidRPr="002C1012" w:rsidRDefault="003E567D" w:rsidP="003E567D">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geographical engagements with current forms of anti-Blackness and the responses to it. These engagements have yielded important interventions </w:t>
      </w:r>
      <w:r w:rsidRPr="002C1012">
        <w:rPr>
          <w:sz w:val="16"/>
        </w:rPr>
        <w:lastRenderedPageBreak/>
        <w:t>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45843A34" w14:textId="77777777" w:rsidR="003E567D" w:rsidRPr="002C1012" w:rsidRDefault="003E567D" w:rsidP="003E567D">
      <w:pPr>
        <w:ind w:right="-720"/>
        <w:rPr>
          <w:rStyle w:val="StyleUnderline"/>
        </w:rPr>
      </w:pPr>
    </w:p>
    <w:p w14:paraId="7CB9A3B2" w14:textId="77777777" w:rsidR="003E567D" w:rsidRPr="002C1012" w:rsidRDefault="003E567D" w:rsidP="003E567D">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78C9D673" w14:textId="77777777" w:rsidR="003E567D" w:rsidRPr="002C1012" w:rsidRDefault="003E567D" w:rsidP="003E567D">
      <w:pPr>
        <w:ind w:right="-720"/>
        <w:rPr>
          <w:b/>
        </w:rPr>
      </w:pPr>
    </w:p>
    <w:p w14:paraId="72350478" w14:textId="77777777" w:rsidR="003E567D" w:rsidRPr="002C1012" w:rsidRDefault="003E567D" w:rsidP="003E567D">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(Sassen,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w:t>
      </w:r>
      <w:r w:rsidRPr="002C1012">
        <w:rPr>
          <w:rStyle w:val="StyleUnderline"/>
        </w:rPr>
        <w:lastRenderedPageBreak/>
        <w:t xml:space="preserve">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76F951D2" w14:textId="77777777" w:rsidR="003E567D" w:rsidRDefault="003E567D" w:rsidP="003E567D">
      <w:pPr>
        <w:ind w:right="-720"/>
      </w:pPr>
    </w:p>
    <w:p w14:paraId="55C4EA96" w14:textId="77777777" w:rsidR="003E567D" w:rsidRPr="00734CA9" w:rsidRDefault="003E567D" w:rsidP="003E567D">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7E685BB9" w14:textId="77777777" w:rsidR="003E567D" w:rsidRDefault="003E567D" w:rsidP="003E567D">
      <w:pPr>
        <w:pStyle w:val="Heading2"/>
        <w:ind w:right="-720"/>
        <w:rPr>
          <w:color w:val="000000" w:themeColor="text1"/>
          <w:u w:val="single"/>
        </w:rPr>
      </w:pPr>
      <w:r w:rsidRPr="00CA29BD">
        <w:rPr>
          <w:color w:val="000000" w:themeColor="text1"/>
          <w:u w:val="single"/>
        </w:rPr>
        <w:lastRenderedPageBreak/>
        <w:t xml:space="preserve">Part 2: </w:t>
      </w:r>
      <w:r>
        <w:rPr>
          <w:color w:val="000000" w:themeColor="text1"/>
          <w:u w:val="single"/>
        </w:rPr>
        <w:t>Cashing In</w:t>
      </w:r>
    </w:p>
    <w:p w14:paraId="0493C33E" w14:textId="77777777" w:rsidR="003E567D" w:rsidRDefault="003E567D" w:rsidP="003E567D">
      <w:pPr>
        <w:ind w:right="-720"/>
      </w:pPr>
    </w:p>
    <w:p w14:paraId="33B5DEE4" w14:textId="77777777" w:rsidR="003E567D" w:rsidRPr="00A01C0D" w:rsidRDefault="003E567D" w:rsidP="003E567D">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the rich, and the EU’s Draft Declaration to waive IPP is a delay tactic to stop real change.</w:t>
      </w:r>
    </w:p>
    <w:p w14:paraId="6334A199" w14:textId="77777777" w:rsidR="003E567D" w:rsidRDefault="003E567D" w:rsidP="003E567D">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Vineeta [MD, JD, LLM; maternal and child health physician; Director,  ACTION Global Health Advocacy Partnership] and Sreenath Namboodiri [LLM, LLB; assistant professor at the School of Ethics, Governance, Culture and Social Systems at Chinmaya Vishwavidyapeeth; post-graduate on law of intellectual property rights (IPR) from Inter University Centre for IPR Studies]. “America And The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75286370" w14:textId="77777777" w:rsidR="003E567D" w:rsidRDefault="003E567D" w:rsidP="003E567D">
      <w:pPr>
        <w:ind w:right="-720"/>
        <w:rPr>
          <w:rStyle w:val="StyleUnderline"/>
          <w:b w:val="0"/>
          <w:bCs/>
          <w:sz w:val="16"/>
          <w:u w:val="none"/>
        </w:rPr>
      </w:pPr>
      <w:r w:rsidRPr="00A01C0D">
        <w:rPr>
          <w:rStyle w:val="StyleUnderline"/>
          <w:b w:val="0"/>
          <w:bCs/>
          <w:sz w:val="16"/>
          <w:u w:val="none"/>
        </w:rPr>
        <w:t>https://www.healthaffairs.org/do/10.1377/hblog20210712.248782/full/ CH</w:t>
      </w:r>
    </w:p>
    <w:p w14:paraId="297BBF5E" w14:textId="77777777" w:rsidR="003E567D" w:rsidRPr="00A01C0D" w:rsidRDefault="003E567D" w:rsidP="003E567D">
      <w:pPr>
        <w:ind w:right="-720"/>
        <w:rPr>
          <w:bCs/>
          <w:sz w:val="16"/>
        </w:rPr>
      </w:pPr>
    </w:p>
    <w:p w14:paraId="0B694069" w14:textId="77777777" w:rsidR="003E567D" w:rsidRPr="00D132CB" w:rsidRDefault="003E567D" w:rsidP="003E567D">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Moderna’s COVID-19 vaccine, </w:t>
      </w:r>
      <w:r w:rsidRPr="001D3BAB">
        <w:rPr>
          <w:rStyle w:val="StyleUnderline"/>
          <w:highlight w:val="yellow"/>
        </w:rPr>
        <w:t>are</w:t>
      </w:r>
      <w:r w:rsidRPr="001D3BAB">
        <w:rPr>
          <w:rStyle w:val="StyleUnderline"/>
        </w:rPr>
        <w:t xml:space="preserve"> </w:t>
      </w:r>
      <w:r w:rsidRPr="001D3BAB">
        <w:rPr>
          <w:rStyle w:val="StyleUnderline"/>
        </w:rPr>
        <w:lastRenderedPageBreak/>
        <w:t xml:space="preserve">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Medecins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5FD8A5A7" w14:textId="77777777" w:rsidR="003E567D" w:rsidRPr="00CA29BD" w:rsidRDefault="003E567D" w:rsidP="003E567D">
      <w:pPr>
        <w:pStyle w:val="Heading4"/>
        <w:spacing w:line="480" w:lineRule="auto"/>
        <w:ind w:right="-720"/>
        <w:rPr>
          <w:color w:val="000000" w:themeColor="text1"/>
        </w:rPr>
      </w:pPr>
      <w:r w:rsidRPr="00CA29BD">
        <w:rPr>
          <w:color w:val="000000" w:themeColor="text1"/>
        </w:rPr>
        <w:t xml:space="preserve">[Vanni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1557E9A3" w14:textId="77777777" w:rsidR="003E567D" w:rsidRPr="00CA29BD" w:rsidRDefault="003E567D" w:rsidP="003E567D">
      <w:pPr>
        <w:ind w:right="-720"/>
        <w:rPr>
          <w:color w:val="000000" w:themeColor="text1"/>
          <w:sz w:val="16"/>
        </w:rPr>
      </w:pPr>
      <w:r w:rsidRPr="00CA29BD">
        <w:rPr>
          <w:b/>
          <w:bCs/>
          <w:color w:val="000000" w:themeColor="text1"/>
          <w:u w:val="single"/>
        </w:rPr>
        <w:t>Vanni 1</w:t>
      </w:r>
      <w:r w:rsidRPr="00FF3AB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68AAD041" w14:textId="77777777" w:rsidR="003E567D" w:rsidRPr="00CA29BD" w:rsidRDefault="003E567D" w:rsidP="003E567D">
      <w:pPr>
        <w:ind w:right="-720"/>
        <w:rPr>
          <w:color w:val="000000" w:themeColor="text1"/>
        </w:rPr>
      </w:pPr>
    </w:p>
    <w:p w14:paraId="7C0436BC" w14:textId="77777777" w:rsidR="003E567D" w:rsidRPr="00835B75" w:rsidRDefault="003E567D" w:rsidP="003E567D">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w:t>
      </w:r>
      <w:r w:rsidRPr="00BC4E24">
        <w:rPr>
          <w:rStyle w:val="StyleUnderline"/>
        </w:rPr>
        <w:lastRenderedPageBreak/>
        <w:t xml:space="preserve">antiretroviral (ARVs) </w:t>
      </w:r>
      <w:r w:rsidRPr="00BC4E24">
        <w:rPr>
          <w:rStyle w:val="StyleUnderline"/>
          <w:highlight w:val="yellow"/>
        </w:rPr>
        <w:t>treatments,</w:t>
      </w:r>
      <w:r w:rsidRPr="00BC4E24">
        <w:rPr>
          <w:rStyle w:val="StyleUnderline"/>
        </w:rPr>
        <w:t xml:space="preserve"> which had been developed, approved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Deidré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48B4C46E" w14:textId="77777777" w:rsidR="003E567D" w:rsidRPr="00CA29BD" w:rsidRDefault="003E567D" w:rsidP="003E567D">
      <w:pPr>
        <w:pStyle w:val="Heading4"/>
        <w:spacing w:line="480" w:lineRule="auto"/>
        <w:ind w:right="-720"/>
        <w:rPr>
          <w:b w:val="0"/>
          <w:bCs w:val="0"/>
          <w:color w:val="000000" w:themeColor="text1"/>
        </w:rPr>
      </w:pPr>
      <w:r w:rsidRPr="00CA29BD">
        <w:rPr>
          <w:color w:val="000000" w:themeColor="text1"/>
        </w:rPr>
        <w:lastRenderedPageBreak/>
        <w:t xml:space="preserve">[Vanni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59E08CCC" w14:textId="77777777" w:rsidR="003E567D" w:rsidRPr="00CA29BD" w:rsidRDefault="003E567D" w:rsidP="003E567D">
      <w:pPr>
        <w:ind w:right="-720"/>
        <w:rPr>
          <w:color w:val="000000" w:themeColor="text1"/>
          <w:sz w:val="16"/>
        </w:rPr>
      </w:pPr>
      <w:r w:rsidRPr="00CA29BD">
        <w:rPr>
          <w:b/>
          <w:bCs/>
          <w:color w:val="000000" w:themeColor="text1"/>
          <w:u w:val="single"/>
        </w:rPr>
        <w:t>Vanni 2</w:t>
      </w:r>
      <w:r w:rsidRPr="00885DFF">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168649F9" w14:textId="77777777" w:rsidR="003E567D" w:rsidRPr="00CA29BD" w:rsidRDefault="003E567D" w:rsidP="003E567D">
      <w:pPr>
        <w:ind w:right="-720"/>
        <w:rPr>
          <w:color w:val="000000" w:themeColor="text1"/>
        </w:rPr>
      </w:pPr>
    </w:p>
    <w:p w14:paraId="38D0A375" w14:textId="77777777" w:rsidR="003E567D" w:rsidRDefault="003E567D" w:rsidP="003E567D">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371B9CB7" w14:textId="77777777" w:rsidR="003E567D" w:rsidRDefault="003E567D" w:rsidP="003E567D">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3957F0D2" w14:textId="77777777" w:rsidR="003E567D" w:rsidRPr="00D84C6B" w:rsidRDefault="003E567D" w:rsidP="003E567D">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7DBE880B" w14:textId="77777777" w:rsidR="003E567D" w:rsidRPr="00D84C6B" w:rsidRDefault="003E567D" w:rsidP="003E567D">
      <w:pPr>
        <w:ind w:right="-720"/>
        <w:rPr>
          <w:rStyle w:val="StyleUnderline"/>
          <w:b w:val="0"/>
          <w:bCs/>
          <w:u w:val="none"/>
        </w:rPr>
      </w:pPr>
    </w:p>
    <w:p w14:paraId="11761372" w14:textId="77777777" w:rsidR="003E567D" w:rsidRPr="00DB48FC" w:rsidRDefault="003E567D" w:rsidP="003E567D">
      <w:pPr>
        <w:spacing w:line="480" w:lineRule="auto"/>
        <w:ind w:right="-720"/>
        <w:rPr>
          <w:sz w:val="16"/>
        </w:rPr>
      </w:pPr>
      <w:r w:rsidRPr="00D84C6B">
        <w:rPr>
          <w:rStyle w:val="StyleUnderline"/>
          <w:highlight w:val="yellow"/>
        </w:rPr>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w:t>
      </w:r>
      <w:r w:rsidRPr="00D84C6B">
        <w:rPr>
          <w:rStyle w:val="StyleUnderline"/>
        </w:rPr>
        <w:lastRenderedPageBreak/>
        <w:t>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a social 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Lutfey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economically deprived groups face capitalist and racist systems that continue to devalue and harm their lives, even within newer, supposedly deracialized neoliberal agendas (Clarno,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79D4C338" w14:textId="77777777" w:rsidR="003E567D" w:rsidRDefault="003E567D" w:rsidP="003E567D">
      <w:pPr>
        <w:ind w:right="-720"/>
      </w:pPr>
    </w:p>
    <w:p w14:paraId="72522E22" w14:textId="77777777" w:rsidR="003E567D" w:rsidRPr="00D84C6B" w:rsidRDefault="003E567D" w:rsidP="003E567D">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55C0B2AE" w14:textId="77777777" w:rsidR="003E567D" w:rsidRDefault="003E567D" w:rsidP="003E567D">
      <w:pPr>
        <w:ind w:right="-720"/>
      </w:pPr>
    </w:p>
    <w:p w14:paraId="5C939F71" w14:textId="77777777" w:rsidR="003E567D" w:rsidRPr="003008DC" w:rsidRDefault="003E567D" w:rsidP="003E567D">
      <w:pPr>
        <w:spacing w:line="480" w:lineRule="auto"/>
        <w:ind w:right="-720"/>
        <w:rPr>
          <w:sz w:val="16"/>
        </w:rPr>
      </w:pPr>
      <w:r w:rsidRPr="00DB48FC">
        <w:rPr>
          <w:sz w:val="16"/>
        </w:rPr>
        <w:t xml:space="preserve">COVID-19 Is Showing America Who We Are, Again—But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w:t>
      </w:r>
      <w:r w:rsidRPr="00DB48FC">
        <w:rPr>
          <w:sz w:val="16"/>
        </w:rPr>
        <w:lastRenderedPageBreak/>
        <w:t xml:space="preserve">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way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265890E9" w14:textId="77777777" w:rsidR="003E567D" w:rsidRDefault="003E567D" w:rsidP="003E567D">
      <w:pPr>
        <w:pStyle w:val="Heading2"/>
        <w:ind w:right="-720"/>
        <w:rPr>
          <w:color w:val="000000" w:themeColor="text1"/>
          <w:u w:val="single"/>
        </w:rPr>
      </w:pPr>
      <w:r w:rsidRPr="00CA29BD">
        <w:rPr>
          <w:color w:val="000000" w:themeColor="text1"/>
          <w:u w:val="single"/>
        </w:rPr>
        <w:lastRenderedPageBreak/>
        <w:t>Thus, I affirm</w:t>
      </w:r>
      <w:r w:rsidRPr="00087AA8">
        <w:rPr>
          <w:color w:val="000000" w:themeColor="text1"/>
          <w:u w:val="none"/>
        </w:rPr>
        <w:t>:</w:t>
      </w:r>
      <w:r w:rsidRPr="00CA29BD">
        <w:rPr>
          <w:color w:val="000000" w:themeColor="text1"/>
          <w:u w:val="single"/>
        </w:rPr>
        <w:t xml:space="preserve"> </w:t>
      </w:r>
    </w:p>
    <w:p w14:paraId="2EBC12D6" w14:textId="77777777" w:rsidR="003E567D" w:rsidRPr="00087AA8" w:rsidRDefault="003E567D" w:rsidP="003E567D">
      <w:pPr>
        <w:ind w:right="-720"/>
      </w:pPr>
    </w:p>
    <w:p w14:paraId="002B6D91" w14:textId="77777777" w:rsidR="003E567D" w:rsidRPr="0099305E" w:rsidRDefault="003E567D" w:rsidP="003E567D">
      <w:pPr>
        <w:pStyle w:val="Heading4"/>
        <w:spacing w:line="480" w:lineRule="auto"/>
        <w:ind w:right="-720"/>
        <w:rPr>
          <w:color w:val="000000" w:themeColor="text1"/>
        </w:rPr>
      </w:pPr>
      <w:r w:rsidRPr="0099305E">
        <w:rPr>
          <w:color w:val="000000" w:themeColor="text1"/>
        </w:rPr>
        <w:t>[Vanni 3] The member nations of the World Trade Organization ought to reduce intellectual property protections for medicines.</w:t>
      </w:r>
    </w:p>
    <w:p w14:paraId="1D1714A4" w14:textId="77777777" w:rsidR="003E567D" w:rsidRPr="00CA29BD" w:rsidRDefault="003E567D" w:rsidP="003E567D">
      <w:pPr>
        <w:ind w:right="-720"/>
        <w:rPr>
          <w:color w:val="000000" w:themeColor="text1"/>
          <w:sz w:val="16"/>
        </w:rPr>
      </w:pPr>
      <w:r w:rsidRPr="00CA29BD">
        <w:rPr>
          <w:b/>
          <w:bCs/>
          <w:color w:val="000000" w:themeColor="text1"/>
          <w:u w:val="single"/>
        </w:rPr>
        <w:t xml:space="preserve">Vanni </w:t>
      </w:r>
      <w:r>
        <w:rPr>
          <w:b/>
          <w:bCs/>
          <w:color w:val="000000" w:themeColor="text1"/>
          <w:u w:val="single"/>
        </w:rPr>
        <w:t>3</w:t>
      </w:r>
      <w:r w:rsidRPr="00DA3E3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197F9D91" w14:textId="77777777" w:rsidR="003E567D" w:rsidRPr="00CA29BD" w:rsidRDefault="003E567D" w:rsidP="003E567D">
      <w:pPr>
        <w:ind w:right="-720"/>
        <w:rPr>
          <w:color w:val="000000" w:themeColor="text1"/>
          <w:sz w:val="16"/>
          <w:szCs w:val="16"/>
        </w:rPr>
      </w:pPr>
    </w:p>
    <w:p w14:paraId="4FCC7833" w14:textId="77777777" w:rsidR="003E567D" w:rsidRPr="008800B9" w:rsidRDefault="003E567D" w:rsidP="003E567D">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normalised in the current pandemic. Moderna,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 xml:space="preserve">an extension in </w:t>
      </w:r>
      <w:r w:rsidRPr="006E0133">
        <w:rPr>
          <w:rStyle w:val="StyleUnderline"/>
          <w:color w:val="000000" w:themeColor="text1"/>
          <w:highlight w:val="yellow"/>
        </w:rPr>
        <w:lastRenderedPageBreak/>
        <w:t>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722C2307" w14:textId="77777777" w:rsidR="003E567D" w:rsidRPr="00CA29BD" w:rsidRDefault="003E567D" w:rsidP="003E567D">
      <w:pPr>
        <w:ind w:right="-720"/>
        <w:rPr>
          <w:color w:val="000000" w:themeColor="text1"/>
        </w:rPr>
      </w:pPr>
    </w:p>
    <w:p w14:paraId="2248AFF7" w14:textId="77777777" w:rsidR="003E567D" w:rsidRPr="00CA29BD" w:rsidRDefault="003E567D" w:rsidP="003E567D">
      <w:pPr>
        <w:pStyle w:val="Heading4"/>
        <w:shd w:val="clear" w:color="auto" w:fill="FFFFFF"/>
        <w:ind w:right="-720"/>
        <w:rPr>
          <w:color w:val="000000" w:themeColor="text1"/>
        </w:rPr>
      </w:pPr>
      <w:r w:rsidRPr="00CA29BD">
        <w:rPr>
          <w:color w:val="000000" w:themeColor="text1"/>
        </w:rPr>
        <w:lastRenderedPageBreak/>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59936A46" w14:textId="77777777" w:rsidR="003E567D" w:rsidRPr="00CA29BD" w:rsidRDefault="003E567D" w:rsidP="003E567D">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0760ED94" w14:textId="77777777" w:rsidR="003E567D" w:rsidRPr="00CA29BD" w:rsidRDefault="003E567D" w:rsidP="003E567D">
      <w:pPr>
        <w:ind w:right="-720"/>
        <w:rPr>
          <w:color w:val="000000" w:themeColor="text1"/>
        </w:rPr>
      </w:pPr>
    </w:p>
    <w:p w14:paraId="2C86FAB1" w14:textId="77777777" w:rsidR="003E567D" w:rsidRDefault="003E567D" w:rsidP="003E567D">
      <w:pPr>
        <w:pStyle w:val="Heading2"/>
        <w:ind w:right="-720"/>
        <w:rPr>
          <w:color w:val="000000" w:themeColor="text1"/>
          <w:u w:val="single"/>
        </w:rPr>
      </w:pPr>
      <w:r w:rsidRPr="00CA29BD">
        <w:rPr>
          <w:color w:val="000000" w:themeColor="text1"/>
          <w:u w:val="single"/>
        </w:rPr>
        <w:lastRenderedPageBreak/>
        <w:t xml:space="preserve">Part 3: Better Access </w:t>
      </w:r>
    </w:p>
    <w:p w14:paraId="514C2D6B" w14:textId="77777777" w:rsidR="003E567D" w:rsidRPr="00087AA8" w:rsidRDefault="003E567D" w:rsidP="003E567D">
      <w:pPr>
        <w:ind w:right="-720"/>
      </w:pPr>
    </w:p>
    <w:p w14:paraId="727748E5" w14:textId="77777777" w:rsidR="003E567D" w:rsidRPr="00CA29BD" w:rsidRDefault="003E567D" w:rsidP="003E567D">
      <w:pPr>
        <w:pStyle w:val="Heading4"/>
        <w:spacing w:line="480" w:lineRule="auto"/>
        <w:ind w:right="-720"/>
        <w:rPr>
          <w:b w:val="0"/>
          <w:bCs w:val="0"/>
          <w:color w:val="000000" w:themeColor="text1"/>
        </w:rPr>
      </w:pPr>
      <w:r w:rsidRPr="00CA29BD">
        <w:rPr>
          <w:color w:val="000000" w:themeColor="text1"/>
        </w:rPr>
        <w:t xml:space="preserve">[Dhar &amp; Gopakumar] </w:t>
      </w:r>
      <w:r w:rsidRPr="00CA29BD">
        <w:rPr>
          <w:b w:val="0"/>
          <w:bCs w:val="0"/>
          <w:color w:val="000000" w:themeColor="text1"/>
        </w:rPr>
        <w:t xml:space="preserve">The plan is modeled after India and South Africa’s waiver request. </w:t>
      </w:r>
    </w:p>
    <w:p w14:paraId="65347007" w14:textId="77777777" w:rsidR="003E567D" w:rsidRPr="00CA29BD" w:rsidRDefault="003E567D" w:rsidP="003E567D">
      <w:pPr>
        <w:ind w:right="-720"/>
        <w:rPr>
          <w:b/>
          <w:bCs/>
          <w:color w:val="000000" w:themeColor="text1"/>
          <w:sz w:val="16"/>
        </w:rPr>
      </w:pPr>
      <w:r w:rsidRPr="00CA29BD">
        <w:rPr>
          <w:b/>
          <w:bCs/>
          <w:color w:val="000000" w:themeColor="text1"/>
          <w:u w:val="single"/>
        </w:rPr>
        <w:t>Dhar &amp; Gopakumar</w:t>
      </w:r>
      <w:r w:rsidRPr="00333FA1">
        <w:rPr>
          <w:b/>
          <w:bCs/>
          <w:color w:val="000000" w:themeColor="text1"/>
        </w:rPr>
        <w:t xml:space="preserve">: </w:t>
      </w:r>
      <w:r w:rsidRPr="00CA29BD">
        <w:rPr>
          <w:color w:val="000000" w:themeColor="text1"/>
          <w:sz w:val="16"/>
          <w:shd w:val="clear" w:color="auto" w:fill="FFFFFF"/>
        </w:rPr>
        <w:t>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Gopakumar,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27BA99AE" w14:textId="77777777" w:rsidR="003E567D" w:rsidRPr="00CA29BD" w:rsidRDefault="003E567D" w:rsidP="003E567D">
      <w:pPr>
        <w:ind w:right="-720"/>
        <w:rPr>
          <w:b/>
          <w:bCs/>
          <w:color w:val="000000" w:themeColor="text1"/>
          <w:sz w:val="16"/>
          <w:szCs w:val="16"/>
          <w:u w:val="single"/>
        </w:rPr>
      </w:pPr>
    </w:p>
    <w:p w14:paraId="3CA67995" w14:textId="77777777" w:rsidR="003E567D" w:rsidRPr="00CA29BD" w:rsidRDefault="003E567D" w:rsidP="003E567D">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w:t>
      </w:r>
      <w:r w:rsidRPr="00CA29BD">
        <w:rPr>
          <w:b/>
          <w:bCs/>
          <w:color w:val="000000" w:themeColor="text1"/>
          <w:u w:val="single"/>
        </w:rPr>
        <w:lastRenderedPageBreak/>
        <w:t xml:space="preserve">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59932D02" w14:textId="77777777" w:rsidR="003E567D" w:rsidRPr="00CA29BD" w:rsidRDefault="003E567D" w:rsidP="003E567D">
      <w:pPr>
        <w:ind w:right="-720"/>
        <w:rPr>
          <w:color w:val="000000" w:themeColor="text1"/>
        </w:rPr>
      </w:pPr>
    </w:p>
    <w:p w14:paraId="7E32846F" w14:textId="77777777" w:rsidR="003E567D" w:rsidRPr="00CA29BD" w:rsidRDefault="003E567D" w:rsidP="003E567D">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730F86F0" w14:textId="77777777" w:rsidR="003E567D" w:rsidRPr="00CA29BD" w:rsidRDefault="003E567D" w:rsidP="003E567D">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Innovation+Design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ReAct--Action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35B8A5B1" w14:textId="77777777" w:rsidR="003E567D" w:rsidRPr="00CA29BD" w:rsidRDefault="003E567D" w:rsidP="003E567D">
      <w:pPr>
        <w:ind w:right="-720"/>
        <w:rPr>
          <w:color w:val="000000" w:themeColor="text1"/>
        </w:rPr>
      </w:pPr>
    </w:p>
    <w:p w14:paraId="07B93E90" w14:textId="77777777" w:rsidR="003E567D" w:rsidRPr="00CA29BD" w:rsidRDefault="003E567D" w:rsidP="003E567D">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r w:rsidRPr="0019710A">
        <w:rPr>
          <w:b/>
          <w:bCs/>
          <w:color w:val="000000" w:themeColor="text1"/>
          <w:highlight w:val="yellow"/>
          <w:u w:val="single"/>
        </w:rPr>
        <w:t>Moderna’s</w:t>
      </w:r>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Moderna has pledged not to enforce its patents related to the COVID-19 vaccine during the pandemic. However, making the Moderna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w:t>
      </w:r>
      <w:r w:rsidRPr="00CA29BD">
        <w:rPr>
          <w:b/>
          <w:bCs/>
          <w:color w:val="000000" w:themeColor="text1"/>
          <w:u w:val="single"/>
        </w:rPr>
        <w:lastRenderedPageBreak/>
        <w:t xml:space="preserve">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68A1C3D2" w14:textId="77777777" w:rsidR="003E567D" w:rsidRDefault="003E567D" w:rsidP="003E567D">
      <w:pPr>
        <w:ind w:right="-720"/>
        <w:rPr>
          <w:color w:val="000000" w:themeColor="text1"/>
        </w:rPr>
      </w:pPr>
    </w:p>
    <w:p w14:paraId="20E24142" w14:textId="77777777" w:rsidR="003E567D" w:rsidRDefault="003E567D" w:rsidP="003E567D">
      <w:pPr>
        <w:pStyle w:val="Heading4"/>
        <w:spacing w:line="480" w:lineRule="auto"/>
        <w:ind w:right="-720"/>
      </w:pPr>
      <w:r>
        <w:t xml:space="preserve">[Feldman et al] And, </w:t>
      </w:r>
      <w:r w:rsidRPr="00901B64">
        <w:rPr>
          <w:b w:val="0"/>
          <w:bCs w:val="0"/>
        </w:rPr>
        <w:t xml:space="preserve">squo innovation doesn’t help </w:t>
      </w:r>
      <w:r>
        <w:rPr>
          <w:b w:val="0"/>
          <w:bCs w:val="0"/>
        </w:rPr>
        <w:t>because</w:t>
      </w:r>
      <w:r w:rsidRPr="00901B64">
        <w:rPr>
          <w:b w:val="0"/>
          <w:bCs w:val="0"/>
        </w:rPr>
        <w:t xml:space="preserve"> monopolies remove incentives for improvements.</w:t>
      </w:r>
    </w:p>
    <w:p w14:paraId="22EE3F05" w14:textId="77777777" w:rsidR="003E567D" w:rsidRDefault="003E567D" w:rsidP="003E567D">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Ratain,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2021, </w:t>
      </w:r>
      <w:r>
        <w:rPr>
          <w:sz w:val="16"/>
        </w:rPr>
        <w:t xml:space="preserve"> </w:t>
      </w:r>
      <w:r w:rsidRPr="00901B64">
        <w:rPr>
          <w:sz w:val="16"/>
        </w:rPr>
        <w:t>AA</w:t>
      </w:r>
    </w:p>
    <w:p w14:paraId="28F46594" w14:textId="77777777" w:rsidR="003E567D" w:rsidRPr="00901B64" w:rsidRDefault="003E567D" w:rsidP="003E567D">
      <w:pPr>
        <w:ind w:right="-720"/>
      </w:pPr>
    </w:p>
    <w:p w14:paraId="42E9B289" w14:textId="77777777" w:rsidR="003E567D" w:rsidRDefault="003E567D" w:rsidP="003E567D">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so as to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new innovation.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w:t>
      </w:r>
      <w:r w:rsidRPr="00AD7D84">
        <w:rPr>
          <w:sz w:val="16"/>
        </w:rPr>
        <w:lastRenderedPageBreak/>
        <w:t xml:space="preserve">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discourages the 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so as </w:t>
      </w:r>
      <w:r w:rsidRPr="00AD7D84">
        <w:rPr>
          <w:rStyle w:val="StyleUnderline"/>
        </w:rPr>
        <w:t>to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All of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fairly </w:t>
      </w:r>
      <w:r w:rsidRPr="00AD7D84">
        <w:rPr>
          <w:rStyle w:val="StyleUnderline"/>
        </w:rPr>
        <w:t>directly</w:t>
      </w:r>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1A730E75" w14:textId="77777777" w:rsidR="003E567D" w:rsidRDefault="003E567D" w:rsidP="003E567D">
      <w:pPr>
        <w:ind w:right="-720"/>
        <w:rPr>
          <w:color w:val="000000" w:themeColor="text1"/>
        </w:rPr>
      </w:pPr>
    </w:p>
    <w:p w14:paraId="4AFE6C6E" w14:textId="77777777" w:rsidR="003E567D" w:rsidRPr="00D81636" w:rsidRDefault="003E567D" w:rsidP="003E567D">
      <w:pPr>
        <w:pStyle w:val="Heading4"/>
        <w:spacing w:line="480" w:lineRule="auto"/>
        <w:ind w:right="-720"/>
        <w:rPr>
          <w:b w:val="0"/>
          <w:bCs w:val="0"/>
        </w:rPr>
      </w:pPr>
      <w:r>
        <w:t xml:space="preserve">[Vanni 4] Further, </w:t>
      </w:r>
      <w:r>
        <w:rPr>
          <w:b w:val="0"/>
          <w:bCs w:val="0"/>
        </w:rPr>
        <w:t xml:space="preserve">collaborating without barriers is the only way to address health disparities. </w:t>
      </w:r>
    </w:p>
    <w:p w14:paraId="1D928E35" w14:textId="77777777" w:rsidR="003E567D" w:rsidRPr="004C0F05" w:rsidRDefault="003E567D" w:rsidP="003E567D">
      <w:pPr>
        <w:ind w:right="-720"/>
        <w:rPr>
          <w:b/>
          <w:bCs/>
          <w:u w:val="single"/>
        </w:rPr>
      </w:pPr>
      <w:r w:rsidRPr="004C0F05">
        <w:rPr>
          <w:b/>
          <w:bCs/>
          <w:u w:val="single"/>
        </w:rPr>
        <w:t>Vanni</w:t>
      </w:r>
      <w:r>
        <w:rPr>
          <w:b/>
          <w:bCs/>
          <w:u w:val="single"/>
        </w:rPr>
        <w:t xml:space="preserve"> 4</w:t>
      </w:r>
      <w:r w:rsidRPr="001B2B17">
        <w:rPr>
          <w:b/>
          <w:bCs/>
        </w:rPr>
        <w:t>:</w:t>
      </w:r>
      <w:r w:rsidRPr="006E3FE2">
        <w:rPr>
          <w:sz w:val="16"/>
        </w:rPr>
        <w:t xml:space="preserve"> Vanni, Amaka. [Dr. Vanni obtained her PhD and LLM degrees in International Economic Law from the University of Warwick. She is the current President of the African International Economic Law Network (AfIELN).] “On Intellectual Property Rights, Access to Medicines and Vaccine Imperialism”, </w:t>
      </w:r>
      <w:r w:rsidRPr="006E3FE2">
        <w:rPr>
          <w:i/>
          <w:iCs/>
          <w:sz w:val="16"/>
        </w:rPr>
        <w:t>Third World Approaches to International Law Review</w:t>
      </w:r>
      <w:r w:rsidRPr="006E3FE2">
        <w:rPr>
          <w:sz w:val="16"/>
        </w:rPr>
        <w:t>, March 23, 2021. EM</w:t>
      </w:r>
    </w:p>
    <w:p w14:paraId="1A663D5B" w14:textId="77777777" w:rsidR="003E567D" w:rsidRPr="004C0F05" w:rsidRDefault="003E567D" w:rsidP="003E567D">
      <w:pPr>
        <w:ind w:right="-720"/>
        <w:rPr>
          <w:b/>
          <w:bCs/>
          <w:u w:val="single"/>
        </w:rPr>
      </w:pPr>
    </w:p>
    <w:p w14:paraId="5F4C8514" w14:textId="77777777" w:rsidR="003E567D" w:rsidRDefault="003E567D" w:rsidP="003E567D">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r w:rsidRPr="0019710A">
        <w:rPr>
          <w:b/>
          <w:bCs/>
          <w:highlight w:val="yellow"/>
          <w:u w:val="single"/>
        </w:rPr>
        <w:t>K</w:t>
      </w:r>
      <w:r w:rsidRPr="004C0F05">
        <w:rPr>
          <w:b/>
          <w:bCs/>
          <w:u w:val="single"/>
        </w:rPr>
        <w:t>ing</w:t>
      </w:r>
      <w:r>
        <w:rPr>
          <w:b/>
          <w:bCs/>
          <w:u w:val="single"/>
        </w:rPr>
        <w:t>c</w:t>
      </w:r>
      <w:r w:rsidRPr="004C0F05">
        <w:rPr>
          <w:b/>
          <w:bCs/>
          <w:u w:val="single"/>
        </w:rPr>
        <w:t xml:space="preserve">dom,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particular </w:t>
      </w:r>
      <w:r w:rsidRPr="0019710A">
        <w:rPr>
          <w:b/>
          <w:bCs/>
          <w:highlight w:val="yellow"/>
          <w:u w:val="single"/>
        </w:rPr>
        <w:t>scientific breakthrough could have taken years had these</w:t>
      </w:r>
      <w:r w:rsidRPr="004C0F05">
        <w:rPr>
          <w:b/>
          <w:bCs/>
          <w:u w:val="single"/>
        </w:rPr>
        <w:t xml:space="preserve"> </w:t>
      </w:r>
      <w:r w:rsidRPr="0019710A">
        <w:rPr>
          <w:b/>
          <w:bCs/>
          <w:highlight w:val="yellow"/>
          <w:u w:val="single"/>
        </w:rPr>
        <w:lastRenderedPageBreak/>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civilisation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Onur Ince observes, the conceptual locus of political violence operative in the global genealogy of capitalism.</w:t>
      </w:r>
    </w:p>
    <w:p w14:paraId="159A32E0" w14:textId="77777777" w:rsidR="003E567D" w:rsidRDefault="003E567D" w:rsidP="003E567D">
      <w:pPr>
        <w:ind w:right="-720"/>
        <w:rPr>
          <w:color w:val="000000" w:themeColor="text1"/>
        </w:rPr>
      </w:pPr>
    </w:p>
    <w:p w14:paraId="579E7059" w14:textId="77777777" w:rsidR="003E567D" w:rsidRPr="001B3AFB" w:rsidRDefault="003E567D" w:rsidP="003E567D">
      <w:pPr>
        <w:pStyle w:val="Heading4"/>
        <w:spacing w:line="480" w:lineRule="auto"/>
        <w:ind w:right="-720"/>
        <w:rPr>
          <w:rFonts w:cs="Times New Roman"/>
          <w:b w:val="0"/>
          <w:bCs w:val="0"/>
        </w:rPr>
      </w:pPr>
      <w:r>
        <w:rPr>
          <w:rFonts w:cs="Times New Roman"/>
        </w:rPr>
        <w:t xml:space="preserve">[Meyer] </w:t>
      </w:r>
      <w:r>
        <w:rPr>
          <w:rFonts w:cs="Times New Roman"/>
          <w:b w:val="0"/>
          <w:bCs w:val="0"/>
        </w:rPr>
        <w:t xml:space="preserve">Even if the WTO has flaws, the aff spills over to create momentum to reform it. </w:t>
      </w:r>
    </w:p>
    <w:p w14:paraId="7448F047" w14:textId="77777777" w:rsidR="003E567D" w:rsidRPr="008E3884" w:rsidRDefault="003E567D" w:rsidP="003E567D">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2D36CDDA" w14:textId="77777777" w:rsidR="003E567D" w:rsidRPr="00FE51A3" w:rsidRDefault="003E567D" w:rsidP="003E567D">
      <w:pPr>
        <w:ind w:right="-720"/>
        <w:rPr>
          <w:rFonts w:asciiTheme="majorHAnsi" w:hAnsiTheme="majorHAnsi" w:cstheme="majorHAnsi"/>
        </w:rPr>
      </w:pPr>
    </w:p>
    <w:p w14:paraId="2A83F9FD" w14:textId="77777777" w:rsidR="003E567D" w:rsidRPr="008E3884" w:rsidRDefault="003E567D" w:rsidP="003E567D">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Okonjo-Iweala,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 xml:space="preserve">to boost production and end the pandemic sooner rather than later. According to </w:t>
      </w:r>
      <w:r w:rsidRPr="008E3884">
        <w:rPr>
          <w:sz w:val="16"/>
        </w:rPr>
        <w:lastRenderedPageBreak/>
        <w:t>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Xolelwa Mlumbi-Peter,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It's a dispute between countries, but the result will be on the WTO as a whole</w:t>
      </w:r>
      <w:r w:rsidRPr="008E3884">
        <w:rPr>
          <w:sz w:val="16"/>
        </w:rPr>
        <w:t>, say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w:t>
      </w:r>
      <w:r w:rsidRPr="008E3884">
        <w:rPr>
          <w:sz w:val="16"/>
        </w:rPr>
        <w:lastRenderedPageBreak/>
        <w:t xml:space="preserve">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Okonjo-Iweala's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w:t>
      </w:r>
      <w:r w:rsidRPr="008E3884">
        <w:rPr>
          <w:sz w:val="16"/>
        </w:rPr>
        <w:lastRenderedPageBreak/>
        <w:t xml:space="preserve">over Boeing and Airbus aircraft subsidies, Okonjo-Iweala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026040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2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67D"/>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8FE"/>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021"/>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2B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24AEE"/>
  <w14:defaultImageDpi w14:val="300"/>
  <w15:docId w15:val="{8EB3235B-A580-8241-B034-C2AD1B01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BA3021"/>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BA30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BA3021"/>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A30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BA302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A30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021"/>
  </w:style>
  <w:style w:type="character" w:customStyle="1" w:styleId="Heading1Char">
    <w:name w:val="Heading 1 Char"/>
    <w:aliases w:val="Pocket Char"/>
    <w:basedOn w:val="DefaultParagraphFont"/>
    <w:link w:val="Heading1"/>
    <w:uiPriority w:val="9"/>
    <w:rsid w:val="00BA3021"/>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BA302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A302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A3021"/>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BA3021"/>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BA3021"/>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BA3021"/>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BA302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BA3021"/>
    <w:rPr>
      <w:color w:val="auto"/>
      <w:u w:val="none"/>
    </w:rPr>
  </w:style>
  <w:style w:type="paragraph" w:styleId="DocumentMap">
    <w:name w:val="Document Map"/>
    <w:basedOn w:val="Normal"/>
    <w:link w:val="DocumentMapChar"/>
    <w:uiPriority w:val="99"/>
    <w:semiHidden/>
    <w:unhideWhenUsed/>
    <w:rsid w:val="00BA302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A3021"/>
    <w:rPr>
      <w:rFonts w:ascii="Lucida Grande" w:hAnsi="Lucida Grande" w:cs="Lucida Grande"/>
    </w:rPr>
  </w:style>
  <w:style w:type="paragraph" w:customStyle="1" w:styleId="textbold">
    <w:name w:val="text bold"/>
    <w:basedOn w:val="Normal"/>
    <w:link w:val="Emphasis"/>
    <w:uiPriority w:val="20"/>
    <w:qFormat/>
    <w:rsid w:val="003E567D"/>
    <w:pPr>
      <w:ind w:left="720"/>
    </w:pPr>
    <w:rPr>
      <w:iCs/>
      <w:u w:val="single"/>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3E567D"/>
  </w:style>
  <w:style w:type="character" w:customStyle="1" w:styleId="TitleChar">
    <w:name w:val="Title Char"/>
    <w:aliases w:val="Cites and Cards Char,UNDERLINE Char,Bold Underlined Char,title Char"/>
    <w:basedOn w:val="DefaultParagraphFont"/>
    <w:link w:val="Title"/>
    <w:uiPriority w:val="6"/>
    <w:qFormat/>
    <w:rsid w:val="003E567D"/>
    <w:rPr>
      <w:u w:val="single"/>
    </w:rPr>
  </w:style>
  <w:style w:type="paragraph" w:styleId="Title">
    <w:name w:val="Title"/>
    <w:aliases w:val="Cites and Cards,UNDERLINE,Bold Underlined,title"/>
    <w:basedOn w:val="Normal"/>
    <w:next w:val="Normal"/>
    <w:link w:val="TitleChar"/>
    <w:uiPriority w:val="6"/>
    <w:qFormat/>
    <w:rsid w:val="003E567D"/>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3E567D"/>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3E5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manetwork.com/journals/jama/article-abstract/2674671"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8061</Words>
  <Characters>45953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4</cp:revision>
  <dcterms:created xsi:type="dcterms:W3CDTF">2021-09-10T22:29:00Z</dcterms:created>
  <dcterms:modified xsi:type="dcterms:W3CDTF">2021-09-11T13:52:00Z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