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45C" w14:textId="77777777" w:rsidR="00322F99" w:rsidRPr="00CA29BD" w:rsidRDefault="00322F99" w:rsidP="00322F99">
      <w:pPr>
        <w:pStyle w:val="Heading1"/>
        <w:ind w:right="-720"/>
        <w:rPr>
          <w:color w:val="000000" w:themeColor="text1"/>
        </w:rPr>
      </w:pPr>
      <w:r>
        <w:rPr>
          <w:color w:val="000000" w:themeColor="text1"/>
        </w:rPr>
        <w:t>Racial Cap</w:t>
      </w:r>
      <w:r w:rsidRPr="00CA29BD">
        <w:rPr>
          <w:color w:val="000000" w:themeColor="text1"/>
        </w:rPr>
        <w:t xml:space="preserve"> AC</w:t>
      </w:r>
    </w:p>
    <w:p w14:paraId="0762D96F" w14:textId="77777777" w:rsidR="00322F99" w:rsidRPr="000F18BA" w:rsidRDefault="00322F99" w:rsidP="00322F99">
      <w:pPr>
        <w:pStyle w:val="Heading2"/>
        <w:spacing w:line="480" w:lineRule="auto"/>
        <w:ind w:right="-720"/>
        <w:rPr>
          <w:rFonts w:cs="Times New Roman"/>
          <w:color w:val="000000" w:themeColor="text1"/>
          <w:u w:val="single"/>
        </w:rPr>
      </w:pPr>
      <w:r w:rsidRPr="00CA29BD">
        <w:rPr>
          <w:rFonts w:cs="Times New Roman"/>
          <w:color w:val="000000" w:themeColor="text1"/>
          <w:u w:val="single"/>
        </w:rPr>
        <w:t xml:space="preserve">I affirm. Part 1: </w:t>
      </w:r>
      <w:r>
        <w:rPr>
          <w:rFonts w:cs="Times New Roman"/>
          <w:color w:val="000000" w:themeColor="text1"/>
          <w:u w:val="single"/>
        </w:rPr>
        <w:t>Wake Up</w:t>
      </w:r>
    </w:p>
    <w:p w14:paraId="763C1C1C" w14:textId="77777777" w:rsidR="00322F99" w:rsidRPr="002C1012" w:rsidRDefault="00322F99" w:rsidP="00322F99">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ridiculous extinction scenarios.</w:t>
      </w:r>
    </w:p>
    <w:p w14:paraId="7B0F657D" w14:textId="77777777" w:rsidR="00322F99" w:rsidRPr="002C1012" w:rsidRDefault="00322F99" w:rsidP="00322F99">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18B56E6A" w14:textId="77777777" w:rsidR="00322F99" w:rsidRPr="002C1012" w:rsidRDefault="00322F99" w:rsidP="00322F99">
      <w:pPr>
        <w:ind w:right="-720"/>
      </w:pPr>
    </w:p>
    <w:p w14:paraId="035991AF" w14:textId="77777777" w:rsidR="00322F99" w:rsidRPr="004E2590" w:rsidRDefault="00322F99" w:rsidP="00322F99">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policyoriented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1E368A64" w14:textId="77777777" w:rsidR="00322F99" w:rsidRDefault="00322F99" w:rsidP="00322F99">
      <w:pPr>
        <w:pStyle w:val="NoSpacing"/>
        <w:ind w:right="-720"/>
        <w:rPr>
          <w:rFonts w:ascii="Times New Roman" w:hAnsi="Times New Roman" w:cs="Times New Roman"/>
          <w:sz w:val="16"/>
          <w:szCs w:val="16"/>
        </w:rPr>
      </w:pPr>
    </w:p>
    <w:p w14:paraId="2D67F16D" w14:textId="77777777" w:rsidR="00322F99" w:rsidRPr="004E2590" w:rsidRDefault="00322F99" w:rsidP="00322F99">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07A5A6F0" w14:textId="77777777" w:rsidR="00322F99" w:rsidRDefault="00322F99" w:rsidP="00322F99">
      <w:pPr>
        <w:pStyle w:val="NoSpacing"/>
        <w:ind w:right="-720"/>
        <w:rPr>
          <w:rFonts w:ascii="Times New Roman" w:hAnsi="Times New Roman" w:cs="Times New Roman"/>
          <w:sz w:val="16"/>
          <w:szCs w:val="16"/>
        </w:rPr>
      </w:pPr>
    </w:p>
    <w:p w14:paraId="7901EB79" w14:textId="77777777" w:rsidR="00322F99" w:rsidRPr="00734CA9" w:rsidRDefault="00322F99" w:rsidP="00322F99">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racial capitalism is a root cause of structural violence in the squo.</w:t>
      </w:r>
    </w:p>
    <w:p w14:paraId="59B37A31" w14:textId="77777777" w:rsidR="00322F99" w:rsidRPr="002C1012" w:rsidRDefault="00322F99" w:rsidP="00322F99">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55637FBE" w14:textId="77777777" w:rsidR="00322F99" w:rsidRPr="002C1012" w:rsidRDefault="00322F99" w:rsidP="00322F99">
      <w:pPr>
        <w:ind w:right="-720"/>
        <w:rPr>
          <w:b/>
          <w:bCs/>
          <w:sz w:val="16"/>
        </w:rPr>
      </w:pPr>
      <w:r w:rsidRPr="002C1012">
        <w:rPr>
          <w:b/>
          <w:bCs/>
          <w:sz w:val="16"/>
        </w:rPr>
        <w:t xml:space="preserve"> </w:t>
      </w:r>
    </w:p>
    <w:p w14:paraId="652882F9" w14:textId="77777777" w:rsidR="00322F99" w:rsidRPr="002C1012" w:rsidRDefault="00322F99" w:rsidP="00322F99">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5E357A53" w14:textId="77777777" w:rsidR="00322F99" w:rsidRPr="002C1012" w:rsidRDefault="00322F99" w:rsidP="00322F99">
      <w:pPr>
        <w:ind w:right="-720"/>
        <w:rPr>
          <w:rStyle w:val="StyleUnderline"/>
        </w:rPr>
      </w:pPr>
    </w:p>
    <w:p w14:paraId="44A2A342" w14:textId="77777777" w:rsidR="00322F99" w:rsidRPr="002C1012" w:rsidRDefault="00322F99" w:rsidP="00322F99">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2E5E0467" w14:textId="77777777" w:rsidR="00322F99" w:rsidRPr="002C1012" w:rsidRDefault="00322F99" w:rsidP="00322F99">
      <w:pPr>
        <w:ind w:right="-720"/>
        <w:rPr>
          <w:b/>
        </w:rPr>
      </w:pPr>
    </w:p>
    <w:p w14:paraId="67DBACB2" w14:textId="77777777" w:rsidR="00322F99" w:rsidRPr="002C1012" w:rsidRDefault="00322F99" w:rsidP="00322F99">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717D1B3A" w14:textId="77777777" w:rsidR="00322F99" w:rsidRDefault="00322F99" w:rsidP="00322F99">
      <w:pPr>
        <w:ind w:right="-720"/>
      </w:pPr>
    </w:p>
    <w:p w14:paraId="678A75DB" w14:textId="77777777" w:rsidR="00322F99" w:rsidRPr="00734CA9" w:rsidRDefault="00322F99" w:rsidP="00322F99">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45D84114" w14:textId="77777777" w:rsidR="00322F99" w:rsidRDefault="00322F99" w:rsidP="00322F99">
      <w:pPr>
        <w:pStyle w:val="Heading2"/>
        <w:ind w:right="-720"/>
        <w:rPr>
          <w:color w:val="000000" w:themeColor="text1"/>
          <w:u w:val="single"/>
        </w:rPr>
      </w:pPr>
      <w:r w:rsidRPr="00CA29BD">
        <w:rPr>
          <w:color w:val="000000" w:themeColor="text1"/>
          <w:u w:val="single"/>
        </w:rPr>
        <w:t xml:space="preserve">Part 2: </w:t>
      </w:r>
      <w:r>
        <w:rPr>
          <w:color w:val="000000" w:themeColor="text1"/>
          <w:u w:val="single"/>
        </w:rPr>
        <w:t>Cashing In</w:t>
      </w:r>
    </w:p>
    <w:p w14:paraId="14457309" w14:textId="77777777" w:rsidR="00322F99" w:rsidRDefault="00322F99" w:rsidP="00322F99">
      <w:pPr>
        <w:ind w:right="-720"/>
      </w:pPr>
    </w:p>
    <w:p w14:paraId="475AE0C8" w14:textId="77777777" w:rsidR="00322F99" w:rsidRPr="00A01C0D" w:rsidRDefault="00322F99" w:rsidP="00322F99">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046E418F" w14:textId="77777777" w:rsidR="00322F99" w:rsidRDefault="00322F99" w:rsidP="00322F99">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Vineeta [MD, JD, LLM; maternal and child health physician; Director,  ACTION Global Health Advocacy Partnership] and Sreenath Namboodiri [LLM, LLB; assistant professor at the School of Ethics, Governance, Culture and Social Systems at Chinmaya Vishwavidyapeeth;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14D5C9D1" w14:textId="77777777" w:rsidR="00322F99" w:rsidRDefault="00322F99" w:rsidP="00322F99">
      <w:pPr>
        <w:ind w:right="-720"/>
        <w:rPr>
          <w:rStyle w:val="StyleUnderline"/>
          <w:b w:val="0"/>
          <w:bCs/>
          <w:sz w:val="16"/>
          <w:u w:val="none"/>
        </w:rPr>
      </w:pPr>
      <w:r w:rsidRPr="00A01C0D">
        <w:rPr>
          <w:rStyle w:val="StyleUnderline"/>
          <w:b w:val="0"/>
          <w:bCs/>
          <w:sz w:val="16"/>
          <w:u w:val="none"/>
        </w:rPr>
        <w:t>https://www.healthaffairs.org/do/10.1377/hblog20210712.248782/full/ CH</w:t>
      </w:r>
    </w:p>
    <w:p w14:paraId="68AC199C" w14:textId="77777777" w:rsidR="00322F99" w:rsidRPr="00A01C0D" w:rsidRDefault="00322F99" w:rsidP="00322F99">
      <w:pPr>
        <w:ind w:right="-720"/>
        <w:rPr>
          <w:bCs/>
          <w:sz w:val="16"/>
        </w:rPr>
      </w:pPr>
    </w:p>
    <w:p w14:paraId="2D5F68D7" w14:textId="77777777" w:rsidR="00322F99" w:rsidRPr="00D132CB" w:rsidRDefault="00322F99" w:rsidP="00322F99">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Moderna’s COVID-19 vaccine, </w:t>
      </w:r>
      <w:r w:rsidRPr="001D3BAB">
        <w:rPr>
          <w:rStyle w:val="StyleUnderline"/>
          <w:highlight w:val="yellow"/>
        </w:rPr>
        <w:t>are</w:t>
      </w:r>
      <w:r w:rsidRPr="001D3BAB">
        <w:rPr>
          <w:rStyle w:val="StyleUnderline"/>
        </w:rPr>
        <w:t xml:space="preserve"> 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Medecins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4045BA8D" w14:textId="77777777" w:rsidR="00322F99" w:rsidRPr="00CA29BD" w:rsidRDefault="00322F99" w:rsidP="00322F99">
      <w:pPr>
        <w:pStyle w:val="Heading4"/>
        <w:spacing w:line="480" w:lineRule="auto"/>
        <w:ind w:right="-720"/>
        <w:rPr>
          <w:color w:val="000000" w:themeColor="text1"/>
        </w:rPr>
      </w:pPr>
      <w:r w:rsidRPr="00CA29BD">
        <w:rPr>
          <w:color w:val="000000" w:themeColor="text1"/>
        </w:rPr>
        <w:t xml:space="preserve">[Vanni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4E1280C6" w14:textId="77777777" w:rsidR="00322F99" w:rsidRPr="00CA29BD" w:rsidRDefault="00322F99" w:rsidP="00322F99">
      <w:pPr>
        <w:ind w:right="-720"/>
        <w:rPr>
          <w:color w:val="000000" w:themeColor="text1"/>
          <w:sz w:val="16"/>
        </w:rPr>
      </w:pPr>
      <w:r w:rsidRPr="00CA29BD">
        <w:rPr>
          <w:b/>
          <w:bCs/>
          <w:color w:val="000000" w:themeColor="text1"/>
          <w:u w:val="single"/>
        </w:rPr>
        <w:t>Vanni 1</w:t>
      </w:r>
      <w:r w:rsidRPr="00FF3AB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36E305B2" w14:textId="77777777" w:rsidR="00322F99" w:rsidRPr="00CA29BD" w:rsidRDefault="00322F99" w:rsidP="00322F99">
      <w:pPr>
        <w:ind w:right="-720"/>
        <w:rPr>
          <w:color w:val="000000" w:themeColor="text1"/>
        </w:rPr>
      </w:pPr>
    </w:p>
    <w:p w14:paraId="3E5E485E" w14:textId="77777777" w:rsidR="00322F99" w:rsidRPr="00835B75" w:rsidRDefault="00322F99" w:rsidP="00322F99">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Deidré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420B1BA9" w14:textId="77777777" w:rsidR="00322F99" w:rsidRPr="00CA29BD" w:rsidRDefault="00322F99" w:rsidP="00322F99">
      <w:pPr>
        <w:pStyle w:val="Heading4"/>
        <w:spacing w:line="480" w:lineRule="auto"/>
        <w:ind w:right="-720"/>
        <w:rPr>
          <w:b w:val="0"/>
          <w:bCs w:val="0"/>
          <w:color w:val="000000" w:themeColor="text1"/>
        </w:rPr>
      </w:pPr>
      <w:r w:rsidRPr="00CA29BD">
        <w:rPr>
          <w:color w:val="000000" w:themeColor="text1"/>
        </w:rPr>
        <w:t xml:space="preserve">[Vanni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3F30F03F" w14:textId="77777777" w:rsidR="00322F99" w:rsidRPr="00CA29BD" w:rsidRDefault="00322F99" w:rsidP="00322F99">
      <w:pPr>
        <w:ind w:right="-720"/>
        <w:rPr>
          <w:color w:val="000000" w:themeColor="text1"/>
          <w:sz w:val="16"/>
        </w:rPr>
      </w:pPr>
      <w:r w:rsidRPr="00CA29BD">
        <w:rPr>
          <w:b/>
          <w:bCs/>
          <w:color w:val="000000" w:themeColor="text1"/>
          <w:u w:val="single"/>
        </w:rPr>
        <w:t>Vanni 2</w:t>
      </w:r>
      <w:r w:rsidRPr="00885DFF">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537D7029" w14:textId="77777777" w:rsidR="00322F99" w:rsidRPr="00CA29BD" w:rsidRDefault="00322F99" w:rsidP="00322F99">
      <w:pPr>
        <w:ind w:right="-720"/>
        <w:rPr>
          <w:color w:val="000000" w:themeColor="text1"/>
        </w:rPr>
      </w:pPr>
    </w:p>
    <w:p w14:paraId="0E44B57B" w14:textId="77777777" w:rsidR="00322F99" w:rsidRDefault="00322F99" w:rsidP="00322F99">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7CF2E853" w14:textId="77777777" w:rsidR="00322F99" w:rsidRDefault="00322F99" w:rsidP="00322F99">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0DC7C4A5" w14:textId="77777777" w:rsidR="00322F99" w:rsidRPr="00D84C6B" w:rsidRDefault="00322F99" w:rsidP="00322F99">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43CFB799" w14:textId="77777777" w:rsidR="00322F99" w:rsidRPr="00D84C6B" w:rsidRDefault="00322F99" w:rsidP="00322F99">
      <w:pPr>
        <w:ind w:right="-720"/>
        <w:rPr>
          <w:rStyle w:val="StyleUnderline"/>
          <w:b w:val="0"/>
          <w:bCs/>
          <w:u w:val="none"/>
        </w:rPr>
      </w:pPr>
    </w:p>
    <w:p w14:paraId="12C33144" w14:textId="77777777" w:rsidR="00322F99" w:rsidRPr="00DB48FC" w:rsidRDefault="00322F99" w:rsidP="00322F99">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6545B885" w14:textId="77777777" w:rsidR="00322F99" w:rsidRDefault="00322F99" w:rsidP="00322F99">
      <w:pPr>
        <w:ind w:right="-720"/>
      </w:pPr>
    </w:p>
    <w:p w14:paraId="3EC4B6B6" w14:textId="77777777" w:rsidR="00322F99" w:rsidRPr="00D84C6B" w:rsidRDefault="00322F99" w:rsidP="00322F99">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1BA22947" w14:textId="77777777" w:rsidR="00322F99" w:rsidRDefault="00322F99" w:rsidP="00322F99">
      <w:pPr>
        <w:ind w:right="-720"/>
      </w:pPr>
    </w:p>
    <w:p w14:paraId="3716555F" w14:textId="77777777" w:rsidR="00322F99" w:rsidRPr="003008DC" w:rsidRDefault="00322F99" w:rsidP="00322F99">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6ED5E969" w14:textId="77777777" w:rsidR="00322F99" w:rsidRDefault="00322F99" w:rsidP="00322F99">
      <w:pPr>
        <w:pStyle w:val="Heading2"/>
        <w:ind w:right="-720"/>
        <w:rPr>
          <w:color w:val="000000" w:themeColor="text1"/>
          <w:u w:val="single"/>
        </w:rPr>
      </w:pPr>
      <w:r w:rsidRPr="00CA29BD">
        <w:rPr>
          <w:color w:val="000000" w:themeColor="text1"/>
          <w:u w:val="single"/>
        </w:rPr>
        <w:t>Thus, I affirm</w:t>
      </w:r>
      <w:r w:rsidRPr="00087AA8">
        <w:rPr>
          <w:color w:val="000000" w:themeColor="text1"/>
          <w:u w:val="none"/>
        </w:rPr>
        <w:t>:</w:t>
      </w:r>
      <w:r w:rsidRPr="00CA29BD">
        <w:rPr>
          <w:color w:val="000000" w:themeColor="text1"/>
          <w:u w:val="single"/>
        </w:rPr>
        <w:t xml:space="preserve"> </w:t>
      </w:r>
    </w:p>
    <w:p w14:paraId="1F68616D" w14:textId="77777777" w:rsidR="00322F99" w:rsidRPr="00087AA8" w:rsidRDefault="00322F99" w:rsidP="00322F99">
      <w:pPr>
        <w:ind w:right="-720"/>
      </w:pPr>
    </w:p>
    <w:p w14:paraId="026E44E1" w14:textId="77777777" w:rsidR="00322F99" w:rsidRPr="0099305E" w:rsidRDefault="00322F99" w:rsidP="00322F99">
      <w:pPr>
        <w:pStyle w:val="Heading4"/>
        <w:spacing w:line="480" w:lineRule="auto"/>
        <w:ind w:right="-720"/>
        <w:rPr>
          <w:color w:val="000000" w:themeColor="text1"/>
        </w:rPr>
      </w:pPr>
      <w:r w:rsidRPr="0099305E">
        <w:rPr>
          <w:color w:val="000000" w:themeColor="text1"/>
        </w:rPr>
        <w:t>[Vanni 3] The member nations of the World Trade Organization ought to reduce intellectual property protections for medicines.</w:t>
      </w:r>
    </w:p>
    <w:p w14:paraId="5B551AA4" w14:textId="77777777" w:rsidR="00322F99" w:rsidRPr="00CA29BD" w:rsidRDefault="00322F99" w:rsidP="00322F99">
      <w:pPr>
        <w:ind w:right="-720"/>
        <w:rPr>
          <w:color w:val="000000" w:themeColor="text1"/>
          <w:sz w:val="16"/>
        </w:rPr>
      </w:pPr>
      <w:r w:rsidRPr="00CA29BD">
        <w:rPr>
          <w:b/>
          <w:bCs/>
          <w:color w:val="000000" w:themeColor="text1"/>
          <w:u w:val="single"/>
        </w:rPr>
        <w:t xml:space="preserve">Vanni </w:t>
      </w:r>
      <w:r>
        <w:rPr>
          <w:b/>
          <w:bCs/>
          <w:color w:val="000000" w:themeColor="text1"/>
          <w:u w:val="single"/>
        </w:rPr>
        <w:t>3</w:t>
      </w:r>
      <w:r w:rsidRPr="00DA3E3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6AEBFA8B" w14:textId="77777777" w:rsidR="00322F99" w:rsidRPr="00CA29BD" w:rsidRDefault="00322F99" w:rsidP="00322F99">
      <w:pPr>
        <w:ind w:right="-720"/>
        <w:rPr>
          <w:color w:val="000000" w:themeColor="text1"/>
          <w:sz w:val="16"/>
          <w:szCs w:val="16"/>
        </w:rPr>
      </w:pPr>
    </w:p>
    <w:p w14:paraId="79F785BA" w14:textId="77777777" w:rsidR="00322F99" w:rsidRPr="008800B9" w:rsidRDefault="00322F99" w:rsidP="00322F99">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normalised in the current pandemic. Moderna,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an extension in 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7D22BAE" w14:textId="77777777" w:rsidR="00322F99" w:rsidRPr="00CA29BD" w:rsidRDefault="00322F99" w:rsidP="00322F99">
      <w:pPr>
        <w:ind w:right="-720"/>
        <w:rPr>
          <w:color w:val="000000" w:themeColor="text1"/>
        </w:rPr>
      </w:pPr>
    </w:p>
    <w:p w14:paraId="44E27678" w14:textId="77777777" w:rsidR="00322F99" w:rsidRPr="00CA29BD" w:rsidRDefault="00322F99" w:rsidP="00322F99">
      <w:pPr>
        <w:pStyle w:val="Heading4"/>
        <w:shd w:val="clear" w:color="auto" w:fill="FFFFFF"/>
        <w:ind w:right="-720"/>
        <w:rPr>
          <w:color w:val="000000" w:themeColor="text1"/>
        </w:rPr>
      </w:pPr>
      <w:r w:rsidRPr="00CA29BD">
        <w:rPr>
          <w:color w:val="000000" w:themeColor="text1"/>
        </w:rPr>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3EE7C5A4" w14:textId="77777777" w:rsidR="00322F99" w:rsidRPr="00CA29BD" w:rsidRDefault="00322F99" w:rsidP="00322F99">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5C95FB92" w14:textId="77777777" w:rsidR="00322F99" w:rsidRPr="00CA29BD" w:rsidRDefault="00322F99" w:rsidP="00322F99">
      <w:pPr>
        <w:ind w:right="-720"/>
        <w:rPr>
          <w:color w:val="000000" w:themeColor="text1"/>
        </w:rPr>
      </w:pPr>
    </w:p>
    <w:p w14:paraId="00E0E576" w14:textId="77777777" w:rsidR="00322F99" w:rsidRDefault="00322F99" w:rsidP="00322F99">
      <w:pPr>
        <w:pStyle w:val="Heading2"/>
        <w:ind w:right="-720"/>
        <w:rPr>
          <w:color w:val="000000" w:themeColor="text1"/>
          <w:u w:val="single"/>
        </w:rPr>
      </w:pPr>
      <w:r w:rsidRPr="00CA29BD">
        <w:rPr>
          <w:color w:val="000000" w:themeColor="text1"/>
          <w:u w:val="single"/>
        </w:rPr>
        <w:t xml:space="preserve">Part 3: Better Access </w:t>
      </w:r>
    </w:p>
    <w:p w14:paraId="4ECF960A" w14:textId="77777777" w:rsidR="00322F99" w:rsidRPr="00087AA8" w:rsidRDefault="00322F99" w:rsidP="00322F99">
      <w:pPr>
        <w:ind w:right="-720"/>
      </w:pPr>
    </w:p>
    <w:p w14:paraId="0CBBE3FD" w14:textId="77777777" w:rsidR="00322F99" w:rsidRPr="00CA29BD" w:rsidRDefault="00322F99" w:rsidP="00322F99">
      <w:pPr>
        <w:pStyle w:val="Heading4"/>
        <w:spacing w:line="480" w:lineRule="auto"/>
        <w:ind w:right="-720"/>
        <w:rPr>
          <w:b w:val="0"/>
          <w:bCs w:val="0"/>
          <w:color w:val="000000" w:themeColor="text1"/>
        </w:rPr>
      </w:pPr>
      <w:r w:rsidRPr="00CA29BD">
        <w:rPr>
          <w:color w:val="000000" w:themeColor="text1"/>
        </w:rPr>
        <w:t xml:space="preserve">[Dhar &amp; Gopakumar] </w:t>
      </w:r>
      <w:r w:rsidRPr="00CA29BD">
        <w:rPr>
          <w:b w:val="0"/>
          <w:bCs w:val="0"/>
          <w:color w:val="000000" w:themeColor="text1"/>
        </w:rPr>
        <w:t xml:space="preserve">The plan is modeled after India and South Africa’s waiver request. </w:t>
      </w:r>
    </w:p>
    <w:p w14:paraId="1F26247F" w14:textId="77777777" w:rsidR="00322F99" w:rsidRPr="00CA29BD" w:rsidRDefault="00322F99" w:rsidP="00322F99">
      <w:pPr>
        <w:ind w:right="-720"/>
        <w:rPr>
          <w:b/>
          <w:bCs/>
          <w:color w:val="000000" w:themeColor="text1"/>
          <w:sz w:val="16"/>
        </w:rPr>
      </w:pPr>
      <w:r w:rsidRPr="00CA29BD">
        <w:rPr>
          <w:b/>
          <w:bCs/>
          <w:color w:val="000000" w:themeColor="text1"/>
          <w:u w:val="single"/>
        </w:rPr>
        <w:t>Dhar &amp; Gopakumar</w:t>
      </w:r>
      <w:r w:rsidRPr="00333FA1">
        <w:rPr>
          <w:b/>
          <w:bCs/>
          <w:color w:val="000000" w:themeColor="text1"/>
        </w:rPr>
        <w:t xml:space="preserve">: </w:t>
      </w:r>
      <w:r w:rsidRPr="00CA29BD">
        <w:rPr>
          <w:color w:val="000000" w:themeColor="text1"/>
          <w:sz w:val="16"/>
          <w:shd w:val="clear" w:color="auto" w:fill="FFFFFF"/>
        </w:rPr>
        <w:t>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Gopakumar,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1552EFD6" w14:textId="77777777" w:rsidR="00322F99" w:rsidRPr="00CA29BD" w:rsidRDefault="00322F99" w:rsidP="00322F99">
      <w:pPr>
        <w:ind w:right="-720"/>
        <w:rPr>
          <w:b/>
          <w:bCs/>
          <w:color w:val="000000" w:themeColor="text1"/>
          <w:sz w:val="16"/>
          <w:szCs w:val="16"/>
          <w:u w:val="single"/>
        </w:rPr>
      </w:pPr>
    </w:p>
    <w:p w14:paraId="29C79419" w14:textId="77777777" w:rsidR="00322F99" w:rsidRPr="00CA29BD" w:rsidRDefault="00322F99" w:rsidP="00322F99">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68895520" w14:textId="77777777" w:rsidR="00322F99" w:rsidRPr="00CA29BD" w:rsidRDefault="00322F99" w:rsidP="00322F99">
      <w:pPr>
        <w:ind w:right="-720"/>
        <w:rPr>
          <w:color w:val="000000" w:themeColor="text1"/>
        </w:rPr>
      </w:pPr>
    </w:p>
    <w:p w14:paraId="7793A8DA" w14:textId="77777777" w:rsidR="00322F99" w:rsidRPr="00CA29BD" w:rsidRDefault="00322F99" w:rsidP="00322F99">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76C1B98A" w14:textId="77777777" w:rsidR="00322F99" w:rsidRPr="00CA29BD" w:rsidRDefault="00322F99" w:rsidP="00322F99">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Innovation+Design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ReAct--Action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00F7D733" w14:textId="77777777" w:rsidR="00322F99" w:rsidRPr="00CA29BD" w:rsidRDefault="00322F99" w:rsidP="00322F99">
      <w:pPr>
        <w:ind w:right="-720"/>
        <w:rPr>
          <w:color w:val="000000" w:themeColor="text1"/>
        </w:rPr>
      </w:pPr>
    </w:p>
    <w:p w14:paraId="3F0780F1" w14:textId="77777777" w:rsidR="00322F99" w:rsidRPr="00CA29BD" w:rsidRDefault="00322F99" w:rsidP="00322F99">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r w:rsidRPr="0019710A">
        <w:rPr>
          <w:b/>
          <w:bCs/>
          <w:color w:val="000000" w:themeColor="text1"/>
          <w:highlight w:val="yellow"/>
          <w:u w:val="single"/>
        </w:rPr>
        <w:t>Moderna’s</w:t>
      </w:r>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Moderna has pledged not to enforce its patents related to the COVID-19 vaccine during the pandemic. However, making the Moderna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1DEA66FC" w14:textId="77777777" w:rsidR="00322F99" w:rsidRDefault="00322F99" w:rsidP="00322F99">
      <w:pPr>
        <w:ind w:right="-720"/>
        <w:rPr>
          <w:color w:val="000000" w:themeColor="text1"/>
        </w:rPr>
      </w:pPr>
    </w:p>
    <w:p w14:paraId="447D90C9" w14:textId="77777777" w:rsidR="00322F99" w:rsidRDefault="00322F99" w:rsidP="00322F99">
      <w:pPr>
        <w:pStyle w:val="Heading4"/>
        <w:spacing w:line="480" w:lineRule="auto"/>
        <w:ind w:right="-720"/>
      </w:pPr>
      <w:r>
        <w:t xml:space="preserve">[Feldman et al] And, </w:t>
      </w:r>
      <w:r w:rsidRPr="00901B64">
        <w:rPr>
          <w:b w:val="0"/>
          <w:bCs w:val="0"/>
        </w:rPr>
        <w:t xml:space="preserve">squo innovation doesn’t help </w:t>
      </w:r>
      <w:r>
        <w:rPr>
          <w:b w:val="0"/>
          <w:bCs w:val="0"/>
        </w:rPr>
        <w:t>because</w:t>
      </w:r>
      <w:r w:rsidRPr="00901B64">
        <w:rPr>
          <w:b w:val="0"/>
          <w:bCs w:val="0"/>
        </w:rPr>
        <w:t xml:space="preserve"> monopolies remove incentives for improvements.</w:t>
      </w:r>
    </w:p>
    <w:p w14:paraId="2028548D" w14:textId="77777777" w:rsidR="00322F99" w:rsidRDefault="00322F99" w:rsidP="00322F99">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Ratain,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2021, </w:t>
      </w:r>
      <w:r>
        <w:rPr>
          <w:sz w:val="16"/>
        </w:rPr>
        <w:t xml:space="preserve"> </w:t>
      </w:r>
      <w:r w:rsidRPr="00901B64">
        <w:rPr>
          <w:sz w:val="16"/>
        </w:rPr>
        <w:t>AA</w:t>
      </w:r>
    </w:p>
    <w:p w14:paraId="46405D6B" w14:textId="77777777" w:rsidR="00322F99" w:rsidRPr="00901B64" w:rsidRDefault="00322F99" w:rsidP="00322F99">
      <w:pPr>
        <w:ind w:right="-720"/>
      </w:pPr>
    </w:p>
    <w:p w14:paraId="2E4CB48E" w14:textId="77777777" w:rsidR="00322F99" w:rsidRDefault="00322F99" w:rsidP="00322F99">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4FB76787" w14:textId="77777777" w:rsidR="00322F99" w:rsidRDefault="00322F99" w:rsidP="00322F99">
      <w:pPr>
        <w:ind w:right="-720"/>
        <w:rPr>
          <w:color w:val="000000" w:themeColor="text1"/>
        </w:rPr>
      </w:pPr>
    </w:p>
    <w:p w14:paraId="4A0B8BDF" w14:textId="77777777" w:rsidR="00322F99" w:rsidRPr="00D81636" w:rsidRDefault="00322F99" w:rsidP="00322F99">
      <w:pPr>
        <w:pStyle w:val="Heading4"/>
        <w:spacing w:line="480" w:lineRule="auto"/>
        <w:ind w:right="-720"/>
        <w:rPr>
          <w:b w:val="0"/>
          <w:bCs w:val="0"/>
        </w:rPr>
      </w:pPr>
      <w:r>
        <w:t xml:space="preserve">[Vanni 4] Further, </w:t>
      </w:r>
      <w:r>
        <w:rPr>
          <w:b w:val="0"/>
          <w:bCs w:val="0"/>
        </w:rPr>
        <w:t xml:space="preserve">collaborating without barriers is the only way to address health disparities. </w:t>
      </w:r>
    </w:p>
    <w:p w14:paraId="3801BE15" w14:textId="77777777" w:rsidR="00322F99" w:rsidRPr="004C0F05" w:rsidRDefault="00322F99" w:rsidP="00322F99">
      <w:pPr>
        <w:ind w:right="-720"/>
        <w:rPr>
          <w:b/>
          <w:bCs/>
          <w:u w:val="single"/>
        </w:rPr>
      </w:pPr>
      <w:r w:rsidRPr="004C0F05">
        <w:rPr>
          <w:b/>
          <w:bCs/>
          <w:u w:val="single"/>
        </w:rPr>
        <w:t>Vanni</w:t>
      </w:r>
      <w:r>
        <w:rPr>
          <w:b/>
          <w:bCs/>
          <w:u w:val="single"/>
        </w:rPr>
        <w:t xml:space="preserve"> 4</w:t>
      </w:r>
      <w:r w:rsidRPr="001B2B17">
        <w:rPr>
          <w:b/>
          <w:bCs/>
        </w:rPr>
        <w:t>:</w:t>
      </w:r>
      <w:r w:rsidRPr="006E3FE2">
        <w:rPr>
          <w:sz w:val="16"/>
        </w:rPr>
        <w:t xml:space="preserve"> Vanni, Amaka. [Dr. Vanni obtained her PhD and LLM degrees in International Economic Law from the University of Warwick. She is the current President of the African International Economic Law Network (AfIELN).] “On Intellectual Property Rights, Access to Medicines and Vaccine Imperialism”, </w:t>
      </w:r>
      <w:r w:rsidRPr="006E3FE2">
        <w:rPr>
          <w:i/>
          <w:iCs/>
          <w:sz w:val="16"/>
        </w:rPr>
        <w:t>Third World Approaches to International Law Review</w:t>
      </w:r>
      <w:r w:rsidRPr="006E3FE2">
        <w:rPr>
          <w:sz w:val="16"/>
        </w:rPr>
        <w:t>, March 23, 2021. EM</w:t>
      </w:r>
    </w:p>
    <w:p w14:paraId="35E5FDD4" w14:textId="77777777" w:rsidR="00322F99" w:rsidRPr="004C0F05" w:rsidRDefault="00322F99" w:rsidP="00322F99">
      <w:pPr>
        <w:ind w:right="-720"/>
        <w:rPr>
          <w:b/>
          <w:bCs/>
          <w:u w:val="single"/>
        </w:rPr>
      </w:pPr>
    </w:p>
    <w:p w14:paraId="53476B75" w14:textId="77777777" w:rsidR="00322F99" w:rsidRDefault="00322F99" w:rsidP="00322F99">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r w:rsidRPr="0019710A">
        <w:rPr>
          <w:b/>
          <w:bCs/>
          <w:highlight w:val="yellow"/>
          <w:u w:val="single"/>
        </w:rPr>
        <w:t>K</w:t>
      </w:r>
      <w:r w:rsidRPr="004C0F05">
        <w:rPr>
          <w:b/>
          <w:bCs/>
          <w:u w:val="single"/>
        </w:rPr>
        <w:t>ing</w:t>
      </w:r>
      <w:r>
        <w:rPr>
          <w:b/>
          <w:bCs/>
          <w:u w:val="single"/>
        </w:rPr>
        <w:t>c</w:t>
      </w:r>
      <w:r w:rsidRPr="004C0F05">
        <w:rPr>
          <w:b/>
          <w:bCs/>
          <w:u w:val="single"/>
        </w:rPr>
        <w:t xml:space="preserve">dom,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civilisation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Onur Ince observes, the conceptual locus of political violence operative in the global genealogy of capitalism.</w:t>
      </w:r>
    </w:p>
    <w:p w14:paraId="75F23F3E" w14:textId="77777777" w:rsidR="00322F99" w:rsidRDefault="00322F99" w:rsidP="00322F99">
      <w:pPr>
        <w:ind w:right="-720"/>
        <w:rPr>
          <w:color w:val="000000" w:themeColor="text1"/>
        </w:rPr>
      </w:pPr>
    </w:p>
    <w:p w14:paraId="69712242" w14:textId="77777777" w:rsidR="00322F99" w:rsidRPr="001B3AFB" w:rsidRDefault="00322F99" w:rsidP="00322F99">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aff spills over to create momentum to reform it. </w:t>
      </w:r>
    </w:p>
    <w:p w14:paraId="343C3E2E" w14:textId="77777777" w:rsidR="00322F99" w:rsidRPr="008E3884" w:rsidRDefault="00322F99" w:rsidP="00322F99">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062A3C63" w14:textId="77777777" w:rsidR="00322F99" w:rsidRPr="00FE51A3" w:rsidRDefault="00322F99" w:rsidP="00322F99">
      <w:pPr>
        <w:ind w:right="-720"/>
        <w:rPr>
          <w:rFonts w:asciiTheme="majorHAnsi" w:hAnsiTheme="majorHAnsi" w:cstheme="majorHAnsi"/>
        </w:rPr>
      </w:pPr>
    </w:p>
    <w:p w14:paraId="1D5B54FE" w14:textId="77777777" w:rsidR="00322F99" w:rsidRPr="008E3884" w:rsidRDefault="00322F99" w:rsidP="00322F99">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Okonjo-Iweala,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to boost production and end the pandemic sooner rather than later. According to 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Xolelwa Mlumbi-Peter,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Okonjo-Iweala's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53D8627F" w14:textId="77777777" w:rsidR="00322F99" w:rsidRDefault="00322F99" w:rsidP="00322F99">
      <w:pPr>
        <w:ind w:right="-720"/>
        <w:rPr>
          <w:color w:val="000000" w:themeColor="text1"/>
        </w:rPr>
      </w:pPr>
    </w:p>
    <w:p w14:paraId="2F479441" w14:textId="77777777" w:rsidR="00322F99" w:rsidRDefault="00322F99" w:rsidP="00322F99">
      <w:pPr>
        <w:pStyle w:val="Heading2"/>
        <w:ind w:right="-720"/>
        <w:rPr>
          <w:u w:val="single"/>
        </w:rPr>
      </w:pPr>
      <w:r>
        <w:rPr>
          <w:u w:val="single"/>
        </w:rPr>
        <w:t>Extra</w:t>
      </w:r>
    </w:p>
    <w:p w14:paraId="680F4D97" w14:textId="77777777" w:rsidR="00322F99" w:rsidRDefault="00322F99" w:rsidP="00322F99">
      <w:pPr>
        <w:ind w:right="-720"/>
      </w:pPr>
    </w:p>
    <w:p w14:paraId="2E207ABD" w14:textId="77777777" w:rsidR="00322F99" w:rsidRPr="00F4554E" w:rsidRDefault="00322F99" w:rsidP="00322F99">
      <w:pPr>
        <w:pStyle w:val="Heading4"/>
        <w:spacing w:line="480" w:lineRule="auto"/>
        <w:ind w:right="-720"/>
        <w:rPr>
          <w:b w:val="0"/>
          <w:bCs w:val="0"/>
          <w:color w:val="000000" w:themeColor="text1"/>
        </w:rPr>
      </w:pPr>
      <w:r w:rsidRPr="00F4554E">
        <w:rPr>
          <w:color w:val="000000" w:themeColor="text1"/>
        </w:rPr>
        <w:t xml:space="preserve">[Jackson] </w:t>
      </w:r>
      <w:r w:rsidRPr="00F4554E">
        <w:rPr>
          <w:b w:val="0"/>
          <w:bCs w:val="0"/>
          <w:color w:val="000000" w:themeColor="text1"/>
        </w:rPr>
        <w:t xml:space="preserve">Independently, reject existential impact calc – </w:t>
      </w:r>
      <w:r w:rsidRPr="00F4554E">
        <w:rPr>
          <w:b w:val="0"/>
          <w:color w:val="000000" w:themeColor="text1"/>
        </w:rPr>
        <w:t>we often construct threats as an excuse to avoid combating structural violence.</w:t>
      </w:r>
    </w:p>
    <w:p w14:paraId="2F11792E" w14:textId="77777777" w:rsidR="00322F99" w:rsidRPr="00F4554E" w:rsidRDefault="00322F99" w:rsidP="00322F99">
      <w:pPr>
        <w:ind w:right="-720"/>
        <w:rPr>
          <w:color w:val="000000" w:themeColor="text1"/>
          <w:sz w:val="16"/>
        </w:rPr>
      </w:pPr>
      <w:r w:rsidRPr="00F4554E">
        <w:rPr>
          <w:b/>
          <w:color w:val="000000" w:themeColor="text1"/>
          <w:u w:val="single"/>
        </w:rPr>
        <w:t>Jackson</w:t>
      </w:r>
      <w:r w:rsidRPr="00F4554E">
        <w:rPr>
          <w:b/>
          <w:color w:val="000000" w:themeColor="text1"/>
        </w:rPr>
        <w:t>:</w:t>
      </w:r>
      <w:r w:rsidRPr="00F4554E">
        <w:rPr>
          <w:color w:val="000000" w:themeColor="text1"/>
          <w:sz w:val="16"/>
        </w:rPr>
        <w:t xml:space="preserve"> Jackson, Richard. [Director of the National Centre for Peace and Conflict Studies, University of Otago] “The Great Con of National Security.” Richard Jackson Terrorism Blog,</w:t>
      </w:r>
      <w:r w:rsidRPr="00F4554E">
        <w:rPr>
          <w:i/>
          <w:color w:val="000000" w:themeColor="text1"/>
          <w:sz w:val="16"/>
        </w:rPr>
        <w:t xml:space="preserve"> </w:t>
      </w:r>
      <w:r w:rsidRPr="00F4554E">
        <w:rPr>
          <w:color w:val="000000" w:themeColor="text1"/>
          <w:sz w:val="16"/>
        </w:rPr>
        <w:t>8/5/12. MZ</w:t>
      </w:r>
    </w:p>
    <w:p w14:paraId="4C62AF5B" w14:textId="77777777" w:rsidR="00322F99" w:rsidRPr="00F4554E" w:rsidRDefault="00322F99" w:rsidP="00322F99">
      <w:pPr>
        <w:ind w:right="-720"/>
        <w:rPr>
          <w:color w:val="000000" w:themeColor="text1"/>
          <w:sz w:val="16"/>
        </w:rPr>
      </w:pPr>
    </w:p>
    <w:p w14:paraId="00EE0124" w14:textId="77777777" w:rsidR="00322F99" w:rsidRPr="00F4554E" w:rsidRDefault="00322F99" w:rsidP="00322F99">
      <w:pPr>
        <w:ind w:right="-720"/>
        <w:rPr>
          <w:color w:val="000000" w:themeColor="text1"/>
          <w:sz w:val="16"/>
        </w:rPr>
      </w:pPr>
    </w:p>
    <w:p w14:paraId="45AE75B4" w14:textId="77777777" w:rsidR="00322F99" w:rsidRPr="00F4554E" w:rsidRDefault="00322F99" w:rsidP="00322F99">
      <w:pPr>
        <w:spacing w:line="480" w:lineRule="auto"/>
        <w:ind w:right="-720"/>
        <w:rPr>
          <w:b/>
          <w:color w:val="000000" w:themeColor="text1"/>
          <w:sz w:val="16"/>
          <w:u w:val="single"/>
        </w:rPr>
      </w:pPr>
      <w:r w:rsidRPr="00F4554E">
        <w:rPr>
          <w:color w:val="000000" w:themeColor="text1"/>
          <w:sz w:val="16"/>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F4554E">
        <w:rPr>
          <w:rStyle w:val="StyleUnderline"/>
          <w:color w:val="000000" w:themeColor="text1"/>
          <w:highlight w:val="yellow"/>
        </w:rPr>
        <w:t>most of what you’ve been told about</w:t>
      </w:r>
      <w:r w:rsidRPr="00F4554E">
        <w:rPr>
          <w:rStyle w:val="StyleUnderline"/>
          <w:color w:val="000000" w:themeColor="text1"/>
        </w:rPr>
        <w:t xml:space="preserve"> national </w:t>
      </w:r>
      <w:r w:rsidRPr="00F4554E">
        <w:rPr>
          <w:rStyle w:val="StyleUnderline"/>
          <w:color w:val="000000" w:themeColor="text1"/>
          <w:highlight w:val="yellow"/>
        </w:rPr>
        <w:t>security and</w:t>
      </w:r>
      <w:r w:rsidRPr="00F4554E">
        <w:rPr>
          <w:rStyle w:val="StyleUnderline"/>
          <w:color w:val="000000" w:themeColor="text1"/>
        </w:rPr>
        <w:t xml:space="preserve"> all the </w:t>
      </w:r>
      <w:r w:rsidRPr="00F4554E">
        <w:rPr>
          <w:rStyle w:val="StyleUnderline"/>
          <w:color w:val="000000" w:themeColor="text1"/>
          <w:highlight w:val="yellow"/>
        </w:rPr>
        <w:t>big threats</w:t>
      </w:r>
      <w:r w:rsidRPr="00F4554E">
        <w:rPr>
          <w:color w:val="000000" w:themeColor="text1"/>
          <w:sz w:val="16"/>
        </w:rPr>
        <w:t xml:space="preserve"> which can supposedly kill you </w:t>
      </w:r>
      <w:r w:rsidRPr="00F4554E">
        <w:rPr>
          <w:rStyle w:val="StyleUnderline"/>
          <w:color w:val="000000" w:themeColor="text1"/>
          <w:highlight w:val="yellow"/>
        </w:rPr>
        <w:t>is one big con designed to distract</w:t>
      </w:r>
      <w:r w:rsidRPr="00F4554E">
        <w:rPr>
          <w:color w:val="000000" w:themeColor="text1"/>
          <w:sz w:val="16"/>
        </w:rPr>
        <w:t xml:space="preserve"> you</w:t>
      </w:r>
      <w:r w:rsidRPr="00F4554E">
        <w:rPr>
          <w:rStyle w:val="StyleUnderline"/>
          <w:color w:val="000000" w:themeColor="text1"/>
          <w:sz w:val="16"/>
          <w:u w:val="none"/>
        </w:rPr>
        <w:t xml:space="preserve"> </w:t>
      </w:r>
      <w:r w:rsidRPr="00F4554E">
        <w:rPr>
          <w:rStyle w:val="StyleUnderline"/>
          <w:color w:val="000000" w:themeColor="text1"/>
          <w:highlight w:val="yellow"/>
        </w:rPr>
        <w:t>from</w:t>
      </w:r>
      <w:r w:rsidRPr="00F4554E">
        <w:rPr>
          <w:color w:val="000000" w:themeColor="text1"/>
          <w:sz w:val="16"/>
        </w:rPr>
        <w:t xml:space="preserve"> the things that can really hurt you, such as the </w:t>
      </w:r>
      <w:r w:rsidRPr="00F4554E">
        <w:rPr>
          <w:rStyle w:val="StyleUnderline"/>
          <w:color w:val="000000" w:themeColor="text1"/>
          <w:highlight w:val="yellow"/>
        </w:rPr>
        <w:t>poverty, inequality and structural violence</w:t>
      </w:r>
      <w:r w:rsidRPr="00F4554E">
        <w:rPr>
          <w:rStyle w:val="StyleUnderline"/>
          <w:color w:val="000000" w:themeColor="text1"/>
        </w:rPr>
        <w:t xml:space="preserve"> </w:t>
      </w:r>
      <w:r w:rsidRPr="00F4554E">
        <w:rPr>
          <w:color w:val="000000" w:themeColor="text1"/>
          <w:sz w:val="16"/>
        </w:rPr>
        <w:t xml:space="preserve"> of capitalism, global warming, and the manufacture </w:t>
      </w:r>
      <w:r w:rsidRPr="00F4554E">
        <w:rPr>
          <w:rStyle w:val="StyleUnderline"/>
          <w:color w:val="000000" w:themeColor="text1"/>
        </w:rPr>
        <w:t>and proliferation of weapons</w:t>
      </w:r>
      <w:r w:rsidRPr="00F4554E">
        <w:rPr>
          <w:b/>
          <w:color w:val="000000" w:themeColor="text1"/>
          <w:sz w:val="16"/>
        </w:rPr>
        <w:t xml:space="preserve"> </w:t>
      </w:r>
      <w:r w:rsidRPr="00F4554E">
        <w:rPr>
          <w:color w:val="000000" w:themeColor="text1"/>
          <w:sz w:val="16"/>
        </w:rPr>
        <w:t>– among others.</w:t>
      </w:r>
      <w:r w:rsidRPr="00F4554E">
        <w:rPr>
          <w:color w:val="000000" w:themeColor="text1"/>
          <w:sz w:val="12"/>
        </w:rPr>
        <w:t>¶</w:t>
      </w:r>
      <w:r w:rsidRPr="00F4554E">
        <w:rPr>
          <w:color w:val="000000" w:themeColor="text1"/>
          <w:sz w:val="16"/>
        </w:rPr>
        <w:t xml:space="preserve"> The facts are simple and irrefutable: </w:t>
      </w:r>
      <w:r w:rsidRPr="00F4554E">
        <w:rPr>
          <w:rStyle w:val="StyleUnderline"/>
          <w:color w:val="000000" w:themeColor="text1"/>
          <w:highlight w:val="yellow"/>
        </w:rPr>
        <w:t>you’re far more likely to die from lack of health care provision than</w:t>
      </w:r>
      <w:r w:rsidRPr="00F4554E">
        <w:rPr>
          <w:rStyle w:val="StyleUnderline"/>
          <w:color w:val="000000" w:themeColor="text1"/>
        </w:rPr>
        <w:t xml:space="preserve"> you are from </w:t>
      </w:r>
      <w:r w:rsidRPr="00F4554E">
        <w:rPr>
          <w:rStyle w:val="StyleUnderline"/>
          <w:color w:val="000000" w:themeColor="text1"/>
          <w:highlight w:val="yellow"/>
        </w:rPr>
        <w:t>terrorism;</w:t>
      </w:r>
      <w:r w:rsidRPr="00F4554E">
        <w:rPr>
          <w:color w:val="000000" w:themeColor="text1"/>
          <w:sz w:val="16"/>
        </w:rPr>
        <w:t xml:space="preserve"> from stress and overwork than Iranian or North Korean nuclear missiles; from lack of road safety than from illegal immigrants; from mental illness and suicide than from computer hackers; from </w:t>
      </w:r>
      <w:r w:rsidRPr="00F4554E">
        <w:rPr>
          <w:rStyle w:val="StyleUnderline"/>
          <w:color w:val="000000" w:themeColor="text1"/>
        </w:rPr>
        <w:t>domestic violence than from asylum seekers</w:t>
      </w:r>
      <w:r w:rsidRPr="00F4554E">
        <w:rPr>
          <w:color w:val="000000" w:themeColor="text1"/>
          <w:sz w:val="16"/>
        </w:rPr>
        <w:t>;</w:t>
      </w:r>
      <w:r w:rsidRPr="00F4554E">
        <w:rPr>
          <w:rStyle w:val="StyleUnderline"/>
          <w:color w:val="000000" w:themeColor="text1"/>
          <w:sz w:val="16"/>
          <w:u w:val="none"/>
        </w:rPr>
        <w:t xml:space="preserve"> </w:t>
      </w:r>
      <w:r w:rsidRPr="00F4554E">
        <w:rPr>
          <w:color w:val="000000" w:themeColor="text1"/>
          <w:sz w:val="16"/>
        </w:rPr>
        <w:t>from the misuse of legal medicines and alcohol abuse than from international drug lords. And</w:t>
      </w:r>
      <w:r w:rsidRPr="00F4554E">
        <w:rPr>
          <w:color w:val="000000" w:themeColor="text1"/>
          <w:sz w:val="16"/>
          <w:highlight w:val="yellow"/>
        </w:rPr>
        <w:t xml:space="preserve"> </w:t>
      </w:r>
      <w:r w:rsidRPr="00F4554E">
        <w:rPr>
          <w:rStyle w:val="StyleUnderline"/>
          <w:color w:val="000000" w:themeColor="text1"/>
          <w:highlight w:val="yellow"/>
        </w:rPr>
        <w:t>yet, politicians and the</w:t>
      </w:r>
      <w:r w:rsidRPr="00F4554E">
        <w:rPr>
          <w:color w:val="000000" w:themeColor="text1"/>
          <w:sz w:val="16"/>
        </w:rPr>
        <w:t xml:space="preserve"> servile</w:t>
      </w:r>
      <w:r w:rsidRPr="00F4554E">
        <w:rPr>
          <w:rStyle w:val="StyleUnderline"/>
          <w:color w:val="000000" w:themeColor="text1"/>
          <w:sz w:val="16"/>
          <w:u w:val="none"/>
        </w:rPr>
        <w:t xml:space="preserve"> </w:t>
      </w:r>
      <w:r w:rsidRPr="00F4554E">
        <w:rPr>
          <w:rStyle w:val="StyleUnderline"/>
          <w:color w:val="000000" w:themeColor="text1"/>
          <w:highlight w:val="yellow"/>
        </w:rPr>
        <w:t>media spend most of their time talking about</w:t>
      </w:r>
      <w:r w:rsidRPr="00F4554E">
        <w:rPr>
          <w:b/>
          <w:color w:val="000000" w:themeColor="text1"/>
          <w:sz w:val="16"/>
        </w:rPr>
        <w:t xml:space="preserve"> </w:t>
      </w:r>
      <w:r w:rsidRPr="00F4554E">
        <w:rPr>
          <w:color w:val="000000" w:themeColor="text1"/>
          <w:sz w:val="16"/>
        </w:rPr>
        <w:t xml:space="preserve">the </w:t>
      </w:r>
      <w:r w:rsidRPr="00F4554E">
        <w:rPr>
          <w:rStyle w:val="StyleUnderline"/>
          <w:color w:val="000000" w:themeColor="text1"/>
          <w:highlight w:val="yellow"/>
        </w:rPr>
        <w:t>threats posed by</w:t>
      </w:r>
      <w:r w:rsidRPr="00F4554E">
        <w:rPr>
          <w:rStyle w:val="StyleUnderline"/>
          <w:color w:val="000000" w:themeColor="text1"/>
        </w:rPr>
        <w:t xml:space="preserve"> </w:t>
      </w:r>
      <w:r w:rsidRPr="00F4554E">
        <w:rPr>
          <w:rStyle w:val="StyleUnderline"/>
          <w:color w:val="000000" w:themeColor="text1"/>
          <w:highlight w:val="yellow"/>
        </w:rPr>
        <w:t>terrorism,</w:t>
      </w:r>
      <w:r w:rsidRPr="00F4554E">
        <w:rPr>
          <w:color w:val="000000" w:themeColor="text1"/>
          <w:sz w:val="16"/>
        </w:rPr>
        <w:t xml:space="preserve"> immigration, asylum seekers, the international drug trade, the </w:t>
      </w:r>
      <w:r w:rsidRPr="00F4554E">
        <w:rPr>
          <w:rStyle w:val="StyleUnderline"/>
          <w:color w:val="000000" w:themeColor="text1"/>
          <w:highlight w:val="yellow"/>
        </w:rPr>
        <w:t>nuclear programmes of Iran and North Korea,</w:t>
      </w:r>
      <w:r w:rsidRPr="00F4554E">
        <w:rPr>
          <w:color w:val="000000" w:themeColor="text1"/>
          <w:sz w:val="16"/>
        </w:rPr>
        <w:t xml:space="preserve"> computer hackers, animal rights activism, the threat of China, </w:t>
      </w:r>
      <w:r w:rsidRPr="00F4554E">
        <w:rPr>
          <w:rStyle w:val="StyleUnderline"/>
          <w:color w:val="000000" w:themeColor="text1"/>
          <w:highlight w:val="yellow"/>
        </w:rPr>
        <w:t>and</w:t>
      </w:r>
      <w:r w:rsidRPr="00F4554E">
        <w:rPr>
          <w:color w:val="000000" w:themeColor="text1"/>
          <w:sz w:val="16"/>
        </w:rPr>
        <w:t xml:space="preserve"> a host of other </w:t>
      </w:r>
      <w:r w:rsidRPr="00F4554E">
        <w:rPr>
          <w:rStyle w:val="StyleUnderline"/>
          <w:color w:val="000000" w:themeColor="text1"/>
          <w:highlight w:val="yellow"/>
        </w:rPr>
        <w:t>issues</w:t>
      </w:r>
      <w:r w:rsidRPr="00F4554E">
        <w:rPr>
          <w:color w:val="000000" w:themeColor="text1"/>
          <w:sz w:val="16"/>
        </w:rPr>
        <w:t xml:space="preserve"> which are </w:t>
      </w:r>
      <w:r w:rsidRPr="00F4554E">
        <w:rPr>
          <w:rStyle w:val="StyleUnderline"/>
          <w:color w:val="000000" w:themeColor="text1"/>
          <w:highlight w:val="yellow"/>
        </w:rPr>
        <w:t>all</w:t>
      </w:r>
      <w:r w:rsidRPr="00F4554E">
        <w:rPr>
          <w:color w:val="000000" w:themeColor="text1"/>
          <w:sz w:val="16"/>
        </w:rPr>
        <w:t xml:space="preserve"> about as </w:t>
      </w:r>
      <w:r w:rsidRPr="00F4554E">
        <w:rPr>
          <w:rStyle w:val="StyleUnderline"/>
          <w:color w:val="000000" w:themeColor="text1"/>
          <w:highlight w:val="yellow"/>
        </w:rPr>
        <w:t>equally unlikely to affect</w:t>
      </w:r>
      <w:r w:rsidRPr="00F4554E">
        <w:rPr>
          <w:rStyle w:val="StyleUnderline"/>
          <w:color w:val="000000" w:themeColor="text1"/>
          <w:sz w:val="16"/>
          <w:u w:val="none"/>
        </w:rPr>
        <w:t xml:space="preserve"> </w:t>
      </w:r>
      <w:r w:rsidRPr="00F4554E">
        <w:rPr>
          <w:color w:val="000000" w:themeColor="text1"/>
          <w:sz w:val="16"/>
        </w:rPr>
        <w:t xml:space="preserve">the health and well-being of </w:t>
      </w:r>
      <w:r w:rsidRPr="00F4554E">
        <w:rPr>
          <w:rStyle w:val="StyleUnderline"/>
          <w:color w:val="000000" w:themeColor="text1"/>
          <w:highlight w:val="yellow"/>
        </w:rPr>
        <w:t>you</w:t>
      </w:r>
      <w:r w:rsidRPr="00F4554E">
        <w:rPr>
          <w:color w:val="000000" w:themeColor="text1"/>
          <w:sz w:val="16"/>
        </w:rPr>
        <w:t xml:space="preserve"> and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w:t>
      </w:r>
      <w:r w:rsidRPr="00F4554E">
        <w:rPr>
          <w:color w:val="000000" w:themeColor="text1"/>
          <w:sz w:val="12"/>
        </w:rPr>
        <w:t>¶</w:t>
      </w:r>
      <w:r w:rsidRPr="00F4554E">
        <w:rPr>
          <w:color w:val="000000" w:themeColor="text1"/>
          <w:sz w:val="16"/>
        </w:rPr>
        <w:t xml:space="preserve"> And </w:t>
      </w:r>
      <w:r w:rsidRPr="00F4554E">
        <w:rPr>
          <w:rStyle w:val="StyleUnderline"/>
          <w:color w:val="000000" w:themeColor="text1"/>
          <w:highlight w:val="yellow"/>
        </w:rPr>
        <w:t>while</w:t>
      </w:r>
      <w:r w:rsidRPr="00F4554E">
        <w:rPr>
          <w:rStyle w:val="StyleUnderline"/>
          <w:color w:val="000000" w:themeColor="text1"/>
        </w:rPr>
        <w:t xml:space="preserve"> all </w:t>
      </w:r>
      <w:r w:rsidRPr="00F4554E">
        <w:rPr>
          <w:rStyle w:val="StyleUnderline"/>
          <w:color w:val="000000" w:themeColor="text1"/>
          <w:highlight w:val="yellow"/>
        </w:rPr>
        <w:t>this is going on,</w:t>
      </w:r>
      <w:r w:rsidRPr="00F4554E">
        <w:rPr>
          <w:rStyle w:val="StyleUnderline"/>
          <w:color w:val="000000" w:themeColor="text1"/>
        </w:rPr>
        <w:t xml:space="preserve"> the </w:t>
      </w:r>
      <w:r w:rsidRPr="00F4554E">
        <w:rPr>
          <w:rStyle w:val="StyleUnderline"/>
          <w:color w:val="000000" w:themeColor="text1"/>
          <w:highlight w:val="yellow"/>
        </w:rPr>
        <w:t>rulers</w:t>
      </w:r>
      <w:r w:rsidRPr="00F4554E">
        <w:rPr>
          <w:rStyle w:val="StyleUnderline"/>
          <w:color w:val="000000" w:themeColor="text1"/>
        </w:rPr>
        <w:t xml:space="preserve"> of society </w:t>
      </w:r>
      <w:r w:rsidRPr="00F4554E">
        <w:rPr>
          <w:rStyle w:val="StyleUnderline"/>
          <w:color w:val="000000" w:themeColor="text1"/>
          <w:highlight w:val="yellow"/>
        </w:rPr>
        <w:t>are hoping</w:t>
      </w:r>
      <w:r w:rsidRPr="00F4554E">
        <w:rPr>
          <w:rStyle w:val="StyleUnderline"/>
          <w:color w:val="000000" w:themeColor="text1"/>
        </w:rPr>
        <w:t xml:space="preserve"> that </w:t>
      </w:r>
      <w:r w:rsidRPr="00F4554E">
        <w:rPr>
          <w:rStyle w:val="StyleUnderline"/>
          <w:color w:val="000000" w:themeColor="text1"/>
          <w:highlight w:val="yellow"/>
        </w:rPr>
        <w:t>you won’t notice that increasing</w:t>
      </w:r>
      <w:r w:rsidRPr="00F4554E">
        <w:rPr>
          <w:rStyle w:val="StyleUnderline"/>
          <w:color w:val="000000" w:themeColor="text1"/>
        </w:rPr>
        <w:t xml:space="preserve"> social and economic </w:t>
      </w:r>
      <w:r w:rsidRPr="00F4554E">
        <w:rPr>
          <w:rStyle w:val="StyleUnderline"/>
          <w:color w:val="000000" w:themeColor="text1"/>
          <w:highlight w:val="yellow"/>
        </w:rPr>
        <w:t>inequality</w:t>
      </w:r>
      <w:r w:rsidRPr="00F4554E">
        <w:rPr>
          <w:color w:val="000000" w:themeColor="text1"/>
          <w:sz w:val="16"/>
        </w:rPr>
        <w:t xml:space="preserve">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wom[x]n and children annually; and that globally, poverty and preventable disease</w:t>
      </w:r>
      <w:r w:rsidRPr="00F4554E">
        <w:rPr>
          <w:rStyle w:val="StyleUnderline"/>
          <w:color w:val="000000" w:themeColor="text1"/>
          <w:sz w:val="16"/>
          <w:u w:val="none"/>
        </w:rPr>
        <w:t xml:space="preserve"> </w:t>
      </w:r>
      <w:r w:rsidRPr="00F4554E">
        <w:rPr>
          <w:rStyle w:val="StyleUnderline"/>
          <w:color w:val="000000" w:themeColor="text1"/>
          <w:highlight w:val="yellow"/>
        </w:rPr>
        <w:t>kills tens of millions of people needlessly every year.</w:t>
      </w:r>
      <w:r w:rsidRPr="00F4554E">
        <w:rPr>
          <w:rStyle w:val="StyleUnderline"/>
          <w:color w:val="000000" w:themeColor="text1"/>
        </w:rPr>
        <w:t xml:space="preserve"> In other words, they are hoping that you won’t notice how much structural violence there is in the world.</w:t>
      </w:r>
      <w:r w:rsidRPr="00F4554E">
        <w:rPr>
          <w:rStyle w:val="StyleUnderline"/>
          <w:b w:val="0"/>
          <w:color w:val="000000" w:themeColor="text1"/>
          <w:sz w:val="12"/>
          <w:u w:val="none"/>
        </w:rPr>
        <w:t>¶</w:t>
      </w:r>
      <w:r w:rsidRPr="00F4554E">
        <w:rPr>
          <w:rStyle w:val="StyleUnderline"/>
          <w:color w:val="000000" w:themeColor="text1"/>
        </w:rPr>
        <w:t xml:space="preserve"> More than this, </w:t>
      </w:r>
      <w:r w:rsidRPr="00F4554E">
        <w:rPr>
          <w:rStyle w:val="StyleUnderline"/>
          <w:color w:val="000000" w:themeColor="text1"/>
          <w:highlight w:val="yellow"/>
        </w:rPr>
        <w:t>they are hoping</w:t>
      </w:r>
      <w:r w:rsidRPr="00F4554E">
        <w:rPr>
          <w:rStyle w:val="StyleUnderline"/>
          <w:color w:val="000000" w:themeColor="text1"/>
        </w:rPr>
        <w:t xml:space="preserve"> that </w:t>
      </w:r>
      <w:r w:rsidRPr="00F4554E">
        <w:rPr>
          <w:rStyle w:val="StyleUnderline"/>
          <w:color w:val="000000" w:themeColor="text1"/>
          <w:highlight w:val="yellow"/>
        </w:rPr>
        <w:t>you won’t notice that while</w:t>
      </w:r>
      <w:r w:rsidRPr="00F4554E">
        <w:rPr>
          <w:rStyle w:val="StyleUnderline"/>
          <w:color w:val="000000" w:themeColor="text1"/>
        </w:rPr>
        <w:t xml:space="preserve"> literally </w:t>
      </w:r>
      <w:r w:rsidRPr="00F4554E">
        <w:rPr>
          <w:rStyle w:val="StyleUnderline"/>
          <w:color w:val="000000" w:themeColor="text1"/>
          <w:highlight w:val="yellow"/>
        </w:rPr>
        <w:t>trillion</w:t>
      </w:r>
      <w:r w:rsidRPr="00F4554E">
        <w:rPr>
          <w:rStyle w:val="StyleUnderline"/>
          <w:color w:val="000000" w:themeColor="text1"/>
        </w:rPr>
        <w:t xml:space="preserve">s of dollars </w:t>
      </w:r>
      <w:r w:rsidRPr="00F4554E">
        <w:rPr>
          <w:rStyle w:val="StyleUnderline"/>
          <w:color w:val="000000" w:themeColor="text1"/>
          <w:highlight w:val="yellow"/>
        </w:rPr>
        <w:t>are spent on</w:t>
      </w:r>
      <w:r w:rsidRPr="00F4554E">
        <w:rPr>
          <w:rStyle w:val="StyleUnderline"/>
          <w:color w:val="000000" w:themeColor="text1"/>
        </w:rPr>
        <w:t xml:space="preserve"> military weapons, foreign wars and </w:t>
      </w:r>
      <w:r w:rsidRPr="00F4554E">
        <w:rPr>
          <w:rStyle w:val="StyleUnderline"/>
          <w:color w:val="000000" w:themeColor="text1"/>
          <w:highlight w:val="yellow"/>
        </w:rPr>
        <w:t>security theatre</w:t>
      </w:r>
      <w:r w:rsidRPr="00F4554E">
        <w:rPr>
          <w:rStyle w:val="StyleUnderline"/>
          <w:color w:val="000000" w:themeColor="text1"/>
        </w:rPr>
        <w:t xml:space="preserve"> (which also arguably do nothing to make any us any safer, and may even make us marginally less safe)</w:t>
      </w:r>
      <w:r w:rsidRPr="00F4554E">
        <w:rPr>
          <w:rStyle w:val="StyleUnderline"/>
          <w:color w:val="000000" w:themeColor="text1"/>
          <w:highlight w:val="yellow"/>
        </w:rPr>
        <w:t>,</w:t>
      </w:r>
      <w:r w:rsidRPr="00F4554E">
        <w:rPr>
          <w:rStyle w:val="StyleUnderline"/>
          <w:color w:val="000000" w:themeColor="text1"/>
        </w:rPr>
        <w:t xml:space="preserve"> </w:t>
      </w:r>
      <w:r w:rsidRPr="00F4554E">
        <w:rPr>
          <w:color w:val="000000" w:themeColor="text1"/>
          <w:sz w:val="16"/>
        </w:rPr>
        <w:t>that domestic violence programmes struggle to provide even minimal support for wom[x]n and children at risk of serious harm from their partners; that underfunded mental health programmes mean long waiting lists to receive basic care for at-risk individuals; that drug and alcohol rehabilitation programmes lack the funding to match the demand for help; that welfare</w:t>
      </w:r>
      <w:r w:rsidRPr="00F4554E">
        <w:rPr>
          <w:rStyle w:val="StyleUnderline"/>
          <w:color w:val="000000" w:themeColor="text1"/>
        </w:rPr>
        <w:t xml:space="preserve"> </w:t>
      </w:r>
      <w:r w:rsidRPr="00F4554E">
        <w:rPr>
          <w:rStyle w:val="StyleUnderline"/>
          <w:color w:val="000000" w:themeColor="text1"/>
          <w:highlight w:val="yellow"/>
        </w:rPr>
        <w:t>measures aimed at reducing inequality have been inadequate for decades</w:t>
      </w:r>
      <w:r w:rsidRPr="00F4554E">
        <w:rPr>
          <w:rStyle w:val="StyleUnderline"/>
          <w:color w:val="000000" w:themeColor="text1"/>
        </w:rPr>
        <w:t>; that health and safety measures at many workplaces remain insufficiently resourced; and that measures to tackle global warming and developing alternative energy remain hopelessly inadequate.</w:t>
      </w:r>
      <w:r w:rsidRPr="00F4554E">
        <w:rPr>
          <w:rStyle w:val="StyleUnderline"/>
          <w:b w:val="0"/>
          <w:color w:val="000000" w:themeColor="text1"/>
          <w:sz w:val="12"/>
          <w:u w:val="none"/>
        </w:rPr>
        <w:t>¶</w:t>
      </w:r>
      <w:r w:rsidRPr="00F4554E">
        <w:rPr>
          <w:rStyle w:val="StyleUnderline"/>
          <w:color w:val="000000" w:themeColor="text1"/>
        </w:rPr>
        <w:t xml:space="preserve"> Of course, none of this is surprising. </w:t>
      </w:r>
      <w:r w:rsidRPr="00F4554E">
        <w:rPr>
          <w:rStyle w:val="StyleUnderline"/>
          <w:color w:val="000000" w:themeColor="text1"/>
          <w:highlight w:val="yellow"/>
        </w:rPr>
        <w:t>Politicians</w:t>
      </w:r>
      <w:r w:rsidRPr="00F4554E">
        <w:rPr>
          <w:rStyle w:val="StyleUnderline"/>
          <w:color w:val="000000" w:themeColor="text1"/>
        </w:rPr>
        <w:t xml:space="preserve"> are a part of the system; they </w:t>
      </w:r>
      <w:r w:rsidRPr="00F4554E">
        <w:rPr>
          <w:rStyle w:val="StyleUnderline"/>
          <w:color w:val="000000" w:themeColor="text1"/>
          <w:highlight w:val="yellow"/>
        </w:rPr>
        <w:t>don’t want to change it.</w:t>
      </w:r>
      <w:r w:rsidRPr="00F4554E">
        <w:rPr>
          <w:rStyle w:val="StyleUnderline"/>
          <w:color w:val="000000" w:themeColor="text1"/>
        </w:rPr>
        <w:t xml:space="preserve"> For them, all the insecurity, death and ill-health caused by capitalist inequality are a price worth paying to keep the basic social structures as they are. A more egalitarian society based on </w:t>
      </w:r>
      <w:r w:rsidRPr="00F4554E">
        <w:rPr>
          <w:rStyle w:val="StyleUnderline"/>
          <w:color w:val="000000" w:themeColor="text1"/>
          <w:highlight w:val="yellow"/>
        </w:rPr>
        <w:t>equality</w:t>
      </w:r>
      <w:r w:rsidRPr="00F4554E">
        <w:rPr>
          <w:rStyle w:val="StyleUnderline"/>
          <w:color w:val="000000" w:themeColor="text1"/>
        </w:rPr>
        <w:t xml:space="preserve">, solidarity, and other non-materialist values </w:t>
      </w:r>
      <w:r w:rsidRPr="00F4554E">
        <w:rPr>
          <w:rStyle w:val="StyleUnderline"/>
          <w:color w:val="000000" w:themeColor="text1"/>
          <w:highlight w:val="yellow"/>
        </w:rPr>
        <w:t>would not suit their interests, or the special interests of the lobby groups they are indebted to.</w:t>
      </w:r>
      <w:r w:rsidRPr="00F4554E">
        <w:rPr>
          <w:color w:val="000000" w:themeColor="text1"/>
          <w:sz w:val="16"/>
        </w:rPr>
        <w:t xml:space="preserve">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colour are discriminated against and suffer worse health as a consequence.</w:t>
      </w:r>
      <w:r w:rsidRPr="00F4554E">
        <w:rPr>
          <w:color w:val="000000" w:themeColor="text1"/>
          <w:sz w:val="12"/>
        </w:rPr>
        <w:t>¶</w:t>
      </w:r>
      <w:r w:rsidRPr="00F4554E">
        <w:rPr>
          <w:color w:val="000000" w:themeColor="text1"/>
          <w:sz w:val="16"/>
        </w:rPr>
        <w:t xml:space="preserve"> Viewed from this vantage point, </w:t>
      </w:r>
      <w:r w:rsidRPr="00F4554E">
        <w:rPr>
          <w:rStyle w:val="StyleUnderline"/>
          <w:color w:val="000000" w:themeColor="text1"/>
        </w:rPr>
        <w:t>national security’s</w:t>
      </w:r>
      <w:r w:rsidRPr="00F4554E">
        <w:rPr>
          <w:color w:val="000000" w:themeColor="text1"/>
          <w:sz w:val="16"/>
        </w:rPr>
        <w:t xml:space="preserve"> is one massive confidence trick – misdirection on an epic scale. Its primary </w:t>
      </w:r>
      <w:r w:rsidRPr="00F4554E">
        <w:rPr>
          <w:rStyle w:val="StyleUnderline"/>
          <w:color w:val="000000" w:themeColor="text1"/>
        </w:rPr>
        <w:t>function is</w:t>
      </w:r>
      <w:r w:rsidRPr="00F4554E">
        <w:rPr>
          <w:color w:val="000000" w:themeColor="text1"/>
          <w:sz w:val="16"/>
        </w:rPr>
        <w:t xml:space="preserve"> to distract you from the structures and inequalities in society which are the real threat to the health and wellbeing of you and your family, and</w:t>
      </w:r>
      <w:r w:rsidRPr="00F4554E">
        <w:rPr>
          <w:rStyle w:val="StyleUnderline"/>
          <w:color w:val="000000" w:themeColor="text1"/>
          <w:sz w:val="16"/>
          <w:u w:val="none"/>
        </w:rPr>
        <w:t xml:space="preserve"> </w:t>
      </w:r>
      <w:r w:rsidRPr="00F4554E">
        <w:rPr>
          <w:rStyle w:val="StyleUnderline"/>
          <w:color w:val="000000" w:themeColor="text1"/>
        </w:rPr>
        <w:t>to convince you to be permanently afraid so that you</w:t>
      </w:r>
      <w:r w:rsidRPr="00F4554E">
        <w:rPr>
          <w:color w:val="000000" w:themeColor="text1"/>
          <w:sz w:val="16"/>
        </w:rPr>
        <w:t xml:space="preserve"> will </w:t>
      </w:r>
      <w:r w:rsidRPr="00F4554E">
        <w:rPr>
          <w:rStyle w:val="StyleUnderline"/>
          <w:color w:val="000000" w:themeColor="text1"/>
        </w:rPr>
        <w:t>acquiesce to</w:t>
      </w:r>
      <w:r w:rsidRPr="00F4554E">
        <w:rPr>
          <w:color w:val="000000" w:themeColor="text1"/>
          <w:sz w:val="16"/>
        </w:rPr>
        <w:t xml:space="preserve"> all the security measures which keep you under </w:t>
      </w:r>
      <w:r w:rsidRPr="00F4554E">
        <w:rPr>
          <w:rStyle w:val="StyleUnderline"/>
          <w:color w:val="000000" w:themeColor="text1"/>
        </w:rPr>
        <w:t>state control and keep the military-industrial complex ticking along.</w:t>
      </w:r>
      <w:r w:rsidRPr="00F4554E">
        <w:rPr>
          <w:color w:val="000000" w:themeColor="text1"/>
          <w:sz w:val="12"/>
        </w:rPr>
        <w:t>¶</w:t>
      </w:r>
      <w:r w:rsidRPr="00F4554E">
        <w:rPr>
          <w:color w:val="000000" w:themeColor="text1"/>
          <w:sz w:val="16"/>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w:t>
      </w:r>
      <w:r w:rsidRPr="00F4554E">
        <w:rPr>
          <w:color w:val="000000" w:themeColor="text1"/>
          <w:sz w:val="16"/>
          <w:szCs w:val="16"/>
        </w:rPr>
        <w:t xml:space="preserve">security, what is that they don’t want you to think and talk about? What exactly is the misdirection they are engaged in? The truth is, if you think that terrorists or </w:t>
      </w:r>
      <w:r w:rsidRPr="00F4554E">
        <w:rPr>
          <w:color w:val="000000" w:themeColor="text1"/>
          <w:sz w:val="16"/>
        </w:rPr>
        <w:t>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50E65A00" w14:textId="77777777" w:rsidR="00322F99" w:rsidRPr="00CA29BD" w:rsidRDefault="00322F99" w:rsidP="00322F99">
      <w:pPr>
        <w:pStyle w:val="Heading4"/>
        <w:spacing w:line="480" w:lineRule="auto"/>
        <w:ind w:right="-720"/>
        <w:rPr>
          <w:b w:val="0"/>
          <w:bCs w:val="0"/>
          <w:color w:val="000000" w:themeColor="text1"/>
        </w:rPr>
      </w:pPr>
      <w:r w:rsidRPr="00CA29BD">
        <w:rPr>
          <w:color w:val="000000" w:themeColor="text1"/>
        </w:rPr>
        <w:t xml:space="preserve">[Vanni 3] </w:t>
      </w:r>
      <w:r>
        <w:rPr>
          <w:color w:val="000000" w:themeColor="text1"/>
        </w:rPr>
        <w:t>THAT KILLS BLACK AND BROWN PEOPLE</w:t>
      </w:r>
      <w:r>
        <w:rPr>
          <w:b w:val="0"/>
          <w:bCs w:val="0"/>
          <w:color w:val="000000" w:themeColor="text1"/>
        </w:rPr>
        <w:t xml:space="preserve"> already hit disproportionately hard by COVID. </w:t>
      </w:r>
    </w:p>
    <w:p w14:paraId="30178E9D" w14:textId="77777777" w:rsidR="00322F99" w:rsidRPr="00CA29BD" w:rsidRDefault="00322F99" w:rsidP="00322F99">
      <w:pPr>
        <w:ind w:right="-720"/>
        <w:rPr>
          <w:color w:val="000000" w:themeColor="text1"/>
          <w:sz w:val="16"/>
        </w:rPr>
      </w:pPr>
      <w:r w:rsidRPr="00CA29BD">
        <w:rPr>
          <w:b/>
          <w:bCs/>
          <w:color w:val="000000" w:themeColor="text1"/>
          <w:u w:val="single"/>
        </w:rPr>
        <w:t>Vanni</w:t>
      </w:r>
      <w:r>
        <w:rPr>
          <w:b/>
          <w:bCs/>
          <w:color w:val="000000" w:themeColor="text1"/>
          <w:u w:val="single"/>
        </w:rPr>
        <w:t xml:space="preserve"> 3</w:t>
      </w:r>
      <w:r w:rsidRPr="009A6E79">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12C6E3FF" w14:textId="77777777" w:rsidR="00322F99" w:rsidRPr="00CA29BD" w:rsidRDefault="00322F99" w:rsidP="00322F99">
      <w:pPr>
        <w:ind w:right="-720"/>
        <w:rPr>
          <w:color w:val="000000" w:themeColor="text1"/>
        </w:rPr>
      </w:pPr>
    </w:p>
    <w:p w14:paraId="732561A2" w14:textId="77777777" w:rsidR="00322F99" w:rsidRPr="00CA29BD" w:rsidRDefault="00322F99" w:rsidP="00322F99">
      <w:pPr>
        <w:spacing w:line="480" w:lineRule="auto"/>
        <w:ind w:right="-720"/>
        <w:rPr>
          <w:b/>
          <w:bCs/>
          <w:color w:val="000000" w:themeColor="text1"/>
          <w:u w:val="single"/>
        </w:rPr>
      </w:pPr>
      <w:r w:rsidRPr="00CA29BD">
        <w:rPr>
          <w:color w:val="000000" w:themeColor="text1"/>
          <w:sz w:val="16"/>
        </w:rPr>
        <w:t>Third, while COVID-19 may endanger us all, it is far more costly to some than others</w:t>
      </w:r>
      <w:r w:rsidRPr="008C4679">
        <w:rPr>
          <w:color w:val="000000" w:themeColor="text1"/>
          <w:sz w:val="16"/>
        </w:rPr>
        <w:t xml:space="preserve">. </w:t>
      </w:r>
      <w:r w:rsidRPr="0019710A">
        <w:rPr>
          <w:b/>
          <w:bCs/>
          <w:color w:val="000000" w:themeColor="text1"/>
          <w:highlight w:val="yellow"/>
          <w:u w:val="single"/>
        </w:rPr>
        <w:t>Numerous reports have shown how black and brown people are most impacted by the pandemic. In the U</w:t>
      </w:r>
      <w:r w:rsidRPr="00F13B5D">
        <w:t xml:space="preserve">nited </w:t>
      </w:r>
      <w:r w:rsidRPr="0019710A">
        <w:rPr>
          <w:b/>
          <w:bCs/>
          <w:color w:val="000000" w:themeColor="text1"/>
          <w:highlight w:val="yellow"/>
          <w:u w:val="single"/>
        </w:rPr>
        <w:t>S</w:t>
      </w:r>
      <w:r w:rsidRPr="00F13B5D">
        <w:t>tates</w:t>
      </w:r>
      <w:r w:rsidRPr="00F13B5D">
        <w:rPr>
          <w:b/>
          <w:bCs/>
          <w:color w:val="000000" w:themeColor="text1"/>
          <w:highlight w:val="yellow"/>
          <w:u w:val="single"/>
        </w:rPr>
        <w:t>,</w:t>
      </w:r>
      <w:r w:rsidRPr="00CA29BD">
        <w:rPr>
          <w:b/>
          <w:bCs/>
          <w:color w:val="000000" w:themeColor="text1"/>
          <w:u w:val="single"/>
        </w:rPr>
        <w:t xml:space="preserve"> for example, i</w:t>
      </w:r>
      <w:r w:rsidRPr="0019710A">
        <w:rPr>
          <w:b/>
          <w:bCs/>
          <w:color w:val="000000" w:themeColor="text1"/>
          <w:highlight w:val="yellow"/>
          <w:u w:val="single"/>
        </w:rPr>
        <w:t>ndigenous Americans have the highest COVID-19 mortality rates nationwide while  </w:t>
      </w:r>
      <w:hyperlink r:id="rId14" w:history="1">
        <w:r w:rsidRPr="0019710A">
          <w:rPr>
            <w:rStyle w:val="Hyperlink"/>
            <w:b/>
            <w:bCs/>
            <w:color w:val="000000" w:themeColor="text1"/>
            <w:highlight w:val="yellow"/>
            <w:u w:val="single"/>
          </w:rPr>
          <w:t>African American communities</w:t>
        </w:r>
      </w:hyperlink>
      <w:r w:rsidRPr="0019710A">
        <w:rPr>
          <w:b/>
          <w:bCs/>
          <w:color w:val="000000" w:themeColor="text1"/>
          <w:highlight w:val="yellow"/>
          <w:u w:val="single"/>
        </w:rPr>
        <w:t> have</w:t>
      </w:r>
      <w:r w:rsidRPr="00CA29BD">
        <w:rPr>
          <w:b/>
          <w:bCs/>
          <w:color w:val="000000" w:themeColor="text1"/>
          <w:u w:val="single"/>
        </w:rPr>
        <w:t xml:space="preserve"> COVID-19 </w:t>
      </w:r>
      <w:r w:rsidRPr="0019710A">
        <w:rPr>
          <w:b/>
          <w:bCs/>
          <w:color w:val="000000" w:themeColor="text1"/>
          <w:highlight w:val="yellow"/>
          <w:u w:val="single"/>
        </w:rPr>
        <w:t>mortality that</w:t>
      </w:r>
      <w:r w:rsidRPr="00CA29BD">
        <w:rPr>
          <w:b/>
          <w:bCs/>
          <w:color w:val="000000" w:themeColor="text1"/>
          <w:u w:val="single"/>
        </w:rPr>
        <w:t xml:space="preserve"> is</w:t>
      </w:r>
      <w:r w:rsidRPr="00CA29BD">
        <w:rPr>
          <w:color w:val="000000" w:themeColor="text1"/>
          <w:sz w:val="16"/>
        </w:rPr>
        <w:t xml:space="preserve"> 2.3 times higher than the rate for Asians and Latinxs, and </w:t>
      </w:r>
      <w:r w:rsidRPr="0019710A">
        <w:rPr>
          <w:b/>
          <w:bCs/>
          <w:color w:val="000000" w:themeColor="text1"/>
          <w:highlight w:val="yellow"/>
          <w:u w:val="single"/>
        </w:rPr>
        <w:t>2.6 times higher than</w:t>
      </w:r>
      <w:r w:rsidRPr="00CA29BD">
        <w:rPr>
          <w:b/>
          <w:bCs/>
          <w:color w:val="000000" w:themeColor="text1"/>
          <w:u w:val="single"/>
        </w:rPr>
        <w:t xml:space="preserve"> the rate for </w:t>
      </w:r>
      <w:r w:rsidRPr="0019710A">
        <w:rPr>
          <w:b/>
          <w:bCs/>
          <w:color w:val="000000" w:themeColor="text1"/>
          <w:highlight w:val="yellow"/>
          <w:u w:val="single"/>
        </w:rPr>
        <w:t>Whites.</w:t>
      </w:r>
      <w:r w:rsidRPr="00CA29BD">
        <w:rPr>
          <w:color w:val="000000" w:themeColor="text1"/>
          <w:sz w:val="16"/>
        </w:rPr>
        <w:t xml:space="preserve"> Similar </w:t>
      </w:r>
      <w:hyperlink r:id="rId15" w:history="1">
        <w:r w:rsidRPr="00CA29BD">
          <w:rPr>
            <w:rStyle w:val="Hyperlink"/>
            <w:color w:val="000000" w:themeColor="text1"/>
            <w:sz w:val="16"/>
          </w:rPr>
          <w:t>data is also emerging in the UK</w:t>
        </w:r>
      </w:hyperlink>
      <w:r w:rsidRPr="00CA29BD">
        <w:rPr>
          <w:color w:val="000000" w:themeColor="text1"/>
          <w:sz w:val="16"/>
        </w:rPr>
        <w:t xml:space="preserve"> where people from black and minority ethnic groups are at greater risk of dying from coronavirus. This means </w:t>
      </w:r>
      <w:r w:rsidRPr="0019710A">
        <w:rPr>
          <w:b/>
          <w:bCs/>
          <w:color w:val="000000" w:themeColor="text1"/>
          <w:highlight w:val="yellow"/>
          <w:u w:val="single"/>
        </w:rPr>
        <w:t>those groups suffer higher loss of life compared to other racial groups due to inequities in healthcare access</w:t>
      </w:r>
      <w:r w:rsidRPr="00CA29BD">
        <w:rPr>
          <w:b/>
          <w:bCs/>
          <w:color w:val="000000" w:themeColor="text1"/>
          <w:u w:val="single"/>
        </w:rPr>
        <w:t xml:space="preserve"> as well as higher rate of pre-existing conditions.</w:t>
      </w:r>
      <w:r w:rsidRPr="00CA29BD">
        <w:rPr>
          <w:color w:val="000000" w:themeColor="text1"/>
          <w:sz w:val="16"/>
        </w:rPr>
        <w:t xml:space="preserve"> In other parts of the world, the most vulnerable and the economically marginalized such as those working in the informal sector and living in shanty towns are feeling the effects of the pandemic the most. </w:t>
      </w:r>
      <w:r w:rsidRPr="0019710A">
        <w:rPr>
          <w:b/>
          <w:bCs/>
          <w:color w:val="000000" w:themeColor="text1"/>
          <w:highlight w:val="yellow"/>
          <w:u w:val="single"/>
        </w:rPr>
        <w:t>In </w:t>
      </w:r>
      <w:hyperlink r:id="rId16" w:history="1">
        <w:r w:rsidRPr="0019710A">
          <w:rPr>
            <w:rStyle w:val="Hyperlink"/>
            <w:b/>
            <w:bCs/>
            <w:color w:val="000000" w:themeColor="text1"/>
            <w:highlight w:val="yellow"/>
            <w:u w:val="single"/>
          </w:rPr>
          <w:t>Latin America and the Caribbean</w:t>
        </w:r>
      </w:hyperlink>
      <w:r w:rsidRPr="0019710A">
        <w:rPr>
          <w:b/>
          <w:bCs/>
          <w:color w:val="000000" w:themeColor="text1"/>
          <w:highlight w:val="yellow"/>
          <w:u w:val="single"/>
        </w:rPr>
        <w:t>, 70 per cent of domestic workers have been affected by the pandemic</w:t>
      </w:r>
      <w:r w:rsidRPr="00CA29BD">
        <w:rPr>
          <w:b/>
          <w:bCs/>
          <w:color w:val="000000" w:themeColor="text1"/>
          <w:u w:val="single"/>
        </w:rPr>
        <w:t xml:space="preserve"> where most have stopped receiving income.</w:t>
      </w:r>
      <w:r w:rsidRPr="00CA29BD">
        <w:rPr>
          <w:color w:val="000000" w:themeColor="text1"/>
          <w:sz w:val="16"/>
        </w:rPr>
        <w:t xml:space="preserve"> In Ghana, residents of slums at Old Fadama – a suburb in Accra – were made </w:t>
      </w:r>
      <w:hyperlink r:id="rId17" w:history="1">
        <w:r w:rsidRPr="00CA29BD">
          <w:rPr>
            <w:rStyle w:val="Hyperlink"/>
            <w:color w:val="000000" w:themeColor="text1"/>
            <w:sz w:val="16"/>
          </w:rPr>
          <w:t>homeless</w:t>
        </w:r>
      </w:hyperlink>
      <w:r w:rsidRPr="00CA29BD">
        <w:rPr>
          <w:color w:val="000000" w:themeColor="text1"/>
          <w:sz w:val="16"/>
        </w:rPr>
        <w:t> when the government demolished their homes. The ensuing homelessness means there is little to no space of observing social distancing rules, access to running water and access to other resources to practice basic hygiene. Meanwhile in India, the </w:t>
      </w:r>
      <w:hyperlink r:id="rId18" w:history="1">
        <w:r w:rsidRPr="00CA29BD">
          <w:rPr>
            <w:rStyle w:val="Hyperlink"/>
            <w:color w:val="000000" w:themeColor="text1"/>
            <w:sz w:val="16"/>
          </w:rPr>
          <w:t>pandemic has unsurprisingly hit the country along caste lines</w:t>
        </w:r>
      </w:hyperlink>
      <w:r w:rsidRPr="00CA29BD">
        <w:rPr>
          <w:color w:val="000000" w:themeColor="text1"/>
          <w:sz w:val="16"/>
        </w:rPr>
        <w:t> where the Dalits are most impacted because many are poor and have limited access to healthcare. As </w:t>
      </w:r>
      <w:hyperlink r:id="rId19" w:history="1">
        <w:r w:rsidRPr="00CA29BD">
          <w:rPr>
            <w:rStyle w:val="Hyperlink"/>
            <w:b/>
            <w:bCs/>
            <w:color w:val="000000" w:themeColor="text1"/>
            <w:u w:val="single"/>
          </w:rPr>
          <w:t xml:space="preserve">Kimberlé Williams </w:t>
        </w:r>
        <w:r w:rsidRPr="0019710A">
          <w:rPr>
            <w:rStyle w:val="Hyperlink"/>
            <w:b/>
            <w:bCs/>
            <w:color w:val="000000" w:themeColor="text1"/>
            <w:highlight w:val="yellow"/>
            <w:u w:val="single"/>
          </w:rPr>
          <w:t>Crenshaw</w:t>
        </w:r>
      </w:hyperlink>
      <w:r w:rsidRPr="00CA29BD">
        <w:rPr>
          <w:b/>
          <w:bCs/>
          <w:color w:val="000000" w:themeColor="text1"/>
          <w:u w:val="single"/>
        </w:rPr>
        <w:t> </w:t>
      </w:r>
      <w:r w:rsidRPr="0019710A">
        <w:rPr>
          <w:b/>
          <w:bCs/>
          <w:color w:val="000000" w:themeColor="text1"/>
          <w:highlight w:val="yellow"/>
          <w:u w:val="single"/>
        </w:rPr>
        <w:t>reminds us, the high number of minority deaths is not new</w:t>
      </w:r>
      <w:r w:rsidRPr="00CA29BD">
        <w:rPr>
          <w:color w:val="000000" w:themeColor="text1"/>
          <w:sz w:val="16"/>
        </w:rPr>
        <w:t xml:space="preserve">. Rather, </w:t>
      </w:r>
      <w:r w:rsidRPr="0019710A">
        <w:rPr>
          <w:b/>
          <w:bCs/>
          <w:color w:val="000000" w:themeColor="text1"/>
          <w:highlight w:val="yellow"/>
          <w:u w:val="single"/>
        </w:rPr>
        <w:t>this crisis simply amplified racism</w:t>
      </w:r>
      <w:r w:rsidRPr="00CA29BD">
        <w:rPr>
          <w:b/>
          <w:bCs/>
          <w:color w:val="000000" w:themeColor="text1"/>
          <w:u w:val="single"/>
        </w:rPr>
        <w:t xml:space="preserve"> and other forms of structural inequality as a pre-existing condition</w:t>
      </w:r>
      <w:r w:rsidRPr="00CA29BD">
        <w:rPr>
          <w:color w:val="000000" w:themeColor="text1"/>
          <w:sz w:val="16"/>
        </w:rPr>
        <w:t xml:space="preserve"> – an intersectional issue – where those disproportionately hurt are those who are already structurally marginalized. Thus, </w:t>
      </w:r>
      <w:r w:rsidRPr="0019710A">
        <w:rPr>
          <w:b/>
          <w:bCs/>
          <w:color w:val="000000" w:themeColor="text1"/>
          <w:highlight w:val="yellow"/>
          <w:u w:val="single"/>
        </w:rPr>
        <w:t>while recognising a broken global IP regime</w:t>
      </w:r>
      <w:r w:rsidRPr="00CA29BD">
        <w:rPr>
          <w:b/>
          <w:bCs/>
          <w:color w:val="000000" w:themeColor="text1"/>
          <w:u w:val="single"/>
        </w:rPr>
        <w:t xml:space="preserve"> that triggered the scramble for vaccines, </w:t>
      </w:r>
      <w:r w:rsidRPr="0019710A">
        <w:rPr>
          <w:b/>
          <w:bCs/>
          <w:color w:val="000000" w:themeColor="text1"/>
          <w:highlight w:val="yellow"/>
          <w:u w:val="single"/>
        </w:rPr>
        <w:t xml:space="preserve">the racialized impact of the pandemic cannot be ignored, and </w:t>
      </w:r>
      <w:r w:rsidRPr="00CA29BD">
        <w:rPr>
          <w:b/>
          <w:bCs/>
          <w:color w:val="000000" w:themeColor="text1"/>
          <w:u w:val="single"/>
        </w:rPr>
        <w:t xml:space="preserve">it points to </w:t>
      </w:r>
      <w:r w:rsidRPr="0019710A">
        <w:rPr>
          <w:b/>
          <w:bCs/>
          <w:color w:val="000000" w:themeColor="text1"/>
          <w:highlight w:val="yellow"/>
          <w:u w:val="single"/>
        </w:rPr>
        <w:t>the entangled roots of race and capitalism.</w:t>
      </w:r>
      <w:r w:rsidRPr="00CA29BD">
        <w:rPr>
          <w:b/>
          <w:bCs/>
          <w:color w:val="000000" w:themeColor="text1"/>
          <w:u w:val="single"/>
        </w:rPr>
        <w:t> </w:t>
      </w:r>
    </w:p>
    <w:p w14:paraId="7C1F864C" w14:textId="77777777" w:rsidR="00322F99" w:rsidRPr="003008DC" w:rsidRDefault="00322F99" w:rsidP="00322F99">
      <w:pPr>
        <w:ind w:right="-720"/>
      </w:pPr>
    </w:p>
    <w:p w14:paraId="1062F8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F9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DCBAB"/>
  <w14:defaultImageDpi w14:val="300"/>
  <w15:docId w15:val="{6CAB0E95-E546-604C-8EFF-84E8CFA6C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F99"/>
    <w:rPr>
      <w:rFonts w:ascii="Times New Roman" w:hAnsi="Times New Roman" w:cs="Times New Roman"/>
    </w:rPr>
  </w:style>
  <w:style w:type="paragraph" w:styleId="Heading1">
    <w:name w:val="heading 1"/>
    <w:aliases w:val="Pocket"/>
    <w:basedOn w:val="Normal"/>
    <w:next w:val="Normal"/>
    <w:link w:val="Heading1Char"/>
    <w:uiPriority w:val="9"/>
    <w:qFormat/>
    <w:rsid w:val="00322F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22F9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22F9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322F9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22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F99"/>
  </w:style>
  <w:style w:type="character" w:customStyle="1" w:styleId="Heading1Char">
    <w:name w:val="Heading 1 Char"/>
    <w:aliases w:val="Pocket Char"/>
    <w:basedOn w:val="DefaultParagraphFont"/>
    <w:link w:val="Heading1"/>
    <w:uiPriority w:val="9"/>
    <w:rsid w:val="00322F9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22F9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22F9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22F9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22F99"/>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322F99"/>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322F9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22F9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22F99"/>
    <w:rPr>
      <w:color w:val="auto"/>
      <w:u w:val="none"/>
    </w:rPr>
  </w:style>
  <w:style w:type="paragraph" w:styleId="DocumentMap">
    <w:name w:val="Document Map"/>
    <w:basedOn w:val="Normal"/>
    <w:link w:val="DocumentMapChar"/>
    <w:uiPriority w:val="99"/>
    <w:semiHidden/>
    <w:unhideWhenUsed/>
    <w:rsid w:val="00322F99"/>
    <w:rPr>
      <w:rFonts w:ascii="Lucida Grande" w:hAnsi="Lucida Grande" w:cs="Lucida Grande"/>
    </w:rPr>
  </w:style>
  <w:style w:type="character" w:customStyle="1" w:styleId="DocumentMapChar">
    <w:name w:val="Document Map Char"/>
    <w:basedOn w:val="DefaultParagraphFont"/>
    <w:link w:val="DocumentMap"/>
    <w:uiPriority w:val="99"/>
    <w:semiHidden/>
    <w:rsid w:val="00322F99"/>
    <w:rPr>
      <w:rFonts w:ascii="Lucida Grande" w:hAnsi="Lucida Grande" w:cs="Lucida Grande"/>
    </w:rPr>
  </w:style>
  <w:style w:type="paragraph" w:customStyle="1" w:styleId="textbold">
    <w:name w:val="text bold"/>
    <w:basedOn w:val="Normal"/>
    <w:link w:val="Emphasis"/>
    <w:uiPriority w:val="20"/>
    <w:qFormat/>
    <w:rsid w:val="00322F99"/>
    <w:pPr>
      <w:ind w:left="720"/>
    </w:pPr>
    <w:rPr>
      <w:b/>
      <w:iCs/>
      <w:u w:val="single"/>
      <w:bdr w:val="single" w:sz="18" w:space="0" w:color="auto"/>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322F99"/>
  </w:style>
  <w:style w:type="character" w:customStyle="1" w:styleId="TitleChar">
    <w:name w:val="Title Char"/>
    <w:aliases w:val="Cites and Cards Char,UNDERLINE Char,Bold Underlined Char,title Char"/>
    <w:basedOn w:val="DefaultParagraphFont"/>
    <w:link w:val="Title"/>
    <w:uiPriority w:val="6"/>
    <w:qFormat/>
    <w:rsid w:val="00322F99"/>
    <w:rPr>
      <w:u w:val="single"/>
    </w:rPr>
  </w:style>
  <w:style w:type="paragraph" w:styleId="Title">
    <w:name w:val="Title"/>
    <w:aliases w:val="Cites and Cards,UNDERLINE,Bold Underlined,title"/>
    <w:basedOn w:val="Normal"/>
    <w:next w:val="Normal"/>
    <w:link w:val="TitleChar"/>
    <w:uiPriority w:val="6"/>
    <w:qFormat/>
    <w:rsid w:val="00322F99"/>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322F99"/>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322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18" Type="http://schemas.openxmlformats.org/officeDocument/2006/relationships/hyperlink" Target="https://theconversation.com/indias-coronavirus-pandemic-shines-a-light-on-the-curse-of-caste-13955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17" Type="http://schemas.openxmlformats.org/officeDocument/2006/relationships/hyperlink" Target="https://www.facebook.com/JoyNewsOnTV/videos/257537245373128/" TargetMode="External"/><Relationship Id="rId2" Type="http://schemas.openxmlformats.org/officeDocument/2006/relationships/customXml" Target="../customXml/item2.xml"/><Relationship Id="rId16" Type="http://schemas.openxmlformats.org/officeDocument/2006/relationships/hyperlink" Target="https://rosanjose.iom.int/SITE/en/blog/how-does-covid-19-impact-migrant-domestic-work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jamanetwork.com/journals/jama/article-abstract/2674671" TargetMode="External"/><Relationship Id="rId19" Type="http://schemas.openxmlformats.org/officeDocument/2006/relationships/hyperlink" Target="https://newrepublic.com/article/157537/blackness-preexisting-condition-coronavirus-katrina-disaster-relief"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hyperlink" Target="https://www.apmresearchlab.org/covid/deaths-by-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9518</Words>
  <Characters>54255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2021-09-17T19:52:00Z</dcterms:created>
  <dcterms:modified xsi:type="dcterms:W3CDTF">2021-09-18T13:38:00Z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