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42081" w14:textId="77777777" w:rsidR="003157AF" w:rsidRDefault="003157AF" w:rsidP="003157AF">
      <w:pPr>
        <w:pStyle w:val="Heading1"/>
        <w:ind w:right="-720"/>
      </w:pPr>
      <w:r>
        <w:t>Prison Strikes AC</w:t>
      </w:r>
    </w:p>
    <w:p w14:paraId="524FA14C" w14:textId="77777777" w:rsidR="003157AF" w:rsidRDefault="003157AF" w:rsidP="003157AF">
      <w:pPr>
        <w:pStyle w:val="Heading2"/>
        <w:ind w:right="-720"/>
        <w:rPr>
          <w:u w:val="single"/>
        </w:rPr>
      </w:pPr>
      <w:r>
        <w:rPr>
          <w:u w:val="single"/>
        </w:rPr>
        <w:t>Part 1: The Court</w:t>
      </w:r>
    </w:p>
    <w:p w14:paraId="53EBAF6F" w14:textId="77777777" w:rsidR="003157AF" w:rsidRPr="00B429E8" w:rsidRDefault="003157AF" w:rsidP="003157AF">
      <w:pPr>
        <w:ind w:right="-720"/>
      </w:pPr>
    </w:p>
    <w:p w14:paraId="13B61277" w14:textId="77777777" w:rsidR="003157AF" w:rsidRPr="00B429E8" w:rsidRDefault="003157AF" w:rsidP="003157AF">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4AEF0A3D" w14:textId="77777777" w:rsidR="003157AF" w:rsidRDefault="003157AF" w:rsidP="003157AF">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 xml:space="preserve">Guinier, Lani [Bennett </w:t>
      </w:r>
      <w:proofErr w:type="spellStart"/>
      <w:r w:rsidRPr="00C10DF6">
        <w:rPr>
          <w:rStyle w:val="Style13ptBold"/>
          <w:b w:val="0"/>
          <w:bCs/>
        </w:rPr>
        <w:t>Boskey</w:t>
      </w:r>
      <w:proofErr w:type="spellEnd"/>
      <w:r w:rsidRPr="00C10DF6">
        <w:rPr>
          <w:rStyle w:val="Style13ptBold"/>
          <w:b w:val="0"/>
          <w:bCs/>
        </w:rPr>
        <w:t xml:space="preserve">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CV/CH</w:t>
      </w:r>
    </w:p>
    <w:p w14:paraId="4F68AA0A" w14:textId="77777777" w:rsidR="003157AF" w:rsidRPr="00C10DF6" w:rsidRDefault="003157AF" w:rsidP="003157AF">
      <w:pPr>
        <w:ind w:right="-720"/>
      </w:pPr>
    </w:p>
    <w:p w14:paraId="7D502057" w14:textId="77777777" w:rsidR="003157AF" w:rsidRPr="00943386" w:rsidRDefault="003157AF" w:rsidP="003157AF">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05F59A3A" w14:textId="77777777" w:rsidR="003157AF" w:rsidRPr="00B429E8" w:rsidRDefault="003157AF" w:rsidP="003157AF">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3A2A56D9" w14:textId="77777777" w:rsidR="003157AF" w:rsidRDefault="003157AF" w:rsidP="003157AF">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05528A05" w14:textId="77777777" w:rsidR="003157AF" w:rsidRPr="00B927A9" w:rsidRDefault="003157AF" w:rsidP="003157AF">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4A85845C" w14:textId="77777777" w:rsidR="003157AF" w:rsidRPr="00B927A9" w:rsidRDefault="003157AF" w:rsidP="003157AF">
      <w:pPr>
        <w:ind w:right="-720"/>
        <w:rPr>
          <w:rStyle w:val="StyleUnderline"/>
          <w:b w:val="0"/>
          <w:bCs/>
          <w:u w:val="none"/>
        </w:rPr>
      </w:pPr>
    </w:p>
    <w:p w14:paraId="7F338D24" w14:textId="77777777" w:rsidR="003157AF" w:rsidRPr="00D10C71" w:rsidRDefault="003157AF" w:rsidP="003157AF">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w:t>
      </w:r>
      <w:proofErr w:type="gramStart"/>
      <w:r w:rsidRPr="00D10C71">
        <w:rPr>
          <w:sz w:val="16"/>
        </w:rPr>
        <w:t>one</w:t>
      </w:r>
      <w:proofErr w:type="gramEnd"/>
      <w:r w:rsidRPr="00D10C71">
        <w:rPr>
          <w:sz w:val="16"/>
        </w:rPr>
        <w:t xml:space="preserv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77BAA878" w14:textId="77777777" w:rsidR="003157AF" w:rsidRPr="00B429E8" w:rsidRDefault="003157AF" w:rsidP="003157AF">
      <w:pPr>
        <w:pStyle w:val="Heading4"/>
        <w:spacing w:line="480" w:lineRule="auto"/>
        <w:ind w:right="-720"/>
        <w:rPr>
          <w:b w:val="0"/>
          <w:bCs w:val="0"/>
        </w:rPr>
      </w:pPr>
      <w:r>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14:paraId="4EDDF050" w14:textId="77777777" w:rsidR="003157AF" w:rsidRDefault="003157AF" w:rsidP="003157AF">
      <w:pPr>
        <w:ind w:right="-720"/>
      </w:pPr>
    </w:p>
    <w:p w14:paraId="33591C7B" w14:textId="77777777" w:rsidR="003157AF" w:rsidRDefault="003157AF" w:rsidP="003157AF">
      <w:pPr>
        <w:pStyle w:val="Heading2"/>
        <w:ind w:right="-720"/>
        <w:rPr>
          <w:u w:val="single"/>
        </w:rPr>
      </w:pPr>
      <w:r>
        <w:rPr>
          <w:u w:val="single"/>
        </w:rPr>
        <w:t>Part 2: Behind the Wall</w:t>
      </w:r>
    </w:p>
    <w:p w14:paraId="7CA67857" w14:textId="77777777" w:rsidR="003157AF" w:rsidRPr="004D1BEB" w:rsidRDefault="003157AF" w:rsidP="003157AF">
      <w:pPr>
        <w:ind w:right="-720"/>
      </w:pPr>
    </w:p>
    <w:p w14:paraId="1963A3C2" w14:textId="77777777" w:rsidR="003157AF" w:rsidRPr="00DB56A9" w:rsidRDefault="003157AF" w:rsidP="003157AF">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14:paraId="1E8E1096" w14:textId="77777777" w:rsidR="003157AF" w:rsidRPr="00715AEE" w:rsidRDefault="003157AF" w:rsidP="003157AF">
      <w:pPr>
        <w:ind w:right="-720"/>
        <w:rPr>
          <w:sz w:val="16"/>
          <w:szCs w:val="16"/>
          <w:lang w:bidi="he-IL"/>
        </w:rPr>
      </w:pPr>
      <w:r>
        <w:rPr>
          <w:b/>
          <w:bCs/>
          <w:u w:val="single"/>
          <w:lang w:bidi="he-IL"/>
        </w:rPr>
        <w:t>Davis et al</w:t>
      </w:r>
      <w:r>
        <w:rPr>
          <w:b/>
          <w:bCs/>
          <w:lang w:bidi="he-IL"/>
        </w:rPr>
        <w:t>:</w:t>
      </w:r>
      <w:r w:rsidRPr="00715AEE">
        <w:rPr>
          <w:sz w:val="16"/>
          <w:lang w:bidi="he-IL"/>
        </w:rPr>
        <w:t xml:space="preserve"> </w:t>
      </w:r>
      <w:r w:rsidRPr="00715AEE">
        <w:rPr>
          <w:sz w:val="16"/>
          <w:szCs w:val="16"/>
          <w:lang w:bidi="he-IL"/>
        </w:rPr>
        <w:t xml:space="preserve">Davis, Angela. [Duke University Press], </w:t>
      </w:r>
      <w:proofErr w:type="spellStart"/>
      <w:r w:rsidRPr="00715AEE">
        <w:rPr>
          <w:sz w:val="16"/>
          <w:szCs w:val="16"/>
          <w:lang w:bidi="he-IL"/>
        </w:rPr>
        <w:t>Shalyor</w:t>
      </w:r>
      <w:proofErr w:type="spellEnd"/>
      <w:r w:rsidRPr="00715AEE">
        <w:rPr>
          <w:sz w:val="16"/>
          <w:szCs w:val="16"/>
          <w:lang w:bidi="he-IL"/>
        </w:rPr>
        <w:t xml:space="preserve">,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JP  </w:t>
      </w:r>
    </w:p>
    <w:p w14:paraId="4B1F0C6E" w14:textId="77777777" w:rsidR="003157AF" w:rsidRPr="00C9745E" w:rsidRDefault="003157AF" w:rsidP="003157AF">
      <w:pPr>
        <w:ind w:right="-720"/>
        <w:rPr>
          <w:sz w:val="16"/>
          <w:szCs w:val="16"/>
          <w:lang w:bidi="he-IL"/>
        </w:rPr>
      </w:pPr>
    </w:p>
    <w:p w14:paraId="012CABCF" w14:textId="77777777" w:rsidR="003157AF" w:rsidRPr="002F4BD1" w:rsidRDefault="003157AF" w:rsidP="003157AF">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w:t>
      </w:r>
      <w:proofErr w:type="spellStart"/>
      <w:r w:rsidRPr="002F4BD1">
        <w:rPr>
          <w:rStyle w:val="StyleUnderline"/>
          <w:b w:val="0"/>
          <w:bCs/>
          <w:sz w:val="16"/>
          <w:u w:val="none"/>
        </w:rPr>
        <w:t>popu</w:t>
      </w:r>
      <w:proofErr w:type="spellEnd"/>
      <w:r w:rsidRPr="002F4BD1">
        <w:rPr>
          <w:rStyle w:val="StyleUnderline"/>
          <w:b w:val="0"/>
          <w:bCs/>
          <w:sz w:val="16"/>
          <w:u w:val="none"/>
        </w:rPr>
        <w:t xml:space="preserve">- </w:t>
      </w:r>
      <w:proofErr w:type="spellStart"/>
      <w:r w:rsidRPr="002F4BD1">
        <w:rPr>
          <w:rStyle w:val="StyleUnderline"/>
          <w:b w:val="0"/>
          <w:bCs/>
          <w:sz w:val="16"/>
          <w:u w:val="none"/>
        </w:rPr>
        <w:t>lation</w:t>
      </w:r>
      <w:proofErr w:type="spellEnd"/>
      <w:r w:rsidRPr="002F4BD1">
        <w:rPr>
          <w:rStyle w:val="StyleUnderline"/>
          <w:b w:val="0"/>
          <w:bCs/>
          <w:sz w:val="16"/>
          <w:u w:val="none"/>
        </w:rPr>
        <w:t xml:space="preserve">, they constitute, nevertheless, the fastest growing segment of pris- </w:t>
      </w:r>
      <w:proofErr w:type="spellStart"/>
      <w:r w:rsidRPr="002F4BD1">
        <w:rPr>
          <w:rStyle w:val="StyleUnderline"/>
          <w:b w:val="0"/>
          <w:bCs/>
          <w:sz w:val="16"/>
          <w:u w:val="none"/>
        </w:rPr>
        <w:t>oners</w:t>
      </w:r>
      <w:proofErr w:type="spellEnd"/>
      <w:r w:rsidRPr="002F4BD1">
        <w:rPr>
          <w:rStyle w:val="StyleUnderline"/>
          <w:b w:val="0"/>
          <w:bCs/>
          <w:sz w:val="16"/>
          <w:u w:val="none"/>
        </w:rPr>
        <w:t xml:space="preserve">.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w:t>
      </w:r>
      <w:proofErr w:type="spellStart"/>
      <w:r w:rsidRPr="00FD5B5A">
        <w:rPr>
          <w:rStyle w:val="StyleUnderline"/>
        </w:rPr>
        <w:t>insti</w:t>
      </w:r>
      <w:proofErr w:type="spellEnd"/>
      <w:r w:rsidRPr="00FD5B5A">
        <w:rPr>
          <w:rStyle w:val="StyleUnderline"/>
        </w:rPr>
        <w:t xml:space="preserve">- </w:t>
      </w:r>
      <w:proofErr w:type="spellStart"/>
      <w:r w:rsidRPr="00FD5B5A">
        <w:rPr>
          <w:rStyle w:val="StyleUnderline"/>
        </w:rPr>
        <w:t>tutions</w:t>
      </w:r>
      <w:proofErr w:type="spellEnd"/>
      <w:r w:rsidRPr="00FD5B5A">
        <w:rPr>
          <w:rStyle w:val="StyleUnderline"/>
        </w:rPr>
        <w:t xml:space="preserve"> such as Aid to Families with Dependent Children (</w:t>
      </w:r>
      <w:proofErr w:type="spellStart"/>
      <w:r w:rsidRPr="00FD5B5A">
        <w:rPr>
          <w:rStyle w:val="StyleUnderline"/>
        </w:rPr>
        <w:t>afdc</w:t>
      </w:r>
      <w:proofErr w:type="spellEnd"/>
      <w:r w:rsidRPr="00FD5B5A">
        <w:rPr>
          <w:rStyle w:val="StyleUnderline"/>
        </w:rPr>
        <w:t>)</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w:t>
      </w:r>
      <w:proofErr w:type="spellStart"/>
      <w:r w:rsidRPr="002F4BD1">
        <w:rPr>
          <w:rStyle w:val="StyleUnderline"/>
          <w:b w:val="0"/>
          <w:bCs/>
          <w:sz w:val="16"/>
          <w:u w:val="none"/>
        </w:rPr>
        <w:t>dra</w:t>
      </w:r>
      <w:proofErr w:type="spellEnd"/>
      <w:r w:rsidRPr="002F4BD1">
        <w:rPr>
          <w:rStyle w:val="StyleUnderline"/>
          <w:b w:val="0"/>
          <w:bCs/>
          <w:sz w:val="16"/>
          <w:u w:val="none"/>
        </w:rPr>
        <w:t xml:space="preserve">- </w:t>
      </w:r>
      <w:proofErr w:type="spellStart"/>
      <w:r w:rsidRPr="002F4BD1">
        <w:rPr>
          <w:rStyle w:val="StyleUnderline"/>
          <w:b w:val="0"/>
          <w:bCs/>
          <w:sz w:val="16"/>
          <w:u w:val="none"/>
        </w:rPr>
        <w:t>conian</w:t>
      </w:r>
      <w:proofErr w:type="spellEnd"/>
      <w:r w:rsidRPr="002F4BD1">
        <w:rPr>
          <w:rStyle w:val="StyleUnderline"/>
          <w:b w:val="0"/>
          <w:bCs/>
          <w:sz w:val="16"/>
          <w:u w:val="none"/>
        </w:rPr>
        <w:t xml:space="preserve"> strategies- ever longer prison sentences for offenses that are often petty- tend to reproduce and, indeed, exacerbate the very problems they purport to solve. There is an ironic but telling similarity between the economic impact of the prison industrial complex and that of the military industrial complex, with which 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w:t>
      </w:r>
      <w:proofErr w:type="gramStart"/>
      <w:r w:rsidRPr="00DB56A9">
        <w:rPr>
          <w:rStyle w:val="StyleUnderline"/>
        </w:rPr>
        <w:t>Thus</w:t>
      </w:r>
      <w:proofErr w:type="gramEnd"/>
      <w:r w:rsidRPr="00DB56A9">
        <w:rPr>
          <w:rStyle w:val="StyleUnderline"/>
        </w:rPr>
        <w:t xml:space="preserve">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14:paraId="29C7E17E" w14:textId="77777777" w:rsidR="003157AF" w:rsidRPr="007327F5" w:rsidRDefault="003157AF" w:rsidP="003157AF">
      <w:pPr>
        <w:pStyle w:val="Heading4"/>
        <w:spacing w:line="480" w:lineRule="auto"/>
        <w:ind w:right="-720"/>
        <w:rPr>
          <w:b w:val="0"/>
          <w:bCs w:val="0"/>
        </w:rPr>
      </w:pPr>
      <w:r>
        <w:t>[</w:t>
      </w:r>
      <w:proofErr w:type="spellStart"/>
      <w:r>
        <w:t>Sainato</w:t>
      </w:r>
      <w:proofErr w:type="spellEnd"/>
      <w:r>
        <w:t xml:space="preserve">] </w:t>
      </w:r>
      <w:r>
        <w:rPr>
          <w:b w:val="0"/>
          <w:bCs w:val="0"/>
        </w:rPr>
        <w:t xml:space="preserve">And the current conditions prisoner workers face fuels the PIC. </w:t>
      </w:r>
    </w:p>
    <w:p w14:paraId="74226893" w14:textId="77777777" w:rsidR="003157AF" w:rsidRDefault="003157AF" w:rsidP="003157AF">
      <w:pPr>
        <w:ind w:right="-720"/>
      </w:pPr>
      <w:proofErr w:type="spellStart"/>
      <w:r>
        <w:rPr>
          <w:b/>
          <w:bCs/>
          <w:u w:val="single"/>
        </w:rPr>
        <w:t>Sainato</w:t>
      </w:r>
      <w:proofErr w:type="spellEnd"/>
      <w:r>
        <w:t xml:space="preserve">: </w:t>
      </w:r>
      <w:proofErr w:type="spellStart"/>
      <w:r w:rsidRPr="007327F5">
        <w:rPr>
          <w:sz w:val="16"/>
          <w:szCs w:val="16"/>
        </w:rPr>
        <w:t>Sainato</w:t>
      </w:r>
      <w:proofErr w:type="spellEnd"/>
      <w:r w:rsidRPr="007327F5">
        <w:rPr>
          <w:sz w:val="16"/>
          <w:szCs w:val="16"/>
        </w:rPr>
        <w:t xml:space="preserve"> Michael [Writer on Civil Rights issues for the Miami Times] “Companies claim there’s a labor shortage. Their solution? Prisoners.” The Guardian, 2021. MB</w:t>
      </w:r>
      <w:r>
        <w:t xml:space="preserve"> </w:t>
      </w:r>
    </w:p>
    <w:p w14:paraId="6712D7E2" w14:textId="77777777" w:rsidR="003157AF" w:rsidRPr="007327F5" w:rsidRDefault="003157AF" w:rsidP="003157AF">
      <w:pPr>
        <w:ind w:right="-720"/>
      </w:pPr>
    </w:p>
    <w:p w14:paraId="58F0E0BA" w14:textId="77777777" w:rsidR="003157AF" w:rsidRDefault="003157AF" w:rsidP="003157AF">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w:t>
      </w:r>
      <w:proofErr w:type="spellStart"/>
      <w:r w:rsidRPr="005564CA">
        <w:rPr>
          <w:sz w:val="16"/>
        </w:rPr>
        <w:t>Brandilynn</w:t>
      </w:r>
      <w:proofErr w:type="spellEnd"/>
      <w:r w:rsidRPr="005564CA">
        <w:rPr>
          <w:sz w:val="16"/>
        </w:rPr>
        <w:t xml:space="preserve">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xml:space="preserve">.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w:t>
      </w:r>
      <w:proofErr w:type="gramStart"/>
      <w:r w:rsidRPr="00C6273C">
        <w:rPr>
          <w:rStyle w:val="StyleUnderline"/>
        </w:rPr>
        <w:t>amount</w:t>
      </w:r>
      <w:proofErr w:type="gramEnd"/>
      <w:r w:rsidRPr="00C6273C">
        <w:rPr>
          <w:rStyle w:val="StyleUnderline"/>
        </w:rPr>
        <w:t xml:space="preserve">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w:t>
      </w:r>
      <w:proofErr w:type="gramStart"/>
      <w:r w:rsidRPr="005564CA">
        <w:rPr>
          <w:sz w:val="16"/>
        </w:rPr>
        <w:t>So</w:t>
      </w:r>
      <w:proofErr w:type="gramEnd"/>
      <w:r w:rsidRPr="005564CA">
        <w:rPr>
          <w:sz w:val="16"/>
        </w:rPr>
        <w:t xml:space="preserve">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w:t>
      </w:r>
      <w:proofErr w:type="spellStart"/>
      <w:r w:rsidRPr="005564CA">
        <w:rPr>
          <w:sz w:val="16"/>
        </w:rPr>
        <w:t>Rynkiewicz</w:t>
      </w:r>
      <w:proofErr w:type="spellEnd"/>
      <w:r w:rsidRPr="005564CA">
        <w:rPr>
          <w:sz w:val="16"/>
        </w:rPr>
        <w:t xml:space="preserve">,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2BEA216E" w14:textId="77777777" w:rsidR="003157AF" w:rsidRPr="001267C9" w:rsidRDefault="003157AF" w:rsidP="003157AF">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14:paraId="501134FA" w14:textId="77777777" w:rsidR="003157AF" w:rsidRDefault="003157AF" w:rsidP="003157AF">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3F2A479E" w14:textId="77777777" w:rsidR="003157AF" w:rsidRDefault="003157AF" w:rsidP="003157AF">
      <w:pPr>
        <w:ind w:right="-720"/>
        <w:rPr>
          <w:sz w:val="16"/>
        </w:rPr>
      </w:pPr>
    </w:p>
    <w:p w14:paraId="540A4859" w14:textId="77777777" w:rsidR="003157AF" w:rsidRPr="00DE5960" w:rsidRDefault="003157AF" w:rsidP="003157AF">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298650E8" w14:textId="77777777" w:rsidR="003157AF" w:rsidRDefault="003157AF" w:rsidP="003157AF">
      <w:pPr>
        <w:spacing w:line="480" w:lineRule="auto"/>
        <w:ind w:right="-720"/>
        <w:rPr>
          <w:sz w:val="12"/>
        </w:rPr>
      </w:pPr>
    </w:p>
    <w:p w14:paraId="20DA8E34" w14:textId="77777777" w:rsidR="003157AF" w:rsidRDefault="003157AF" w:rsidP="003157AF">
      <w:pPr>
        <w:pStyle w:val="Heading2"/>
        <w:ind w:right="-720"/>
        <w:rPr>
          <w:u w:val="single"/>
        </w:rPr>
      </w:pPr>
      <w:r>
        <w:rPr>
          <w:u w:val="single"/>
        </w:rPr>
        <w:t>Thus, I affirm</w:t>
      </w:r>
      <w:r w:rsidRPr="004A4AC5">
        <w:rPr>
          <w:u w:val="none"/>
        </w:rPr>
        <w:t>:</w:t>
      </w:r>
    </w:p>
    <w:p w14:paraId="7B8E2406" w14:textId="77777777" w:rsidR="003157AF" w:rsidRPr="00C6273C" w:rsidRDefault="003157AF" w:rsidP="003157AF">
      <w:pPr>
        <w:ind w:right="-720"/>
      </w:pPr>
      <w:r>
        <w:t xml:space="preserve"> </w:t>
      </w:r>
    </w:p>
    <w:p w14:paraId="1708F0CB" w14:textId="77777777" w:rsidR="003157AF" w:rsidRPr="00441F74" w:rsidRDefault="003157AF" w:rsidP="003157AF">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prison workers to strike. </w:t>
      </w:r>
      <w:r>
        <w:rPr>
          <w:b w:val="0"/>
          <w:bCs w:val="0"/>
        </w:rPr>
        <w:t>This entails codifying a right for all inmates to engage in nonviolent collective action.</w:t>
      </w:r>
    </w:p>
    <w:p w14:paraId="4D0A63E7" w14:textId="77777777" w:rsidR="003157AF" w:rsidRDefault="003157AF" w:rsidP="003157AF">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22A76BB0" w14:textId="77777777" w:rsidR="003157AF" w:rsidRDefault="003157AF" w:rsidP="003157AF">
      <w:pPr>
        <w:ind w:right="-720"/>
      </w:pPr>
    </w:p>
    <w:p w14:paraId="0BDAFF74" w14:textId="77777777" w:rsidR="003157AF" w:rsidRPr="00186385" w:rsidRDefault="003157AF" w:rsidP="003157AF">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14:paraId="6B86C7AD" w14:textId="77777777" w:rsidR="003157AF" w:rsidRPr="00441F74" w:rsidRDefault="003157AF" w:rsidP="003157AF"/>
    <w:p w14:paraId="2CA71D14" w14:textId="77777777" w:rsidR="003157AF" w:rsidRDefault="003157AF" w:rsidP="003157AF">
      <w:pPr>
        <w:ind w:right="-720"/>
        <w:rPr>
          <w:sz w:val="16"/>
        </w:rPr>
      </w:pPr>
      <w:r w:rsidRPr="009F1605">
        <w:rPr>
          <w:b/>
          <w:bCs/>
          <w:highlight w:val="yellow"/>
          <w:u w:val="single"/>
        </w:rPr>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22134B07" w14:textId="77777777" w:rsidR="003157AF" w:rsidRPr="008C13C3" w:rsidRDefault="003157AF" w:rsidP="003157AF">
      <w:pPr>
        <w:ind w:right="-720"/>
        <w:rPr>
          <w:sz w:val="16"/>
        </w:rPr>
      </w:pPr>
    </w:p>
    <w:p w14:paraId="59321F50" w14:textId="77777777" w:rsidR="003157AF" w:rsidRDefault="003157AF" w:rsidP="003157AF">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14:paraId="72E81CBF" w14:textId="77777777" w:rsidR="003157AF" w:rsidRDefault="003157AF" w:rsidP="003157AF">
      <w:pPr>
        <w:pStyle w:val="Heading2"/>
        <w:ind w:right="-720"/>
        <w:rPr>
          <w:u w:val="single"/>
        </w:rPr>
      </w:pPr>
      <w:r>
        <w:rPr>
          <w:u w:val="single"/>
        </w:rPr>
        <w:t>Part 3: Shining Light</w:t>
      </w:r>
    </w:p>
    <w:p w14:paraId="4DA3BFAD" w14:textId="77777777" w:rsidR="003157AF" w:rsidRPr="00333BFE" w:rsidRDefault="003157AF" w:rsidP="003157AF">
      <w:pPr>
        <w:ind w:right="-720"/>
      </w:pPr>
    </w:p>
    <w:p w14:paraId="1DFD2618" w14:textId="77777777" w:rsidR="003157AF" w:rsidRPr="000B0341" w:rsidRDefault="003157AF" w:rsidP="003157AF">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13AB1CD2" w14:textId="77777777" w:rsidR="003157AF" w:rsidRDefault="003157AF" w:rsidP="003157AF">
      <w:pPr>
        <w:ind w:right="-720"/>
        <w:rPr>
          <w:sz w:val="16"/>
        </w:rPr>
      </w:pPr>
      <w:r w:rsidRPr="000B0341">
        <w:rPr>
          <w:b/>
          <w:bCs/>
          <w:u w:val="single"/>
        </w:rPr>
        <w:t>Kaur</w:t>
      </w:r>
      <w:r w:rsidRPr="00871F35">
        <w:rPr>
          <w:b/>
          <w:bCs/>
        </w:rPr>
        <w:t xml:space="preserve">: </w:t>
      </w:r>
      <w:r w:rsidRPr="000B0341">
        <w:rPr>
          <w:sz w:val="16"/>
        </w:rPr>
        <w:t xml:space="preserve">Kaur, </w:t>
      </w:r>
      <w:proofErr w:type="spellStart"/>
      <w:r w:rsidRPr="000B0341">
        <w:rPr>
          <w:sz w:val="16"/>
        </w:rPr>
        <w:t>Baljeet</w:t>
      </w:r>
      <w:proofErr w:type="spellEnd"/>
      <w:r w:rsidRPr="000B0341">
        <w:rPr>
          <w:sz w:val="16"/>
        </w:rPr>
        <w:t xml:space="preserve">. [Researcher at the Quill Foundation] “Prisoners' Right to Strike: Protests by Inmates Should Not Be Considered an Offence” </w:t>
      </w:r>
      <w:r w:rsidRPr="000B0341">
        <w:rPr>
          <w:i/>
          <w:iCs/>
          <w:sz w:val="16"/>
        </w:rPr>
        <w:t xml:space="preserve">Engage, </w:t>
      </w:r>
      <w:r w:rsidRPr="000B0341">
        <w:rPr>
          <w:sz w:val="16"/>
        </w:rPr>
        <w:t xml:space="preserve">2019. JP </w:t>
      </w:r>
    </w:p>
    <w:p w14:paraId="267D5D50" w14:textId="77777777" w:rsidR="003157AF" w:rsidRPr="000B0341" w:rsidRDefault="003157AF" w:rsidP="003157AF">
      <w:pPr>
        <w:ind w:right="-720"/>
        <w:rPr>
          <w:sz w:val="16"/>
        </w:rPr>
      </w:pPr>
    </w:p>
    <w:p w14:paraId="3271824E" w14:textId="77777777" w:rsidR="003157AF" w:rsidRDefault="003157AF" w:rsidP="003157AF">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w:t>
      </w:r>
      <w:proofErr w:type="spellStart"/>
      <w:r w:rsidRPr="000B0341">
        <w:rPr>
          <w:sz w:val="16"/>
        </w:rPr>
        <w:t>Jambhale</w:t>
      </w:r>
      <w:proofErr w:type="spellEnd"/>
      <w:r w:rsidRPr="000B0341">
        <w:rPr>
          <w:sz w:val="16"/>
        </w:rPr>
        <w:t xml:space="preserv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w:t>
      </w:r>
      <w:proofErr w:type="spellStart"/>
      <w:r w:rsidRPr="000B0341">
        <w:rPr>
          <w:b/>
          <w:bCs/>
          <w:u w:val="single"/>
        </w:rPr>
        <w:t>Shetye</w:t>
      </w:r>
      <w:proofErr w:type="spellEnd"/>
      <w:r w:rsidRPr="000B0341">
        <w:rPr>
          <w:b/>
          <w:bCs/>
          <w:u w:val="single"/>
        </w:rPr>
        <w:t xml:space="preserv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 xml:space="preserve">hat not only the accused prison staff were arrested and are currently being tried, but ministers and parliamentarians have </w:t>
      </w:r>
      <w:proofErr w:type="spellStart"/>
      <w:r w:rsidRPr="000B0341">
        <w:rPr>
          <w:b/>
          <w:bCs/>
          <w:highlight w:val="yellow"/>
          <w:u w:val="single"/>
        </w:rPr>
        <w:t>visted</w:t>
      </w:r>
      <w:proofErr w:type="spellEnd"/>
      <w:r w:rsidRPr="000B0341">
        <w:rPr>
          <w:b/>
          <w:bCs/>
          <w:highlight w:val="yellow"/>
          <w:u w:val="single"/>
        </w:rPr>
        <w:t xml:space="preserve"> the prisoners</w:t>
      </w:r>
      <w:r w:rsidRPr="000B0341">
        <w:rPr>
          <w:sz w:val="16"/>
        </w:rPr>
        <w:t xml:space="preserve">. However, </w:t>
      </w:r>
      <w:proofErr w:type="gramStart"/>
      <w:r w:rsidRPr="000B0341">
        <w:rPr>
          <w:sz w:val="16"/>
        </w:rPr>
        <w:t>an</w:t>
      </w:r>
      <w:proofErr w:type="gramEnd"/>
      <w:r w:rsidRPr="000B0341">
        <w:rPr>
          <w:sz w:val="16"/>
        </w:rPr>
        <w:t xml:space="preserve"> first information report against the 200 women prisoners was filed for allegedly rioting, making unlawful assembly (Dalvi, 2018).</w:t>
      </w:r>
    </w:p>
    <w:p w14:paraId="47A0C5AC" w14:textId="77777777" w:rsidR="003157AF" w:rsidRDefault="003157AF" w:rsidP="003157AF">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14:paraId="7DCC416E" w14:textId="77777777" w:rsidR="003157AF" w:rsidRDefault="003157AF" w:rsidP="003157AF">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1FF71305" w14:textId="77777777" w:rsidR="003157AF" w:rsidRDefault="003157AF" w:rsidP="003157AF">
      <w:pPr>
        <w:ind w:right="-720"/>
      </w:pPr>
    </w:p>
    <w:p w14:paraId="64A17C9B" w14:textId="77777777" w:rsidR="003157AF" w:rsidRPr="005817BD" w:rsidRDefault="003157AF" w:rsidP="003157AF">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181. As the Marshall Project states, “[s]</w:t>
      </w:r>
      <w:proofErr w:type="spellStart"/>
      <w:r w:rsidRPr="005817BD">
        <w:rPr>
          <w:sz w:val="16"/>
        </w:rPr>
        <w:t>ociety</w:t>
      </w:r>
      <w:proofErr w:type="spellEnd"/>
      <w:r w:rsidRPr="005817BD">
        <w:rPr>
          <w:sz w:val="16"/>
        </w:rPr>
        <w:t xml:space="preserve">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223645B0" w14:textId="77777777" w:rsidR="003157AF" w:rsidRDefault="003157AF" w:rsidP="003157AF">
      <w:pPr>
        <w:ind w:right="-720"/>
      </w:pPr>
    </w:p>
    <w:p w14:paraId="171C42B0" w14:textId="77777777" w:rsidR="003157AF" w:rsidRPr="0077506C" w:rsidRDefault="003157AF" w:rsidP="003157AF">
      <w:pPr>
        <w:pStyle w:val="Heading4"/>
        <w:spacing w:line="480" w:lineRule="auto"/>
        <w:ind w:right="-720"/>
        <w:rPr>
          <w:b w:val="0"/>
          <w:bCs w:val="0"/>
        </w:rPr>
      </w:pPr>
      <w:r>
        <w:t xml:space="preserve">[HLR 4] And </w:t>
      </w:r>
      <w:r>
        <w:rPr>
          <w:b w:val="0"/>
          <w:bCs w:val="0"/>
        </w:rPr>
        <w:t>strikes offer an alternative to violence and a means of collective bargaining for inmates.</w:t>
      </w:r>
    </w:p>
    <w:p w14:paraId="323713EF" w14:textId="77777777" w:rsidR="003157AF" w:rsidRDefault="003157AF" w:rsidP="003157AF">
      <w:pPr>
        <w:ind w:right="-720"/>
        <w:rPr>
          <w:sz w:val="16"/>
        </w:rPr>
      </w:pPr>
      <w:r>
        <w:rPr>
          <w:b/>
          <w:bCs/>
          <w:u w:val="single"/>
        </w:rPr>
        <w:t>HLR 4,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060481EF" w14:textId="77777777" w:rsidR="003157AF" w:rsidRPr="001267C9" w:rsidRDefault="003157AF" w:rsidP="003157AF">
      <w:pPr>
        <w:ind w:right="-720"/>
        <w:rPr>
          <w:sz w:val="16"/>
        </w:rPr>
      </w:pPr>
    </w:p>
    <w:p w14:paraId="75F95396" w14:textId="77777777" w:rsidR="003157AF" w:rsidRPr="00CD2FC6" w:rsidRDefault="003157AF" w:rsidP="003157AF">
      <w:pPr>
        <w:spacing w:line="480" w:lineRule="auto"/>
        <w:ind w:right="-720"/>
        <w:rPr>
          <w:sz w:val="16"/>
        </w:rPr>
      </w:pPr>
      <w:r w:rsidRPr="0077506C">
        <w:rPr>
          <w:sz w:val="16"/>
        </w:rPr>
        <w:t xml:space="preserve">The right to strike within prisons may be conceptually viewed as a composite of three separate fundamental First Amendment freedoms: the freedom to peacefully associate, the freedom of speech, and the freedom to assemble and petition for redress of grievances. 145. Each is considered in turn. 1. Association. — </w:t>
      </w:r>
      <w:r w:rsidRPr="0077506C">
        <w:rPr>
          <w:rStyle w:val="StyleUnderline"/>
          <w:highlight w:val="yellow"/>
        </w:rPr>
        <w:t>The right to peaceful association</w:t>
      </w:r>
      <w:r w:rsidRPr="0077506C">
        <w:rPr>
          <w:rStyle w:val="StyleUnderline"/>
        </w:rPr>
        <w:t xml:space="preserve"> is one that </w:t>
      </w:r>
      <w:r w:rsidRPr="0077506C">
        <w:rPr>
          <w:rStyle w:val="StyleUnderline"/>
          <w:highlight w:val="yellow"/>
        </w:rPr>
        <w:t>captures the right of individuals to commune with others for</w:t>
      </w:r>
      <w:r w:rsidRPr="0077506C">
        <w:rPr>
          <w:rStyle w:val="StyleUnderline"/>
        </w:rPr>
        <w:t xml:space="preserve"> the expression of ideas and for </w:t>
      </w:r>
      <w:r w:rsidRPr="0077506C">
        <w:rPr>
          <w:rStyle w:val="StyleUnderline"/>
          <w:highlight w:val="yellow"/>
        </w:rPr>
        <w:t>effective advocacy.</w:t>
      </w:r>
      <w:r w:rsidRPr="0077506C">
        <w:rPr>
          <w:sz w:val="16"/>
        </w:rPr>
        <w:t xml:space="preserve"> 146. Although “association” does not appear in the text of the First Amendment, the Court has long recognized the right as both implicit in and derived from the First Amendment’s other express guarantees (namely speech and assembly), and as a separate substantive due process right. </w:t>
      </w:r>
      <w:r w:rsidRPr="0077506C">
        <w:rPr>
          <w:rStyle w:val="StyleUnderline"/>
          <w:highlight w:val="yellow"/>
        </w:rPr>
        <w:t>Strikes</w:t>
      </w:r>
      <w:r w:rsidRPr="0077506C">
        <w:rPr>
          <w:rStyle w:val="StyleUnderline"/>
        </w:rPr>
        <w:t xml:space="preserve">, like prison unions, </w:t>
      </w:r>
      <w:r w:rsidRPr="0077506C">
        <w:rPr>
          <w:rStyle w:val="StyleUnderline"/>
          <w:highlight w:val="yellow"/>
        </w:rPr>
        <w:t>represent an important means of association for prisoners — allowing them to “lay claim to a social identity as ‘workers’ . . . and</w:t>
      </w:r>
      <w:r w:rsidRPr="0077506C">
        <w:rPr>
          <w:rStyle w:val="StyleUnderline"/>
        </w:rPr>
        <w:t xml:space="preserve"> in doing so </w:t>
      </w:r>
      <w:r w:rsidRPr="0077506C">
        <w:rPr>
          <w:rStyle w:val="StyleUnderline"/>
          <w:highlight w:val="yellow"/>
        </w:rPr>
        <w:t>generate claims to respect and solidarity.”</w:t>
      </w:r>
      <w:r w:rsidRPr="0077506C">
        <w:rPr>
          <w:rStyle w:val="StyleUnderline"/>
        </w:rPr>
        <w:t xml:space="preserve"> 147. </w:t>
      </w:r>
      <w:r w:rsidRPr="0077506C">
        <w:rPr>
          <w:rStyle w:val="StyleUnderline"/>
          <w:highlight w:val="yellow"/>
        </w:rPr>
        <w:t>This</w:t>
      </w:r>
      <w:r w:rsidRPr="0077506C">
        <w:rPr>
          <w:rStyle w:val="StyleUnderline"/>
        </w:rPr>
        <w:t xml:space="preserve"> identity and solidarity </w:t>
      </w:r>
      <w:r w:rsidRPr="0077506C">
        <w:rPr>
          <w:rStyle w:val="StyleUnderline"/>
          <w:highlight w:val="yellow"/>
        </w:rPr>
        <w:t>can, in turn, enable inmates to engage in productive and peaceful bargains with prison officials for better conditions, higher pay, and other reform desires.</w:t>
      </w:r>
      <w:r w:rsidRPr="0077506C">
        <w:rPr>
          <w:rStyle w:val="StyleUnderline"/>
        </w:rPr>
        <w:t xml:space="preserve"> Bargaining is, in many respects, already very common in prisons, “for the simple reason that [prison] administrators rarely have sufficient resources to gain complete conformity to all the rules.” 148. However, </w:t>
      </w:r>
      <w:r w:rsidRPr="0077506C">
        <w:rPr>
          <w:rStyle w:val="StyleUnderline"/>
          <w:highlight w:val="yellow"/>
        </w:rPr>
        <w:t>such bargaining typically happens in an informal, ongoing, private process;</w:t>
      </w:r>
      <w:r w:rsidRPr="0077506C">
        <w:rPr>
          <w:rStyle w:val="StyleUnderline"/>
        </w:rPr>
        <w:t xml:space="preserve"> 149. in their recurrent, day-to-day contact with inmates, prison </w:t>
      </w:r>
      <w:r w:rsidRPr="0077506C">
        <w:rPr>
          <w:rStyle w:val="StyleUnderline"/>
          <w:highlight w:val="yellow"/>
        </w:rPr>
        <w:t>administrators use their arsenal of tools to “negotiate” only with select inmate leaders,</w:t>
      </w:r>
      <w:r w:rsidRPr="0077506C">
        <w:rPr>
          <w:rStyle w:val="StyleUnderline"/>
        </w:rPr>
        <w:t xml:space="preserve"> 151. Id. at 738–39. </w:t>
      </w:r>
      <w:r w:rsidRPr="0077506C">
        <w:rPr>
          <w:rStyle w:val="StyleUnderline"/>
          <w:highlight w:val="yellow"/>
        </w:rPr>
        <w:t>with the</w:t>
      </w:r>
      <w:r w:rsidRPr="0077506C">
        <w:rPr>
          <w:rStyle w:val="StyleUnderline"/>
        </w:rPr>
        <w:t xml:space="preserve"> central </w:t>
      </w:r>
      <w:r w:rsidRPr="0077506C">
        <w:rPr>
          <w:rStyle w:val="StyleUnderline"/>
          <w:highlight w:val="yellow"/>
        </w:rPr>
        <w:t>goal of maintaining “short term surface order.”</w:t>
      </w:r>
      <w:r w:rsidRPr="0077506C">
        <w:rPr>
          <w:rStyle w:val="StyleUnderline"/>
        </w:rPr>
        <w:t xml:space="preserve"> 152. Id. at 729. </w:t>
      </w:r>
      <w:r w:rsidRPr="0077506C">
        <w:rPr>
          <w:sz w:val="16"/>
        </w:rPr>
        <w:t xml:space="preserve">This informal bargaining is “dysfunctional” to the long-term stability of prison institutions and “the real needs of those incarcerated within” them 153. Id. at 738. — creating hierarchical relationships 154. Id. at 739–40. that breed mistrust 155. Id. at 741–42. and leave many inmates powerless and feeling aggrieved. 156. Id. at 741–43. </w:t>
      </w:r>
      <w:r w:rsidRPr="0077506C">
        <w:rPr>
          <w:rStyle w:val="StyleUnderline"/>
          <w:highlight w:val="yellow"/>
        </w:rPr>
        <w:t>As a result, inmates often</w:t>
      </w:r>
      <w:r w:rsidRPr="0077506C">
        <w:rPr>
          <w:rStyle w:val="StyleUnderline"/>
        </w:rPr>
        <w:t xml:space="preserve"> feel that they </w:t>
      </w:r>
      <w:r w:rsidRPr="0077506C">
        <w:rPr>
          <w:rStyle w:val="StyleUnderline"/>
          <w:highlight w:val="yellow"/>
        </w:rPr>
        <w:t>have to resort to violence to protect themselves from exploitation, express</w:t>
      </w:r>
      <w:r w:rsidRPr="0077506C">
        <w:rPr>
          <w:rStyle w:val="StyleUnderline"/>
        </w:rPr>
        <w:t xml:space="preserve"> their </w:t>
      </w:r>
      <w:r w:rsidRPr="0077506C">
        <w:rPr>
          <w:rStyle w:val="StyleUnderline"/>
          <w:highlight w:val="yellow"/>
        </w:rPr>
        <w:t>dissatisfaction, and obtain redress.</w:t>
      </w:r>
      <w:r w:rsidRPr="0077506C">
        <w:rPr>
          <w:rStyle w:val="StyleUnderline"/>
        </w:rPr>
        <w:t xml:space="preserve"> 157. Alternatively, </w:t>
      </w:r>
      <w:r w:rsidRPr="0077506C">
        <w:rPr>
          <w:rStyle w:val="StyleUnderline"/>
          <w:highlight w:val="yellow"/>
        </w:rPr>
        <w:t>peaceful, collective prison strikes avoid these harmful consequences by allowing for “open” and “formal” negotiations between all inmates and prison staff.</w:t>
      </w:r>
      <w:r w:rsidRPr="0077506C">
        <w:rPr>
          <w:rStyle w:val="StyleUnderline"/>
        </w:rPr>
        <w:t xml:space="preserve"> 158. And </w:t>
      </w:r>
      <w:r w:rsidRPr="0077506C">
        <w:rPr>
          <w:rStyle w:val="StyleUnderline"/>
          <w:highlight w:val="yellow"/>
        </w:rPr>
        <w:t>by permitting</w:t>
      </w:r>
      <w:r w:rsidRPr="0077506C">
        <w:rPr>
          <w:rStyle w:val="StyleUnderline"/>
        </w:rPr>
        <w:t xml:space="preserve"> peaceful </w:t>
      </w:r>
      <w:r w:rsidRPr="0077506C">
        <w:rPr>
          <w:rStyle w:val="StyleUnderline"/>
          <w:highlight w:val="yellow"/>
        </w:rPr>
        <w:t>strikes,</w:t>
      </w:r>
      <w:r w:rsidRPr="0077506C">
        <w:rPr>
          <w:rStyle w:val="StyleUnderline"/>
        </w:rPr>
        <w:t xml:space="preserve"> prison </w:t>
      </w:r>
      <w:r w:rsidRPr="0077506C">
        <w:rPr>
          <w:rStyle w:val="StyleUnderline"/>
          <w:highlight w:val="yellow"/>
        </w:rPr>
        <w:t xml:space="preserve">administrators “provide inmates with a channel for airing grievances and gaining official response . . . </w:t>
      </w:r>
      <w:proofErr w:type="spellStart"/>
      <w:r w:rsidRPr="0077506C">
        <w:rPr>
          <w:rStyle w:val="StyleUnderline"/>
          <w:highlight w:val="yellow"/>
        </w:rPr>
        <w:t>giv</w:t>
      </w:r>
      <w:proofErr w:type="spellEnd"/>
      <w:r w:rsidRPr="0077506C">
        <w:rPr>
          <w:rStyle w:val="StyleUnderline"/>
          <w:highlight w:val="yellow"/>
        </w:rPr>
        <w:t>[</w:t>
      </w:r>
      <w:proofErr w:type="spellStart"/>
      <w:r w:rsidRPr="0077506C">
        <w:rPr>
          <w:rStyle w:val="StyleUnderline"/>
          <w:highlight w:val="yellow"/>
        </w:rPr>
        <w:t>ing</w:t>
      </w:r>
      <w:proofErr w:type="spellEnd"/>
      <w:r w:rsidRPr="0077506C">
        <w:rPr>
          <w:rStyle w:val="StyleUnderline"/>
          <w:highlight w:val="yellow"/>
        </w:rPr>
        <w:t>] the institution a kind of safety-valve for peaceful, rather than violent, change”</w:t>
      </w:r>
      <w:r w:rsidRPr="0077506C">
        <w:rPr>
          <w:rStyle w:val="StyleUnderline"/>
        </w:rPr>
        <w:t xml:space="preserve"> 160. </w:t>
      </w:r>
      <w:r w:rsidRPr="0077506C">
        <w:rPr>
          <w:rStyle w:val="StyleUnderline"/>
          <w:highlight w:val="yellow"/>
        </w:rPr>
        <w:t>— avoiding potentially expensive and time-consuming litigation and even helping rehabilitate inmates</w:t>
      </w:r>
      <w:r w:rsidRPr="0077506C">
        <w:rPr>
          <w:rStyle w:val="StyleUnderline"/>
        </w:rPr>
        <w:t xml:space="preserve">, 161. Note, supra note 148, at 751–52. all </w:t>
      </w:r>
      <w:r w:rsidRPr="0077506C">
        <w:rPr>
          <w:rStyle w:val="StyleUnderline"/>
          <w:highlight w:val="yellow"/>
        </w:rPr>
        <w:t>while deemphasizing hierarchical structures in prisons that harm institutional order.</w:t>
      </w:r>
      <w:r w:rsidRPr="0077506C">
        <w:rPr>
          <w:sz w:val="16"/>
        </w:rPr>
        <w:t xml:space="preserve"> 162. </w:t>
      </w:r>
    </w:p>
    <w:p w14:paraId="7908904F" w14:textId="77777777" w:rsidR="003157AF" w:rsidRPr="006C6F09" w:rsidRDefault="003157AF" w:rsidP="003157AF">
      <w:pPr>
        <w:pStyle w:val="Heading4"/>
        <w:spacing w:line="480" w:lineRule="auto"/>
        <w:ind w:right="-720"/>
        <w:rPr>
          <w:b w:val="0"/>
          <w:bCs w:val="0"/>
        </w:rPr>
      </w:pPr>
      <w:r>
        <w:t>[</w:t>
      </w:r>
      <w:proofErr w:type="spellStart"/>
      <w:r>
        <w:t>Bozelko</w:t>
      </w:r>
      <w:proofErr w:type="spellEnd"/>
      <w:r>
        <w:t xml:space="preserve">] </w:t>
      </w:r>
      <w:r w:rsidRPr="005817BD">
        <w:t xml:space="preserve">Indeed, </w:t>
      </w:r>
      <w:r>
        <w:rPr>
          <w:b w:val="0"/>
          <w:bCs w:val="0"/>
        </w:rPr>
        <w:t xml:space="preserve">strikes empower prisoners to express their grievances – they’re key to changing the power dynamic. </w:t>
      </w:r>
    </w:p>
    <w:p w14:paraId="5895196A" w14:textId="77777777" w:rsidR="003157AF" w:rsidRDefault="003157AF" w:rsidP="003157AF">
      <w:pPr>
        <w:ind w:right="-720"/>
        <w:rPr>
          <w:sz w:val="16"/>
        </w:rPr>
      </w:pPr>
      <w:proofErr w:type="spellStart"/>
      <w:r w:rsidRPr="000B0341">
        <w:rPr>
          <w:b/>
          <w:bCs/>
          <w:u w:val="single"/>
        </w:rPr>
        <w:t>Bozelko</w:t>
      </w:r>
      <w:proofErr w:type="spellEnd"/>
      <w:r w:rsidRPr="00626C38">
        <w:rPr>
          <w:b/>
          <w:bCs/>
        </w:rPr>
        <w:t xml:space="preserve">: </w:t>
      </w:r>
      <w:proofErr w:type="spellStart"/>
      <w:r w:rsidRPr="000B0341">
        <w:rPr>
          <w:sz w:val="16"/>
        </w:rPr>
        <w:t>Bozelko</w:t>
      </w:r>
      <w:proofErr w:type="spellEnd"/>
      <w:r w:rsidRPr="000B0341">
        <w:rPr>
          <w:sz w:val="16"/>
        </w:rPr>
        <w:t xml:space="preserve">, Chandra. [Writer at Reuters] “Commentary: The real reason prisoners are striking” </w:t>
      </w:r>
      <w:r w:rsidRPr="000B0341">
        <w:rPr>
          <w:i/>
          <w:iCs/>
          <w:sz w:val="16"/>
        </w:rPr>
        <w:t xml:space="preserve">Reuters, </w:t>
      </w:r>
      <w:r w:rsidRPr="000B0341">
        <w:rPr>
          <w:sz w:val="16"/>
        </w:rPr>
        <w:t xml:space="preserve">2018. JP </w:t>
      </w:r>
    </w:p>
    <w:p w14:paraId="6AFCD4F1" w14:textId="77777777" w:rsidR="003157AF" w:rsidRPr="000B0341" w:rsidRDefault="003157AF" w:rsidP="003157AF">
      <w:pPr>
        <w:ind w:right="-720"/>
        <w:rPr>
          <w:sz w:val="16"/>
        </w:rPr>
      </w:pPr>
    </w:p>
    <w:p w14:paraId="00820ECD" w14:textId="77777777" w:rsidR="003157AF" w:rsidRPr="006C6F09" w:rsidRDefault="003157AF" w:rsidP="003157AF">
      <w:pPr>
        <w:spacing w:line="480" w:lineRule="auto"/>
        <w:ind w:right="-720"/>
        <w:rPr>
          <w:sz w:val="16"/>
        </w:rPr>
      </w:pPr>
      <w:r w:rsidRPr="000B0341">
        <w:rPr>
          <w:b/>
          <w:bCs/>
          <w:highlight w:val="yellow"/>
          <w:u w:val="single"/>
        </w:rPr>
        <w:t>The lack of oversight has become dangerous</w:t>
      </w:r>
      <w:r w:rsidRPr="000B0341">
        <w:rPr>
          <w:b/>
          <w:bCs/>
          <w:u w:val="single"/>
        </w:rPr>
        <w:t>. While we don’t know the numbers of prisoners who are injured at work (OSHA maintains that data on employees only), we do have stories about allegations of substandard care and dangerous working conditions</w:t>
      </w:r>
      <w:r w:rsidRPr="000B0341">
        <w:rPr>
          <w:b/>
          <w:bCs/>
          <w:highlight w:val="yellow"/>
          <w:u w:val="single"/>
        </w:rPr>
        <w:t>.</w:t>
      </w:r>
      <w:r w:rsidRPr="000B0341">
        <w:rPr>
          <w:b/>
          <w:bCs/>
          <w:u w:val="single"/>
        </w:rPr>
        <w:t xml:space="preserve">  In one case</w:t>
      </w:r>
      <w:r w:rsidRPr="000B0341">
        <w:rPr>
          <w:b/>
          <w:bCs/>
          <w:highlight w:val="yellow"/>
          <w:u w:val="single"/>
        </w:rPr>
        <w:t>, a Georgia man who lost his leg after a fall in a prison kitchen won $550,000 from the state after claiming that a prison doctor neglected his injury.</w:t>
      </w:r>
      <w:r w:rsidRPr="000B0341">
        <w:rPr>
          <w:b/>
          <w:bCs/>
          <w:u w:val="single"/>
        </w:rPr>
        <w:t xml:space="preserve"> Other inmates have lost thumbs and fingers when they were caught in machinery</w:t>
      </w:r>
      <w:r w:rsidRPr="006C6F09">
        <w:rPr>
          <w:sz w:val="16"/>
        </w:rPr>
        <w:t xml:space="preserve">. In Pueblo, Colorado, a female inmate, Kara </w:t>
      </w:r>
      <w:proofErr w:type="spellStart"/>
      <w:r w:rsidRPr="006C6F09">
        <w:rPr>
          <w:sz w:val="16"/>
        </w:rPr>
        <w:t>Fuelling</w:t>
      </w:r>
      <w:proofErr w:type="spellEnd"/>
      <w:r w:rsidRPr="006C6F09">
        <w:rPr>
          <w:sz w:val="16"/>
        </w:rPr>
        <w:t xml:space="preserve">, was almost decapitated while working in a saw mill when a blade tore through her helmet. In California, two inmates conscripted into firefighting detail through the state Department of Corrections lost their lives. In Georgia, just this past May, a prisoner on work detail was killed by a distracted driver passing the highway work site.  </w:t>
      </w:r>
      <w:r w:rsidRPr="000B0341">
        <w:rPr>
          <w:b/>
          <w:bCs/>
          <w:highlight w:val="yellow"/>
          <w:u w:val="single"/>
        </w:rPr>
        <w:t>Although it could be argued that these injuries and deaths can happen anywhere, the difference is that workplaces outside of prison have some safety oversight and with it, a higher standard of care</w:t>
      </w:r>
      <w:r w:rsidRPr="006C6F09">
        <w:rPr>
          <w:sz w:val="16"/>
        </w:rPr>
        <w:t xml:space="preserve">. If prisons had to comply with OSHA standards, these injuries and deaths may have been prevented.  Inmate injuries are worthy of even more preventive oversight when you consider that medical care can be substandard in many correctional facilities. The Georgia inmate who lost his leg initially sustained only a dime-sized cut above his ankle, but evidence in the lawsuit indicated that a lack of care worsened his injury to the point that he had to sacrifice a limb. Kara </w:t>
      </w:r>
      <w:proofErr w:type="spellStart"/>
      <w:r w:rsidRPr="006C6F09">
        <w:rPr>
          <w:sz w:val="16"/>
        </w:rPr>
        <w:t>Fuelling</w:t>
      </w:r>
      <w:proofErr w:type="spellEnd"/>
      <w:r w:rsidRPr="006C6F09">
        <w:rPr>
          <w:sz w:val="16"/>
        </w:rPr>
        <w:t xml:space="preserve">, the saw mill worker, wasn’t brought to an emergency room but was rather transported to the prison infirmary. According to </w:t>
      </w:r>
      <w:proofErr w:type="spellStart"/>
      <w:r w:rsidRPr="006C6F09">
        <w:rPr>
          <w:sz w:val="16"/>
        </w:rPr>
        <w:t>Fuelling’s</w:t>
      </w:r>
      <w:proofErr w:type="spellEnd"/>
      <w:r w:rsidRPr="006C6F09">
        <w:rPr>
          <w:sz w:val="16"/>
        </w:rPr>
        <w:t xml:space="preserve"> lawsuit, a doctor who examined her was concerned about possible infection because the saw blade was dirty; she went on to develop an antibiotic-resistant MRSA infection.  Many of these injuries are caused by equipment that, according to a report in the University of Pennsylvania Journal of Business and Employment Law, was known to be faulty or defective.  </w:t>
      </w:r>
      <w:r w:rsidRPr="006C6F09">
        <w:rPr>
          <w:b/>
          <w:bCs/>
          <w:highlight w:val="yellow"/>
          <w:u w:val="single"/>
        </w:rPr>
        <w:t xml:space="preserve">Even when inmates are hurt because the correctional facility is negligent, there’s </w:t>
      </w:r>
      <w:r w:rsidRPr="006C6F09">
        <w:rPr>
          <w:b/>
          <w:bCs/>
          <w:u w:val="single"/>
        </w:rPr>
        <w:t xml:space="preserve">little to </w:t>
      </w:r>
      <w:r w:rsidRPr="006C6F09">
        <w:rPr>
          <w:b/>
          <w:bCs/>
          <w:highlight w:val="yellow"/>
          <w:u w:val="single"/>
        </w:rPr>
        <w:t>no recourse for incarcerated workers when they are injured</w:t>
      </w:r>
      <w:r w:rsidRPr="006C6F09">
        <w:rPr>
          <w:b/>
          <w:bCs/>
          <w:u w:val="single"/>
        </w:rPr>
        <w:t xml:space="preserve">. This is mostly because </w:t>
      </w:r>
      <w:r w:rsidRPr="006C6F09">
        <w:rPr>
          <w:b/>
          <w:bCs/>
          <w:highlight w:val="yellow"/>
          <w:u w:val="single"/>
        </w:rPr>
        <w:t>occupational statutes</w:t>
      </w:r>
      <w:r w:rsidRPr="006C6F09">
        <w:rPr>
          <w:b/>
          <w:bCs/>
          <w:u w:val="single"/>
        </w:rPr>
        <w:t xml:space="preserve"> in 43 states exclude incarcerated workers from the definition of employees, and thereby </w:t>
      </w:r>
      <w:r w:rsidRPr="006C6F09">
        <w:rPr>
          <w:b/>
          <w:bCs/>
          <w:highlight w:val="yellow"/>
          <w:u w:val="single"/>
        </w:rPr>
        <w:t>don’t allow those workers to file worker compensation claims</w:t>
      </w:r>
      <w:r w:rsidRPr="006C6F09">
        <w:rPr>
          <w:sz w:val="16"/>
        </w:rPr>
        <w:t>.  This is much more a problem for inmates than it is for the prisons themselves. In all of the litigation over prison work injuries, only a handful of courts have said that dangerous conditions violate the Constitution’s Eighth Amendment prohibition on cruel and unusual punishment.  Because there’s little-to-no liability for the facilities, danger abounds in American prisons. One of the motivating factors for the current strike is the April riot at Lee Correctional Center in South Carolina, where seven prisoners were killed. Initially, prison officials blamed the deaths on gang disputes and the use of contraband cellphones. But as more eyewitness accounts became available, the Lee riot was revealed to have taken place in a “gladiator school” where guards had reportedly abandoned their posts. One inmate said that there were no immediate deaths from the violence within the facility. The people who died were allowed to bleed out, he said, as guards looked on</w:t>
      </w:r>
      <w:r w:rsidRPr="006C6F09">
        <w:rPr>
          <w:b/>
          <w:bCs/>
          <w:u w:val="single"/>
        </w:rPr>
        <w:t xml:space="preserve">. </w:t>
      </w:r>
      <w:r w:rsidRPr="006C6F09">
        <w:rPr>
          <w:b/>
          <w:bCs/>
          <w:highlight w:val="yellow"/>
          <w:u w:val="single"/>
        </w:rPr>
        <w:t>Strikes</w:t>
      </w:r>
      <w:r w:rsidRPr="006C6F09">
        <w:rPr>
          <w:b/>
          <w:bCs/>
          <w:u w:val="single"/>
        </w:rPr>
        <w:t xml:space="preserve"> like the current one </w:t>
      </w:r>
      <w:proofErr w:type="gramStart"/>
      <w:r w:rsidRPr="006C6F09">
        <w:rPr>
          <w:b/>
          <w:bCs/>
          <w:highlight w:val="yellow"/>
          <w:u w:val="single"/>
        </w:rPr>
        <w:t>are</w:t>
      </w:r>
      <w:proofErr w:type="gramEnd"/>
      <w:r w:rsidRPr="006C6F09">
        <w:rPr>
          <w:b/>
          <w:bCs/>
          <w:highlight w:val="yellow"/>
          <w:u w:val="single"/>
        </w:rPr>
        <w:t xml:space="preserve"> necessary to change safety conditions in prisons because</w:t>
      </w:r>
      <w:r w:rsidRPr="006C6F09">
        <w:rPr>
          <w:b/>
          <w:bCs/>
          <w:u w:val="single"/>
        </w:rPr>
        <w:t xml:space="preserve"> the usual avenues of remedy – </w:t>
      </w:r>
      <w:r w:rsidRPr="006C6F09">
        <w:rPr>
          <w:b/>
          <w:bCs/>
          <w:highlight w:val="yellow"/>
          <w:u w:val="single"/>
        </w:rPr>
        <w:t>grievance procedures</w:t>
      </w:r>
      <w:r w:rsidRPr="006C6F09">
        <w:rPr>
          <w:b/>
          <w:bCs/>
          <w:u w:val="single"/>
        </w:rPr>
        <w:t xml:space="preserve"> and courts – </w:t>
      </w:r>
      <w:r w:rsidRPr="006C6F09">
        <w:rPr>
          <w:b/>
          <w:bCs/>
          <w:highlight w:val="yellow"/>
          <w:u w:val="single"/>
        </w:rPr>
        <w:t>have been blocked off by an erosion in human rights standards when it comes to people who have been convicted of breaking the law</w:t>
      </w:r>
      <w:r w:rsidRPr="006C6F09">
        <w:rPr>
          <w:sz w:val="16"/>
          <w:highlight w:val="yellow"/>
        </w:rPr>
        <w:t>.</w:t>
      </w:r>
      <w:r w:rsidRPr="006C6F09">
        <w:rPr>
          <w:sz w:val="16"/>
        </w:rPr>
        <w:t xml:space="preserve">  Many people may be horrified by the way incarcerated people are treated, but disagree with the tactic of a strike where the risk of injury goes up even further as strikers are dragged to solitary confinement and disciplined in other ways.  But there is no other way. Courts and administrative remedies have failed to protect imprisoned people. While incarcerated we witnessed many inmates who came to expect injuries, accidents and even death. Such an expectation of punishment seems medieval, but prisoners are taking a stand to show that it is, unfortunately, still a modern phenomenon.</w:t>
      </w:r>
    </w:p>
    <w:p w14:paraId="187E7BA8" w14:textId="77777777" w:rsidR="003157AF" w:rsidRPr="00BA5D13" w:rsidRDefault="003157AF" w:rsidP="003157AF">
      <w:pPr>
        <w:pStyle w:val="Heading4"/>
        <w:spacing w:line="480" w:lineRule="auto"/>
        <w:ind w:right="-720"/>
        <w:rPr>
          <w:b w:val="0"/>
          <w:bCs w:val="0"/>
        </w:rPr>
      </w:pPr>
      <w:r>
        <w:t xml:space="preserve">[Sudbury] </w:t>
      </w:r>
      <w:r>
        <w:rPr>
          <w:b w:val="0"/>
          <w:bCs w:val="0"/>
        </w:rPr>
        <w:t xml:space="preserve">We aren’t </w:t>
      </w:r>
      <w:r w:rsidRPr="00BA5D13">
        <w:rPr>
          <w:b w:val="0"/>
          <w:bCs w:val="0"/>
        </w:rPr>
        <w:t xml:space="preserve">reformism, but an approach towards abolition. The method of </w:t>
      </w:r>
      <w:proofErr w:type="spellStart"/>
      <w:r w:rsidRPr="00BA5D13">
        <w:rPr>
          <w:b w:val="0"/>
          <w:bCs w:val="0"/>
        </w:rPr>
        <w:t>decarceration</w:t>
      </w:r>
      <w:proofErr w:type="spellEnd"/>
      <w:r w:rsidRPr="00BA5D13">
        <w:rPr>
          <w:b w:val="0"/>
          <w:bCs w:val="0"/>
        </w:rPr>
        <w:t xml:space="preserve"> is an effective combination of critique, action, and goals that holds reform and abolition in creative tension in order to maintain the advantages of both. </w:t>
      </w:r>
    </w:p>
    <w:p w14:paraId="475AA3D0" w14:textId="77777777" w:rsidR="003157AF" w:rsidRDefault="003157AF" w:rsidP="003157AF">
      <w:pPr>
        <w:ind w:right="-720"/>
        <w:rPr>
          <w:sz w:val="16"/>
        </w:rPr>
      </w:pPr>
      <w:r w:rsidRPr="00BA5D13">
        <w:rPr>
          <w:rStyle w:val="Style13ptBold"/>
          <w:sz w:val="24"/>
          <w:u w:val="single"/>
        </w:rPr>
        <w:t>Sudbur</w:t>
      </w:r>
      <w:r>
        <w:rPr>
          <w:rStyle w:val="Style13ptBold"/>
          <w:sz w:val="24"/>
          <w:u w:val="single"/>
        </w:rPr>
        <w:t>y</w:t>
      </w:r>
      <w:r>
        <w:rPr>
          <w:rStyle w:val="Style13ptBold"/>
          <w:sz w:val="24"/>
        </w:rPr>
        <w:t>:</w:t>
      </w:r>
      <w:r w:rsidRPr="00BA5D13">
        <w:rPr>
          <w:rStyle w:val="Style13ptBold"/>
        </w:rPr>
        <w:t xml:space="preserve"> </w:t>
      </w:r>
      <w:r w:rsidRPr="00BA5D13">
        <w:rPr>
          <w:sz w:val="16"/>
        </w:rPr>
        <w:t xml:space="preserve">Julia, Metz Professor of Ethnic Studies at Mills College. </w:t>
      </w:r>
      <w:proofErr w:type="gramStart"/>
      <w:r w:rsidRPr="00BA5D13">
        <w:rPr>
          <w:sz w:val="16"/>
        </w:rPr>
        <w:t>Activist,  in</w:t>
      </w:r>
      <w:proofErr w:type="gramEnd"/>
      <w:r w:rsidRPr="00BA5D13">
        <w:rPr>
          <w:sz w:val="16"/>
        </w:rPr>
        <w:t xml:space="preserve"> the prison abolitionist movement. Co-founder of Critical Resistance, a national abolitionist organization. “Rethinking Global Justice: Black Women Resist the Transnational Prison-Industrial Complex”, Souls: A Critical Journal of Black Politics, Culture, and Society, Volume 10, Issue 4</w:t>
      </w:r>
    </w:p>
    <w:p w14:paraId="7B4B4859" w14:textId="77777777" w:rsidR="003157AF" w:rsidRPr="00BA5D13" w:rsidRDefault="003157AF" w:rsidP="003157AF">
      <w:pPr>
        <w:ind w:right="-720"/>
        <w:rPr>
          <w:rStyle w:val="Emphasis"/>
          <w:iCs w:val="0"/>
        </w:rPr>
      </w:pPr>
    </w:p>
    <w:p w14:paraId="12238881" w14:textId="77777777" w:rsidR="003157AF" w:rsidRPr="00BA5D13" w:rsidRDefault="003157AF" w:rsidP="003157AF">
      <w:pPr>
        <w:spacing w:line="480" w:lineRule="auto"/>
        <w:ind w:right="-720"/>
        <w:rPr>
          <w:sz w:val="16"/>
        </w:rPr>
      </w:pPr>
      <w:r w:rsidRPr="00BA5D13">
        <w:rPr>
          <w:sz w:val="16"/>
        </w:rPr>
        <w:t xml:space="preserve">Chronic overcrowding has led to worsening conditions for prisoners. As a result of the unprecedented growth in sentenced populations, prison authorities have packed three or four prisoners into cells designed for two, and have taken over recreation rooms, gyms, and rooms designed for programming and turned them into cells, housing prisoners on bunk beds or on the floor. These new conditions have created challenges for activists, who have found themselves expending time and resources in pressuring prison authorities to provide every prisoner a bed, or to provide access to basic education programs. As prison populations continue to swell, </w:t>
      </w:r>
      <w:r w:rsidRPr="00526582">
        <w:rPr>
          <w:rStyle w:val="StyleUnderline"/>
        </w:rPr>
        <w:t>anti-</w:t>
      </w:r>
      <w:r w:rsidRPr="00CB3B6D">
        <w:rPr>
          <w:rStyle w:val="StyleUnderline"/>
        </w:rPr>
        <w:t>prison activists are faced with the limitations of reformist strategies.</w:t>
      </w:r>
      <w:r w:rsidRPr="00BA5D13">
        <w:rPr>
          <w:b/>
          <w:sz w:val="16"/>
        </w:rPr>
        <w:t xml:space="preserve"> </w:t>
      </w:r>
      <w:r w:rsidRPr="00526582">
        <w:rPr>
          <w:rStyle w:val="StyleUnderline"/>
        </w:rPr>
        <w:t>Gains temporarily won are swiftly undermined</w:t>
      </w:r>
      <w:r w:rsidRPr="00BA5D13">
        <w:rPr>
          <w:sz w:val="16"/>
        </w:rPr>
        <w:t xml:space="preserve">, new “women-centered” prison regimes are replaced with a focus on cost-efficiency and minimal programming and even changes enforced by legal cases like Shumate vs. Wilson are subject to backlash and resistance. 19 </w:t>
      </w:r>
      <w:r w:rsidRPr="00CB3B6D">
        <w:rPr>
          <w:rStyle w:val="StyleUnderline"/>
        </w:rPr>
        <w:t>Of even greater concern is the well-documented tendency of prison regimes to co-opt reforms and respond to demands for changes in conditions by further expanding prison budgets.</w:t>
      </w:r>
      <w:r w:rsidRPr="00BA5D13">
        <w:rPr>
          <w:b/>
          <w:sz w:val="16"/>
        </w:rPr>
        <w:t xml:space="preserve"> </w:t>
      </w:r>
      <w:r w:rsidRPr="00CB3B6D">
        <w:rPr>
          <w:rStyle w:val="StyleUnderline"/>
        </w:rPr>
        <w:t xml:space="preserve">The vulnerability of prison reform efforts to </w:t>
      </w:r>
      <w:r w:rsidRPr="00725B3A">
        <w:rPr>
          <w:rStyle w:val="StyleUnderline"/>
          <w:highlight w:val="yellow"/>
        </w:rPr>
        <w:t>cooption has led</w:t>
      </w:r>
      <w:r w:rsidRPr="00526582">
        <w:rPr>
          <w:rStyle w:val="StyleUnderline"/>
        </w:rPr>
        <w:t xml:space="preserve"> Angela Y. Davis </w:t>
      </w:r>
      <w:r w:rsidRPr="00725B3A">
        <w:rPr>
          <w:rStyle w:val="StyleUnderline"/>
          <w:highlight w:val="yellow"/>
        </w:rPr>
        <w:t>to</w:t>
      </w:r>
      <w:r w:rsidRPr="00526582">
        <w:rPr>
          <w:rStyle w:val="StyleUnderline"/>
        </w:rPr>
        <w:t xml:space="preserve"> </w:t>
      </w:r>
      <w:r w:rsidRPr="00526582">
        <w:rPr>
          <w:rStyle w:val="Emphasis"/>
        </w:rPr>
        <w:t xml:space="preserve">call </w:t>
      </w:r>
      <w:r w:rsidRPr="00725B3A">
        <w:rPr>
          <w:rStyle w:val="Emphasis"/>
        </w:rPr>
        <w:t xml:space="preserve">for </w:t>
      </w:r>
      <w:r w:rsidRPr="00725B3A">
        <w:rPr>
          <w:rStyle w:val="Emphasis"/>
          <w:highlight w:val="yellow"/>
        </w:rPr>
        <w:t>“non-reformist reforms,”</w:t>
      </w:r>
      <w:r w:rsidRPr="00725B3A">
        <w:rPr>
          <w:sz w:val="16"/>
          <w:highlight w:val="yellow"/>
        </w:rPr>
        <w:t xml:space="preserve"> </w:t>
      </w:r>
      <w:r w:rsidRPr="00725B3A">
        <w:rPr>
          <w:rStyle w:val="Emphasis"/>
          <w:highlight w:val="yellow"/>
        </w:rPr>
        <w:t>reforms that do not lead to bigger and “better” prisons.</w:t>
      </w:r>
      <w:r w:rsidRPr="00526582">
        <w:rPr>
          <w:rStyle w:val="Emphasis"/>
        </w:rPr>
        <w:t xml:space="preserve"> </w:t>
      </w:r>
      <w:r w:rsidRPr="00BA5D13">
        <w:rPr>
          <w:sz w:val="16"/>
        </w:rPr>
        <w:t xml:space="preserve">20 </w:t>
      </w:r>
      <w:r w:rsidRPr="00526582">
        <w:rPr>
          <w:rStyle w:val="StyleUnderline"/>
        </w:rPr>
        <w:t>Despite the limited long-term impact of human rights advocacy and reforms</w:t>
      </w:r>
      <w:r w:rsidRPr="00BA5D13">
        <w:rPr>
          <w:b/>
          <w:sz w:val="16"/>
        </w:rPr>
        <w:t xml:space="preserve">, </w:t>
      </w:r>
      <w:r w:rsidRPr="00725B3A">
        <w:rPr>
          <w:rStyle w:val="StyleUnderline"/>
          <w:highlight w:val="yellow"/>
        </w:rPr>
        <w:t>building bridges</w:t>
      </w:r>
      <w:r w:rsidRPr="00526582">
        <w:rPr>
          <w:rStyle w:val="StyleUnderline"/>
        </w:rPr>
        <w:t xml:space="preserve"> between prisoners, activists, and family members </w:t>
      </w:r>
      <w:r w:rsidRPr="00725B3A">
        <w:rPr>
          <w:rStyle w:val="StyleUnderline"/>
          <w:highlight w:val="yellow"/>
        </w:rPr>
        <w:t xml:space="preserve">is </w:t>
      </w:r>
      <w:r w:rsidRPr="00725B3A">
        <w:rPr>
          <w:rStyle w:val="Emphasis"/>
          <w:highlight w:val="yellow"/>
        </w:rPr>
        <w:t>an important step toward challenging the racialized dehumanization that undergirds the logic of incarceration</w:t>
      </w:r>
      <w:r w:rsidRPr="00BA5D13">
        <w:rPr>
          <w:sz w:val="16"/>
        </w:rPr>
        <w:t xml:space="preserve">. In this way, </w:t>
      </w:r>
      <w:r w:rsidRPr="00526582">
        <w:rPr>
          <w:rStyle w:val="StyleUnderline"/>
        </w:rPr>
        <w:t xml:space="preserve">human rights advocacy carried out in solidarity with prisoner activists </w:t>
      </w:r>
      <w:r w:rsidRPr="00CB3B6D">
        <w:rPr>
          <w:rStyle w:val="StyleUnderline"/>
        </w:rPr>
        <w:t xml:space="preserve">is </w:t>
      </w:r>
      <w:r w:rsidRPr="00CB3B6D">
        <w:rPr>
          <w:rStyle w:val="Emphasis"/>
        </w:rPr>
        <w:t>an important component of a radical anti-prison agenda</w:t>
      </w:r>
      <w:r w:rsidRPr="00BA5D13">
        <w:rPr>
          <w:sz w:val="16"/>
        </w:rPr>
        <w:t xml:space="preserve">. Ultimately, however, </w:t>
      </w:r>
      <w:r w:rsidRPr="00CB3B6D">
        <w:rPr>
          <w:rStyle w:val="StyleUnderline"/>
        </w:rPr>
        <w:t>anti-prison activists aim</w:t>
      </w:r>
      <w:r w:rsidRPr="00BA5D13">
        <w:rPr>
          <w:sz w:val="16"/>
        </w:rPr>
        <w:t xml:space="preserve"> not to create more humane, culturally sensitive, women-centered prisons, but </w:t>
      </w:r>
      <w:r w:rsidRPr="00526582">
        <w:rPr>
          <w:rStyle w:val="Emphasis"/>
        </w:rPr>
        <w:t>to dismantle prisons</w:t>
      </w:r>
      <w:r w:rsidRPr="00526582">
        <w:rPr>
          <w:rStyle w:val="StyleUnderline"/>
        </w:rPr>
        <w:t xml:space="preserve"> and enable formerly criminalized people to access services and resources outside the penal system</w:t>
      </w:r>
      <w:r w:rsidRPr="00BA5D13">
        <w:rPr>
          <w:sz w:val="16"/>
        </w:rPr>
        <w:t xml:space="preserve">. After three decades of prison expansion, more and more people are living with criminal convictions and histories of incarceration. In the U.S., nearly 650,000 people are released from state and federal prisons to the community each year. 21 Organizations of formerly incarcerated people focus on creating opportunities for former prisoners to survive after release, and on eliminating barriers to reentry, including extensive discrimination against former felons. The wide array of “post-incarceration sentences” that felons are subjected to has led activists to declare a “new civil rights movement.” 22 As a class, former prisoners can legally be disenfranchised and denied rights available to other citizens. While reentry has garnered official attention, with President Bush proposing a $300 million reentry initiative in his 2004 State of the Union address, anti-prison activists have critiqued this initiative for focusing on faith-based mentoring, job training, and housing without addressing the endemic discrimination against former prisoners or addressing the conditions in the communities which receive former prisoners, including racism, poverty, and gender violence. Organizations of ex-prisoners working to oppose discrimination against former prisoners and felons include All of Us </w:t>
      </w:r>
      <w:proofErr w:type="gramStart"/>
      <w:r w:rsidRPr="00BA5D13">
        <w:rPr>
          <w:sz w:val="16"/>
        </w:rPr>
        <w:t>Or</w:t>
      </w:r>
      <w:proofErr w:type="gramEnd"/>
      <w:r w:rsidRPr="00BA5D13">
        <w:rPr>
          <w:sz w:val="16"/>
        </w:rPr>
        <w:t xml:space="preserve"> None, the </w:t>
      </w:r>
      <w:proofErr w:type="spellStart"/>
      <w:r w:rsidRPr="00BA5D13">
        <w:rPr>
          <w:sz w:val="16"/>
        </w:rPr>
        <w:t>Nu</w:t>
      </w:r>
      <w:proofErr w:type="spellEnd"/>
      <w:r w:rsidRPr="00BA5D13">
        <w:rPr>
          <w:sz w:val="16"/>
        </w:rPr>
        <w:t xml:space="preserve"> Policy Leadership Group, Sister Outsider and the National Network for Women Prisoners in the U.S., and Justice 4 Women in Canada. All of Us Or None is described by members as “a national organizing initiative of prisoners, former prisoners and felons, to combat the many forms of discrimination that we face as the result of felony convictions.” 23 Founded by anti-imperialist and former political prisoner Linda Evans, and former prisoner and anti-prison activist Dorsey Nunn, and sponsored by the Northern California–based Legal Services for Prisoners with Children, All of Us Or None works to mobilize former prisoners nationwide and in Toronto, Canada. The organization's name, from a poem by Marxist playwright </w:t>
      </w:r>
      <w:proofErr w:type="spellStart"/>
      <w:r w:rsidRPr="00BA5D13">
        <w:rPr>
          <w:sz w:val="16"/>
        </w:rPr>
        <w:t>Bertold</w:t>
      </w:r>
      <w:proofErr w:type="spellEnd"/>
      <w:r w:rsidRPr="00BA5D13">
        <w:rPr>
          <w:sz w:val="16"/>
        </w:rPr>
        <w:t xml:space="preserve"> Brecht, invokes the need for solidarity across racial, class, and gender lines in creating a unified movement of former prisoners. Black women play a leading role in the organization, alongside other people of color. All of Us </w:t>
      </w:r>
      <w:proofErr w:type="gramStart"/>
      <w:r w:rsidRPr="00BA5D13">
        <w:rPr>
          <w:sz w:val="16"/>
        </w:rPr>
        <w:t>Or</w:t>
      </w:r>
      <w:proofErr w:type="gramEnd"/>
      <w:r w:rsidRPr="00BA5D13">
        <w:rPr>
          <w:sz w:val="16"/>
        </w:rPr>
        <w:t xml:space="preserve"> None focuses its lobbying and campaign work at city, county, and state levels, calling on local authorities to end discrimination based on felony convictions in public housing, benefits, and employment, to opt out of lifetime welfare and food stamp bans for felons, and to “ban the box” requiring disclosure of past convictions on applications for public employment. In addition, the organization calls for guaranteed housing, job training, drug and alcohol treatment, and public assistance for all newly released prisoners. 24 In the context of the war on drugs, many people with felony convictions also struggle with addictions. The recovery movement, which is made up of 12-step programs, treatment programs, community recovery centers, and indigenous healing programs run by and for people in recovery from addiction, offers an alternative response to problem drug use through programs focusing on spirituality, healing, and fellowship. However, the recovery movement's focus on individual transformation and accountability for past acts diverges from many anti-</w:t>
      </w:r>
      <w:proofErr w:type="gramStart"/>
      <w:r w:rsidRPr="00BA5D13">
        <w:rPr>
          <w:sz w:val="16"/>
        </w:rPr>
        <w:t>prison</w:t>
      </w:r>
      <w:proofErr w:type="gramEnd"/>
      <w:r w:rsidRPr="00BA5D13">
        <w:rPr>
          <w:sz w:val="16"/>
        </w:rPr>
        <w:t xml:space="preserve"> activists' focus on the harms done to criminalized communities by interlocking systems of dominance. As a result, anti-prison spaces seldom engage with the recovery movement, or tap the radical potential of its membership. Breaking with this trend, All of Us </w:t>
      </w:r>
      <w:proofErr w:type="gramStart"/>
      <w:r w:rsidRPr="00BA5D13">
        <w:rPr>
          <w:sz w:val="16"/>
        </w:rPr>
        <w:t>Or</w:t>
      </w:r>
      <w:proofErr w:type="gramEnd"/>
      <w:r w:rsidRPr="00BA5D13">
        <w:rPr>
          <w:sz w:val="16"/>
        </w:rPr>
        <w:t xml:space="preserve"> None has initiated a grassroots organizing effort to reach out to people in 12-step programs with felony convictions. This work is part of their wider organizing efforts that aim to mobilize former prisoners as agents of social change. Building on the strengths of identity politics, these organizations suggest that those who have experienced the prison-industrial complex first-hand may be best placed to provide leadership in dismantling it. As former prisoners have taken on a wide range of leadership positions across the movement, there has been a shift away from leadership by white middle-class progressives, and a move to promote the voices of those directly affected by the prison-industrial complex. Politicians who promote punitive “tough-on-crime” policies rely on racialized controlling images of “the criminal” to inspire fear and induce compliance among voters. Once dehumanized and depicted as dangerous and beyond rehabilitation, removing people from communities appears the only logical means of creating safety. </w:t>
      </w:r>
      <w:r w:rsidRPr="00725B3A">
        <w:rPr>
          <w:rStyle w:val="StyleUnderline"/>
          <w:highlight w:val="yellow"/>
        </w:rPr>
        <w:t>Activists</w:t>
      </w:r>
      <w:r w:rsidRPr="008C7488">
        <w:rPr>
          <w:rStyle w:val="StyleUnderline"/>
        </w:rPr>
        <w:t xml:space="preserve"> </w:t>
      </w:r>
      <w:r w:rsidRPr="00526582">
        <w:rPr>
          <w:rStyle w:val="StyleUnderline"/>
        </w:rPr>
        <w:t xml:space="preserve">who pursue </w:t>
      </w:r>
      <w:proofErr w:type="spellStart"/>
      <w:r w:rsidRPr="00526582">
        <w:rPr>
          <w:rStyle w:val="StyleUnderline"/>
        </w:rPr>
        <w:t>decarceration</w:t>
      </w:r>
      <w:proofErr w:type="spellEnd"/>
      <w:r w:rsidRPr="00526582">
        <w:rPr>
          <w:rStyle w:val="StyleUnderline"/>
        </w:rPr>
        <w:t xml:space="preserve"> </w:t>
      </w:r>
      <w:r w:rsidRPr="00725B3A">
        <w:rPr>
          <w:rStyle w:val="StyleUnderline"/>
          <w:highlight w:val="yellow"/>
        </w:rPr>
        <w:t>challenge stereotypical images of the “criminal” by making visible the human stories of prisoners</w:t>
      </w:r>
      <w:r w:rsidRPr="00526582">
        <w:rPr>
          <w:rStyle w:val="StyleUnderline"/>
        </w:rPr>
        <w:t xml:space="preserve">, with the goal of demonstrating </w:t>
      </w:r>
      <w:r w:rsidRPr="00526582">
        <w:rPr>
          <w:rStyle w:val="Emphasis"/>
        </w:rPr>
        <w:t>the inadequacy of incarceration as a response to the complex interaction of factors</w:t>
      </w:r>
      <w:r w:rsidRPr="00526582">
        <w:rPr>
          <w:rStyle w:val="StyleUnderline"/>
        </w:rPr>
        <w:t xml:space="preserve"> that produce harmful acts</w:t>
      </w:r>
      <w:r w:rsidRPr="00BA5D13">
        <w:rPr>
          <w:b/>
          <w:sz w:val="16"/>
        </w:rPr>
        <w:t xml:space="preserve">. </w:t>
      </w:r>
      <w:proofErr w:type="spellStart"/>
      <w:r w:rsidRPr="00526582">
        <w:rPr>
          <w:rStyle w:val="StyleUnderline"/>
          <w:sz w:val="8"/>
        </w:rPr>
        <w:t>Decarceration</w:t>
      </w:r>
      <w:proofErr w:type="spellEnd"/>
      <w:r w:rsidRPr="00526582">
        <w:rPr>
          <w:rStyle w:val="StyleUnderline"/>
          <w:sz w:val="8"/>
        </w:rPr>
        <w:t xml:space="preserve"> usually involves targeting a specific prison population that the public sees as low-risk and </w:t>
      </w:r>
      <w:r w:rsidRPr="00526582">
        <w:rPr>
          <w:rStyle w:val="Emphasis"/>
          <w:sz w:val="8"/>
        </w:rPr>
        <w:t>arguing for an end to the use of imprisonment for this population.</w:t>
      </w:r>
      <w:r w:rsidRPr="00BA5D13">
        <w:rPr>
          <w:sz w:val="16"/>
        </w:rPr>
        <w:t xml:space="preserve"> </w:t>
      </w:r>
      <w:proofErr w:type="spellStart"/>
      <w:r w:rsidRPr="00526582">
        <w:rPr>
          <w:rStyle w:val="StyleUnderline"/>
          <w:sz w:val="8"/>
        </w:rPr>
        <w:t>Decarcerative</w:t>
      </w:r>
      <w:proofErr w:type="spellEnd"/>
      <w:r w:rsidRPr="00526582">
        <w:rPr>
          <w:rStyle w:val="StyleUnderline"/>
          <w:sz w:val="8"/>
        </w:rPr>
        <w:t xml:space="preserve"> strategies often involve the promotion of alternatives to incarceration that are less expensive and more effective than prison and jail</w:t>
      </w:r>
      <w:r w:rsidRPr="00BA5D13">
        <w:rPr>
          <w:sz w:val="16"/>
        </w:rPr>
        <w:t xml:space="preserve">. For example, Proposition 36, the Substance Abuse and Crime Prevention Act, which passed in California in 2000 and allowed first- and second-time non-violent drug offenders charged with possession to receive substance abuse treatment instead of prison, channels approximately 35,000 people into treatment annually. 25 </w:t>
      </w:r>
      <w:r w:rsidRPr="00526582">
        <w:rPr>
          <w:rStyle w:val="Emphasis"/>
          <w:sz w:val="8"/>
        </w:rPr>
        <w:t xml:space="preserve">Drug law reform is a key area of </w:t>
      </w:r>
      <w:proofErr w:type="spellStart"/>
      <w:r w:rsidRPr="00526582">
        <w:rPr>
          <w:rStyle w:val="Emphasis"/>
          <w:sz w:val="8"/>
        </w:rPr>
        <w:t>decarcerative</w:t>
      </w:r>
      <w:proofErr w:type="spellEnd"/>
      <w:r w:rsidRPr="00526582">
        <w:rPr>
          <w:rStyle w:val="Emphasis"/>
          <w:sz w:val="8"/>
        </w:rPr>
        <w:t xml:space="preserve"> work</w:t>
      </w:r>
      <w:r w:rsidRPr="00BA5D13">
        <w:rPr>
          <w:b/>
          <w:sz w:val="16"/>
        </w:rPr>
        <w:t>.</w:t>
      </w:r>
      <w:r w:rsidRPr="00BA5D13">
        <w:rPr>
          <w:sz w:val="16"/>
        </w:rPr>
        <w:t xml:space="preserve"> </w:t>
      </w:r>
      <w:r w:rsidRPr="00526582">
        <w:rPr>
          <w:rStyle w:val="StyleUnderline"/>
          <w:sz w:val="8"/>
        </w:rPr>
        <w:t>Organizations and campaigns that promote drug law reform</w:t>
      </w:r>
      <w:r w:rsidRPr="00BA5D13">
        <w:rPr>
          <w:sz w:val="16"/>
        </w:rPr>
        <w:t xml:space="preserve"> include Drop the Rock, a coalition of youth, former prisoners, criminal justice reformers, artists, civil and labor leaders working to repeal New York's Rockefeller Drug Laws. The campaign </w:t>
      </w:r>
      <w:r w:rsidRPr="00526582">
        <w:rPr>
          <w:rStyle w:val="Emphasis"/>
          <w:sz w:val="8"/>
        </w:rPr>
        <w:t>combines racial justice, economic, and public safety arguments by demonstrating that the laws have created a pipeline of prisoners of color</w:t>
      </w:r>
      <w:r w:rsidRPr="00BA5D13">
        <w:rPr>
          <w:sz w:val="16"/>
        </w:rPr>
        <w:t xml:space="preserve"> from New York City to newly built prisons in rural, mainly white areas represented Republican senators, resulting in a transfer of funding and electoral influence from communities of color to upstate rural communities. 26 Ultimately, the campaign calls for an end to mandatory minimum sentencing and the reinstatement of judges' sentencing discretion, a reduction in sentence lengths for drug-related offenses and the expansion of alternatives, including drug treatment, job training, and education. Former drug war prisoners play a leadership role in </w:t>
      </w:r>
      <w:proofErr w:type="spellStart"/>
      <w:r w:rsidRPr="00BA5D13">
        <w:rPr>
          <w:sz w:val="16"/>
        </w:rPr>
        <w:t>decarcerative</w:t>
      </w:r>
      <w:proofErr w:type="spellEnd"/>
      <w:r w:rsidRPr="00BA5D13">
        <w:rPr>
          <w:sz w:val="16"/>
        </w:rPr>
        <w:t xml:space="preserve"> efforts in the field of drug policy reform. Kemba Smith, an African–American woman who was sentenced to serve 24.5 years as a result of her relationship with an abusive partner who was involved in the drug industry, is one potent voice in opposition to the war on drugs. While she was incarcerated, Smith became an active advocate for herself and other victims of the war on drugs, securing interviews and feature articles in national media. Ultimately, Smith's case came to represent the failure of mandatory minimums, and in 2000, following a nation-wide campaign, she and fellow drug war prisoner Dorothy Gaines were granted clemency by outgoing President Clinton. After her release, Smith founded the Justice for People of Color Project (JPCP), which aims to empower young people of color to participate in drug policy reform and to promote a reallocation of public expenditures from incarceration to education. While women like Kemba Smith and Dorothy Gaines have become the human face of the drug war, prison </w:t>
      </w:r>
      <w:proofErr w:type="spellStart"/>
      <w:r w:rsidRPr="00BA5D13">
        <w:rPr>
          <w:sz w:val="16"/>
        </w:rPr>
        <w:t>invisibilizes</w:t>
      </w:r>
      <w:proofErr w:type="spellEnd"/>
      <w:r w:rsidRPr="00BA5D13">
        <w:rPr>
          <w:sz w:val="16"/>
        </w:rPr>
        <w:t xml:space="preserve"> and renders anonymous hundreds of thousands of drug war prisoners. The organization Families Against Mandatory Minimums (FAMM) challenges this process of erasure and dehumanization through its “Faces of FAMM” project. The project invites people in federal and state prisons serving mandatory minimum sentences to submit their cases to a database and provides online access to their stories and photographs. 27 The “Faces of </w:t>
      </w:r>
      <w:r w:rsidRPr="00526582">
        <w:rPr>
          <w:rStyle w:val="StyleUnderline"/>
          <w:sz w:val="8"/>
        </w:rPr>
        <w:t>FAMM</w:t>
      </w:r>
      <w:r w:rsidRPr="00BA5D13">
        <w:rPr>
          <w:sz w:val="16"/>
        </w:rPr>
        <w:t xml:space="preserve">” project highlights cases where sentencing injustices are particularly visible in order to galvanize public support for sentencing reform. At the same time, it </w:t>
      </w:r>
      <w:r w:rsidRPr="00526582">
        <w:rPr>
          <w:rStyle w:val="StyleUnderline"/>
          <w:sz w:val="8"/>
        </w:rPr>
        <w:t>dismantles popular representations of the war on drugs as a necessary protection against dangerous drug dealers and traffickers, demonstrating that most drug war prisoners are serving long sentences for low-level, non-violent drug-related activities</w:t>
      </w:r>
      <w:r w:rsidRPr="00BA5D13">
        <w:rPr>
          <w:sz w:val="16"/>
        </w:rPr>
        <w:t xml:space="preserve"> or for being intimately connected to someone involved in these activities. </w:t>
      </w:r>
      <w:proofErr w:type="spellStart"/>
      <w:r w:rsidRPr="00BA5D13">
        <w:rPr>
          <w:sz w:val="16"/>
        </w:rPr>
        <w:t>Decarcerative</w:t>
      </w:r>
      <w:proofErr w:type="spellEnd"/>
      <w:r w:rsidRPr="00BA5D13">
        <w:rPr>
          <w:sz w:val="16"/>
        </w:rPr>
        <w:t xml:space="preserve"> work is not limited to drug law reform. Free Battered Women's (FBW) campaign for the release of incarcerated survivors is another example of </w:t>
      </w:r>
      <w:proofErr w:type="spellStart"/>
      <w:r w:rsidRPr="00BA5D13">
        <w:rPr>
          <w:sz w:val="16"/>
        </w:rPr>
        <w:t>decarcerative</w:t>
      </w:r>
      <w:proofErr w:type="spellEnd"/>
      <w:r w:rsidRPr="00BA5D13">
        <w:rPr>
          <w:sz w:val="16"/>
        </w:rPr>
        <w:t xml:space="preserve"> work. The organization supports women and transgender prisoners incarcerated for killing or assaulting an abuser in challenging their convictions by demonstrating that they acted in self-defense. Most recently, FBW secured the release of </w:t>
      </w:r>
      <w:proofErr w:type="spellStart"/>
      <w:r w:rsidRPr="00BA5D13">
        <w:rPr>
          <w:sz w:val="16"/>
        </w:rPr>
        <w:t>Flozelle</w:t>
      </w:r>
      <w:proofErr w:type="spellEnd"/>
      <w:r w:rsidRPr="00BA5D13">
        <w:rPr>
          <w:sz w:val="16"/>
        </w:rPr>
        <w:t xml:space="preserve"> </w:t>
      </w:r>
      <w:proofErr w:type="spellStart"/>
      <w:r w:rsidRPr="00BA5D13">
        <w:rPr>
          <w:sz w:val="16"/>
        </w:rPr>
        <w:t>Woodmore</w:t>
      </w:r>
      <w:proofErr w:type="spellEnd"/>
      <w:r w:rsidRPr="00BA5D13">
        <w:rPr>
          <w:sz w:val="16"/>
        </w:rPr>
        <w:t xml:space="preserve">, an African–American woman serving a life sentence at CCWF for shooting her violent partner as an </w:t>
      </w:r>
      <w:proofErr w:type="gramStart"/>
      <w:r w:rsidRPr="00BA5D13">
        <w:rPr>
          <w:sz w:val="16"/>
        </w:rPr>
        <w:t>18 year old</w:t>
      </w:r>
      <w:proofErr w:type="gramEnd"/>
      <w:r w:rsidRPr="00BA5D13">
        <w:rPr>
          <w:sz w:val="16"/>
        </w:rPr>
        <w:t xml:space="preserve">. Released in August 2007, after five parole board recommendations for her release were rejected by Governors Davis and then Schwarzenegger, </w:t>
      </w:r>
      <w:proofErr w:type="spellStart"/>
      <w:r w:rsidRPr="00BA5D13">
        <w:rPr>
          <w:sz w:val="16"/>
        </w:rPr>
        <w:t>Woodmore's</w:t>
      </w:r>
      <w:proofErr w:type="spellEnd"/>
      <w:r w:rsidRPr="00BA5D13">
        <w:rPr>
          <w:sz w:val="16"/>
        </w:rPr>
        <w:t xml:space="preserve"> determined pursuit of justice made visible and ultimately challenged the racialized politics of gubernatorial parole releases. 28 While the number of women imprisoned for killing or assaulting an abuser is small—FBW submitted 34 petitions for clemency at its inception in 1991, and continues to fight 23 cases—FBW's campaign for the release of all incarcerated survivors challenges the mass incarceration of gender-oppressed prisoners on a far larger scale. FBW argues that experiences of intimate partner violence and abuse contribute to the criminalized activities that lead many women and transgender people into conflict with the law, including those imprisoned on drug or property charges, and calls for the release of all incarcerated survivors. Starting with a population generally viewed with sympathy—survivors of intimate partner violence—FBW generates a radical critique of both state and interpersonal violence, arguing that “the violence and control used by the state against people in prison mirrors the dynamics of battering that many incarcerated survivors have experienced in their intimate relationships and/or as children.” 29 </w:t>
      </w:r>
      <w:r w:rsidRPr="00526582">
        <w:rPr>
          <w:rStyle w:val="StyleUnderline"/>
        </w:rPr>
        <w:t xml:space="preserve">In </w:t>
      </w:r>
      <w:r w:rsidRPr="00725B3A">
        <w:rPr>
          <w:rStyle w:val="StyleUnderline"/>
          <w:highlight w:val="yellow"/>
        </w:rPr>
        <w:t>theorizing the intersections of racialized state violence</w:t>
      </w:r>
      <w:r w:rsidRPr="00526582">
        <w:rPr>
          <w:rStyle w:val="StyleUnderline"/>
        </w:rPr>
        <w:t xml:space="preserve"> and gendered interpersonal violence</w:t>
      </w:r>
      <w:r w:rsidRPr="00526582">
        <w:rPr>
          <w:rStyle w:val="StyleUnderline"/>
          <w:sz w:val="8"/>
        </w:rPr>
        <w:t xml:space="preserve">, FBW </w:t>
      </w:r>
      <w:r w:rsidRPr="00725B3A">
        <w:rPr>
          <w:rStyle w:val="Emphasis"/>
          <w:highlight w:val="yellow"/>
        </w:rPr>
        <w:t xml:space="preserve">lays the groundwork for a broader abolitionist agenda </w:t>
      </w:r>
      <w:r w:rsidRPr="00526582">
        <w:rPr>
          <w:rStyle w:val="Emphasis"/>
        </w:rPr>
        <w:t>that refutes the legitimacy of incarceration as a response to deep-rooted social inequalities based on interlocking systems of oppression</w:t>
      </w:r>
      <w:r w:rsidRPr="00BA5D13">
        <w:rPr>
          <w:sz w:val="16"/>
        </w:rPr>
        <w:t xml:space="preserve">. </w:t>
      </w:r>
      <w:r w:rsidRPr="00526582">
        <w:rPr>
          <w:rStyle w:val="Emphasis"/>
        </w:rPr>
        <w:t>By gradually shrinking the prison system</w:t>
      </w:r>
      <w:r w:rsidRPr="00526582">
        <w:rPr>
          <w:rStyle w:val="Emphasis"/>
          <w:sz w:val="8"/>
        </w:rPr>
        <w:t>,</w:t>
      </w:r>
      <w:r w:rsidRPr="00BA5D13">
        <w:rPr>
          <w:sz w:val="16"/>
        </w:rPr>
        <w:t xml:space="preserve"> Black women </w:t>
      </w:r>
      <w:r w:rsidRPr="00725B3A">
        <w:rPr>
          <w:rStyle w:val="Emphasis"/>
          <w:highlight w:val="yellow"/>
        </w:rPr>
        <w:t xml:space="preserve">activists </w:t>
      </w:r>
      <w:r w:rsidRPr="00526582">
        <w:rPr>
          <w:rStyle w:val="Emphasis"/>
        </w:rPr>
        <w:t xml:space="preserve">involved in </w:t>
      </w:r>
      <w:proofErr w:type="spellStart"/>
      <w:r w:rsidRPr="00526582">
        <w:rPr>
          <w:rStyle w:val="Emphasis"/>
        </w:rPr>
        <w:t>decarcerative</w:t>
      </w:r>
      <w:proofErr w:type="spellEnd"/>
      <w:r w:rsidRPr="00526582">
        <w:rPr>
          <w:rStyle w:val="Emphasis"/>
        </w:rPr>
        <w:t xml:space="preserve"> work hope to </w:t>
      </w:r>
      <w:r w:rsidRPr="00725B3A">
        <w:rPr>
          <w:rStyle w:val="Emphasis"/>
          <w:highlight w:val="yellow"/>
        </w:rPr>
        <w:t xml:space="preserve">erode the public's </w:t>
      </w:r>
      <w:r w:rsidRPr="00B62DF1">
        <w:rPr>
          <w:rStyle w:val="Emphasis"/>
        </w:rPr>
        <w:t xml:space="preserve">reliance on the </w:t>
      </w:r>
      <w:r w:rsidRPr="00725B3A">
        <w:rPr>
          <w:rStyle w:val="Emphasis"/>
          <w:highlight w:val="yellow"/>
        </w:rPr>
        <w:t>idea of imprisonment</w:t>
      </w:r>
      <w:r w:rsidRPr="00526582">
        <w:rPr>
          <w:rStyle w:val="Emphasis"/>
        </w:rPr>
        <w:t xml:space="preserve"> as a commonsense response to a wide range of social ills. </w:t>
      </w:r>
      <w:r w:rsidRPr="00BA5D13">
        <w:rPr>
          <w:sz w:val="16"/>
        </w:rPr>
        <w:t xml:space="preserve">At the other end of anti-expansionist work are activists who take a more confrontational approach. By starving correctional budgets of funds to continue building more prisons and jails, they hope to force politicians to embrace less expensive and more effective alternatives to incarceration. Prison moratorium organizing aims to stop construction of new prisons and jails. Unlike campaigns against prison privatization, which oppose prison-profiteering by private corporations, and seek to return imprisonment to the public sector, prison moratorium work opposes all new prison construction, public or private. In New York, the Brooklyn-based Prison Moratorium Project (PMP), co-founded by former prisoner Eddie Ellis and led by young women and gender non-conforming people of color, does this work through popular education and mass campaigns against prison expansion. Focusing on youth as a force for social change, New York's PMP uses compilations of progressive hip hop and rap artists to spread a critical analysis of the prison-industrial complex and its impact on people of color. PMP's strategies have been effective; for example, in 2002 the organization, as part of the Justice 4 Youth Coalition, succeeded in lobbying the New York Department of Juvenile Justice to redirect $53 million designated for expansion in Brooklyn and the Bronx. 30 PMP has also worked to make visible the connections between underfunding, policing of schools, and youth incarceration through their campaign “Stop the School-to-Prison Pipeline.” By demonstrating how zero tolerance policies and increased policing and use of surveillance technology in schools, combined with underfunded classrooms and overstretched teachers, has led to the criminalization of young people of color and the production of adult prisoners, PMP argues for a reprioritization of public spending from the criminal justice system to schools and alternatives to incarceration. 31 Moratorium work often involves campaigns to prevent the construction of a specific prison or jail. In Toronto, for example, </w:t>
      </w:r>
      <w:r w:rsidRPr="00526582">
        <w:rPr>
          <w:rStyle w:val="StyleUnderline"/>
          <w:sz w:val="8"/>
        </w:rPr>
        <w:t>the Prisoner Justice Action Committee formed the “81 Reasons” campaign, a multiracial collaboration of experienced anti-</w:t>
      </w:r>
      <w:r w:rsidRPr="00CD7449">
        <w:rPr>
          <w:rStyle w:val="StyleUnderline"/>
          <w:sz w:val="8"/>
        </w:rPr>
        <w:t xml:space="preserve">prison </w:t>
      </w:r>
      <w:r w:rsidRPr="00CD7449">
        <w:rPr>
          <w:rStyle w:val="StyleUnderline"/>
        </w:rPr>
        <w:t xml:space="preserve">activists, </w:t>
      </w:r>
      <w:r w:rsidRPr="00CD7449">
        <w:rPr>
          <w:rStyle w:val="Emphasis"/>
        </w:rPr>
        <w:t>youth and student organizers</w:t>
      </w:r>
      <w:r w:rsidRPr="00CD7449">
        <w:rPr>
          <w:rStyle w:val="StyleUnderline"/>
        </w:rPr>
        <w:t>, in response to proposals to build a youth “</w:t>
      </w:r>
      <w:proofErr w:type="spellStart"/>
      <w:r w:rsidRPr="00CD7449">
        <w:rPr>
          <w:rStyle w:val="StyleUnderline"/>
        </w:rPr>
        <w:t>superjail</w:t>
      </w:r>
      <w:proofErr w:type="spellEnd"/>
      <w:r w:rsidRPr="00BA5D13">
        <w:rPr>
          <w:sz w:val="16"/>
        </w:rPr>
        <w:t xml:space="preserve">” in Brampton, a suburb of Toronto. 32 </w:t>
      </w:r>
      <w:r w:rsidRPr="00CD7449">
        <w:rPr>
          <w:rStyle w:val="StyleUnderline"/>
        </w:rPr>
        <w:t>The campaign combined popular education on injustices in the juvenile system</w:t>
      </w:r>
      <w:r w:rsidRPr="00BA5D13">
        <w:rPr>
          <w:sz w:val="16"/>
        </w:rPr>
        <w:t xml:space="preserve">, including the disproportionate incarceration of Black and Aboriginal youth, </w:t>
      </w:r>
      <w:r w:rsidRPr="00CD7449">
        <w:rPr>
          <w:rStyle w:val="StyleUnderline"/>
        </w:rPr>
        <w:t>with an exercise in popular democracy that invited young people to decide themselves how they would spend the $81 million slated for the jail.</w:t>
      </w:r>
      <w:r w:rsidRPr="00BA5D13">
        <w:rPr>
          <w:sz w:val="16"/>
        </w:rPr>
        <w:t xml:space="preserve"> </w:t>
      </w:r>
      <w:r w:rsidRPr="00CD7449">
        <w:rPr>
          <w:rStyle w:val="Emphasis"/>
        </w:rPr>
        <w:t>Campaigners mobilized public concerns</w:t>
      </w:r>
      <w:r w:rsidRPr="00CD7449">
        <w:rPr>
          <w:rStyle w:val="StyleUnderline"/>
        </w:rPr>
        <w:t xml:space="preserve"> about spending cuts in other areas</w:t>
      </w:r>
      <w:r w:rsidRPr="00BA5D13">
        <w:rPr>
          <w:sz w:val="16"/>
        </w:rPr>
        <w:t xml:space="preserve">, including health care and education, </w:t>
      </w:r>
      <w:r w:rsidRPr="00CD7449">
        <w:rPr>
          <w:rStyle w:val="StyleUnderline"/>
        </w:rPr>
        <w:t>to create pressure on the provincial government to look into less expensive</w:t>
      </w:r>
      <w:r w:rsidRPr="00526582">
        <w:rPr>
          <w:rStyle w:val="StyleUnderline"/>
        </w:rPr>
        <w:t xml:space="preserve"> and less punitive alternatives to incarceration for youth. </w:t>
      </w:r>
      <w:r w:rsidRPr="00BA5D13">
        <w:rPr>
          <w:sz w:val="16"/>
        </w:rPr>
        <w:t xml:space="preserve">While this campaign did not ultimately prevent the construction of the youth jail, the size of the proposed facility was reduced. More importantly, </w:t>
      </w:r>
      <w:r w:rsidRPr="00CD7449">
        <w:rPr>
          <w:rStyle w:val="StyleUnderline"/>
        </w:rPr>
        <w:t xml:space="preserve">the campaign </w:t>
      </w:r>
      <w:r w:rsidRPr="00CD7449">
        <w:rPr>
          <w:rStyle w:val="Emphasis"/>
        </w:rPr>
        <w:t xml:space="preserve">built a grassroots multiracial </w:t>
      </w:r>
      <w:proofErr w:type="spellStart"/>
      <w:r w:rsidRPr="00CD7449">
        <w:rPr>
          <w:rStyle w:val="Emphasis"/>
        </w:rPr>
        <w:t>antiprison</w:t>
      </w:r>
      <w:proofErr w:type="spellEnd"/>
      <w:r w:rsidRPr="00CD7449">
        <w:rPr>
          <w:rStyle w:val="Emphasis"/>
        </w:rPr>
        <w:t xml:space="preserve"> youth movement and raised public awareness</w:t>
      </w:r>
      <w:r w:rsidRPr="00CD7449">
        <w:rPr>
          <w:rStyle w:val="StyleUnderline"/>
        </w:rPr>
        <w:t xml:space="preserve"> of the social and economic costs of incarceration. </w:t>
      </w:r>
      <w:r w:rsidRPr="00BA5D13">
        <w:rPr>
          <w:sz w:val="16"/>
        </w:rPr>
        <w:t xml:space="preserve">Moratorium campaigns face tough opposition from advocates who believe that building prisons stimulates economic development for struggling rural towns. Prisons are “sold” to rural towns that have suffered economic decline in the face of global competition, closures of local factories, and decline of small farms. In the context of economic stagnation, prisons are touted as providing stable, well-paying, unionized jobs, providing property and sales taxes and boosting real estate markets. The California Prison Moratorium Project has worked to challenge these assertions by documenting the actual economic, environmental, and social impact of prison construction in California's Central Valley prison towns. According to California PMP: We consider prisons to be a form of environmental injustice. They are normally built in economically depressed communities that eagerly anticipate economic prosperity. Like any toxic industry, prisons affect the quality of local schools, roads, water, air, land, and natural habitats. 33 California PMP opposes prison construction at a local level by building multiracial coalitions of local residents, farm workers, labor organizers, anti-prison activists, and former prisoners and their families to reject the visions of prison as a panacea for economic decline. 34 In the Californian context, where most new prisons are built in predominantly Latino/a communities and absorb land and water previously used for agriculture, PMP facilitates communication and solidarity between Latino/a farm worker communities, and urban Black and Latino/a prisoners in promoting alternative forms of economic development that do not rely on mass incarceration. Scholar-activist Ruth Wilson Gilmore's research on the political economy of prisons in California has been critical in providing evidence of the detrimental impact of prisons on local residents and the environment. 35 As an active member of CPMP, Gilmore's work is deeply rooted in anti-prison activism and in turn informs the work of other activists, demonstrating the important relationship between Black women's activist scholarship and the anti-prison movement. 36 </w:t>
      </w:r>
      <w:r w:rsidRPr="00526582">
        <w:rPr>
          <w:rStyle w:val="StyleUnderline"/>
        </w:rPr>
        <w:t xml:space="preserve">Many anti-prison </w:t>
      </w:r>
      <w:r w:rsidRPr="00725B3A">
        <w:rPr>
          <w:rStyle w:val="StyleUnderline"/>
          <w:highlight w:val="yellow"/>
        </w:rPr>
        <w:t xml:space="preserve">activists </w:t>
      </w:r>
      <w:r w:rsidRPr="00725B3A">
        <w:rPr>
          <w:rStyle w:val="Emphasis"/>
          <w:highlight w:val="yellow"/>
        </w:rPr>
        <w:t xml:space="preserve">view campaigns for </w:t>
      </w:r>
      <w:proofErr w:type="spellStart"/>
      <w:r w:rsidRPr="00725B3A">
        <w:rPr>
          <w:rStyle w:val="Emphasis"/>
          <w:highlight w:val="yellow"/>
        </w:rPr>
        <w:t>decarceration</w:t>
      </w:r>
      <w:proofErr w:type="spellEnd"/>
      <w:r w:rsidRPr="00725B3A">
        <w:rPr>
          <w:rStyle w:val="Emphasis"/>
          <w:highlight w:val="yellow"/>
        </w:rPr>
        <w:t xml:space="preserve"> or moratorium as building blocks toward the ultimate goal of abolition</w:t>
      </w:r>
      <w:r w:rsidRPr="00526582">
        <w:rPr>
          <w:rStyle w:val="Emphasis"/>
        </w:rPr>
        <w:t>.</w:t>
      </w:r>
      <w:r w:rsidRPr="00BA5D13">
        <w:rPr>
          <w:sz w:val="16"/>
        </w:rPr>
        <w:t xml:space="preserve"> </w:t>
      </w:r>
      <w:r w:rsidRPr="00526582">
        <w:rPr>
          <w:rStyle w:val="StyleUnderline"/>
        </w:rPr>
        <w:t xml:space="preserve">These </w:t>
      </w:r>
      <w:r w:rsidRPr="00725B3A">
        <w:rPr>
          <w:rStyle w:val="StyleUnderline"/>
          <w:highlight w:val="yellow"/>
        </w:rPr>
        <w:t>practical actions promise</w:t>
      </w:r>
      <w:r w:rsidRPr="00526582">
        <w:rPr>
          <w:rStyle w:val="StyleUnderline"/>
        </w:rPr>
        <w:t xml:space="preserve"> short and </w:t>
      </w:r>
      <w:r w:rsidRPr="00725B3A">
        <w:rPr>
          <w:rStyle w:val="StyleUnderline"/>
          <w:highlight w:val="yellow"/>
        </w:rPr>
        <w:t xml:space="preserve">medium-term successes that </w:t>
      </w:r>
      <w:r w:rsidRPr="00725B3A">
        <w:rPr>
          <w:rStyle w:val="Emphasis"/>
          <w:highlight w:val="yellow"/>
        </w:rPr>
        <w:t>are essential markers on the road to long-term transformation</w:t>
      </w:r>
      <w:r w:rsidRPr="00526582">
        <w:rPr>
          <w:rStyle w:val="Emphasis"/>
        </w:rPr>
        <w:t>.</w:t>
      </w:r>
      <w:r w:rsidRPr="00BA5D13">
        <w:rPr>
          <w:sz w:val="16"/>
        </w:rPr>
        <w:t xml:space="preserve"> However, abolitionists believe that like slavery, the prison-industrial complex is a system of racialized state violence that cannot be “fixed.” The </w:t>
      </w:r>
      <w:r w:rsidRPr="00526582">
        <w:rPr>
          <w:rStyle w:val="StyleUnderline"/>
          <w:sz w:val="8"/>
        </w:rPr>
        <w:t>contemporary prison abolitionist movement in the U.S. and Canada dates to the 1970s, when political prisoners like Angela Y. Davis and Assata Shakur, in conjunction with other radical activists and scholars in the U.S., Canada, and Europe, began to call for the dismantling of prisons.</w:t>
      </w:r>
      <w:r w:rsidRPr="00BA5D13">
        <w:rPr>
          <w:sz w:val="16"/>
        </w:rPr>
        <w:t xml:space="preserve"> 38 The explosion in political prisoners, </w:t>
      </w:r>
      <w:proofErr w:type="spellStart"/>
      <w:r w:rsidRPr="00BA5D13">
        <w:rPr>
          <w:sz w:val="16"/>
        </w:rPr>
        <w:t>fuelled</w:t>
      </w:r>
      <w:proofErr w:type="spellEnd"/>
      <w:r w:rsidRPr="00BA5D13">
        <w:rPr>
          <w:sz w:val="16"/>
        </w:rPr>
        <w:t xml:space="preserve"> by the FBI's Counter Intelligence Program (COINTELPRO) and targeting of Black liberation, American Indian and Puerto Rican independence movements in the U.S. and First Nations resistance in Canada as “threats” to national security, fed into an understanding of the role of the prison in perpetuating state repression against insurgent communities. 39 The new anti-prison politics were also shaped by a decade of prisoner litigation and radical prison uprisings, including the brutally crushed Attica Rebellion. </w:t>
      </w:r>
      <w:r w:rsidRPr="00526582">
        <w:rPr>
          <w:rStyle w:val="StyleUnderline"/>
        </w:rPr>
        <w:t>These “common” prisoners</w:t>
      </w:r>
      <w:r w:rsidRPr="00BA5D13">
        <w:rPr>
          <w:sz w:val="16"/>
        </w:rPr>
        <w:t xml:space="preserve">, predominantly working-class people of color imprisoned for everyday acts of survival, </w:t>
      </w:r>
      <w:r w:rsidRPr="00526582">
        <w:rPr>
          <w:rStyle w:val="StyleUnderline"/>
        </w:rPr>
        <w:t>challenged the state's legitimacy by declaring imprisonment a form of cruel and unusual punishment and confronting the brute force of state power</w:t>
      </w:r>
      <w:r w:rsidRPr="00BA5D13">
        <w:rPr>
          <w:sz w:val="16"/>
        </w:rPr>
        <w:t xml:space="preserve">. 40 By adopting the term “abolition” </w:t>
      </w:r>
      <w:r w:rsidRPr="00526582">
        <w:rPr>
          <w:rStyle w:val="StyleUnderline"/>
        </w:rPr>
        <w:t xml:space="preserve">activists drew deliberate links between the dismantling of prisons and the abolition of slavery. </w:t>
      </w:r>
      <w:r w:rsidRPr="00BA5D13">
        <w:rPr>
          <w:sz w:val="16"/>
        </w:rPr>
        <w:t xml:space="preserve">Through historical excavations, the “new abolitionists” identified the abolition of prisons as the logical completion of the unfinished liberation marked by the 13th Amendment to the United States Constitution, which regulated, rather than ended, slavery. 41 Organizations that actively promote dialogue about what abolition means and how it can translate into concrete action include Critical Resistance (CR), New York's Prison Moratorium Project, Justice Now, California Coalition for Women Prisoners, Free Battered Women, and the Prison Activist Resource Center in the U.S. and the Prisoner Justice Action Committee (Toronto), the Prisoners' Justice Day Committee (Vancouver) and Joint Action in Canada. CR was founded in 1998 by a group of Bay Area activists including former political prisoner and scholar-activist Angela Y. Davis. Initially, CR focused on popular education and movement building, coordinating large conferences where diverse organizations could generate collective alternatives to the prison-industrial complex. Later work has included campaigns against prison construction in California's Central Valley and solidarity work with imprisoned Katrina survivors. CR describes abolition as: [A] political vision that seeks to eliminate the need for prisons, policing, and surveillance by creating sustainable alternatives to punishment and imprisonment </w:t>
      </w:r>
      <w:proofErr w:type="gramStart"/>
      <w:r w:rsidRPr="00BA5D13">
        <w:rPr>
          <w:sz w:val="16"/>
        </w:rPr>
        <w:t>… .</w:t>
      </w:r>
      <w:proofErr w:type="gramEnd"/>
      <w:r w:rsidRPr="00BA5D13">
        <w:rPr>
          <w:sz w:val="16"/>
        </w:rPr>
        <w:t xml:space="preserve"> </w:t>
      </w:r>
      <w:r w:rsidRPr="00CD7449">
        <w:rPr>
          <w:rStyle w:val="StyleUnderline"/>
        </w:rPr>
        <w:t xml:space="preserve">An abolitionist vision means that </w:t>
      </w:r>
      <w:r w:rsidRPr="00CD7449">
        <w:rPr>
          <w:rStyle w:val="Emphasis"/>
        </w:rPr>
        <w:t>we must build models today that can represent how we want to live in the future</w:t>
      </w:r>
      <w:r w:rsidRPr="00BA5D13">
        <w:rPr>
          <w:sz w:val="16"/>
        </w:rPr>
        <w:t xml:space="preserve">. </w:t>
      </w:r>
      <w:r w:rsidRPr="00CD7449">
        <w:rPr>
          <w:rStyle w:val="StyleUnderline"/>
        </w:rPr>
        <w:t xml:space="preserve">It means </w:t>
      </w:r>
      <w:r w:rsidRPr="00CD7449">
        <w:rPr>
          <w:rStyle w:val="Emphasis"/>
        </w:rPr>
        <w:t>developing practical strategies for taking small steps that move us toward making our dreams real and that lead the average person to believe that things really could be different</w:t>
      </w:r>
      <w:r w:rsidRPr="00BA5D13">
        <w:rPr>
          <w:sz w:val="16"/>
        </w:rPr>
        <w:t xml:space="preserve">. </w:t>
      </w:r>
      <w:r w:rsidRPr="00CD7449">
        <w:rPr>
          <w:rStyle w:val="StyleUnderline"/>
        </w:rPr>
        <w:t xml:space="preserve">It means </w:t>
      </w:r>
      <w:r w:rsidRPr="00CD7449">
        <w:rPr>
          <w:rStyle w:val="Emphasis"/>
        </w:rPr>
        <w:t>living this vision in our daily lives</w:t>
      </w:r>
      <w:r w:rsidRPr="00CD7449">
        <w:rPr>
          <w:rStyle w:val="StyleUnderline"/>
        </w:rPr>
        <w:t>.</w:t>
      </w:r>
      <w:r w:rsidRPr="00BA5D13">
        <w:rPr>
          <w:sz w:val="16"/>
        </w:rPr>
        <w:t xml:space="preserve"> 42 In this sense, </w:t>
      </w:r>
      <w:r w:rsidRPr="00526582">
        <w:rPr>
          <w:rStyle w:val="StyleUnderline"/>
        </w:rPr>
        <w:t xml:space="preserve">prison </w:t>
      </w:r>
      <w:r w:rsidRPr="00725B3A">
        <w:rPr>
          <w:rStyle w:val="StyleUnderline"/>
          <w:highlight w:val="yellow"/>
        </w:rPr>
        <w:t>abolitionists are tasked with</w:t>
      </w:r>
      <w:r w:rsidRPr="00526582">
        <w:rPr>
          <w:rStyle w:val="StyleUnderline"/>
        </w:rPr>
        <w:t xml:space="preserve"> a dual burden: first, </w:t>
      </w:r>
      <w:r w:rsidRPr="00725B3A">
        <w:rPr>
          <w:rStyle w:val="StyleUnderline"/>
          <w:highlight w:val="yellow"/>
        </w:rPr>
        <w:t xml:space="preserve">transforming people's consciousness </w:t>
      </w:r>
      <w:r w:rsidRPr="00CD7449">
        <w:rPr>
          <w:rStyle w:val="StyleUnderline"/>
        </w:rPr>
        <w:t xml:space="preserve">so that they can believe that a world without prisons is </w:t>
      </w:r>
      <w:r w:rsidRPr="00B62DF1">
        <w:rPr>
          <w:rStyle w:val="StyleUnderline"/>
        </w:rPr>
        <w:t>possible</w:t>
      </w:r>
      <w:r w:rsidRPr="00B62DF1">
        <w:rPr>
          <w:rStyle w:val="Emphasis"/>
        </w:rPr>
        <w:t>, and second, taking practical steps</w:t>
      </w:r>
      <w:r w:rsidRPr="008C7488">
        <w:rPr>
          <w:rStyle w:val="Emphasis"/>
        </w:rPr>
        <w:t xml:space="preserve"> </w:t>
      </w:r>
      <w:r w:rsidRPr="00725B3A">
        <w:rPr>
          <w:rStyle w:val="Emphasis"/>
          <w:highlight w:val="yellow"/>
        </w:rPr>
        <w:t>to oppose the prison-industrial complex</w:t>
      </w:r>
      <w:r w:rsidRPr="00B62DF1">
        <w:rPr>
          <w:rStyle w:val="Emphasis"/>
        </w:rPr>
        <w:t>.</w:t>
      </w:r>
      <w:r w:rsidRPr="00BA5D13">
        <w:rPr>
          <w:sz w:val="16"/>
        </w:rPr>
        <w:t xml:space="preserve"> </w:t>
      </w:r>
      <w:r w:rsidRPr="00CD7449">
        <w:rPr>
          <w:rStyle w:val="StyleUnderline"/>
        </w:rPr>
        <w:t xml:space="preserve">Making abolition more than a utopian vision </w:t>
      </w:r>
      <w:r w:rsidRPr="00CD7449">
        <w:rPr>
          <w:rStyle w:val="Emphasis"/>
        </w:rPr>
        <w:t>requires practical steps toward this long-term goal</w:t>
      </w:r>
      <w:r w:rsidRPr="00BA5D13">
        <w:rPr>
          <w:sz w:val="16"/>
        </w:rPr>
        <w:t xml:space="preserve">. </w:t>
      </w:r>
      <w:r w:rsidRPr="00CD7449">
        <w:rPr>
          <w:rStyle w:val="StyleUnderline"/>
        </w:rPr>
        <w:t>CR describes four steps that activists can get involved in</w:t>
      </w:r>
      <w:r w:rsidRPr="00BA5D13">
        <w:rPr>
          <w:sz w:val="16"/>
        </w:rPr>
        <w:t xml:space="preserve">: </w:t>
      </w:r>
      <w:r w:rsidRPr="00CD7449">
        <w:rPr>
          <w:rStyle w:val="Emphasis"/>
        </w:rPr>
        <w:t>shrinking the system</w:t>
      </w:r>
      <w:r w:rsidRPr="00BA5D13">
        <w:rPr>
          <w:sz w:val="16"/>
        </w:rPr>
        <w:t xml:space="preserve">, </w:t>
      </w:r>
      <w:r w:rsidRPr="00CD7449">
        <w:rPr>
          <w:rStyle w:val="Emphasis"/>
        </w:rPr>
        <w:t>creating alternatives, shifting public opinion and public policy</w:t>
      </w:r>
      <w:r w:rsidRPr="00BA5D13">
        <w:rPr>
          <w:sz w:val="16"/>
        </w:rPr>
        <w:t>, and building leadership among those directly impacted by the prison-industrial complex. 43 Since its inception in the San Francisco Bay Area, Critical Resistance has become a national organization with chapters in Baltimore, Chicago, Gainesville, Los Angeles, New Orleans, New York, Tampa/St. Petersburg, and Washington, D.C. As such, CR has played a critical role in re-invigorating abolitionist politics in the U.S. This work is rooted in the radical praxis of Black women and transgender activists.</w:t>
      </w:r>
    </w:p>
    <w:p w14:paraId="78386E3D" w14:textId="77777777" w:rsidR="003157AF" w:rsidRDefault="003157AF" w:rsidP="003157AF">
      <w:pPr>
        <w:ind w:right="-720"/>
      </w:pPr>
    </w:p>
    <w:p w14:paraId="27EA0EE6" w14:textId="77777777" w:rsidR="003157AF" w:rsidRDefault="003157AF" w:rsidP="003157AF">
      <w:pPr>
        <w:pStyle w:val="Heading2"/>
        <w:ind w:right="-720"/>
        <w:rPr>
          <w:u w:val="single"/>
        </w:rPr>
      </w:pPr>
      <w:r>
        <w:rPr>
          <w:u w:val="single"/>
        </w:rPr>
        <w:t xml:space="preserve">Extra </w:t>
      </w:r>
    </w:p>
    <w:p w14:paraId="594A6764" w14:textId="77777777" w:rsidR="003157AF" w:rsidRPr="008C13C3" w:rsidRDefault="003157AF" w:rsidP="003157AF">
      <w:pPr>
        <w:pStyle w:val="Heading4"/>
        <w:spacing w:line="480" w:lineRule="auto"/>
        <w:ind w:right="-720"/>
        <w:rPr>
          <w:b w:val="0"/>
          <w:bCs w:val="0"/>
        </w:rPr>
      </w:pPr>
      <w:r>
        <w:t xml:space="preserve">[HLR] </w:t>
      </w:r>
      <w:r>
        <w:rPr>
          <w:b w:val="0"/>
          <w:bCs w:val="0"/>
        </w:rPr>
        <w:t xml:space="preserve">The </w:t>
      </w:r>
      <w:proofErr w:type="spellStart"/>
      <w:r>
        <w:rPr>
          <w:b w:val="0"/>
          <w:bCs w:val="0"/>
        </w:rPr>
        <w:t>aff’s</w:t>
      </w:r>
      <w:proofErr w:type="spellEnd"/>
      <w:r>
        <w:rPr>
          <w:b w:val="0"/>
          <w:bCs w:val="0"/>
        </w:rPr>
        <w:t xml:space="preserve"> inherent – there is no recourse for when prisoners want to strike now. </w:t>
      </w:r>
    </w:p>
    <w:p w14:paraId="166D5F5E" w14:textId="77777777" w:rsidR="003157AF" w:rsidRDefault="003157AF" w:rsidP="003157AF">
      <w:pPr>
        <w:ind w:right="-720"/>
        <w:rPr>
          <w:sz w:val="16"/>
        </w:rPr>
      </w:pPr>
      <w:r>
        <w:rPr>
          <w:b/>
          <w:bCs/>
          <w:u w:val="single"/>
        </w:rPr>
        <w:t>HLR</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7CF04C2C" w14:textId="77777777" w:rsidR="003157AF" w:rsidRPr="008C13C3" w:rsidRDefault="003157AF" w:rsidP="003157AF">
      <w:pPr>
        <w:ind w:right="-720"/>
        <w:rPr>
          <w:sz w:val="16"/>
        </w:rPr>
      </w:pPr>
    </w:p>
    <w:p w14:paraId="29A72893" w14:textId="77777777" w:rsidR="003157AF" w:rsidRPr="00E852DC" w:rsidRDefault="003157AF" w:rsidP="003157AF">
      <w:pPr>
        <w:spacing w:line="480" w:lineRule="auto"/>
        <w:ind w:right="-720"/>
        <w:rPr>
          <w:sz w:val="12"/>
        </w:rPr>
      </w:pPr>
      <w:r w:rsidRPr="008C13C3">
        <w:rPr>
          <w:b/>
          <w:bCs/>
          <w:u w:val="single"/>
        </w:rPr>
        <w:t xml:space="preserve">As a threshold matter, </w:t>
      </w:r>
      <w:r w:rsidRPr="008C13C3">
        <w:rPr>
          <w:b/>
          <w:bCs/>
          <w:highlight w:val="yellow"/>
          <w:u w:val="single"/>
        </w:rPr>
        <w:t>state and federal statutory law provides no recourse for protecting prison strikes</w:t>
      </w:r>
      <w:r w:rsidRPr="008C13C3">
        <w:rPr>
          <w:sz w:val="12"/>
        </w:rPr>
        <w:t xml:space="preserve">. Incarcerated individuals are not included as protected “employees” in the text of federal labor laws like the Fair Labor Standards and the National Labor Relations Act, and courts have refused to extend the protections that these statutes offer to those confined within prison walls. Further, this Note is aware of no state labor laws, or for that matter any state constitutional provisions, that have been interpreted to allow prisoners to strike.  </w:t>
      </w:r>
      <w:r w:rsidRPr="008C13C3">
        <w:rPr>
          <w:b/>
          <w:bCs/>
          <w:highlight w:val="yellow"/>
          <w:u w:val="single"/>
        </w:rPr>
        <w:t>Not only are prison strikes not protected by statutory law — they also are often explicitly prohibited. State statutes and prison regulations pose the most immediate barrier to prison strike activity, as</w:t>
      </w:r>
      <w:r w:rsidRPr="008C13C3">
        <w:rPr>
          <w:b/>
          <w:bCs/>
          <w:u w:val="single"/>
        </w:rPr>
        <w:t xml:space="preserve"> states across </w:t>
      </w:r>
      <w:r w:rsidRPr="008C13C3">
        <w:rPr>
          <w:b/>
          <w:bCs/>
          <w:highlight w:val="yellow"/>
          <w:u w:val="single"/>
        </w:rPr>
        <w:t>the union appear to categorically bar prison strikes and other forms of inmate collective organizing</w:t>
      </w:r>
      <w:r w:rsidRPr="008C13C3">
        <w:rPr>
          <w:sz w:val="12"/>
        </w:rPr>
        <w:t xml:space="preserve">. For instance, Alaska’s administrative code lists “participation in an organized work stoppage” and “encouraging others to engage in a food strike” as “high-moderate infractions.” Some other states have adopted similar statutory or administrative provisions. For a related analysis of state statutes and prison regulations governing prison “protest speech,” see Andrea C. Armstrong, Racial Origins of Doctrines Limiting Prisoner Protest </w:t>
      </w:r>
      <w:proofErr w:type="gramStart"/>
      <w:r w:rsidRPr="008C13C3">
        <w:rPr>
          <w:sz w:val="12"/>
        </w:rPr>
        <w:t>Speech,.</w:t>
      </w:r>
      <w:proofErr w:type="gramEnd"/>
      <w:r w:rsidRPr="008C13C3">
        <w:rPr>
          <w:sz w:val="12"/>
        </w:rPr>
        <w:t xml:space="preserve"> The same is true at the federal level, as the Bureau of Prisons has made “[e]engaging in or encouraging a group demonstration” and “encouraging others to refuse to work, or to participate in a work stoppage” prohibited acts. Further research is certainly necessary to develop a fuller, more nuanced treatment of the various state and federal statutory schemes that impact prison strikes. Further research could reveal differences across states in the severity of punishment for prison strike activity, as well as the scope of permissible collective action by prisoners. This could, in turn, reveal possible avenues for potentially protecting prisoners’ ability to strike. See, e.g., In re Gomez, 201 Cal. </w:t>
      </w:r>
      <w:proofErr w:type="spellStart"/>
      <w:r w:rsidRPr="008C13C3">
        <w:rPr>
          <w:sz w:val="12"/>
        </w:rPr>
        <w:t>Rptr</w:t>
      </w:r>
      <w:proofErr w:type="spellEnd"/>
      <w:r w:rsidRPr="008C13C3">
        <w:rPr>
          <w:sz w:val="12"/>
        </w:rPr>
        <w:t>. 3d 124 (Ct. App. 2016) (holding that an inmate participating in a broader hunger strike and work stoppage across California prisons did not violate a California regulation that requires inmates to “refrain from behavior that might lead to violence or disorder, or otherwise endangers the facility, outside community or other person,</w:t>
      </w:r>
      <w:proofErr w:type="gramStart"/>
      <w:r w:rsidRPr="008C13C3">
        <w:rPr>
          <w:sz w:val="12"/>
        </w:rPr>
        <w:t>” .</w:t>
      </w:r>
      <w:proofErr w:type="gramEnd"/>
      <w:r w:rsidRPr="008C13C3">
        <w:rPr>
          <w:sz w:val="12"/>
        </w:rPr>
        <w:t xml:space="preserve"> As the court held in that case, none of the accusations against the inmate regarding striking “suggested prison operations were thrown into disorder.” Id. at 137. </w:t>
      </w:r>
      <w:r w:rsidRPr="008C13C3">
        <w:rPr>
          <w:b/>
          <w:bCs/>
          <w:u w:val="single"/>
        </w:rPr>
        <w:t xml:space="preserve">But even </w:t>
      </w:r>
      <w:r w:rsidRPr="008C13C3">
        <w:rPr>
          <w:b/>
          <w:bCs/>
          <w:highlight w:val="yellow"/>
          <w:u w:val="single"/>
        </w:rPr>
        <w:t>this brief overview drives home a clear bottom line:</w:t>
      </w:r>
      <w:r w:rsidRPr="008C13C3">
        <w:rPr>
          <w:b/>
          <w:bCs/>
          <w:u w:val="single"/>
        </w:rPr>
        <w:t xml:space="preserve"> that </w:t>
      </w:r>
      <w:r w:rsidRPr="008C13C3">
        <w:rPr>
          <w:b/>
          <w:bCs/>
          <w:highlight w:val="yellow"/>
          <w:u w:val="single"/>
        </w:rPr>
        <w:t>state and federal laws,</w:t>
      </w:r>
      <w:r w:rsidRPr="008C13C3">
        <w:rPr>
          <w:b/>
          <w:bCs/>
          <w:u w:val="single"/>
        </w:rPr>
        <w:t xml:space="preserve"> in their current forms, </w:t>
      </w:r>
      <w:r w:rsidRPr="008C13C3">
        <w:rPr>
          <w:b/>
          <w:bCs/>
          <w:highlight w:val="yellow"/>
          <w:u w:val="single"/>
        </w:rPr>
        <w:t>likely offer no viable protection for prison strikes and indeed often prohibit them outright</w:t>
      </w:r>
      <w:r w:rsidRPr="008C13C3">
        <w:rPr>
          <w:b/>
          <w:bCs/>
          <w:u w:val="single"/>
        </w:rPr>
        <w:t>.</w:t>
      </w:r>
      <w:r w:rsidRPr="008C13C3">
        <w:rPr>
          <w:sz w:val="12"/>
        </w:rPr>
        <w:t xml:space="preserve"> </w:t>
      </w:r>
    </w:p>
    <w:p w14:paraId="16D9A5D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57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7AF"/>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E686B3"/>
  <w14:defaultImageDpi w14:val="300"/>
  <w15:docId w15:val="{3860A59D-87C2-164E-A3F0-C34AC321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57AF"/>
    <w:rPr>
      <w:rFonts w:ascii="Times New Roman" w:hAnsi="Times New Roman" w:cs="Times New Roman"/>
    </w:rPr>
  </w:style>
  <w:style w:type="paragraph" w:styleId="Heading1">
    <w:name w:val="heading 1"/>
    <w:aliases w:val="Pocket"/>
    <w:basedOn w:val="Normal"/>
    <w:next w:val="Normal"/>
    <w:link w:val="Heading1Char"/>
    <w:uiPriority w:val="9"/>
    <w:qFormat/>
    <w:rsid w:val="003157A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157AF"/>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157A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3157AF"/>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157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57AF"/>
  </w:style>
  <w:style w:type="character" w:customStyle="1" w:styleId="Heading1Char">
    <w:name w:val="Heading 1 Char"/>
    <w:aliases w:val="Pocket Char"/>
    <w:basedOn w:val="DefaultParagraphFont"/>
    <w:link w:val="Heading1"/>
    <w:uiPriority w:val="9"/>
    <w:rsid w:val="003157AF"/>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157AF"/>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157AF"/>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157AF"/>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57AF"/>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3157AF"/>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3157AF"/>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157AF"/>
    <w:rPr>
      <w:color w:val="auto"/>
      <w:u w:val="none"/>
    </w:rPr>
  </w:style>
  <w:style w:type="character" w:styleId="Hyperlink">
    <w:name w:val="Hyperlink"/>
    <w:basedOn w:val="DefaultParagraphFont"/>
    <w:uiPriority w:val="99"/>
    <w:semiHidden/>
    <w:unhideWhenUsed/>
    <w:rsid w:val="003157AF"/>
    <w:rPr>
      <w:color w:val="auto"/>
      <w:u w:val="none"/>
    </w:rPr>
  </w:style>
  <w:style w:type="paragraph" w:styleId="DocumentMap">
    <w:name w:val="Document Map"/>
    <w:basedOn w:val="Normal"/>
    <w:link w:val="DocumentMapChar"/>
    <w:uiPriority w:val="99"/>
    <w:semiHidden/>
    <w:unhideWhenUsed/>
    <w:rsid w:val="003157AF"/>
    <w:rPr>
      <w:rFonts w:ascii="Lucida Grande" w:hAnsi="Lucida Grande" w:cs="Lucida Grande"/>
    </w:rPr>
  </w:style>
  <w:style w:type="character" w:customStyle="1" w:styleId="DocumentMapChar">
    <w:name w:val="Document Map Char"/>
    <w:basedOn w:val="DefaultParagraphFont"/>
    <w:link w:val="DocumentMap"/>
    <w:uiPriority w:val="99"/>
    <w:semiHidden/>
    <w:rsid w:val="003157AF"/>
    <w:rPr>
      <w:rFonts w:ascii="Lucida Grande" w:hAnsi="Lucida Grande" w:cs="Lucida Grande"/>
    </w:rPr>
  </w:style>
  <w:style w:type="paragraph" w:customStyle="1" w:styleId="textbold">
    <w:name w:val="text bold"/>
    <w:basedOn w:val="Normal"/>
    <w:link w:val="Emphasis"/>
    <w:uiPriority w:val="20"/>
    <w:qFormat/>
    <w:rsid w:val="003157AF"/>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10382</Words>
  <Characters>59181</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2021-11-20T21:15:00Z</dcterms:created>
  <dcterms:modified xsi:type="dcterms:W3CDTF">2021-11-20T21:19:00Z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