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2AE7" w14:textId="77777777" w:rsidR="00D9518A" w:rsidRDefault="00D9518A" w:rsidP="00D9518A">
      <w:pPr>
        <w:pStyle w:val="Heading1"/>
        <w:ind w:right="-720"/>
      </w:pPr>
      <w:r>
        <w:t>The Ground Floor AC (LOBBYSISTS)</w:t>
      </w:r>
    </w:p>
    <w:p w14:paraId="492BACB8" w14:textId="77777777" w:rsidR="00D9518A" w:rsidRDefault="00D9518A" w:rsidP="00D9518A">
      <w:pPr>
        <w:pStyle w:val="Heading2"/>
        <w:ind w:right="-720"/>
        <w:rPr>
          <w:u w:val="single"/>
        </w:rPr>
      </w:pPr>
      <w:r>
        <w:rPr>
          <w:u w:val="single"/>
        </w:rPr>
        <w:t>Part 1: White Rage</w:t>
      </w:r>
    </w:p>
    <w:p w14:paraId="2B8DEFA7" w14:textId="77777777" w:rsidR="00D9518A" w:rsidRDefault="00D9518A" w:rsidP="00D9518A">
      <w:pPr>
        <w:ind w:right="-720"/>
      </w:pPr>
    </w:p>
    <w:p w14:paraId="7F2FA737" w14:textId="77777777" w:rsidR="00D9518A" w:rsidRDefault="00D9518A" w:rsidP="00D9518A">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622EE91B" w14:textId="77777777" w:rsidR="00D9518A" w:rsidRPr="003307B0" w:rsidRDefault="00D9518A" w:rsidP="00D9518A">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3CB1A207" w14:textId="77777777" w:rsidR="00D9518A" w:rsidRDefault="00D9518A" w:rsidP="00D9518A">
      <w:pPr>
        <w:ind w:right="-720"/>
      </w:pPr>
    </w:p>
    <w:p w14:paraId="05A1ABA1" w14:textId="77777777" w:rsidR="00D9518A" w:rsidRPr="00FB2D9E" w:rsidRDefault="00D9518A" w:rsidP="00D9518A">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26420519" w14:textId="77777777" w:rsidR="00D9518A" w:rsidRDefault="00D9518A" w:rsidP="00D9518A">
      <w:pPr>
        <w:ind w:right="-720"/>
      </w:pPr>
    </w:p>
    <w:p w14:paraId="4DCA601B" w14:textId="77777777" w:rsidR="00D9518A" w:rsidRDefault="00D9518A" w:rsidP="00D9518A">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67D5C559" w14:textId="77777777" w:rsidR="00D9518A" w:rsidRPr="00736F49" w:rsidRDefault="00D9518A" w:rsidP="00D9518A">
      <w:pPr>
        <w:ind w:right="-720"/>
        <w:rPr>
          <w:rStyle w:val="StyleUnderline"/>
          <w:u w:val="none"/>
        </w:rPr>
      </w:pPr>
    </w:p>
    <w:p w14:paraId="0F00C37F" w14:textId="77777777" w:rsidR="00D9518A" w:rsidRPr="00FB2D9E" w:rsidRDefault="00D9518A" w:rsidP="00D9518A">
      <w:pPr>
        <w:spacing w:line="480" w:lineRule="auto"/>
        <w:ind w:right="-720"/>
        <w:rPr>
          <w:b/>
          <w:u w:val="single"/>
        </w:rPr>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2B58A2A6" w14:textId="77777777" w:rsidR="00D9518A" w:rsidRDefault="00D9518A" w:rsidP="00D9518A">
      <w:pPr>
        <w:pStyle w:val="Heading4"/>
        <w:spacing w:line="480" w:lineRule="auto"/>
        <w:ind w:right="-720"/>
        <w:rPr>
          <w:b w:val="0"/>
          <w:bCs w:val="0"/>
        </w:rPr>
      </w:pPr>
      <w:r>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02648709" w14:textId="77777777" w:rsidR="00D9518A" w:rsidRPr="006406F3" w:rsidRDefault="00D9518A" w:rsidP="00D9518A">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659D17BE" w14:textId="77777777" w:rsidR="00D9518A" w:rsidRPr="00385B6A" w:rsidRDefault="00D9518A" w:rsidP="00D9518A">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56A4CC0F" w14:textId="77777777" w:rsidR="00D9518A" w:rsidRPr="00DF1BB4" w:rsidRDefault="00D9518A" w:rsidP="00D9518A">
      <w:pPr>
        <w:ind w:right="-720"/>
        <w:rPr>
          <w:rStyle w:val="StyleUnderline"/>
          <w:b w:val="0"/>
          <w:bCs/>
          <w:u w:val="none"/>
        </w:rPr>
      </w:pPr>
    </w:p>
    <w:p w14:paraId="0B354BD8" w14:textId="77777777" w:rsidR="00D9518A" w:rsidRPr="006406F3" w:rsidRDefault="00D9518A" w:rsidP="00D9518A">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consciousness in particular, should be thought of less as an ability, and more of a way of being in the world. We can make rules for finding racism in practice, and we could learn those rules and then always be successful at 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particular aims is the precondition for radical solidarity.</w:t>
      </w:r>
    </w:p>
    <w:p w14:paraId="16AB62A1" w14:textId="77777777" w:rsidR="00D9518A" w:rsidRPr="002D2A24" w:rsidRDefault="00D9518A" w:rsidP="00D9518A">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47F38711" w14:textId="77777777" w:rsidR="00D9518A" w:rsidRPr="00C47801" w:rsidRDefault="00D9518A" w:rsidP="00D9518A">
      <w:pPr>
        <w:ind w:right="-720"/>
      </w:pPr>
      <w:r>
        <w:t xml:space="preserve"> </w:t>
      </w:r>
    </w:p>
    <w:p w14:paraId="64916314" w14:textId="77777777" w:rsidR="00D9518A" w:rsidRDefault="00D9518A" w:rsidP="00D9518A">
      <w:pPr>
        <w:pStyle w:val="Heading2"/>
        <w:ind w:right="-720"/>
        <w:rPr>
          <w:u w:val="single"/>
        </w:rPr>
      </w:pPr>
      <w:r>
        <w:rPr>
          <w:u w:val="single"/>
        </w:rPr>
        <w:t>Part 2: Wrecked &amp; Unchecked</w:t>
      </w:r>
    </w:p>
    <w:p w14:paraId="3892D02E" w14:textId="77777777" w:rsidR="00D9518A" w:rsidRDefault="00D9518A" w:rsidP="00D9518A">
      <w:pPr>
        <w:ind w:right="-720"/>
      </w:pPr>
    </w:p>
    <w:p w14:paraId="73494D59" w14:textId="77777777" w:rsidR="00D9518A" w:rsidRPr="00FD14E9" w:rsidRDefault="00D9518A" w:rsidP="00D9518A">
      <w:pPr>
        <w:pStyle w:val="Heading4"/>
        <w:spacing w:line="480" w:lineRule="auto"/>
        <w:ind w:right="-720"/>
        <w:rPr>
          <w:rFonts w:cs="Times New Roman"/>
          <w:b w:val="0"/>
          <w:bCs w:val="0"/>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5E294AF6" w14:textId="77777777" w:rsidR="00D9518A" w:rsidRPr="007E2EF2" w:rsidRDefault="00D9518A" w:rsidP="00D9518A">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712DB47A" w14:textId="77777777" w:rsidR="00D9518A" w:rsidRDefault="00D9518A" w:rsidP="00D9518A">
      <w:pPr>
        <w:ind w:right="-720"/>
      </w:pPr>
    </w:p>
    <w:p w14:paraId="0171A8DB" w14:textId="77777777" w:rsidR="00D9518A" w:rsidRPr="00462B67" w:rsidRDefault="00D9518A" w:rsidP="00D9518A">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006788D8" w14:textId="77777777" w:rsidR="00D9518A" w:rsidRDefault="00D9518A" w:rsidP="00D9518A">
      <w:pPr>
        <w:pStyle w:val="Heading4"/>
        <w:spacing w:line="480" w:lineRule="auto"/>
        <w:ind w:right="-720"/>
      </w:pPr>
      <w:r>
        <w:t xml:space="preserve">[Shammas &amp; Holen] And </w:t>
      </w:r>
      <w:r>
        <w:rPr>
          <w:b w:val="0"/>
          <w:bCs w:val="0"/>
        </w:rPr>
        <w:t>private entities can’t appropriate space without state support – they’re inextricably linked.</w:t>
      </w:r>
    </w:p>
    <w:p w14:paraId="1EF96B30" w14:textId="77777777" w:rsidR="00D9518A" w:rsidRDefault="00D9518A" w:rsidP="00D9518A">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Holen</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r w:rsidRPr="00913FB9">
        <w:rPr>
          <w:sz w:val="16"/>
          <w:szCs w:val="16"/>
          <w:shd w:val="clear" w:color="auto" w:fill="FFFFFF"/>
          <w:lang w:bidi="he-IL"/>
        </w:rPr>
        <w:t>Holen</w:t>
      </w:r>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capitalistkind: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6191CF90" w14:textId="77777777" w:rsidR="00D9518A" w:rsidRPr="00913FB9" w:rsidRDefault="00D9518A" w:rsidP="00D9518A">
      <w:pPr>
        <w:ind w:right="-720"/>
        <w:rPr>
          <w:sz w:val="16"/>
          <w:szCs w:val="16"/>
          <w:lang w:bidi="he-IL"/>
        </w:rPr>
      </w:pPr>
    </w:p>
    <w:p w14:paraId="31D4A174" w14:textId="77777777" w:rsidR="00D9518A" w:rsidRDefault="00D9518A" w:rsidP="00D9518A">
      <w:pPr>
        <w:pStyle w:val="NormalWeb"/>
        <w:spacing w:before="0" w:beforeAutospacing="0" w:after="0" w:afterAutospacing="0" w:line="480" w:lineRule="auto"/>
        <w:ind w:right="-720"/>
        <w:rPr>
          <w:sz w:val="16"/>
        </w:rPr>
      </w:pPr>
      <w:r w:rsidRPr="006C692E">
        <w:rPr>
          <w:sz w:val="16"/>
          <w:lang w:bidi="ar-SA"/>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capitalistkind is undermined by</w:t>
      </w:r>
      <w:r w:rsidRPr="006C692E">
        <w:rPr>
          <w:rStyle w:val="StyleUnderline"/>
          <w:sz w:val="16"/>
          <w:u w:val="none"/>
        </w:rPr>
        <w:t xml:space="preserve"> </w:t>
      </w:r>
      <w:r w:rsidRPr="00ED56CA">
        <w:rPr>
          <w:rStyle w:val="StyleUnderline"/>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r w:rsidRPr="00ED56CA">
        <w:rPr>
          <w:rStyle w:val="StyleUnderline"/>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NewSpace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capitalistkind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4542A653" w14:textId="77777777" w:rsidR="00D9518A" w:rsidRDefault="00D9518A" w:rsidP="00D9518A">
      <w:pPr>
        <w:ind w:right="-720"/>
      </w:pPr>
    </w:p>
    <w:p w14:paraId="28F3870F" w14:textId="77777777" w:rsidR="00D9518A" w:rsidRPr="00965551" w:rsidRDefault="00D9518A" w:rsidP="00D9518A">
      <w:pPr>
        <w:pStyle w:val="Heading4"/>
        <w:spacing w:line="480" w:lineRule="auto"/>
        <w:ind w:right="-720"/>
        <w:rPr>
          <w:rFonts w:cs="Times New Roman"/>
          <w:b w:val="0"/>
          <w:bCs w:val="0"/>
        </w:rPr>
      </w:pPr>
      <w:r w:rsidRPr="005E4C48">
        <w:rPr>
          <w:rFonts w:cs="Times New Roman"/>
        </w:rPr>
        <w:t>[</w:t>
      </w:r>
      <w:r>
        <w:rPr>
          <w:rFonts w:cs="Times New Roman"/>
        </w:rPr>
        <w:t>Utrata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21911A2D" w14:textId="77777777" w:rsidR="00D9518A" w:rsidRPr="007E2EF2" w:rsidRDefault="00D9518A" w:rsidP="00D9518A">
      <w:pPr>
        <w:ind w:right="-720"/>
        <w:rPr>
          <w:rFonts w:eastAsia="Times New Roman"/>
          <w:lang w:bidi="he-IL"/>
        </w:rPr>
      </w:pPr>
      <w:r>
        <w:rPr>
          <w:b/>
          <w:bCs/>
          <w:u w:val="single"/>
        </w:rPr>
        <w:t>Utrata 2</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56A5EE03" w14:textId="77777777" w:rsidR="00D9518A" w:rsidRDefault="00D9518A" w:rsidP="00D9518A">
      <w:pPr>
        <w:ind w:right="-720"/>
      </w:pPr>
    </w:p>
    <w:p w14:paraId="36A8D5BD" w14:textId="77777777" w:rsidR="00D9518A" w:rsidRDefault="00D9518A" w:rsidP="00D9518A">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061C75AD" w14:textId="77777777" w:rsidR="00D9518A" w:rsidRDefault="00D9518A" w:rsidP="00D9518A">
      <w:pPr>
        <w:pStyle w:val="Heading4"/>
        <w:spacing w:line="480" w:lineRule="auto"/>
        <w:ind w:right="-720"/>
      </w:pPr>
      <w:r>
        <w:t xml:space="preserve">[Utrata 3] AND </w:t>
      </w:r>
      <w:r>
        <w:rPr>
          <w:b w:val="0"/>
          <w:bCs w:val="0"/>
        </w:rPr>
        <w:t>appeals to extinction are a colonialist trope that justify infinite racialized violence for profit.</w:t>
      </w:r>
    </w:p>
    <w:p w14:paraId="0CDB224D" w14:textId="77777777" w:rsidR="00D9518A" w:rsidRPr="007E2EF2" w:rsidRDefault="00D9518A" w:rsidP="00D9518A">
      <w:pPr>
        <w:ind w:right="-720"/>
        <w:rPr>
          <w:rFonts w:eastAsia="Times New Roman"/>
          <w:lang w:bidi="he-IL"/>
        </w:rPr>
      </w:pPr>
      <w:r>
        <w:rPr>
          <w:b/>
          <w:bCs/>
          <w:u w:val="single"/>
        </w:rPr>
        <w:t>Utrata 3</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4DBF9D24" w14:textId="77777777" w:rsidR="00D9518A" w:rsidRDefault="00D9518A" w:rsidP="00D9518A">
      <w:pPr>
        <w:pStyle w:val="NoSpacing"/>
        <w:spacing w:line="480" w:lineRule="auto"/>
        <w:ind w:right="-720"/>
        <w:jc w:val="both"/>
        <w:rPr>
          <w:sz w:val="16"/>
        </w:rPr>
      </w:pPr>
    </w:p>
    <w:p w14:paraId="4AFC5E9F" w14:textId="77777777" w:rsidR="00D9518A" w:rsidRPr="0061475E" w:rsidRDefault="00D9518A" w:rsidP="00D9518A">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4EC6CCDB" w14:textId="77777777" w:rsidR="00D9518A" w:rsidRDefault="00D9518A" w:rsidP="00D9518A">
      <w:pPr>
        <w:pStyle w:val="Heading2"/>
        <w:ind w:right="-720"/>
        <w:rPr>
          <w:u w:val="single"/>
        </w:rPr>
      </w:pPr>
      <w:r>
        <w:rPr>
          <w:u w:val="single"/>
        </w:rPr>
        <w:t>Thus, I affirm</w:t>
      </w:r>
      <w:r w:rsidRPr="009E1BC8">
        <w:rPr>
          <w:u w:val="none"/>
        </w:rPr>
        <w:t xml:space="preserve">: </w:t>
      </w:r>
    </w:p>
    <w:p w14:paraId="3BADD842" w14:textId="77777777" w:rsidR="00D9518A" w:rsidRDefault="00D9518A" w:rsidP="00D9518A">
      <w:pPr>
        <w:ind w:right="-720"/>
      </w:pPr>
    </w:p>
    <w:p w14:paraId="174E28A2" w14:textId="77777777" w:rsidR="00D9518A" w:rsidRDefault="00D9518A" w:rsidP="00D9518A">
      <w:pPr>
        <w:pStyle w:val="Heading4"/>
        <w:spacing w:line="480" w:lineRule="auto"/>
        <w:ind w:right="-720"/>
        <w:rPr>
          <w:b w:val="0"/>
          <w:bCs w:val="0"/>
        </w:rPr>
      </w:pPr>
      <w:r>
        <w:t xml:space="preserve">[Skibba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2C797B5C" w14:textId="77777777" w:rsidR="00D9518A" w:rsidRPr="00432860" w:rsidRDefault="00D9518A" w:rsidP="00D9518A">
      <w:pPr>
        <w:ind w:right="-720"/>
        <w:rPr>
          <w:rStyle w:val="StyleUnderline"/>
          <w:b w:val="0"/>
          <w:bCs/>
          <w:sz w:val="16"/>
          <w:u w:val="none"/>
        </w:rPr>
      </w:pPr>
      <w:r w:rsidRPr="00432860">
        <w:rPr>
          <w:rStyle w:val="StyleUnderline"/>
        </w:rPr>
        <w:t>Skibba</w:t>
      </w:r>
      <w:r>
        <w:rPr>
          <w:rStyle w:val="StyleUnderline"/>
        </w:rPr>
        <w:t xml:space="preserve"> 1</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4B7E4E37" w14:textId="77777777" w:rsidR="00D9518A" w:rsidRDefault="00D9518A" w:rsidP="00D9518A">
      <w:pPr>
        <w:ind w:right="-720"/>
      </w:pPr>
    </w:p>
    <w:p w14:paraId="478B6CFF" w14:textId="77777777" w:rsidR="00D9518A" w:rsidRPr="00BF5B73" w:rsidRDefault="00D9518A" w:rsidP="00D9518A">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4AE14462" w14:textId="77777777" w:rsidR="00D9518A" w:rsidRDefault="00D9518A" w:rsidP="00D9518A">
      <w:pPr>
        <w:pStyle w:val="Heading2"/>
        <w:ind w:right="-720"/>
        <w:rPr>
          <w:u w:val="single"/>
        </w:rPr>
      </w:pPr>
      <w:r>
        <w:rPr>
          <w:u w:val="single"/>
        </w:rPr>
        <w:t>Part 3: Do It Now</w:t>
      </w:r>
    </w:p>
    <w:p w14:paraId="3F0943F6" w14:textId="77777777" w:rsidR="00D9518A" w:rsidRDefault="00D9518A" w:rsidP="00D9518A">
      <w:pPr>
        <w:ind w:right="-720"/>
      </w:pPr>
    </w:p>
    <w:p w14:paraId="6180FE78" w14:textId="77777777" w:rsidR="00D9518A" w:rsidRPr="004D2010" w:rsidRDefault="00D9518A" w:rsidP="00D9518A">
      <w:pPr>
        <w:pStyle w:val="Heading4"/>
        <w:spacing w:line="480" w:lineRule="auto"/>
        <w:ind w:right="-720"/>
        <w:rPr>
          <w:b w:val="0"/>
          <w:bCs w:val="0"/>
        </w:rPr>
      </w:pPr>
      <w:r>
        <w:t xml:space="preserve">[Skibba 2] THE TIME HAS COME – </w:t>
      </w:r>
      <w:r>
        <w:rPr>
          <w:b w:val="0"/>
          <w:bCs w:val="0"/>
        </w:rPr>
        <w:t>global action is key for any hope of change, and existing rules are vastly outdated.</w:t>
      </w:r>
    </w:p>
    <w:p w14:paraId="2CAF3416" w14:textId="77777777" w:rsidR="00D9518A" w:rsidRPr="00432860" w:rsidRDefault="00D9518A" w:rsidP="00D9518A">
      <w:pPr>
        <w:ind w:right="-720"/>
        <w:rPr>
          <w:rStyle w:val="StyleUnderline"/>
          <w:b w:val="0"/>
          <w:bCs/>
          <w:sz w:val="16"/>
          <w:u w:val="none"/>
        </w:rPr>
      </w:pPr>
      <w:r w:rsidRPr="00432860">
        <w:rPr>
          <w:rStyle w:val="StyleUnderline"/>
        </w:rPr>
        <w:t>Skibba</w:t>
      </w:r>
      <w:r>
        <w:rPr>
          <w:rStyle w:val="StyleUnderline"/>
        </w:rPr>
        <w:t xml:space="preserve"> 2</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586DF872" w14:textId="77777777" w:rsidR="00D9518A" w:rsidRDefault="00D9518A" w:rsidP="00D9518A">
      <w:pPr>
        <w:ind w:right="-720"/>
      </w:pPr>
    </w:p>
    <w:p w14:paraId="0DE1200F" w14:textId="77777777" w:rsidR="00D9518A" w:rsidRPr="006A75A8" w:rsidRDefault="00D9518A" w:rsidP="00D9518A">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All that is to say, </w:t>
      </w:r>
      <w:r w:rsidRPr="004D2010">
        <w:rPr>
          <w:rStyle w:val="StyleUnderline"/>
          <w:highlight w:val="yellow"/>
        </w:rPr>
        <w:t>things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outlaws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10978F7B" w14:textId="77777777" w:rsidR="00D9518A" w:rsidRPr="006A75A8" w:rsidRDefault="00D9518A" w:rsidP="00D9518A">
      <w:pPr>
        <w:pStyle w:val="Heading4"/>
        <w:spacing w:line="480" w:lineRule="auto"/>
        <w:ind w:right="-720"/>
        <w:rPr>
          <w:b w:val="0"/>
          <w:bCs w:val="0"/>
        </w:rPr>
      </w:pPr>
      <w:r>
        <w:t xml:space="preserve">[Skibba 3] AND </w:t>
      </w:r>
      <w:r>
        <w:rPr>
          <w:b w:val="0"/>
          <w:bCs w:val="0"/>
        </w:rPr>
        <w:t>we need new tools to rupture the public-private connection – companies exploit the lack of existing checks.</w:t>
      </w:r>
    </w:p>
    <w:p w14:paraId="216825B8" w14:textId="77777777" w:rsidR="00D9518A" w:rsidRPr="00432860" w:rsidRDefault="00D9518A" w:rsidP="00D9518A">
      <w:pPr>
        <w:ind w:right="-720"/>
        <w:rPr>
          <w:rStyle w:val="StyleUnderline"/>
          <w:b w:val="0"/>
          <w:bCs/>
          <w:sz w:val="16"/>
          <w:u w:val="none"/>
        </w:rPr>
      </w:pPr>
      <w:r w:rsidRPr="00432860">
        <w:rPr>
          <w:rStyle w:val="StyleUnderline"/>
        </w:rPr>
        <w:t>Skibba</w:t>
      </w:r>
      <w:r>
        <w:rPr>
          <w:rStyle w:val="StyleUnderline"/>
        </w:rPr>
        <w:t xml:space="preserve"> 3</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337BDAFD" w14:textId="77777777" w:rsidR="00D9518A" w:rsidRDefault="00D9518A" w:rsidP="00D9518A">
      <w:pPr>
        <w:ind w:right="-720"/>
      </w:pPr>
    </w:p>
    <w:p w14:paraId="318CD8E7" w14:textId="77777777" w:rsidR="00D9518A" w:rsidRDefault="00D9518A" w:rsidP="00D9518A">
      <w:pPr>
        <w:spacing w:line="480" w:lineRule="auto"/>
        <w:ind w:right="-720"/>
        <w:rPr>
          <w:sz w:val="16"/>
        </w:rPr>
      </w:pPr>
      <w:r w:rsidRPr="000E228A">
        <w:rPr>
          <w:sz w:val="16"/>
        </w:rPr>
        <w:t>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no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responsibility space actors have to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no clearly established, agreed-upon rules governing space activity. </w:t>
      </w:r>
    </w:p>
    <w:p w14:paraId="0369EA37" w14:textId="77777777" w:rsidR="00D9518A" w:rsidRPr="00945E26" w:rsidRDefault="00D9518A" w:rsidP="00D9518A">
      <w:pPr>
        <w:pStyle w:val="Heading4"/>
        <w:spacing w:line="480" w:lineRule="auto"/>
        <w:ind w:right="-720"/>
        <w:rPr>
          <w:b w:val="0"/>
          <w:bCs w:val="0"/>
        </w:rPr>
      </w:pPr>
      <w:r>
        <w:t xml:space="preserve">[Utrata 4] And </w:t>
      </w:r>
      <w:r>
        <w:rPr>
          <w:b w:val="0"/>
          <w:bCs w:val="0"/>
        </w:rPr>
        <w:t xml:space="preserve">util </w:t>
      </w:r>
      <w:r w:rsidRPr="00945E26">
        <w:rPr>
          <w:b w:val="0"/>
          <w:bCs w:val="0"/>
        </w:rPr>
        <w:t>logic fails</w:t>
      </w:r>
      <w:r>
        <w:rPr>
          <w:b w:val="0"/>
          <w:bCs w:val="0"/>
        </w:rPr>
        <w:t xml:space="preserve"> – it sacrifices POC for white men’s dreams.</w:t>
      </w:r>
    </w:p>
    <w:p w14:paraId="114B00B9" w14:textId="77777777" w:rsidR="00D9518A" w:rsidRPr="007E2EF2" w:rsidRDefault="00D9518A" w:rsidP="00D9518A">
      <w:pPr>
        <w:ind w:right="-720"/>
        <w:rPr>
          <w:rFonts w:eastAsia="Times New Roman"/>
          <w:lang w:bidi="he-IL"/>
        </w:rPr>
      </w:pPr>
      <w:r>
        <w:rPr>
          <w:b/>
          <w:bCs/>
          <w:u w:val="single"/>
        </w:rPr>
        <w:t>Utrata 4</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4"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05676A4A" w14:textId="77777777" w:rsidR="00D9518A" w:rsidRDefault="00D9518A" w:rsidP="00D9518A">
      <w:pPr>
        <w:pStyle w:val="NoSpacing"/>
        <w:ind w:right="-720"/>
      </w:pPr>
    </w:p>
    <w:p w14:paraId="6B654B62" w14:textId="77777777" w:rsidR="00D9518A" w:rsidRDefault="00D9518A" w:rsidP="00D9518A">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2809D8C7" w14:textId="77777777" w:rsidR="00D9518A" w:rsidRPr="0041543E" w:rsidRDefault="00D9518A" w:rsidP="00D9518A">
      <w:pPr>
        <w:pStyle w:val="Heading4"/>
        <w:spacing w:line="480" w:lineRule="auto"/>
        <w:ind w:right="-720"/>
        <w:rPr>
          <w:b w:val="0"/>
          <w:bCs w:val="0"/>
        </w:rPr>
      </w:pPr>
      <w:r>
        <w:t xml:space="preserve">[McCann] Next, </w:t>
      </w:r>
      <w:r>
        <w:rPr>
          <w:b w:val="0"/>
          <w:bCs w:val="0"/>
        </w:rPr>
        <w:t xml:space="preserve">failing to act magnifies capitalistic violence – the benefits of appropriation ONLY go to the rich, leaving others behind on an uninhabitable planet. </w:t>
      </w:r>
    </w:p>
    <w:p w14:paraId="1CCE0C9B" w14:textId="77777777" w:rsidR="00D9518A" w:rsidRPr="0041543E" w:rsidRDefault="00D9518A" w:rsidP="00D9518A">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27C666A2" w14:textId="77777777" w:rsidR="00D9518A" w:rsidRDefault="00D9518A" w:rsidP="00D9518A">
      <w:pPr>
        <w:ind w:right="-720"/>
        <w:rPr>
          <w:b/>
          <w:bCs/>
          <w:u w:val="single"/>
        </w:rPr>
      </w:pPr>
    </w:p>
    <w:p w14:paraId="015C23E8" w14:textId="77777777" w:rsidR="00D9518A" w:rsidRPr="007D47F8" w:rsidRDefault="00D9518A" w:rsidP="00D9518A">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With barely liveable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tonnes and </w:t>
      </w:r>
      <w:r w:rsidRPr="005003A0">
        <w:rPr>
          <w:b/>
          <w:bCs/>
          <w:u w:val="single"/>
        </w:rPr>
        <w:t xml:space="preserve">Tesla and SpaceX CEO Elon </w:t>
      </w:r>
      <w:r w:rsidRPr="0041543E">
        <w:rPr>
          <w:b/>
          <w:bCs/>
          <w:highlight w:val="yellow"/>
          <w:u w:val="single"/>
        </w:rPr>
        <w:t>Musk estimated at 2084 tonnes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amount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contract.Although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46DA2098" w14:textId="77777777" w:rsidR="00D9518A" w:rsidRDefault="00D9518A" w:rsidP="00D9518A">
      <w:pPr>
        <w:pStyle w:val="Heading2"/>
        <w:ind w:right="-720"/>
        <w:rPr>
          <w:u w:val="single"/>
        </w:rPr>
      </w:pPr>
      <w:r>
        <w:rPr>
          <w:u w:val="single"/>
        </w:rPr>
        <w:t xml:space="preserve">Extra </w:t>
      </w:r>
    </w:p>
    <w:p w14:paraId="39215298" w14:textId="77777777" w:rsidR="00D9518A" w:rsidRPr="003E6FD6" w:rsidRDefault="00D9518A" w:rsidP="00D9518A">
      <w:pPr>
        <w:ind w:right="-720"/>
      </w:pPr>
    </w:p>
    <w:p w14:paraId="4E6A5B53" w14:textId="77777777" w:rsidR="00D9518A" w:rsidRDefault="00D9518A" w:rsidP="00D9518A">
      <w:pPr>
        <w:pStyle w:val="Heading4"/>
        <w:spacing w:line="480" w:lineRule="auto"/>
        <w:ind w:right="-720"/>
        <w:rPr>
          <w:b w:val="0"/>
          <w:bCs w:val="0"/>
        </w:rPr>
      </w:pPr>
      <w:r>
        <w:t xml:space="preserve">[Mitchell] Further, </w:t>
      </w:r>
      <w:r>
        <w:rPr>
          <w:b w:val="0"/>
          <w:bCs w:val="0"/>
        </w:rPr>
        <w:t>the history of corporate kickbacks from the state justifies acting now.</w:t>
      </w:r>
    </w:p>
    <w:p w14:paraId="613E4B47" w14:textId="77777777" w:rsidR="00D9518A" w:rsidRPr="00653AFE" w:rsidRDefault="00D9518A" w:rsidP="00D9518A">
      <w:pPr>
        <w:ind w:right="-720"/>
        <w:rPr>
          <w:rStyle w:val="StyleUnderline"/>
          <w:b w:val="0"/>
          <w:bCs/>
          <w:sz w:val="16"/>
          <w:u w:val="none"/>
        </w:rPr>
      </w:pPr>
      <w:r>
        <w:rPr>
          <w:rStyle w:val="StyleUnderline"/>
        </w:rPr>
        <w:t>Mitchell</w:t>
      </w:r>
      <w:r w:rsidRPr="00653AFE">
        <w:rPr>
          <w:rStyle w:val="StyleUnderline"/>
          <w:u w:val="none"/>
        </w:rPr>
        <w:t>:</w:t>
      </w:r>
      <w:r w:rsidRPr="00653AFE">
        <w:rPr>
          <w:rStyle w:val="StyleUnderline"/>
          <w:sz w:val="16"/>
          <w:u w:val="none"/>
        </w:rPr>
        <w:t xml:space="preserve"> </w:t>
      </w:r>
      <w:r w:rsidRPr="00653AFE">
        <w:rPr>
          <w:rStyle w:val="StyleUnderline"/>
          <w:b w:val="0"/>
          <w:bCs/>
          <w:sz w:val="16"/>
          <w:u w:val="none"/>
        </w:rPr>
        <w:t xml:space="preserve">Mitchell, Kirk. [General assignment reporter, </w:t>
      </w:r>
      <w:r w:rsidRPr="00653AFE">
        <w:rPr>
          <w:rStyle w:val="StyleUnderline"/>
          <w:b w:val="0"/>
          <w:bCs/>
          <w:i/>
          <w:iCs/>
          <w:sz w:val="16"/>
          <w:u w:val="none"/>
        </w:rPr>
        <w:t>The Denver Post</w:t>
      </w:r>
      <w:r w:rsidRPr="00653AFE">
        <w:rPr>
          <w:rStyle w:val="StyleUnderline"/>
          <w:b w:val="0"/>
          <w:bCs/>
          <w:sz w:val="16"/>
          <w:u w:val="none"/>
        </w:rPr>
        <w:t xml:space="preserve">] “Denver aerospace company pays $100,000 to settle kickback allegations.” </w:t>
      </w:r>
      <w:r w:rsidRPr="00653AFE">
        <w:rPr>
          <w:rStyle w:val="StyleUnderline"/>
          <w:b w:val="0"/>
          <w:bCs/>
          <w:i/>
          <w:iCs/>
          <w:sz w:val="16"/>
          <w:u w:val="none"/>
        </w:rPr>
        <w:t>The Denver Post</w:t>
      </w:r>
      <w:r w:rsidRPr="00653AFE">
        <w:rPr>
          <w:rStyle w:val="StyleUnderline"/>
          <w:b w:val="0"/>
          <w:bCs/>
          <w:sz w:val="16"/>
          <w:u w:val="none"/>
        </w:rPr>
        <w:t>, December 21, 2016. denverpost.com/2016/12/21/united-launch-alliance-kickback-allegations/ CH</w:t>
      </w:r>
    </w:p>
    <w:p w14:paraId="2DDAD19D" w14:textId="77777777" w:rsidR="00D9518A" w:rsidRPr="00653AFE" w:rsidRDefault="00D9518A" w:rsidP="00D9518A">
      <w:pPr>
        <w:ind w:right="-720"/>
        <w:rPr>
          <w:rStyle w:val="StyleUnderline"/>
          <w:b w:val="0"/>
          <w:bCs/>
          <w:u w:val="none"/>
        </w:rPr>
      </w:pPr>
    </w:p>
    <w:p w14:paraId="3EA84050" w14:textId="77777777" w:rsidR="00D9518A" w:rsidRPr="00A21569" w:rsidRDefault="00D9518A" w:rsidP="00D9518A">
      <w:pPr>
        <w:spacing w:line="480" w:lineRule="auto"/>
        <w:ind w:right="-720"/>
        <w:rPr>
          <w:sz w:val="16"/>
        </w:rPr>
      </w:pPr>
      <w:r w:rsidRPr="00653AFE">
        <w:rPr>
          <w:rStyle w:val="StyleUnderline"/>
          <w:highlight w:val="yellow"/>
        </w:rPr>
        <w:t>United Launch Alliance, a joint venture of Lockheed Martin and Boeing Corp. formed to provide cost-efficient spacecraft launch services</w:t>
      </w:r>
      <w:r w:rsidRPr="00653AFE">
        <w:rPr>
          <w:rStyle w:val="StyleUnderline"/>
        </w:rPr>
        <w:t xml:space="preserve"> to the federal government</w:t>
      </w:r>
      <w:r w:rsidRPr="00653AFE">
        <w:rPr>
          <w:rStyle w:val="StyleUnderline"/>
          <w:highlight w:val="yellow"/>
        </w:rPr>
        <w:t>,</w:t>
      </w:r>
      <w:r w:rsidRPr="00653AFE">
        <w:rPr>
          <w:rStyle w:val="StyleUnderline"/>
        </w:rPr>
        <w:t xml:space="preserve"> has </w:t>
      </w:r>
      <w:r w:rsidRPr="00653AFE">
        <w:rPr>
          <w:rStyle w:val="StyleUnderline"/>
          <w:highlight w:val="yellow"/>
        </w:rPr>
        <w:t>paid the</w:t>
      </w:r>
      <w:r w:rsidRPr="00653AFE">
        <w:rPr>
          <w:rStyle w:val="StyleUnderline"/>
        </w:rPr>
        <w:t xml:space="preserve"> </w:t>
      </w:r>
      <w:r w:rsidRPr="00653AFE">
        <w:rPr>
          <w:rStyle w:val="StyleUnderline"/>
          <w:highlight w:val="yellow"/>
        </w:rPr>
        <w:t>U</w:t>
      </w:r>
      <w:r w:rsidRPr="00653AFE">
        <w:rPr>
          <w:rStyle w:val="StyleUnderline"/>
        </w:rPr>
        <w:t xml:space="preserve">nited </w:t>
      </w:r>
      <w:r w:rsidRPr="00653AFE">
        <w:rPr>
          <w:rStyle w:val="StyleUnderline"/>
          <w:highlight w:val="yellow"/>
        </w:rPr>
        <w:t>S</w:t>
      </w:r>
      <w:r w:rsidRPr="00653AFE">
        <w:rPr>
          <w:rStyle w:val="StyleUnderline"/>
        </w:rPr>
        <w:t xml:space="preserve">tates </w:t>
      </w:r>
      <w:r w:rsidRPr="00653AFE">
        <w:rPr>
          <w:rStyle w:val="StyleUnderline"/>
          <w:highlight w:val="yellow"/>
        </w:rPr>
        <w:t>$100,000 to settle allegations that a subcontractor paid its employees kickbacks</w:t>
      </w:r>
      <w:r w:rsidRPr="00653AFE">
        <w:rPr>
          <w:rStyle w:val="StyleUnderline"/>
        </w:rPr>
        <w:t xml:space="preserve"> in order </w:t>
      </w:r>
      <w:r w:rsidRPr="00653AFE">
        <w:rPr>
          <w:rStyle w:val="StyleUnderline"/>
          <w:highlight w:val="yellow"/>
        </w:rPr>
        <w:t xml:space="preserve">to win </w:t>
      </w:r>
      <w:r w:rsidRPr="00A21569">
        <w:rPr>
          <w:rStyle w:val="StyleUnderline"/>
          <w:highlight w:val="yellow"/>
        </w:rPr>
        <w:t>contracts. As a result of the preferential treatment, Centennial-based ULA, and</w:t>
      </w:r>
      <w:r w:rsidRPr="00A21569">
        <w:rPr>
          <w:rStyle w:val="StyleUnderline"/>
        </w:rPr>
        <w:t xml:space="preserve"> by extension, </w:t>
      </w:r>
      <w:r w:rsidRPr="00A21569">
        <w:rPr>
          <w:rStyle w:val="StyleUnderline"/>
          <w:highlight w:val="yellow"/>
        </w:rPr>
        <w:t>the U.S. government</w:t>
      </w:r>
      <w:r w:rsidRPr="00A21569">
        <w:rPr>
          <w:rStyle w:val="StyleUnderline"/>
        </w:rPr>
        <w:t xml:space="preserve">, </w:t>
      </w:r>
      <w:r w:rsidRPr="00A21569">
        <w:rPr>
          <w:rStyle w:val="StyleUnderline"/>
          <w:highlight w:val="yellow"/>
        </w:rPr>
        <w:t>paid higher costs for certain contracts to subcontractor Apriori Technologies between 2011 and</w:t>
      </w:r>
      <w:r w:rsidRPr="00A21569">
        <w:rPr>
          <w:rStyle w:val="StyleUnderline"/>
        </w:rPr>
        <w:t xml:space="preserve"> 20</w:t>
      </w:r>
      <w:r w:rsidRPr="00A21569">
        <w:rPr>
          <w:rStyle w:val="StyleUnderline"/>
          <w:highlight w:val="yellow"/>
        </w:rPr>
        <w:t>15</w:t>
      </w:r>
      <w:r w:rsidRPr="00A21569">
        <w:rPr>
          <w:rStyle w:val="StyleUnderline"/>
        </w:rPr>
        <w:t>, acting U.S. Attorney Robert Troyer said in a news release Wednesday</w:t>
      </w:r>
      <w:r w:rsidRPr="00A21569">
        <w:rPr>
          <w:rStyle w:val="StyleUnderline"/>
          <w:highlight w:val="yellow"/>
        </w:rPr>
        <w:t>.</w:t>
      </w:r>
      <w:r w:rsidRPr="00A21569">
        <w:rPr>
          <w:rStyle w:val="StyleUnderline"/>
        </w:rPr>
        <w:t xml:space="preserve"> According to Troyer, Apriori Technologies paid gratuities to certain ULA employees in order to induce ULA to award the consulting company contracts related to technology, compliance and project management. </w:t>
      </w:r>
      <w:r w:rsidRPr="00A21569">
        <w:rPr>
          <w:rStyle w:val="StyleUnderline"/>
          <w:highlight w:val="yellow"/>
        </w:rPr>
        <w:t>ULA voluntarily disclosed the allegations of misconduct to the U.S.</w:t>
      </w:r>
      <w:r w:rsidRPr="00A21569">
        <w:rPr>
          <w:sz w:val="16"/>
        </w:rPr>
        <w:t xml:space="preserve"> The Air Force’s Office of Special Investigations, the National Reconnaissance Office’s Office of the Inspector General, and the Defense Criminal Investigative Service conducted a joint investigation of the allegations, the news release says. The settlement agreement is neither an admission of liability by ULA, nor a concession by the U.S. that its claims are not well founded, according to the news release.</w:t>
      </w:r>
    </w:p>
    <w:p w14:paraId="50F6B84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1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8A"/>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94610A"/>
  <w14:defaultImageDpi w14:val="300"/>
  <w15:docId w15:val="{50FFBB3A-2A39-1D48-98D2-B901F85E5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18A"/>
    <w:rPr>
      <w:rFonts w:ascii="Times New Roman" w:hAnsi="Times New Roman" w:cs="Times New Roman"/>
    </w:rPr>
  </w:style>
  <w:style w:type="paragraph" w:styleId="Heading1">
    <w:name w:val="heading 1"/>
    <w:aliases w:val="Pocket"/>
    <w:basedOn w:val="Normal"/>
    <w:next w:val="Normal"/>
    <w:link w:val="Heading1Char"/>
    <w:uiPriority w:val="9"/>
    <w:qFormat/>
    <w:rsid w:val="00D951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18A"/>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9518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D9518A"/>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95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18A"/>
  </w:style>
  <w:style w:type="character" w:customStyle="1" w:styleId="Heading1Char">
    <w:name w:val="Heading 1 Char"/>
    <w:aliases w:val="Pocket Char"/>
    <w:basedOn w:val="DefaultParagraphFont"/>
    <w:link w:val="Heading1"/>
    <w:uiPriority w:val="9"/>
    <w:rsid w:val="00D9518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9518A"/>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9518A"/>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D9518A"/>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D9518A"/>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9518A"/>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D9518A"/>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9518A"/>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D9518A"/>
    <w:rPr>
      <w:color w:val="auto"/>
      <w:u w:val="none"/>
    </w:rPr>
  </w:style>
  <w:style w:type="paragraph" w:styleId="DocumentMap">
    <w:name w:val="Document Map"/>
    <w:basedOn w:val="Normal"/>
    <w:link w:val="DocumentMapChar"/>
    <w:uiPriority w:val="99"/>
    <w:semiHidden/>
    <w:unhideWhenUsed/>
    <w:rsid w:val="00D9518A"/>
    <w:rPr>
      <w:rFonts w:ascii="Lucida Grande" w:hAnsi="Lucida Grande" w:cs="Lucida Grande"/>
    </w:rPr>
  </w:style>
  <w:style w:type="character" w:customStyle="1" w:styleId="DocumentMapChar">
    <w:name w:val="Document Map Char"/>
    <w:basedOn w:val="DefaultParagraphFont"/>
    <w:link w:val="DocumentMap"/>
    <w:uiPriority w:val="99"/>
    <w:semiHidden/>
    <w:rsid w:val="00D9518A"/>
    <w:rPr>
      <w:rFonts w:ascii="Lucida Grande" w:hAnsi="Lucida Grande" w:cs="Lucida Grande"/>
    </w:rPr>
  </w:style>
  <w:style w:type="paragraph" w:styleId="NoSpacing">
    <w:name w:val="No Spacing"/>
    <w:uiPriority w:val="1"/>
    <w:qFormat/>
    <w:rsid w:val="00D9518A"/>
    <w:rPr>
      <w:rFonts w:ascii="Times New Roman" w:hAnsi="Times New Roman" w:cs="Times New Roman"/>
    </w:rPr>
  </w:style>
  <w:style w:type="character" w:customStyle="1" w:styleId="apple-converted-space">
    <w:name w:val="apple-converted-space"/>
    <w:basedOn w:val="DefaultParagraphFont"/>
    <w:rsid w:val="00D9518A"/>
  </w:style>
  <w:style w:type="paragraph" w:styleId="NormalWeb">
    <w:name w:val="Normal (Web)"/>
    <w:basedOn w:val="Normal"/>
    <w:uiPriority w:val="99"/>
    <w:semiHidden/>
    <w:unhideWhenUsed/>
    <w:rsid w:val="00D9518A"/>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D9518A"/>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9518A"/>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8352</Words>
  <Characters>47607</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2022-02-04T23:33:00Z</dcterms:created>
  <dcterms:modified xsi:type="dcterms:W3CDTF">2022-02-04T23:34:00Z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