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65F05" w14:textId="1612ECF5" w:rsidR="00504E33" w:rsidRDefault="00504E33" w:rsidP="00F601E6">
      <w:r>
        <w:t>2</w:t>
      </w:r>
      <w:r w:rsidRPr="00504E33">
        <w:rPr>
          <w:vertAlign w:val="superscript"/>
        </w:rPr>
        <w:t>nd</w:t>
      </w:r>
      <w:r>
        <w:t xml:space="preserve"> Round was a BYE, did not have a round, if you want more info or want me to meet </w:t>
      </w:r>
      <w:proofErr w:type="spellStart"/>
      <w:r>
        <w:t>interps</w:t>
      </w:r>
      <w:proofErr w:type="spellEnd"/>
      <w:r>
        <w:t xml:space="preserve"> check my contact info. Contact me at </w:t>
      </w:r>
      <w:hyperlink r:id="rId9" w:history="1">
        <w:r w:rsidRPr="000637CC">
          <w:rPr>
            <w:rStyle w:val="Hyperlink"/>
          </w:rPr>
          <w:t>Harrison.debate.team@gmail.com</w:t>
        </w:r>
      </w:hyperlink>
      <w:r>
        <w:t>.</w:t>
      </w:r>
    </w:p>
    <w:p w14:paraId="6B2A7CEE" w14:textId="77777777" w:rsidR="00504E33" w:rsidRDefault="00504E33" w:rsidP="00F601E6"/>
    <w:p w14:paraId="516CEBF2" w14:textId="71C08976" w:rsidR="00E42E4C" w:rsidRPr="00F601E6" w:rsidRDefault="00504E33" w:rsidP="00F601E6">
      <w:r>
        <w:rPr>
          <w:noProof/>
        </w:rPr>
        <w:drawing>
          <wp:inline distT="0" distB="0" distL="0" distR="0" wp14:anchorId="3BEF37D2" wp14:editId="2E2B380A">
            <wp:extent cx="7353300" cy="72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533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EF5B43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04E33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16341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1AFD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01E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5B43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60FDA0"/>
  <w14:defaultImageDpi w14:val="300"/>
  <w15:docId w15:val="{8B1B89FC-5444-CE4E-A39C-BB597BE7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EF5B43"/>
    <w:rPr>
      <w:rFonts w:ascii="Times New Roman" w:hAnsi="Times New Roman" w:cs="Times New Roman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EF5B43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EF5B43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36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EF5B43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EF5B43"/>
    <w:pPr>
      <w:keepNext/>
      <w:keepLines/>
      <w:spacing w:before="200"/>
      <w:outlineLvl w:val="3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  <w:rsid w:val="00EF5B4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F5B43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EF5B43"/>
    <w:rPr>
      <w:rFonts w:ascii="Times New Roman" w:eastAsiaTheme="majorEastAsia" w:hAnsi="Times New Roman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EF5B43"/>
    <w:rPr>
      <w:rFonts w:ascii="Times New Roman" w:eastAsiaTheme="majorEastAsia" w:hAnsi="Times New Roman" w:cstheme="majorBidi"/>
      <w:b/>
      <w:bCs/>
      <w:sz w:val="36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EF5B43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EF5B43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EF5B43"/>
    <w:rPr>
      <w:b/>
      <w:sz w:val="1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EF5B43"/>
    <w:rPr>
      <w:b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EF5B43"/>
    <w:rPr>
      <w:rFonts w:ascii="Times New Roman" w:hAnsi="Times New Roman" w:cs="Times New Roman"/>
      <w:b/>
      <w:i w:val="0"/>
      <w:iCs/>
      <w:sz w:val="24"/>
      <w:u w:val="single"/>
      <w:bdr w:val="single" w:sz="1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EF5B43"/>
    <w:rPr>
      <w:color w:val="auto"/>
      <w:u w:val="none"/>
    </w:rPr>
  </w:style>
  <w:style w:type="character" w:styleId="Hyperlink">
    <w:name w:val="Hyperlink"/>
    <w:basedOn w:val="DefaultParagraphFont"/>
    <w:uiPriority w:val="99"/>
    <w:unhideWhenUsed/>
    <w:rsid w:val="00EF5B43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F5B43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5B43"/>
    <w:rPr>
      <w:rFonts w:ascii="Lucida Grande" w:hAnsi="Lucida Grande" w:cs="Lucida Grande"/>
    </w:rPr>
  </w:style>
  <w:style w:type="character" w:styleId="UnresolvedMention">
    <w:name w:val="Unresolved Mention"/>
    <w:basedOn w:val="DefaultParagraphFont"/>
    <w:uiPriority w:val="99"/>
    <w:semiHidden/>
    <w:unhideWhenUsed/>
    <w:rsid w:val="00504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hyperlink" Target="mailto:Harrison.debate.team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homasberg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217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Angello 345</cp:lastModifiedBy>
  <cp:revision>2</cp:revision>
  <dcterms:created xsi:type="dcterms:W3CDTF">2021-11-06T14:23:00Z</dcterms:created>
  <dcterms:modified xsi:type="dcterms:W3CDTF">2021-11-06T14:23:00Z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