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7921E" w14:textId="77777777" w:rsidR="00D95E14" w:rsidRDefault="00D95E14" w:rsidP="00D95E14">
      <w:pPr>
        <w:pStyle w:val="Heading1"/>
      </w:pPr>
      <w:r>
        <w:t>1NC</w:t>
      </w:r>
    </w:p>
    <w:p w14:paraId="482D4DFB" w14:textId="77777777" w:rsidR="00D95E14" w:rsidRDefault="00D95E14" w:rsidP="00D95E14">
      <w:pPr>
        <w:pStyle w:val="Heading2"/>
      </w:pPr>
      <w:r>
        <w:t>DA – Innovation</w:t>
      </w:r>
    </w:p>
    <w:p w14:paraId="0D158229" w14:textId="77777777" w:rsidR="00D95E14" w:rsidRDefault="00D95E14" w:rsidP="00D95E14">
      <w:pPr>
        <w:pStyle w:val="Heading4"/>
      </w:pPr>
      <w:r>
        <w:t>Pharmaceutical innovation is accelerating now – new medicines are substantially better than existing treatments.</w:t>
      </w:r>
    </w:p>
    <w:p w14:paraId="0D2F088F" w14:textId="77777777" w:rsidR="00D95E14" w:rsidRPr="004531FB" w:rsidRDefault="00D95E14" w:rsidP="00D95E14">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60680920" w14:textId="77777777" w:rsidR="00D95E14" w:rsidRPr="004531FB" w:rsidRDefault="00D95E14" w:rsidP="00D95E14">
      <w:pPr>
        <w:rPr>
          <w:sz w:val="16"/>
        </w:rPr>
      </w:pPr>
      <w:r w:rsidRPr="00D75D79">
        <w:rPr>
          <w:rStyle w:val="StyleUnderline"/>
          <w:highlight w:val="green"/>
        </w:rPr>
        <w:t xml:space="preserve">Despite recent concerns over an </w:t>
      </w:r>
      <w:r w:rsidRPr="004531FB">
        <w:rPr>
          <w:rStyle w:val="StyleUnderline"/>
        </w:rPr>
        <w:t xml:space="preserve">innovation </w:t>
      </w:r>
      <w:r w:rsidRPr="00D75D79">
        <w:rPr>
          <w:rStyle w:val="StyleUnderline"/>
          <w:highlight w:val="green"/>
        </w:rPr>
        <w:t>crisis</w:t>
      </w:r>
      <w:r w:rsidRPr="004531FB">
        <w:rPr>
          <w:sz w:val="16"/>
        </w:rPr>
        <w:t xml:space="preserve">, this analysis shows </w:t>
      </w:r>
      <w:r w:rsidRPr="00D75D79">
        <w:rPr>
          <w:rStyle w:val="StyleUnderline"/>
          <w:highlight w:val="green"/>
        </w:rPr>
        <w:t xml:space="preserve">pharmaceutical innovation has </w:t>
      </w:r>
      <w:proofErr w:type="gramStart"/>
      <w:r w:rsidRPr="004531FB">
        <w:rPr>
          <w:rStyle w:val="StyleUnderline"/>
        </w:rPr>
        <w:t xml:space="preserve">actually </w:t>
      </w:r>
      <w:r w:rsidRPr="00D75D79">
        <w:rPr>
          <w:rStyle w:val="StyleUnderline"/>
          <w:highlight w:val="green"/>
        </w:rPr>
        <w:t>increased</w:t>
      </w:r>
      <w:proofErr w:type="gramEnd"/>
      <w:r w:rsidRPr="00D75D79">
        <w:rPr>
          <w:rStyle w:val="StyleUnderline"/>
          <w:highlight w:val="green"/>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D75D79">
        <w:rPr>
          <w:rStyle w:val="StyleUnderline"/>
          <w:highlight w:val="green"/>
        </w:rPr>
        <w:t xml:space="preserve">innovation within the industry is </w:t>
      </w:r>
      <w:r w:rsidRPr="00D75D79">
        <w:rPr>
          <w:rStyle w:val="Emphasis"/>
          <w:highlight w:val="green"/>
        </w:rPr>
        <w:t>accelerating rather than slowing</w:t>
      </w:r>
      <w:r w:rsidRPr="004531FB">
        <w:rPr>
          <w:rStyle w:val="StyleUnderline"/>
        </w:rPr>
        <w:t xml:space="preserve">. It is also an encouraging sign for the state of innovation in drug discovery that </w:t>
      </w:r>
      <w:r w:rsidRPr="00D75D79">
        <w:rPr>
          <w:rStyle w:val="StyleUnderline"/>
          <w:highlight w:val="green"/>
        </w:rPr>
        <w:t xml:space="preserve">these Pioneers are significantly more likely to be the source of promising new therapies that are expected to provide substantial </w:t>
      </w:r>
      <w:r w:rsidRPr="004531FB">
        <w:rPr>
          <w:rStyle w:val="StyleUnderline"/>
        </w:rPr>
        <w:t xml:space="preserve">clinical </w:t>
      </w:r>
      <w:r w:rsidRPr="00D75D79">
        <w:rPr>
          <w:rStyle w:val="StyleUnderline"/>
          <w:highlight w:val="green"/>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1232ECCA" w14:textId="77777777" w:rsidR="00D95E14" w:rsidRPr="004531FB" w:rsidRDefault="00D95E14" w:rsidP="00D95E14">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46B2C4E5" w14:textId="77777777" w:rsidR="00D95E14" w:rsidRPr="004531FB" w:rsidRDefault="00D95E14" w:rsidP="00D95E14">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533851EB" w14:textId="77777777" w:rsidR="00D95E14" w:rsidRPr="004531FB" w:rsidRDefault="00D95E14" w:rsidP="00D95E14">
      <w:pPr>
        <w:rPr>
          <w:sz w:val="16"/>
        </w:rPr>
      </w:pPr>
      <w:r w:rsidRPr="004531FB">
        <w:rPr>
          <w:rStyle w:val="StyleUnderline"/>
        </w:rPr>
        <w:t xml:space="preserve">As it often takes more than 10 years after initial discovery for an experimental drug to gain FDA approval, </w:t>
      </w:r>
      <w:r w:rsidRPr="00D75D79">
        <w:rPr>
          <w:rStyle w:val="StyleUnderline"/>
          <w:highlight w:val="green"/>
        </w:rPr>
        <w:t>any measure of drug innovation that relies on the time of approval incorporates a significant time lag between initial discovery and ultimate approval</w:t>
      </w:r>
      <w:r w:rsidRPr="004531FB">
        <w:rPr>
          <w:sz w:val="16"/>
        </w:rPr>
        <w:t xml:space="preserve">. However, </w:t>
      </w:r>
      <w:r w:rsidRPr="00D75D79">
        <w:rPr>
          <w:rStyle w:val="StyleUnderline"/>
          <w:highlight w:val="green"/>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32AB7E36" w14:textId="77777777" w:rsidR="00D95E14" w:rsidRPr="004531FB" w:rsidRDefault="00D95E14" w:rsidP="00D95E14">
      <w:pPr>
        <w:rPr>
          <w:sz w:val="16"/>
        </w:rPr>
      </w:pPr>
      <w:r w:rsidRPr="004531FB">
        <w:rPr>
          <w:sz w:val="16"/>
        </w:rPr>
        <w:t xml:space="preserve">Given the tremendous opportunity represented by the vast amount of chemical space yet to be explored, </w:t>
      </w:r>
      <w:r w:rsidRPr="00D75D79">
        <w:rPr>
          <w:rStyle w:val="StyleUnderline"/>
          <w:highlight w:val="green"/>
        </w:rPr>
        <w:t>drug-hunters</w:t>
      </w:r>
      <w:r w:rsidRPr="004531FB">
        <w:rPr>
          <w:rStyle w:val="StyleUnderline"/>
        </w:rPr>
        <w:t xml:space="preserve"> of all types </w:t>
      </w:r>
      <w:r w:rsidRPr="00D75D79">
        <w:rPr>
          <w:rStyle w:val="StyleUnderline"/>
          <w:highlight w:val="green"/>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815AF49" w14:textId="77777777" w:rsidR="00D95E14" w:rsidRPr="00AB1385" w:rsidRDefault="00D95E14" w:rsidP="00D95E14"/>
    <w:p w14:paraId="72F28345" w14:textId="77777777" w:rsidR="00D95E14" w:rsidRDefault="00D95E14" w:rsidP="00D95E14">
      <w:pPr>
        <w:pStyle w:val="Heading4"/>
      </w:pPr>
      <w:r>
        <w:t>The biopharmaceutical industry is uniquely reliant on IP protections – undermining them would kill innovation by making an already expensive process completely unfeasible.</w:t>
      </w:r>
    </w:p>
    <w:p w14:paraId="5CA2E2BA" w14:textId="77777777" w:rsidR="00D95E14" w:rsidRPr="00BE4941" w:rsidRDefault="00D95E14" w:rsidP="00D95E14">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6FE0F2BA" w14:textId="77777777" w:rsidR="00D95E14" w:rsidRPr="00381E8C" w:rsidRDefault="00D95E14" w:rsidP="00D95E14">
      <w:pPr>
        <w:rPr>
          <w:sz w:val="16"/>
        </w:rPr>
      </w:pPr>
      <w:r w:rsidRPr="00FD325D">
        <w:rPr>
          <w:rStyle w:val="StyleUnderline"/>
        </w:rPr>
        <w:t xml:space="preserve">The unique structure of </w:t>
      </w:r>
      <w:r w:rsidRPr="00D75D79">
        <w:rPr>
          <w:rStyle w:val="StyleUnderline"/>
          <w:highlight w:val="green"/>
        </w:rPr>
        <w:t xml:space="preserve">the innovative biopharmaceutical industry necessitates </w:t>
      </w:r>
      <w:r w:rsidRPr="00FD325D">
        <w:rPr>
          <w:rStyle w:val="StyleUnderline"/>
        </w:rPr>
        <w:t xml:space="preserve">a </w:t>
      </w:r>
      <w:r w:rsidRPr="00FD325D">
        <w:rPr>
          <w:rStyle w:val="Emphasis"/>
        </w:rPr>
        <w:t xml:space="preserve">variety of </w:t>
      </w:r>
      <w:r w:rsidRPr="00D75D79">
        <w:rPr>
          <w:rStyle w:val="Emphasis"/>
          <w:highlight w:val="green"/>
        </w:rPr>
        <w:t>i</w:t>
      </w:r>
      <w:r w:rsidRPr="00381E8C">
        <w:rPr>
          <w:sz w:val="16"/>
        </w:rPr>
        <w:t xml:space="preserve">ntellectual </w:t>
      </w:r>
      <w:r w:rsidRPr="00D75D79">
        <w:rPr>
          <w:rStyle w:val="Emphasis"/>
          <w:highlight w:val="green"/>
        </w:rPr>
        <w:t>p</w:t>
      </w:r>
      <w:r w:rsidRPr="00381E8C">
        <w:rPr>
          <w:sz w:val="16"/>
        </w:rPr>
        <w:t xml:space="preserve">roperty </w:t>
      </w:r>
      <w:r w:rsidRPr="00D75D79">
        <w:rPr>
          <w:rStyle w:val="Emphasis"/>
          <w:highlight w:val="green"/>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D75D79">
        <w:rPr>
          <w:rStyle w:val="StyleUnderline"/>
          <w:highlight w:val="green"/>
        </w:rPr>
        <w:t>R&amp;D</w:t>
      </w:r>
      <w:r w:rsidRPr="00381E8C">
        <w:rPr>
          <w:sz w:val="16"/>
        </w:rPr>
        <w:t xml:space="preserve">) </w:t>
      </w:r>
      <w:r w:rsidRPr="00FD325D">
        <w:rPr>
          <w:rStyle w:val="StyleUnderline"/>
        </w:rPr>
        <w:t xml:space="preserve">process that </w:t>
      </w:r>
      <w:r w:rsidRPr="00D75D79">
        <w:rPr>
          <w:rStyle w:val="StyleUnderline"/>
          <w:highlight w:val="green"/>
        </w:rPr>
        <w:t xml:space="preserve">is </w:t>
      </w:r>
      <w:r w:rsidRPr="00D75D79">
        <w:rPr>
          <w:rStyle w:val="Emphasis"/>
          <w:highlight w:val="green"/>
        </w:rPr>
        <w:t>lengthy, expensive, uncertain, and risky</w:t>
      </w:r>
      <w:r w:rsidRPr="00381E8C">
        <w:rPr>
          <w:sz w:val="16"/>
        </w:rPr>
        <w:t xml:space="preserve">. According to DiMasi and colleagues, </w:t>
      </w:r>
      <w:r w:rsidRPr="00D75D79">
        <w:rPr>
          <w:rStyle w:val="StyleUnderline"/>
          <w:highlight w:val="green"/>
        </w:rPr>
        <w:t>the estimated cost of developing a new medicine is</w:t>
      </w:r>
      <w:r w:rsidRPr="00914CB1">
        <w:rPr>
          <w:rStyle w:val="StyleUnderline"/>
        </w:rPr>
        <w:t xml:space="preserve"> US</w:t>
      </w:r>
      <w:r w:rsidRPr="00914CB1">
        <w:rPr>
          <w:rStyle w:val="Emphasis"/>
        </w:rPr>
        <w:t>$</w:t>
      </w:r>
      <w:r w:rsidRPr="00D75D79">
        <w:rPr>
          <w:rStyle w:val="Emphasis"/>
          <w:highlight w:val="green"/>
        </w:rPr>
        <w:t>2.6 billion</w:t>
      </w:r>
      <w:r w:rsidRPr="00D75D79">
        <w:rPr>
          <w:sz w:val="16"/>
          <w:highlight w:val="green"/>
        </w:rPr>
        <w:t xml:space="preserve"> </w:t>
      </w:r>
      <w:r w:rsidRPr="00381E8C">
        <w:rPr>
          <w:sz w:val="16"/>
        </w:rPr>
        <w:t xml:space="preserve">(DiMasi, Grabowski, and Hansen, 2016).2 In addition, </w:t>
      </w:r>
      <w:r w:rsidRPr="00D75D79">
        <w:rPr>
          <w:rStyle w:val="StyleUnderline"/>
          <w:highlight w:val="green"/>
        </w:rPr>
        <w:t xml:space="preserve">the time </w:t>
      </w:r>
      <w:r w:rsidRPr="00914CB1">
        <w:rPr>
          <w:rStyle w:val="StyleUnderline"/>
        </w:rPr>
        <w:t xml:space="preserve">required to develop a new drug </w:t>
      </w:r>
      <w:r w:rsidRPr="00D75D79">
        <w:rPr>
          <w:rStyle w:val="StyleUnderline"/>
          <w:highlight w:val="green"/>
        </w:rPr>
        <w:t xml:space="preserve">is also significant, averaging 10 to 15 years </w:t>
      </w:r>
      <w:r w:rsidRPr="00D75D79">
        <w:rPr>
          <w:rStyle w:val="Emphasis"/>
          <w:highlight w:val="green"/>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D75D79">
        <w:rPr>
          <w:rStyle w:val="Emphasis"/>
          <w:highlight w:val="green"/>
        </w:rPr>
        <w:t>innovation and its protection</w:t>
      </w:r>
      <w:r w:rsidRPr="00D75D79">
        <w:rPr>
          <w:rStyle w:val="StyleUnderline"/>
          <w:highlight w:val="green"/>
        </w:rPr>
        <w:t xml:space="preserve"> are essential </w:t>
      </w:r>
      <w:r w:rsidRPr="00914CB1">
        <w:rPr>
          <w:rStyle w:val="StyleUnderline"/>
        </w:rPr>
        <w:t>and the source of both profits and growth</w:t>
      </w:r>
      <w:r w:rsidRPr="00381E8C">
        <w:rPr>
          <w:sz w:val="16"/>
        </w:rPr>
        <w:t xml:space="preserve">. As such, </w:t>
      </w:r>
      <w:r w:rsidRPr="00D75D79">
        <w:rPr>
          <w:rStyle w:val="StyleUnderline"/>
          <w:highlight w:val="green"/>
        </w:rPr>
        <w:t xml:space="preserve">patent protection is </w:t>
      </w:r>
      <w:r w:rsidRPr="00D75D79">
        <w:rPr>
          <w:rStyle w:val="Emphasis"/>
          <w:highlight w:val="green"/>
        </w:rPr>
        <w:t>disproportionally more important</w:t>
      </w:r>
      <w:r w:rsidRPr="00D75D79">
        <w:rPr>
          <w:rStyle w:val="StyleUnderline"/>
          <w:highlight w:val="green"/>
        </w:rPr>
        <w:t xml:space="preserve"> </w:t>
      </w:r>
      <w:r w:rsidRPr="00914CB1">
        <w:rPr>
          <w:rStyle w:val="StyleUnderline"/>
        </w:rPr>
        <w:t xml:space="preserve">for ensuring that the innovator appropriates the returns to R&amp;D </w:t>
      </w:r>
      <w:r w:rsidRPr="00D75D79">
        <w:rPr>
          <w:rStyle w:val="StyleUnderline"/>
          <w:highlight w:val="green"/>
        </w:rPr>
        <w:t xml:space="preserve">for the </w:t>
      </w:r>
      <w:r w:rsidRPr="00D75D79">
        <w:rPr>
          <w:rStyle w:val="Emphasis"/>
          <w:highlight w:val="green"/>
        </w:rPr>
        <w:t xml:space="preserve">biopharmaceutical industry than </w:t>
      </w:r>
      <w:r w:rsidRPr="00914CB1">
        <w:rPr>
          <w:rStyle w:val="Emphasis"/>
        </w:rPr>
        <w:t xml:space="preserve">virtually </w:t>
      </w:r>
      <w:r w:rsidRPr="00D75D79">
        <w:rPr>
          <w:rStyle w:val="Emphasis"/>
          <w:highlight w:val="green"/>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23CCBEC3" w14:textId="77777777" w:rsidR="00D95E14" w:rsidRPr="00381E8C" w:rsidRDefault="00D95E14" w:rsidP="00D95E14">
      <w:pPr>
        <w:rPr>
          <w:sz w:val="16"/>
        </w:rPr>
      </w:pPr>
      <w:r w:rsidRPr="00381E8C">
        <w:rPr>
          <w:sz w:val="16"/>
        </w:rPr>
        <w:t xml:space="preserve">In essence, </w:t>
      </w:r>
      <w:r w:rsidRPr="00D75D79">
        <w:rPr>
          <w:rStyle w:val="StyleUnderline"/>
          <w:highlight w:val="green"/>
        </w:rPr>
        <w:t xml:space="preserve">IPR </w:t>
      </w:r>
      <w:r w:rsidRPr="00C91BBA">
        <w:rPr>
          <w:rStyle w:val="StyleUnderline"/>
        </w:rPr>
        <w:t xml:space="preserve">protections </w:t>
      </w:r>
      <w:r w:rsidRPr="00D75D79">
        <w:rPr>
          <w:rStyle w:val="StyleUnderline"/>
          <w:highlight w:val="green"/>
        </w:rPr>
        <w:t xml:space="preserve">provide innovative biopharmaceutical firms with </w:t>
      </w:r>
      <w:r w:rsidRPr="00C91BBA">
        <w:rPr>
          <w:rStyle w:val="StyleUnderline"/>
        </w:rPr>
        <w:t xml:space="preserve">an </w:t>
      </w:r>
      <w:r w:rsidRPr="00D75D79">
        <w:rPr>
          <w:rStyle w:val="StyleUnderline"/>
          <w:highlight w:val="green"/>
        </w:rPr>
        <w:t xml:space="preserve">assurance of some </w:t>
      </w:r>
      <w:r w:rsidRPr="00D75D79">
        <w:rPr>
          <w:rStyle w:val="Emphasis"/>
          <w:highlight w:val="green"/>
        </w:rPr>
        <w:t>return on their investment</w:t>
      </w:r>
      <w:r w:rsidRPr="00C91BBA">
        <w:rPr>
          <w:rStyle w:val="StyleUnderline"/>
        </w:rPr>
        <w:t xml:space="preserve">, thus </w:t>
      </w:r>
      <w:r w:rsidRPr="00D75D79">
        <w:rPr>
          <w:rStyle w:val="StyleUnderline"/>
          <w:highlight w:val="green"/>
        </w:rPr>
        <w:t xml:space="preserve">creating incentives for the </w:t>
      </w:r>
      <w:r w:rsidRPr="00D75D79">
        <w:rPr>
          <w:rStyle w:val="Emphasis"/>
          <w:highlight w:val="green"/>
        </w:rPr>
        <w:t>development of new technologies</w:t>
      </w:r>
      <w:r w:rsidRPr="00D75D79">
        <w:rPr>
          <w:rStyle w:val="StyleUnderline"/>
          <w:highlight w:val="green"/>
        </w:rPr>
        <w:t xml:space="preserve"> that could otherwise be </w:t>
      </w:r>
      <w:r w:rsidRPr="00D75D79">
        <w:rPr>
          <w:rStyle w:val="Emphasis"/>
          <w:highlight w:val="green"/>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D75D79">
        <w:rPr>
          <w:rStyle w:val="StyleUnderline"/>
          <w:highlight w:val="green"/>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D75D79">
        <w:rPr>
          <w:rStyle w:val="StyleUnderline"/>
          <w:highlight w:val="green"/>
        </w:rPr>
        <w:t xml:space="preserve">would </w:t>
      </w:r>
      <w:r w:rsidRPr="00D75D79">
        <w:rPr>
          <w:rStyle w:val="Emphasis"/>
          <w:highlight w:val="green"/>
        </w:rPr>
        <w:t>prevent investment in innovation</w:t>
      </w:r>
      <w:r w:rsidRPr="00D75D79">
        <w:rPr>
          <w:rStyle w:val="StyleUnderline"/>
          <w:highlight w:val="green"/>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0BEF59E" w14:textId="77777777" w:rsidR="00D95E14" w:rsidRPr="00381E8C" w:rsidRDefault="00D95E14" w:rsidP="00D95E14">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D75D79">
        <w:rPr>
          <w:rStyle w:val="StyleUnderline"/>
          <w:highlight w:val="green"/>
        </w:rPr>
        <w:t xml:space="preserve">every aspect of the industry is </w:t>
      </w:r>
      <w:r w:rsidRPr="00D75D79">
        <w:rPr>
          <w:rStyle w:val="Emphasis"/>
          <w:highlight w:val="green"/>
        </w:rPr>
        <w:t>heavily regulated</w:t>
      </w:r>
      <w:r w:rsidRPr="00D75D79">
        <w:rPr>
          <w:rStyle w:val="StyleUnderline"/>
          <w:highlight w:val="green"/>
        </w:rPr>
        <w:t xml:space="preserve">, from safety and efficacy to </w:t>
      </w:r>
      <w:r w:rsidRPr="00BB372E">
        <w:rPr>
          <w:rStyle w:val="StyleUnderline"/>
        </w:rPr>
        <w:t xml:space="preserve">promotion and </w:t>
      </w:r>
      <w:r w:rsidRPr="00D75D79">
        <w:rPr>
          <w:rStyle w:val="StyleUnderline"/>
          <w:highlight w:val="green"/>
        </w:rPr>
        <w:t>advertising</w:t>
      </w:r>
      <w:r w:rsidRPr="00BB372E">
        <w:rPr>
          <w:rStyle w:val="StyleUnderline"/>
        </w:rPr>
        <w:t xml:space="preserve">, to pricing and reimbursement. Danzon describes </w:t>
      </w:r>
      <w:r w:rsidRPr="00D75D79">
        <w:rPr>
          <w:rStyle w:val="StyleUnderline"/>
          <w:highlight w:val="green"/>
        </w:rPr>
        <w:t>the impact of these regulations as “</w:t>
      </w:r>
      <w:r w:rsidRPr="00D75D79">
        <w:rPr>
          <w:rStyle w:val="Emphasis"/>
          <w:highlight w:val="green"/>
        </w:rPr>
        <w:t>profound and multidimensional</w:t>
      </w:r>
      <w:r w:rsidRPr="00D75D79">
        <w:rPr>
          <w:rStyle w:val="StyleUnderline"/>
          <w:highlight w:val="green"/>
        </w:rPr>
        <w:t xml:space="preserve"> even within a single country, affecting consumption </w:t>
      </w:r>
      <w:r w:rsidRPr="00BB372E">
        <w:rPr>
          <w:rStyle w:val="StyleUnderline"/>
        </w:rPr>
        <w:t xml:space="preserve">patterns, productivity, </w:t>
      </w:r>
      <w:r w:rsidRPr="00D75D79">
        <w:rPr>
          <w:rStyle w:val="StyleUnderline"/>
          <w:highlight w:val="green"/>
        </w:rPr>
        <w:t xml:space="preserve">R&amp;D and </w:t>
      </w:r>
      <w:r w:rsidRPr="00BB372E">
        <w:rPr>
          <w:rStyle w:val="StyleUnderline"/>
        </w:rPr>
        <w:t xml:space="preserve">hence </w:t>
      </w:r>
      <w:r w:rsidRPr="00D75D79">
        <w:rPr>
          <w:rStyle w:val="StyleUnderline"/>
          <w:highlight w:val="green"/>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38E15968" w14:textId="77777777" w:rsidR="00D95E14" w:rsidRPr="00381E8C" w:rsidRDefault="00D95E14" w:rsidP="00D95E14">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D75D79">
        <w:rPr>
          <w:rStyle w:val="StyleUnderline"/>
          <w:highlight w:val="green"/>
        </w:rPr>
        <w:t xml:space="preserve">innovation-based companies spend </w:t>
      </w:r>
      <w:r w:rsidRPr="00D75D79">
        <w:rPr>
          <w:rStyle w:val="Emphasis"/>
          <w:highlight w:val="green"/>
        </w:rPr>
        <w:t>more than 200 times</w:t>
      </w:r>
      <w:r w:rsidRPr="00D75D79">
        <w:rPr>
          <w:rStyle w:val="StyleUnderline"/>
          <w:highlight w:val="green"/>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D75D79">
        <w:rPr>
          <w:rStyle w:val="StyleUnderline"/>
          <w:highlight w:val="green"/>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382FCEAA" w14:textId="77777777" w:rsidR="00D95E14" w:rsidRPr="00381E8C" w:rsidRDefault="00D95E14" w:rsidP="00D95E14">
      <w:pPr>
        <w:rPr>
          <w:sz w:val="16"/>
        </w:rPr>
      </w:pPr>
      <w:r w:rsidRPr="00381E8C">
        <w:rPr>
          <w:sz w:val="16"/>
        </w:rPr>
        <w:t xml:space="preserve">The risk involved in biopharmaceutical development is starkly illustrated in a recent report by Biotechnology Innovation Organization (BIO), which reports that </w:t>
      </w:r>
      <w:r w:rsidRPr="00D75D79">
        <w:rPr>
          <w:rStyle w:val="StyleUnderline"/>
          <w:highlight w:val="green"/>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1D181392" w14:textId="77777777" w:rsidR="00D95E14" w:rsidRPr="00381E8C" w:rsidRDefault="00D95E14" w:rsidP="00D95E14">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D75D79">
        <w:rPr>
          <w:rStyle w:val="StyleUnderline"/>
          <w:highlight w:val="green"/>
        </w:rPr>
        <w:t xml:space="preserve">Continued investment and innovation are contingent upon </w:t>
      </w:r>
      <w:r w:rsidRPr="00D75D79">
        <w:rPr>
          <w:rStyle w:val="Emphasis"/>
          <w:highlight w:val="green"/>
        </w:rPr>
        <w:t>strong, effective i</w:t>
      </w:r>
      <w:r w:rsidRPr="00381E8C">
        <w:rPr>
          <w:rStyle w:val="Emphasis"/>
        </w:rPr>
        <w:t xml:space="preserve">ntellectual </w:t>
      </w:r>
      <w:r w:rsidRPr="00D75D79">
        <w:rPr>
          <w:rStyle w:val="Emphasis"/>
          <w:highlight w:val="green"/>
        </w:rPr>
        <w:t>p</w:t>
      </w:r>
      <w:r w:rsidRPr="00381E8C">
        <w:rPr>
          <w:rStyle w:val="Emphasis"/>
        </w:rPr>
        <w:t xml:space="preserve">roperty </w:t>
      </w:r>
      <w:r w:rsidRPr="00D75D79">
        <w:rPr>
          <w:rStyle w:val="Emphasis"/>
          <w:highlight w:val="green"/>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FB38A47" w14:textId="77777777" w:rsidR="00D95E14" w:rsidRDefault="00D95E14" w:rsidP="00D95E14"/>
    <w:p w14:paraId="65CC8F25" w14:textId="77777777" w:rsidR="00D95E14" w:rsidRPr="00BB372E" w:rsidRDefault="00D95E14" w:rsidP="00D95E14">
      <w:pPr>
        <w:keepNext/>
        <w:keepLines/>
        <w:spacing w:before="40" w:after="0"/>
        <w:outlineLvl w:val="3"/>
        <w:rPr>
          <w:rFonts w:eastAsia="MS Gothic" w:cs="Times New Roman"/>
          <w:b/>
          <w:iCs/>
          <w:u w:val="single"/>
        </w:rPr>
      </w:pPr>
      <w:r w:rsidRPr="00204E00">
        <w:rPr>
          <w:rFonts w:eastAsia="MS Gothic" w:cs="Times New Roman"/>
          <w:b/>
          <w:iCs/>
          <w:sz w:val="28"/>
          <w:szCs w:val="28"/>
        </w:rPr>
        <w:t xml:space="preserve">Pharmaceutical innovation is </w:t>
      </w:r>
      <w:r w:rsidRPr="00204E00">
        <w:rPr>
          <w:rFonts w:eastAsia="MS Gothic" w:cs="Times New Roman"/>
          <w:b/>
          <w:iCs/>
          <w:sz w:val="28"/>
          <w:szCs w:val="28"/>
          <w:u w:val="single"/>
        </w:rPr>
        <w:t>key to protecting against future pandemics, bioterrorism, and antibiotic resistance.</w:t>
      </w:r>
    </w:p>
    <w:p w14:paraId="739C77F9" w14:textId="77777777" w:rsidR="00D95E14" w:rsidRPr="00BB372E" w:rsidRDefault="00D95E14" w:rsidP="00D95E14">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54B37D1F" w14:textId="77777777" w:rsidR="00D95E14" w:rsidRPr="00BB372E" w:rsidRDefault="00D95E14" w:rsidP="00D95E14">
      <w:pPr>
        <w:rPr>
          <w:rFonts w:eastAsia="Cambria"/>
          <w:sz w:val="16"/>
        </w:rPr>
      </w:pPr>
      <w:r w:rsidRPr="00BB372E">
        <w:rPr>
          <w:rFonts w:eastAsia="Cambria"/>
          <w:sz w:val="16"/>
        </w:rPr>
        <w:t xml:space="preserve">As key actors in the healthcare innovation landscape, pharmaceutical and life sci-ences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D75D79">
        <w:rPr>
          <w:rFonts w:eastAsia="Cambria"/>
          <w:highlight w:val="green"/>
          <w:u w:val="single"/>
        </w:rPr>
        <w:t>anthrax, smallpox and tularemia</w:t>
      </w:r>
      <w:r w:rsidRPr="00BB372E">
        <w:rPr>
          <w:rFonts w:eastAsia="Cambria"/>
          <w:u w:val="single"/>
        </w:rPr>
        <w:t xml:space="preserve"> could </w:t>
      </w:r>
      <w:r w:rsidRPr="00D75D79">
        <w:rPr>
          <w:rFonts w:eastAsia="Cambria"/>
          <w:highlight w:val="green"/>
          <w:u w:val="single"/>
        </w:rPr>
        <w:t>present threats in a</w:t>
      </w:r>
      <w:r w:rsidRPr="00BB372E">
        <w:rPr>
          <w:rFonts w:eastAsia="Cambria"/>
          <w:u w:val="single"/>
        </w:rPr>
        <w:t xml:space="preserve"> </w:t>
      </w:r>
      <w:r w:rsidRPr="00D75D79">
        <w:rPr>
          <w:rFonts w:eastAsia="Cambria"/>
          <w:b/>
          <w:bCs/>
          <w:highlight w:val="green"/>
          <w:u w:val="single"/>
        </w:rPr>
        <w:t xml:space="preserve">bioterrorism </w:t>
      </w:r>
      <w:proofErr w:type="gramStart"/>
      <w:r w:rsidRPr="00D75D79">
        <w:rPr>
          <w:rFonts w:eastAsia="Cambria"/>
          <w:b/>
          <w:bCs/>
          <w:highlight w:val="green"/>
          <w:u w:val="single"/>
        </w:rPr>
        <w:t>con-text</w:t>
      </w:r>
      <w:proofErr w:type="gramEnd"/>
      <w:r w:rsidRPr="00BB372E">
        <w:rPr>
          <w:rFonts w:eastAsia="Cambria"/>
          <w:sz w:val="16"/>
        </w:rPr>
        <w:t xml:space="preserve">.1 </w:t>
      </w:r>
      <w:r w:rsidRPr="00D75D79">
        <w:rPr>
          <w:rFonts w:eastAsia="Cambria"/>
          <w:highlight w:val="green"/>
          <w:u w:val="single"/>
        </w:rPr>
        <w:t>The</w:t>
      </w:r>
      <w:r w:rsidRPr="00BB372E">
        <w:rPr>
          <w:rFonts w:eastAsia="Cambria"/>
          <w:u w:val="single"/>
        </w:rPr>
        <w:t xml:space="preserve"> general </w:t>
      </w:r>
      <w:r w:rsidRPr="00D75D79">
        <w:rPr>
          <w:rFonts w:eastAsia="Cambria"/>
          <w:highlight w:val="green"/>
          <w:u w:val="single"/>
        </w:rPr>
        <w:t>threat</w:t>
      </w:r>
      <w:r w:rsidRPr="00BB372E">
        <w:rPr>
          <w:rFonts w:eastAsia="Cambria"/>
          <w:u w:val="single"/>
        </w:rPr>
        <w:t xml:space="preserve"> to public health that is </w:t>
      </w:r>
      <w:r w:rsidRPr="00D75D79">
        <w:rPr>
          <w:rFonts w:eastAsia="Cambria"/>
          <w:highlight w:val="green"/>
          <w:u w:val="single"/>
        </w:rPr>
        <w:t>posed by</w:t>
      </w:r>
      <w:r w:rsidRPr="00D75D79">
        <w:rPr>
          <w:rFonts w:eastAsia="Cambria"/>
          <w:b/>
          <w:bCs/>
          <w:highlight w:val="green"/>
          <w:u w:val="single"/>
        </w:rPr>
        <w:t xml:space="preserve"> antimicrobial resistance</w:t>
      </w:r>
      <w:r w:rsidRPr="00D75D79">
        <w:rPr>
          <w:rFonts w:eastAsia="Cambria"/>
          <w:highlight w:val="green"/>
          <w:u w:val="single"/>
        </w:rPr>
        <w:t xml:space="preserve"> is</w:t>
      </w:r>
      <w:r w:rsidRPr="00BB372E">
        <w:rPr>
          <w:rFonts w:eastAsia="Cambria"/>
          <w:u w:val="single"/>
        </w:rPr>
        <w:t xml:space="preserve"> also </w:t>
      </w:r>
      <w:r w:rsidRPr="00D75D79">
        <w:rPr>
          <w:rFonts w:eastAsia="Cambria"/>
          <w:b/>
          <w:bCs/>
          <w:highlight w:val="green"/>
          <w:u w:val="single"/>
        </w:rPr>
        <w:t>well-recognised</w:t>
      </w:r>
      <w:r w:rsidRPr="00BB372E">
        <w:rPr>
          <w:rFonts w:eastAsia="Cambria"/>
          <w:u w:val="single"/>
        </w:rPr>
        <w:t xml:space="preserve"> as </w:t>
      </w:r>
      <w:r w:rsidRPr="00D75D79">
        <w:rPr>
          <w:rFonts w:eastAsia="Cambria"/>
          <w:highlight w:val="green"/>
          <w:u w:val="single"/>
        </w:rPr>
        <w:t xml:space="preserve">an area </w:t>
      </w:r>
      <w:r w:rsidRPr="00D75D79">
        <w:rPr>
          <w:rFonts w:eastAsia="Cambria"/>
          <w:b/>
          <w:bCs/>
          <w:highlight w:val="green"/>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D75D79">
        <w:rPr>
          <w:rFonts w:eastAsia="Cambria"/>
          <w:highlight w:val="green"/>
          <w:u w:val="single"/>
        </w:rPr>
        <w:t xml:space="preserve">the expertise, </w:t>
      </w:r>
      <w:proofErr w:type="gramStart"/>
      <w:r w:rsidRPr="00D75D79">
        <w:rPr>
          <w:rFonts w:eastAsia="Cambria"/>
          <w:highlight w:val="green"/>
          <w:u w:val="single"/>
        </w:rPr>
        <w:t>networks</w:t>
      </w:r>
      <w:proofErr w:type="gramEnd"/>
      <w:r w:rsidRPr="00D75D79">
        <w:rPr>
          <w:rFonts w:eastAsia="Cambria"/>
          <w:highlight w:val="green"/>
          <w:u w:val="single"/>
        </w:rPr>
        <w:t xml:space="preserve"> and infrastructure that industry has within its reach</w:t>
      </w:r>
      <w:r w:rsidRPr="00BB372E">
        <w:rPr>
          <w:rFonts w:eastAsia="Cambria"/>
          <w:sz w:val="16"/>
        </w:rPr>
        <w:t xml:space="preserve">, as well as public expectations and the moral imperative, </w:t>
      </w:r>
      <w:r w:rsidRPr="00D75D79">
        <w:rPr>
          <w:rFonts w:eastAsia="Cambria"/>
          <w:highlight w:val="green"/>
          <w:u w:val="single"/>
        </w:rPr>
        <w:t>make pharmaceutical companies</w:t>
      </w:r>
      <w:r w:rsidRPr="00BB372E">
        <w:rPr>
          <w:rFonts w:eastAsia="Cambria"/>
          <w:u w:val="single"/>
        </w:rPr>
        <w:t xml:space="preserve"> and the wider life sciences sector an </w:t>
      </w:r>
      <w:r w:rsidRPr="00D75D79">
        <w:rPr>
          <w:rFonts w:eastAsia="Cambria"/>
          <w:b/>
          <w:bCs/>
          <w:highlight w:val="green"/>
          <w:u w:val="single"/>
        </w:rPr>
        <w:t>indispensable</w:t>
      </w:r>
      <w:r w:rsidRPr="00BB372E">
        <w:rPr>
          <w:rFonts w:eastAsia="Cambria"/>
          <w:b/>
          <w:bCs/>
          <w:u w:val="single"/>
        </w:rPr>
        <w:t xml:space="preserve"> </w:t>
      </w:r>
      <w:r w:rsidRPr="00BB372E">
        <w:rPr>
          <w:rFonts w:eastAsia="Cambria"/>
          <w:u w:val="single"/>
        </w:rPr>
        <w:t xml:space="preserve">partner </w:t>
      </w:r>
      <w:r w:rsidRPr="00D75D79">
        <w:rPr>
          <w:rFonts w:eastAsia="Cambria"/>
          <w:highlight w:val="green"/>
          <w:u w:val="single"/>
        </w:rPr>
        <w:t>in</w:t>
      </w:r>
      <w:r w:rsidRPr="00BB372E">
        <w:rPr>
          <w:rFonts w:eastAsia="Cambria"/>
          <w:u w:val="single"/>
        </w:rPr>
        <w:t xml:space="preserve"> the </w:t>
      </w:r>
      <w:r w:rsidRPr="00D75D79">
        <w:rPr>
          <w:rFonts w:eastAsia="Cambria"/>
          <w:highlight w:val="green"/>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D75D79">
        <w:rPr>
          <w:rFonts w:eastAsia="Cambria"/>
          <w:highlight w:val="green"/>
          <w:u w:val="single"/>
        </w:rPr>
        <w:t>contributing to the search for effective medicines</w:t>
      </w:r>
      <w:r w:rsidRPr="00BB372E">
        <w:rPr>
          <w:rFonts w:eastAsia="Cambria"/>
          <w:u w:val="single"/>
        </w:rPr>
        <w:t xml:space="preserve">, vaccines or diagnostics </w:t>
      </w:r>
      <w:r w:rsidRPr="00D75D79">
        <w:rPr>
          <w:rFonts w:eastAsia="Cambria"/>
          <w:highlight w:val="green"/>
          <w:u w:val="single"/>
        </w:rPr>
        <w:t xml:space="preserve">is </w:t>
      </w:r>
      <w:r w:rsidRPr="00D75D79">
        <w:rPr>
          <w:rFonts w:eastAsia="Cambria"/>
          <w:b/>
          <w:bCs/>
          <w:highlight w:val="green"/>
          <w:u w:val="single"/>
        </w:rPr>
        <w:t>essential</w:t>
      </w:r>
      <w:r w:rsidRPr="00D75D79">
        <w:rPr>
          <w:rFonts w:eastAsia="Cambria"/>
          <w:highlight w:val="green"/>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indus-try-wide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D75D79">
        <w:rPr>
          <w:rFonts w:eastAsia="Cambria"/>
          <w:highlight w:val="green"/>
          <w:u w:val="single"/>
        </w:rPr>
        <w:t>The</w:t>
      </w:r>
      <w:r w:rsidRPr="00BB372E">
        <w:rPr>
          <w:rFonts w:eastAsia="Cambria"/>
          <w:u w:val="single"/>
        </w:rPr>
        <w:t xml:space="preserve"> primary </w:t>
      </w:r>
      <w:r w:rsidRPr="00D75D79">
        <w:rPr>
          <w:rFonts w:eastAsia="Cambria"/>
          <w:highlight w:val="green"/>
          <w:u w:val="single"/>
        </w:rPr>
        <w:t xml:space="preserve">purpose of such innovation is to </w:t>
      </w:r>
      <w:r w:rsidRPr="00D75D79">
        <w:rPr>
          <w:rFonts w:eastAsia="Cambria"/>
          <w:b/>
          <w:bCs/>
          <w:highlight w:val="green"/>
          <w:u w:val="single"/>
        </w:rPr>
        <w:t>benefit patients</w:t>
      </w:r>
      <w:r w:rsidRPr="00D75D79">
        <w:rPr>
          <w:rFonts w:eastAsia="Cambria"/>
          <w:highlight w:val="green"/>
          <w:u w:val="single"/>
        </w:rPr>
        <w:t xml:space="preserve"> and</w:t>
      </w:r>
      <w:r w:rsidRPr="00BB372E">
        <w:rPr>
          <w:rFonts w:eastAsia="Cambria"/>
          <w:u w:val="single"/>
        </w:rPr>
        <w:t xml:space="preserve"> wider </w:t>
      </w:r>
      <w:r w:rsidRPr="00D75D79">
        <w:rPr>
          <w:rFonts w:eastAsia="Cambria"/>
          <w:b/>
          <w:bCs/>
          <w:highlight w:val="green"/>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D75D79">
        <w:rPr>
          <w:rFonts w:eastAsia="Cambria"/>
          <w:b/>
          <w:bCs/>
          <w:highlight w:val="green"/>
          <w:u w:val="single"/>
        </w:rPr>
        <w:t>infectious diseases</w:t>
      </w:r>
      <w:r w:rsidRPr="00BB372E">
        <w:rPr>
          <w:rFonts w:eastAsia="Cambria"/>
          <w:u w:val="single"/>
        </w:rPr>
        <w:t xml:space="preserve">, </w:t>
      </w:r>
      <w:r w:rsidRPr="00D75D79">
        <w:rPr>
          <w:rFonts w:eastAsia="Cambria"/>
          <w:b/>
          <w:bCs/>
          <w:highlight w:val="green"/>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D75D79">
        <w:rPr>
          <w:rFonts w:eastAsia="Cambria"/>
          <w:b/>
          <w:bCs/>
          <w:highlight w:val="green"/>
          <w:u w:val="single"/>
        </w:rPr>
        <w:t>and antimicrobial resistance</w:t>
      </w:r>
      <w:r w:rsidRPr="00BB372E">
        <w:rPr>
          <w:rFonts w:eastAsia="Cambria"/>
          <w:u w:val="single"/>
        </w:rPr>
        <w:t xml:space="preserve">) </w:t>
      </w:r>
      <w:r w:rsidRPr="00D75D79">
        <w:rPr>
          <w:rFonts w:eastAsia="Cambria"/>
          <w:highlight w:val="green"/>
          <w:u w:val="single"/>
        </w:rPr>
        <w:t xml:space="preserve">are </w:t>
      </w:r>
      <w:r w:rsidRPr="00D75D79">
        <w:rPr>
          <w:rFonts w:eastAsia="Cambria"/>
          <w:b/>
          <w:bCs/>
          <w:highlight w:val="green"/>
          <w:u w:val="single"/>
        </w:rPr>
        <w:t>urgently in need of pharmaceutical innovation</w:t>
      </w:r>
      <w:r w:rsidRPr="00BB372E">
        <w:rPr>
          <w:rFonts w:eastAsia="Cambria"/>
          <w:u w:val="single"/>
        </w:rPr>
        <w:t xml:space="preserve">, </w:t>
      </w:r>
      <w:r w:rsidRPr="00D75D79">
        <w:rPr>
          <w:rFonts w:eastAsia="Cambria"/>
          <w:b/>
          <w:bCs/>
          <w:highlight w:val="green"/>
          <w:u w:val="single"/>
        </w:rPr>
        <w:t>even if their impacts are not as visible</w:t>
      </w:r>
      <w:r w:rsidRPr="00BB372E">
        <w:rPr>
          <w:rFonts w:eastAsia="Cambria"/>
          <w:u w:val="single"/>
        </w:rPr>
        <w:t xml:space="preserve"> to society </w:t>
      </w:r>
      <w:r w:rsidRPr="00D75D79">
        <w:rPr>
          <w:rFonts w:eastAsia="Cambria"/>
          <w:b/>
          <w:bCs/>
          <w:highlight w:val="green"/>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D75D79">
        <w:rPr>
          <w:rFonts w:eastAsia="Cambria"/>
          <w:highlight w:val="green"/>
          <w:u w:val="single"/>
        </w:rPr>
        <w:t>activity in response to</w:t>
      </w:r>
      <w:r w:rsidRPr="00BB372E">
        <w:rPr>
          <w:rFonts w:eastAsia="Cambria"/>
          <w:u w:val="single"/>
        </w:rPr>
        <w:t xml:space="preserve"> the threat of </w:t>
      </w:r>
      <w:r w:rsidRPr="00D75D79">
        <w:rPr>
          <w:rFonts w:eastAsia="Cambria"/>
          <w:highlight w:val="green"/>
          <w:u w:val="single"/>
        </w:rPr>
        <w:t>antimicrobial resistance are</w:t>
      </w:r>
      <w:r w:rsidRPr="00BB372E">
        <w:rPr>
          <w:rFonts w:eastAsia="Cambria"/>
          <w:u w:val="single"/>
        </w:rPr>
        <w:t xml:space="preserve"> still </w:t>
      </w:r>
      <w:r w:rsidRPr="00D75D79">
        <w:rPr>
          <w:rFonts w:eastAsia="Cambria"/>
          <w:b/>
          <w:bCs/>
          <w:highlight w:val="green"/>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04D3FD3C" w14:textId="77777777" w:rsidR="00D95E14" w:rsidRDefault="00D95E14" w:rsidP="00D95E14">
      <w:pPr>
        <w:rPr>
          <w:rFonts w:eastAsia="Cambria"/>
          <w:sz w:val="16"/>
        </w:rPr>
      </w:pPr>
    </w:p>
    <w:p w14:paraId="53A69AA5" w14:textId="77777777" w:rsidR="00D95E14" w:rsidRDefault="00D95E14" w:rsidP="00D95E14">
      <w:pPr>
        <w:pStyle w:val="Heading4"/>
      </w:pPr>
      <w:r>
        <w:t>Bioterrorism and future pandemics cause extinction.</w:t>
      </w:r>
    </w:p>
    <w:p w14:paraId="3987A075" w14:textId="77777777" w:rsidR="00D95E14" w:rsidRPr="00CA2687" w:rsidRDefault="00D95E14" w:rsidP="00D95E14">
      <w:pPr>
        <w:rPr>
          <w:sz w:val="16"/>
        </w:rPr>
      </w:pPr>
      <w:r w:rsidRPr="00CA2687">
        <w:rPr>
          <w:sz w:val="16"/>
        </w:rPr>
        <w:t xml:space="preserve">Hamish </w:t>
      </w:r>
      <w:r w:rsidRPr="00204E00">
        <w:rPr>
          <w:rStyle w:val="Style13ptBold"/>
        </w:rPr>
        <w:t>De Bretton-Gordon</w:t>
      </w:r>
      <w:r>
        <w:rPr>
          <w:rStyle w:val="Style13ptBold"/>
        </w:rPr>
        <w:t xml:space="preserve">, </w:t>
      </w:r>
      <w:r w:rsidRPr="00204E00">
        <w:rPr>
          <w:rStyle w:val="Style13ptBold"/>
        </w:rPr>
        <w:t>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23236D4A" w14:textId="77777777" w:rsidR="00D95E14" w:rsidRPr="00AB1385" w:rsidRDefault="00D95E14" w:rsidP="00D95E14">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D75D79">
        <w:rPr>
          <w:rStyle w:val="StyleUnderline"/>
          <w:highlight w:val="green"/>
        </w:rPr>
        <w:t xml:space="preserve">The world may be confronted with other viruses </w:t>
      </w:r>
      <w:r w:rsidRPr="00AB1385">
        <w:rPr>
          <w:rStyle w:val="StyleUnderline"/>
        </w:rPr>
        <w:t xml:space="preserve">in the future </w:t>
      </w:r>
      <w:r w:rsidRPr="00D75D79">
        <w:rPr>
          <w:rStyle w:val="StyleUnderline"/>
          <w:highlight w:val="green"/>
        </w:rPr>
        <w:t>whose combination of virulence</w:t>
      </w:r>
      <w:r w:rsidRPr="00D75D79">
        <w:rPr>
          <w:sz w:val="16"/>
          <w:highlight w:val="green"/>
        </w:rPr>
        <w:t xml:space="preserve"> </w:t>
      </w:r>
      <w:r w:rsidRPr="00AB1385">
        <w:rPr>
          <w:sz w:val="16"/>
        </w:rPr>
        <w:t xml:space="preserve">(the harm a pathogen does to its host), </w:t>
      </w:r>
      <w:r w:rsidRPr="00D75D79">
        <w:rPr>
          <w:rStyle w:val="StyleUnderline"/>
          <w:highlight w:val="green"/>
        </w:rPr>
        <w:t>transmissibility, and other characteristics pose much greater danger</w:t>
      </w:r>
      <w:r w:rsidRPr="00AB1385">
        <w:rPr>
          <w:sz w:val="16"/>
        </w:rPr>
        <w:t>.</w:t>
      </w:r>
    </w:p>
    <w:p w14:paraId="21247FFC" w14:textId="77777777" w:rsidR="00D95E14" w:rsidRPr="00AB1385" w:rsidRDefault="00D95E14" w:rsidP="00D95E14">
      <w:pPr>
        <w:rPr>
          <w:sz w:val="16"/>
        </w:rPr>
      </w:pPr>
      <w:r w:rsidRPr="00AB1385">
        <w:rPr>
          <w:sz w:val="16"/>
        </w:rPr>
        <w:t xml:space="preserve">While overwhelming evidence points to SARS-CoV-2 spontaneously spreading to humans, </w:t>
      </w:r>
      <w:r w:rsidRPr="00AB1385">
        <w:rPr>
          <w:rStyle w:val="StyleUnderline"/>
        </w:rPr>
        <w:t xml:space="preserve">the </w:t>
      </w:r>
      <w:r w:rsidRPr="00D75D79">
        <w:rPr>
          <w:rStyle w:val="StyleUnderline"/>
          <w:highlight w:val="green"/>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D75D79">
        <w:rPr>
          <w:rStyle w:val="StyleUnderline"/>
          <w:highlight w:val="green"/>
        </w:rPr>
        <w:t xml:space="preserve">mean there is </w:t>
      </w:r>
      <w:r w:rsidRPr="00AB1385">
        <w:rPr>
          <w:rStyle w:val="StyleUnderline"/>
        </w:rPr>
        <w:t xml:space="preserve">also </w:t>
      </w:r>
      <w:r w:rsidRPr="00D75D79">
        <w:rPr>
          <w:rStyle w:val="StyleUnderline"/>
          <w:highlight w:val="green"/>
        </w:rPr>
        <w:t xml:space="preserve">the very real possibility that </w:t>
      </w:r>
      <w:r w:rsidRPr="00AB1385">
        <w:rPr>
          <w:rStyle w:val="StyleUnderline"/>
        </w:rPr>
        <w:t xml:space="preserve">in the future, </w:t>
      </w:r>
      <w:r w:rsidRPr="00D75D79">
        <w:rPr>
          <w:rStyle w:val="StyleUnderline"/>
          <w:highlight w:val="green"/>
        </w:rPr>
        <w:t xml:space="preserve">bad actors will try to </w:t>
      </w:r>
      <w:r w:rsidRPr="00D75D79">
        <w:rPr>
          <w:rStyle w:val="Emphasis"/>
          <w:highlight w:val="green"/>
        </w:rPr>
        <w:t>engineer or steal</w:t>
      </w:r>
      <w:r w:rsidRPr="00AB1385">
        <w:rPr>
          <w:rStyle w:val="StyleUnderline"/>
        </w:rPr>
        <w:t xml:space="preserve">/obtain </w:t>
      </w:r>
      <w:r w:rsidRPr="00D75D79">
        <w:rPr>
          <w:rStyle w:val="StyleUnderline"/>
          <w:highlight w:val="green"/>
        </w:rPr>
        <w:t xml:space="preserve">a </w:t>
      </w:r>
      <w:r w:rsidRPr="00AB1385">
        <w:rPr>
          <w:rStyle w:val="StyleUnderline"/>
        </w:rPr>
        <w:t xml:space="preserve">highly transmissible and highly virulent </w:t>
      </w:r>
      <w:r w:rsidRPr="00D75D79">
        <w:rPr>
          <w:rStyle w:val="StyleUnderline"/>
          <w:highlight w:val="green"/>
        </w:rPr>
        <w:t xml:space="preserve">virus and unleash it onto the world. Another risk is </w:t>
      </w:r>
      <w:r w:rsidRPr="00D75D79">
        <w:rPr>
          <w:rStyle w:val="Emphasis"/>
          <w:highlight w:val="green"/>
        </w:rPr>
        <w:t>accidental releases</w:t>
      </w:r>
      <w:r w:rsidRPr="00D75D79">
        <w:rPr>
          <w:rStyle w:val="StyleUnderline"/>
          <w:highlight w:val="green"/>
        </w:rPr>
        <w:t xml:space="preserve"> </w:t>
      </w:r>
      <w:r w:rsidRPr="00AB1385">
        <w:rPr>
          <w:rStyle w:val="StyleUnderline"/>
        </w:rPr>
        <w:t>from such biocontainment facilities</w:t>
      </w:r>
      <w:r w:rsidRPr="00AB1385">
        <w:rPr>
          <w:sz w:val="16"/>
        </w:rPr>
        <w:t>.</w:t>
      </w:r>
    </w:p>
    <w:p w14:paraId="104EA0B2" w14:textId="77777777" w:rsidR="00D95E14" w:rsidRPr="00AB1385" w:rsidRDefault="00D95E14" w:rsidP="00D95E14">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D75D79">
        <w:rPr>
          <w:rStyle w:val="StyleUnderline"/>
          <w:highlight w:val="green"/>
        </w:rPr>
        <w:t xml:space="preserve">we should think of weaponized biology as </w:t>
      </w:r>
      <w:r w:rsidRPr="00D75D79">
        <w:rPr>
          <w:rStyle w:val="Emphasis"/>
          <w:highlight w:val="green"/>
        </w:rPr>
        <w:t xml:space="preserve">no less of an existential threat </w:t>
      </w:r>
      <w:r w:rsidRPr="00AB1385">
        <w:rPr>
          <w:rStyle w:val="Emphasis"/>
        </w:rPr>
        <w:t xml:space="preserve">to the planet </w:t>
      </w:r>
      <w:r w:rsidRPr="00D75D79">
        <w:rPr>
          <w:rStyle w:val="Emphasis"/>
          <w:highlight w:val="green"/>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33777E58" w14:textId="77777777" w:rsidR="00D95E14" w:rsidRPr="00AB1385" w:rsidRDefault="00D95E14" w:rsidP="00D95E14">
      <w:pPr>
        <w:rPr>
          <w:sz w:val="16"/>
        </w:rPr>
      </w:pPr>
      <w:r w:rsidRPr="00AB1385">
        <w:rPr>
          <w:sz w:val="16"/>
        </w:rPr>
        <w:t>The Need to Rethink Likelihood</w:t>
      </w:r>
    </w:p>
    <w:p w14:paraId="0A36B9DB" w14:textId="77777777" w:rsidR="00D95E14" w:rsidRPr="00AB1385" w:rsidRDefault="00D95E14" w:rsidP="00D95E14">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gramStart"/>
      <w:r w:rsidRPr="00AB1385">
        <w:rPr>
          <w:sz w:val="16"/>
        </w:rPr>
        <w:t>beings.e</w:t>
      </w:r>
      <w:proofErr w:type="gramEnd"/>
      <w:r w:rsidRPr="00AB1385">
        <w:rPr>
          <w:sz w:val="16"/>
        </w:rPr>
        <w:t xml:space="preserve"> And when they do, as the COVID-19 pandemic illustrated, </w:t>
      </w:r>
      <w:r w:rsidRPr="00D75D79">
        <w:rPr>
          <w:rStyle w:val="StyleUnderline"/>
          <w:highlight w:val="green"/>
        </w:rPr>
        <w:t xml:space="preserve">the interconnectedness of a world </w:t>
      </w:r>
      <w:r w:rsidRPr="00AB1385">
        <w:rPr>
          <w:rStyle w:val="StyleUnderline"/>
        </w:rPr>
        <w:t>in which millions of people fly each day</w:t>
      </w:r>
      <w:r w:rsidRPr="00AB1385">
        <w:rPr>
          <w:sz w:val="16"/>
        </w:rPr>
        <w:t xml:space="preserve">6 </w:t>
      </w:r>
      <w:r w:rsidRPr="00D75D79">
        <w:rPr>
          <w:rStyle w:val="StyleUnderline"/>
          <w:highlight w:val="green"/>
        </w:rPr>
        <w:t>means they can spread very rapidly</w:t>
      </w:r>
      <w:r w:rsidRPr="00AB1385">
        <w:rPr>
          <w:sz w:val="16"/>
        </w:rPr>
        <w:t>.</w:t>
      </w:r>
    </w:p>
    <w:p w14:paraId="7084CFC3" w14:textId="77777777" w:rsidR="00D95E14" w:rsidRPr="00AB1385" w:rsidRDefault="00D95E14" w:rsidP="00D95E14">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D75D79">
        <w:rPr>
          <w:rStyle w:val="StyleUnderline"/>
          <w:highlight w:val="green"/>
        </w:rPr>
        <w:t xml:space="preserve">the number of people with access to </w:t>
      </w:r>
      <w:r w:rsidRPr="00AB1385">
        <w:rPr>
          <w:rStyle w:val="StyleUnderline"/>
        </w:rPr>
        <w:t xml:space="preserve">potentially dangerous </w:t>
      </w:r>
      <w:r w:rsidRPr="00D75D79">
        <w:rPr>
          <w:rStyle w:val="StyleUnderline"/>
          <w:highlight w:val="green"/>
        </w:rPr>
        <w:t>‘dual use’ technology has greatly expanded</w:t>
      </w:r>
      <w:r w:rsidRPr="00D75D79">
        <w:rPr>
          <w:sz w:val="16"/>
          <w:highlight w:val="green"/>
        </w:rPr>
        <w:t xml:space="preserve"> </w:t>
      </w:r>
      <w:r w:rsidRPr="00AB1385">
        <w:rPr>
          <w:sz w:val="16"/>
        </w:rPr>
        <w:t>and continues to expand, making malevolent use of such technology ever more likely.</w:t>
      </w:r>
    </w:p>
    <w:p w14:paraId="32235770" w14:textId="77777777" w:rsidR="00D95E14" w:rsidRPr="00AB1385" w:rsidRDefault="00D95E14" w:rsidP="00D95E14">
      <w:pPr>
        <w:rPr>
          <w:sz w:val="16"/>
        </w:rPr>
      </w:pPr>
      <w:r w:rsidRPr="00AB1385">
        <w:rPr>
          <w:sz w:val="16"/>
        </w:rPr>
        <w:t>In the August 2020 issue of this publication, scientists at the U.S. Military Academy at West Point warned that:</w:t>
      </w:r>
    </w:p>
    <w:p w14:paraId="10DE373C" w14:textId="77777777" w:rsidR="00D95E14" w:rsidRPr="00AB1385" w:rsidRDefault="00D95E14" w:rsidP="00D95E14">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37F9C094" w14:textId="77777777" w:rsidR="00D95E14" w:rsidRPr="00AB1385" w:rsidRDefault="00D95E14" w:rsidP="00D95E14">
      <w:pPr>
        <w:rPr>
          <w:sz w:val="16"/>
        </w:rPr>
      </w:pPr>
      <w:r w:rsidRPr="00AB1385">
        <w:rPr>
          <w:sz w:val="16"/>
        </w:rPr>
        <w:t xml:space="preserve">The cost threshold of engineering viruses is also lowering, with the West Point scientists warning that </w:t>
      </w:r>
      <w:r w:rsidRPr="00D75D79">
        <w:rPr>
          <w:rStyle w:val="StyleUnderline"/>
          <w:highlight w:val="green"/>
        </w:rPr>
        <w:t xml:space="preserve">synthetic biology has “placed </w:t>
      </w:r>
      <w:r w:rsidRPr="00AB1385">
        <w:rPr>
          <w:rStyle w:val="StyleUnderline"/>
        </w:rPr>
        <w:t xml:space="preserve">the ability to recreate some of the deadliest </w:t>
      </w:r>
      <w:r w:rsidRPr="00D75D79">
        <w:rPr>
          <w:rStyle w:val="StyleUnderline"/>
          <w:highlight w:val="green"/>
        </w:rPr>
        <w:t xml:space="preserve">infectious diseases </w:t>
      </w:r>
      <w:r w:rsidRPr="00AB1385">
        <w:rPr>
          <w:rStyle w:val="StyleUnderline"/>
        </w:rPr>
        <w:t xml:space="preserve">known well </w:t>
      </w:r>
      <w:r w:rsidRPr="00D75D79">
        <w:rPr>
          <w:rStyle w:val="StyleUnderline"/>
          <w:highlight w:val="green"/>
        </w:rPr>
        <w:t>within the grasp of the state-sponsored terrorist and the talented non-state actor</w:t>
      </w:r>
      <w:r w:rsidRPr="00AB1385">
        <w:rPr>
          <w:rStyle w:val="StyleUnderline"/>
        </w:rPr>
        <w:t>.”</w:t>
      </w:r>
      <w:r w:rsidRPr="00AB1385">
        <w:rPr>
          <w:sz w:val="16"/>
        </w:rPr>
        <w:t>7</w:t>
      </w:r>
    </w:p>
    <w:p w14:paraId="035DC80F" w14:textId="77777777" w:rsidR="00D95E14" w:rsidRPr="00AB1385" w:rsidRDefault="00D95E14" w:rsidP="00D95E14">
      <w:pPr>
        <w:rPr>
          <w:sz w:val="16"/>
        </w:rPr>
      </w:pPr>
      <w:r w:rsidRPr="00AB1385">
        <w:rPr>
          <w:sz w:val="16"/>
        </w:rPr>
        <w:t xml:space="preserve">As already noted, </w:t>
      </w:r>
      <w:r w:rsidRPr="00AB1385">
        <w:rPr>
          <w:rStyle w:val="StyleUnderline"/>
        </w:rPr>
        <w:t xml:space="preserve">another source of vulnerability is that </w:t>
      </w:r>
      <w:r w:rsidRPr="00D75D79">
        <w:rPr>
          <w:rStyle w:val="StyleUnderline"/>
          <w:highlight w:val="green"/>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gramStart"/>
      <w:r w:rsidRPr="00AB1385">
        <w:rPr>
          <w:sz w:val="16"/>
        </w:rPr>
        <w:t>years.g</w:t>
      </w:r>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3FD09634" w14:textId="77777777" w:rsidR="00D95E14" w:rsidRPr="00AB1385" w:rsidRDefault="00D95E14" w:rsidP="00D95E14">
      <w:pPr>
        <w:rPr>
          <w:sz w:val="16"/>
        </w:rPr>
      </w:pPr>
      <w:r w:rsidRPr="00AB1385">
        <w:rPr>
          <w:sz w:val="16"/>
        </w:rPr>
        <w:t xml:space="preserve">Given what has been outlined above, </w:t>
      </w:r>
      <w:r w:rsidRPr="00D75D79">
        <w:rPr>
          <w:rStyle w:val="StyleUnderline"/>
          <w:highlight w:val="green"/>
        </w:rPr>
        <w:t xml:space="preserve">the risk of a future destructive biological attack or another devastating global pandemic should no longer </w:t>
      </w:r>
      <w:proofErr w:type="gramStart"/>
      <w:r w:rsidRPr="00D75D79">
        <w:rPr>
          <w:rStyle w:val="StyleUnderline"/>
          <w:highlight w:val="green"/>
        </w:rPr>
        <w:t>be seen as</w:t>
      </w:r>
      <w:proofErr w:type="gramEnd"/>
      <w:r w:rsidRPr="00D75D79">
        <w:rPr>
          <w:rStyle w:val="StyleUnderline"/>
          <w:highlight w:val="green"/>
        </w:rPr>
        <w:t xml:space="preserve"> low. From this point forward, there should no higher priority for the international community than biosecurity</w:t>
      </w:r>
      <w:r w:rsidRPr="00AB1385">
        <w:rPr>
          <w:sz w:val="16"/>
        </w:rPr>
        <w:t>.</w:t>
      </w:r>
    </w:p>
    <w:p w14:paraId="401F2FEB" w14:textId="77777777" w:rsidR="00D95E14" w:rsidRDefault="00D95E14" w:rsidP="00D95E14"/>
    <w:p w14:paraId="077E1AD9" w14:textId="77777777" w:rsidR="00D95E14" w:rsidRPr="007A084B" w:rsidRDefault="00D95E14" w:rsidP="00D95E14">
      <w:pPr>
        <w:pStyle w:val="Heading2"/>
      </w:pPr>
      <w:r w:rsidRPr="007A084B">
        <w:t>Case</w:t>
      </w:r>
    </w:p>
    <w:p w14:paraId="0BD8AD75" w14:textId="11E32842" w:rsidR="00D95E14" w:rsidRPr="007A084B" w:rsidRDefault="00D95E14" w:rsidP="00D95E14">
      <w:r>
        <w:t>Extinction outweighs</w:t>
      </w:r>
    </w:p>
    <w:p w14:paraId="71B3D7A6" w14:textId="77777777" w:rsidR="00D95E14" w:rsidRPr="00F70579" w:rsidRDefault="00D95E14" w:rsidP="00D95E14">
      <w:pPr>
        <w:spacing w:before="40" w:after="0" w:line="240"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Industrial manufacturers are </w:t>
      </w:r>
      <w:r w:rsidRPr="00F70579">
        <w:rPr>
          <w:rFonts w:eastAsia="Times New Roman" w:cs="Arial"/>
          <w:b/>
          <w:bCs/>
          <w:color w:val="000000"/>
          <w:sz w:val="26"/>
          <w:szCs w:val="26"/>
          <w:u w:val="single"/>
          <w:lang w:eastAsia="zh-CN"/>
        </w:rPr>
        <w:t>cooperating now</w:t>
      </w:r>
      <w:r w:rsidRPr="00F70579">
        <w:rPr>
          <w:rFonts w:eastAsia="Times New Roman" w:cs="Arial"/>
          <w:b/>
          <w:bCs/>
          <w:color w:val="000000"/>
          <w:sz w:val="26"/>
          <w:szCs w:val="26"/>
          <w:lang w:eastAsia="zh-CN"/>
        </w:rPr>
        <w:t xml:space="preserve"> with developing countries – that </w:t>
      </w:r>
      <w:r w:rsidRPr="00F70579">
        <w:rPr>
          <w:rFonts w:eastAsia="Times New Roman" w:cs="Arial"/>
          <w:b/>
          <w:bCs/>
          <w:color w:val="000000"/>
          <w:sz w:val="26"/>
          <w:szCs w:val="26"/>
          <w:u w:val="single"/>
          <w:lang w:eastAsia="zh-CN"/>
        </w:rPr>
        <w:t>solves better</w:t>
      </w:r>
      <w:r w:rsidRPr="00F70579">
        <w:rPr>
          <w:rFonts w:eastAsia="Times New Roman" w:cs="Arial"/>
          <w:b/>
          <w:bCs/>
          <w:color w:val="000000"/>
          <w:sz w:val="26"/>
          <w:szCs w:val="26"/>
          <w:lang w:eastAsia="zh-CN"/>
        </w:rPr>
        <w:t xml:space="preserve"> because states can’t produce vaccines on their own, even </w:t>
      </w:r>
      <w:r w:rsidRPr="00F70579">
        <w:rPr>
          <w:rFonts w:eastAsia="Times New Roman" w:cs="Arial"/>
          <w:b/>
          <w:bCs/>
          <w:color w:val="000000"/>
          <w:sz w:val="26"/>
          <w:szCs w:val="26"/>
          <w:u w:val="single"/>
          <w:lang w:eastAsia="zh-CN"/>
        </w:rPr>
        <w:t>without</w:t>
      </w:r>
      <w:r w:rsidRPr="00F70579">
        <w:rPr>
          <w:rFonts w:eastAsia="Times New Roman" w:cs="Arial"/>
          <w:b/>
          <w:bCs/>
          <w:color w:val="000000"/>
          <w:sz w:val="26"/>
          <w:szCs w:val="26"/>
          <w:lang w:eastAsia="zh-CN"/>
        </w:rPr>
        <w:t xml:space="preserve"> IP restrictions. BUT, reducing their </w:t>
      </w:r>
      <w:r w:rsidRPr="00F70579">
        <w:rPr>
          <w:rFonts w:eastAsia="Times New Roman" w:cs="Arial"/>
          <w:b/>
          <w:bCs/>
          <w:color w:val="000000"/>
          <w:sz w:val="26"/>
          <w:szCs w:val="26"/>
          <w:u w:val="single"/>
          <w:lang w:eastAsia="zh-CN"/>
        </w:rPr>
        <w:t>profit motive</w:t>
      </w:r>
      <w:r w:rsidRPr="00F70579">
        <w:rPr>
          <w:rFonts w:eastAsia="Times New Roman" w:cs="Arial"/>
          <w:b/>
          <w:bCs/>
          <w:color w:val="000000"/>
          <w:sz w:val="26"/>
          <w:szCs w:val="26"/>
          <w:lang w:eastAsia="zh-CN"/>
        </w:rPr>
        <w:t xml:space="preserve"> removes the incentive to cooperate, which makes vaccine access </w:t>
      </w:r>
      <w:r w:rsidRPr="00F70579">
        <w:rPr>
          <w:rFonts w:eastAsia="Times New Roman" w:cs="Arial"/>
          <w:b/>
          <w:bCs/>
          <w:color w:val="000000"/>
          <w:sz w:val="26"/>
          <w:szCs w:val="26"/>
          <w:u w:val="single"/>
          <w:lang w:eastAsia="zh-CN"/>
        </w:rPr>
        <w:t>worse</w:t>
      </w:r>
      <w:r w:rsidRPr="00F70579">
        <w:rPr>
          <w:rFonts w:eastAsia="Times New Roman" w:cs="Arial"/>
          <w:b/>
          <w:bCs/>
          <w:color w:val="000000"/>
          <w:sz w:val="26"/>
          <w:szCs w:val="26"/>
          <w:lang w:eastAsia="zh-CN"/>
        </w:rPr>
        <w:t> </w:t>
      </w:r>
    </w:p>
    <w:p w14:paraId="1B65004E"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b/>
          <w:bCs/>
          <w:color w:val="000000"/>
          <w:sz w:val="26"/>
          <w:szCs w:val="26"/>
          <w:lang w:eastAsia="zh-CN"/>
        </w:rPr>
        <w:t>Silverman 20</w:t>
      </w:r>
      <w:r w:rsidRPr="00F70579">
        <w:rPr>
          <w:rFonts w:eastAsia="Times New Roman" w:cs="Arial"/>
          <w:color w:val="000000"/>
          <w:lang w:eastAsia="zh-CN"/>
        </w:rPr>
        <w:t xml:space="preserve"> [Rachel Silverman is a policy fellow at the Center for Global Development, where she leads policy-oriented research on global health financing and incentive structures. "Would Exempting COVID-19 Vaccines from Intellectual Property Rights Improve Global Access and Equity?" </w:t>
      </w:r>
      <w:hyperlink r:id="rId9" w:history="1">
        <w:r w:rsidRPr="00F70579">
          <w:rPr>
            <w:rFonts w:eastAsia="Times New Roman" w:cs="Arial"/>
            <w:color w:val="000000"/>
            <w:lang w:eastAsia="zh-CN"/>
          </w:rPr>
          <w:t>https://www.cgdev.org/debate/would-exempting-covid-19-vaccines-intellectual-property-rights-improve-global-access</w:t>
        </w:r>
      </w:hyperlink>
      <w:r w:rsidRPr="00F70579">
        <w:rPr>
          <w:rFonts w:eastAsia="Times New Roman" w:cs="Arial"/>
          <w:color w:val="000000"/>
          <w:lang w:eastAsia="zh-CN"/>
        </w:rPr>
        <w:t xml:space="preserve"> No Date Listed -- Earliest possible publication is 2020]</w:t>
      </w:r>
    </w:p>
    <w:p w14:paraId="0CC973B3"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u w:val="single"/>
          <w:lang w:eastAsia="zh-CN"/>
        </w:rPr>
        <w:t xml:space="preserve">Innovator </w:t>
      </w:r>
      <w:r w:rsidRPr="00F70579">
        <w:rPr>
          <w:rFonts w:eastAsia="Times New Roman" w:cs="Arial"/>
          <w:color w:val="000000"/>
          <w:u w:val="single"/>
          <w:shd w:val="clear" w:color="auto" w:fill="00FFFF"/>
          <w:lang w:eastAsia="zh-CN"/>
        </w:rPr>
        <w:t>companies are under</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enormous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commercial and geopolitical </w:t>
      </w:r>
      <w:r w:rsidRPr="00F70579">
        <w:rPr>
          <w:rFonts w:eastAsia="Times New Roman" w:cs="Arial"/>
          <w:b/>
          <w:bCs/>
          <w:color w:val="000000"/>
          <w:u w:val="single"/>
          <w:shd w:val="clear" w:color="auto" w:fill="00FFFF"/>
          <w:lang w:eastAsia="zh-CN"/>
        </w:rPr>
        <w:t>pressure</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to scale</w:t>
      </w:r>
      <w:r w:rsidRPr="00F70579">
        <w:rPr>
          <w:rFonts w:eastAsia="Times New Roman" w:cs="Arial"/>
          <w:color w:val="000000"/>
          <w:u w:val="single"/>
          <w:lang w:eastAsia="zh-CN"/>
        </w:rPr>
        <w:t xml:space="preserve"> </w:t>
      </w:r>
      <w:r w:rsidRPr="00F70579">
        <w:rPr>
          <w:rFonts w:eastAsia="Times New Roman" w:cs="Arial"/>
          <w:b/>
          <w:bCs/>
          <w:color w:val="000000"/>
          <w:u w:val="single"/>
          <w:lang w:eastAsia="zh-CN"/>
        </w:rPr>
        <w:t xml:space="preserve">as </w:t>
      </w:r>
      <w:r w:rsidRPr="00F70579">
        <w:rPr>
          <w:rFonts w:eastAsia="Times New Roman" w:cs="Arial"/>
          <w:b/>
          <w:bCs/>
          <w:color w:val="000000"/>
          <w:u w:val="single"/>
          <w:shd w:val="clear" w:color="auto" w:fill="00FFFF"/>
          <w:lang w:eastAsia="zh-CN"/>
        </w:rPr>
        <w:t>quickly</w:t>
      </w:r>
      <w:r w:rsidRPr="00F70579">
        <w:rPr>
          <w:rFonts w:eastAsia="Times New Roman" w:cs="Arial"/>
          <w:b/>
          <w:bCs/>
          <w:color w:val="000000"/>
          <w:u w:val="single"/>
          <w:lang w:eastAsia="zh-CN"/>
        </w:rPr>
        <w:t xml:space="preserve"> as possible</w:t>
      </w:r>
      <w:r w:rsidRPr="00F70579">
        <w:rPr>
          <w:rFonts w:eastAsia="Times New Roman" w:cs="Arial"/>
          <w:color w:val="000000"/>
          <w:u w:val="single"/>
          <w:lang w:eastAsia="zh-CN"/>
        </w:rPr>
        <w:t xml:space="preserve"> to meet enormous</w:t>
      </w:r>
      <w:r w:rsidRPr="00F70579">
        <w:rPr>
          <w:rFonts w:eastAsia="Times New Roman" w:cs="Arial"/>
          <w:color w:val="000000"/>
          <w:sz w:val="16"/>
          <w:szCs w:val="16"/>
          <w:lang w:eastAsia="zh-CN"/>
        </w:rPr>
        <w:t xml:space="preserve">, immediate demand. </w:t>
      </w:r>
      <w:r w:rsidRPr="00F70579">
        <w:rPr>
          <w:rFonts w:eastAsia="Times New Roman" w:cs="Arial"/>
          <w:color w:val="000000"/>
          <w:u w:val="single"/>
          <w:shd w:val="clear" w:color="auto" w:fill="00FFFF"/>
          <w:lang w:eastAsia="zh-CN"/>
        </w:rPr>
        <w:t>Their</w:t>
      </w:r>
      <w:r w:rsidRPr="00F70579">
        <w:rPr>
          <w:rFonts w:eastAsia="Times New Roman" w:cs="Arial"/>
          <w:color w:val="000000"/>
          <w:u w:val="single"/>
          <w:lang w:eastAsia="zh-CN"/>
        </w:rPr>
        <w:t xml:space="preserve"> profit-driven </w:t>
      </w:r>
      <w:r w:rsidRPr="00F70579">
        <w:rPr>
          <w:rFonts w:eastAsia="Times New Roman" w:cs="Arial"/>
          <w:color w:val="000000"/>
          <w:u w:val="single"/>
          <w:shd w:val="clear" w:color="auto" w:fill="00FFFF"/>
          <w:lang w:eastAsia="zh-CN"/>
        </w:rPr>
        <w:t>interest</w:t>
      </w:r>
      <w:r w:rsidRPr="00F70579">
        <w:rPr>
          <w:rFonts w:eastAsia="Times New Roman" w:cs="Arial"/>
          <w:color w:val="000000"/>
          <w:sz w:val="16"/>
          <w:szCs w:val="16"/>
          <w:lang w:eastAsia="zh-CN"/>
        </w:rPr>
        <w:t xml:space="preserve">, in this case, </w:t>
      </w:r>
      <w:r w:rsidRPr="00F70579">
        <w:rPr>
          <w:rFonts w:eastAsia="Times New Roman" w:cs="Arial"/>
          <w:color w:val="000000"/>
          <w:u w:val="single"/>
          <w:shd w:val="clear" w:color="auto" w:fill="00FFFF"/>
          <w:lang w:eastAsia="zh-CN"/>
        </w:rPr>
        <w:t xml:space="preserve">is aligned with the </w:t>
      </w:r>
      <w:r w:rsidRPr="00F70579">
        <w:rPr>
          <w:rFonts w:eastAsia="Times New Roman" w:cs="Arial"/>
          <w:b/>
          <w:bCs/>
          <w:color w:val="000000"/>
          <w:u w:val="single"/>
          <w:shd w:val="clear" w:color="auto" w:fill="00FFFF"/>
          <w:lang w:eastAsia="zh-CN"/>
        </w:rPr>
        <w:t>global imperative</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to increase production</w:t>
      </w:r>
      <w:r w:rsidRPr="00F70579">
        <w:rPr>
          <w:rFonts w:eastAsia="Times New Roman" w:cs="Arial"/>
          <w:color w:val="000000"/>
          <w:sz w:val="16"/>
          <w:szCs w:val="16"/>
          <w:lang w:eastAsia="zh-CN"/>
        </w:rPr>
        <w:t xml:space="preserve">. To do so, </w:t>
      </w:r>
      <w:r w:rsidRPr="00F70579">
        <w:rPr>
          <w:rFonts w:eastAsia="Times New Roman" w:cs="Arial"/>
          <w:color w:val="000000"/>
          <w:u w:val="single"/>
          <w:shd w:val="clear" w:color="auto" w:fill="00FFFF"/>
          <w:lang w:eastAsia="zh-CN"/>
        </w:rPr>
        <w:t>they are</w:t>
      </w:r>
      <w:r w:rsidRPr="00F70579">
        <w:rPr>
          <w:rFonts w:eastAsia="Times New Roman" w:cs="Arial"/>
          <w:color w:val="000000"/>
          <w:u w:val="single"/>
          <w:lang w:eastAsia="zh-CN"/>
        </w:rPr>
        <w:t xml:space="preserve"> already </w:t>
      </w:r>
      <w:r w:rsidRPr="00F70579">
        <w:rPr>
          <w:rFonts w:eastAsia="Times New Roman" w:cs="Arial"/>
          <w:b/>
          <w:bCs/>
          <w:color w:val="000000"/>
          <w:u w:val="single"/>
          <w:shd w:val="clear" w:color="auto" w:fill="00FFFF"/>
          <w:lang w:eastAsia="zh-CN"/>
        </w:rPr>
        <w:t>cooperating</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widely </w:t>
      </w:r>
      <w:r w:rsidRPr="00F70579">
        <w:rPr>
          <w:rFonts w:eastAsia="Times New Roman" w:cs="Arial"/>
          <w:color w:val="000000"/>
          <w:u w:val="single"/>
          <w:shd w:val="clear" w:color="auto" w:fill="00FFFF"/>
          <w:lang w:eastAsia="zh-CN"/>
        </w:rPr>
        <w:t>with competitors and generic manufacturers</w:t>
      </w:r>
      <w:r w:rsidRPr="00F70579">
        <w:rPr>
          <w:rFonts w:eastAsia="Times New Roman" w:cs="Arial"/>
          <w:color w:val="000000"/>
          <w:sz w:val="16"/>
          <w:szCs w:val="16"/>
          <w:lang w:eastAsia="zh-CN"/>
        </w:rPr>
        <w:t xml:space="preserve">, including </w:t>
      </w:r>
      <w:r w:rsidRPr="00F70579">
        <w:rPr>
          <w:rFonts w:eastAsia="Times New Roman" w:cs="Arial"/>
          <w:color w:val="000000"/>
          <w:u w:val="single"/>
          <w:shd w:val="clear" w:color="auto" w:fill="00FFFF"/>
          <w:lang w:eastAsia="zh-CN"/>
        </w:rPr>
        <w:t>via</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voluntary licenses</w:t>
      </w:r>
      <w:r w:rsidRPr="00F70579">
        <w:rPr>
          <w:rFonts w:eastAsia="Times New Roman" w:cs="Arial"/>
          <w:color w:val="000000"/>
          <w:sz w:val="16"/>
          <w:szCs w:val="16"/>
          <w:lang w:eastAsia="zh-CN"/>
        </w:rPr>
        <w:t xml:space="preserve">, </w:t>
      </w:r>
      <w:r w:rsidRPr="00F70579">
        <w:rPr>
          <w:rFonts w:eastAsia="Times New Roman" w:cs="Arial"/>
          <w:b/>
          <w:bCs/>
          <w:color w:val="000000"/>
          <w:u w:val="single"/>
          <w:shd w:val="clear" w:color="auto" w:fill="00FFFF"/>
          <w:lang w:eastAsia="zh-CN"/>
        </w:rPr>
        <w:t>contracted production</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and</w:t>
      </w:r>
      <w:r w:rsidRPr="00F70579">
        <w:rPr>
          <w:rFonts w:eastAsia="Times New Roman" w:cs="Arial"/>
          <w:color w:val="000000"/>
          <w:sz w:val="16"/>
          <w:szCs w:val="16"/>
          <w:lang w:eastAsia="zh-CN"/>
        </w:rPr>
        <w:t xml:space="preserve"> proactive </w:t>
      </w:r>
      <w:r w:rsidRPr="00F70579">
        <w:rPr>
          <w:rFonts w:eastAsia="Times New Roman" w:cs="Arial"/>
          <w:b/>
          <w:bCs/>
          <w:color w:val="000000"/>
          <w:u w:val="single"/>
          <w:shd w:val="clear" w:color="auto" w:fill="00FFFF"/>
          <w:lang w:eastAsia="zh-CN"/>
        </w:rPr>
        <w:t>technology transfer</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Diluting that</w:t>
      </w:r>
      <w:r w:rsidRPr="00F70579">
        <w:rPr>
          <w:rFonts w:eastAsia="Times New Roman" w:cs="Arial"/>
          <w:color w:val="000000"/>
          <w:u w:val="single"/>
          <w:lang w:eastAsia="zh-CN"/>
        </w:rPr>
        <w:t xml:space="preserve"> commercial </w:t>
      </w:r>
      <w:r w:rsidRPr="00F70579">
        <w:rPr>
          <w:rFonts w:eastAsia="Times New Roman" w:cs="Arial"/>
          <w:color w:val="000000"/>
          <w:u w:val="single"/>
          <w:shd w:val="clear" w:color="auto" w:fill="00FFFF"/>
          <w:lang w:eastAsia="zh-CN"/>
        </w:rPr>
        <w:t xml:space="preserve">incentive may </w:t>
      </w:r>
      <w:r w:rsidRPr="00F70579">
        <w:rPr>
          <w:rFonts w:eastAsia="Times New Roman" w:cs="Arial"/>
          <w:b/>
          <w:bCs/>
          <w:color w:val="000000"/>
          <w:u w:val="single"/>
          <w:shd w:val="clear" w:color="auto" w:fill="00FFFF"/>
          <w:lang w:eastAsia="zh-CN"/>
        </w:rPr>
        <w:t>reduce their interest</w:t>
      </w:r>
      <w:r w:rsidRPr="00F70579">
        <w:rPr>
          <w:rFonts w:eastAsia="Times New Roman" w:cs="Arial"/>
          <w:color w:val="000000"/>
          <w:u w:val="single"/>
          <w:lang w:eastAsia="zh-CN"/>
        </w:rPr>
        <w:t xml:space="preserve"> in</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pursuing the voluntary horizontal collaborations that are already driving scale.</w:t>
      </w:r>
    </w:p>
    <w:p w14:paraId="276858D2"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u w:val="single"/>
          <w:shd w:val="clear" w:color="auto" w:fill="00FFFF"/>
          <w:lang w:eastAsia="zh-CN"/>
        </w:rPr>
        <w:t>It is</w:t>
      </w:r>
      <w:r w:rsidRPr="00F70579">
        <w:rPr>
          <w:rFonts w:eastAsia="Times New Roman" w:cs="Arial"/>
          <w:color w:val="000000"/>
          <w:u w:val="single"/>
          <w:lang w:eastAsia="zh-CN"/>
        </w:rPr>
        <w:t xml:space="preserve"> also </w:t>
      </w:r>
      <w:r w:rsidRPr="00F70579">
        <w:rPr>
          <w:rFonts w:eastAsia="Times New Roman" w:cs="Arial"/>
          <w:color w:val="000000"/>
          <w:u w:val="single"/>
          <w:shd w:val="clear" w:color="auto" w:fill="00FFFF"/>
          <w:lang w:eastAsia="zh-CN"/>
        </w:rPr>
        <w:t>not clear</w:t>
      </w:r>
      <w:r w:rsidRPr="00F70579">
        <w:rPr>
          <w:rFonts w:eastAsia="Times New Roman" w:cs="Arial"/>
          <w:color w:val="000000"/>
          <w:sz w:val="16"/>
          <w:szCs w:val="16"/>
          <w:lang w:eastAsia="zh-CN"/>
        </w:rPr>
        <w:t xml:space="preserve"> that any </w:t>
      </w:r>
      <w:r w:rsidRPr="00F70579">
        <w:rPr>
          <w:rFonts w:eastAsia="Times New Roman" w:cs="Arial"/>
          <w:color w:val="000000"/>
          <w:u w:val="single"/>
          <w:lang w:eastAsia="zh-CN"/>
        </w:rPr>
        <w:t xml:space="preserve">additional generic </w:t>
      </w:r>
      <w:r w:rsidRPr="00F70579">
        <w:rPr>
          <w:rFonts w:eastAsia="Times New Roman" w:cs="Arial"/>
          <w:color w:val="000000"/>
          <w:u w:val="single"/>
          <w:shd w:val="clear" w:color="auto" w:fill="00FFFF"/>
          <w:lang w:eastAsia="zh-CN"/>
        </w:rPr>
        <w:t>manufacturers are “</w:t>
      </w:r>
      <w:r w:rsidRPr="00F70579">
        <w:rPr>
          <w:rFonts w:eastAsia="Times New Roman" w:cs="Arial"/>
          <w:b/>
          <w:bCs/>
          <w:color w:val="000000"/>
          <w:u w:val="single"/>
          <w:shd w:val="clear" w:color="auto" w:fill="00FFFF"/>
          <w:lang w:eastAsia="zh-CN"/>
        </w:rPr>
        <w:t>standing by</w:t>
      </w:r>
      <w:r w:rsidRPr="00F70579">
        <w:rPr>
          <w:rFonts w:eastAsia="Times New Roman" w:cs="Arial"/>
          <w:color w:val="000000"/>
          <w:u w:val="single"/>
          <w:lang w:eastAsia="zh-CN"/>
        </w:rPr>
        <w:t>” ready to produce</w:t>
      </w:r>
      <w:r w:rsidRPr="00F70579">
        <w:rPr>
          <w:rFonts w:eastAsia="Times New Roman" w:cs="Arial"/>
          <w:color w:val="000000"/>
          <w:sz w:val="16"/>
          <w:szCs w:val="16"/>
          <w:lang w:eastAsia="zh-CN"/>
        </w:rPr>
        <w:t xml:space="preserve">. Under existing TRIPS flexibilities, countries can already issue compulsory licenses to produce vaccines without permission from the patent-holder. None have done so. </w:t>
      </w:r>
      <w:r w:rsidRPr="00F70579">
        <w:rPr>
          <w:rFonts w:eastAsia="Times New Roman" w:cs="Arial"/>
          <w:color w:val="000000"/>
          <w:u w:val="single"/>
          <w:shd w:val="clear" w:color="auto" w:fill="00FFFF"/>
          <w:lang w:eastAsia="zh-CN"/>
        </w:rPr>
        <w:t>Voluntary licensing</w:t>
      </w:r>
      <w:r w:rsidRPr="00F70579">
        <w:rPr>
          <w:rFonts w:eastAsia="Times New Roman" w:cs="Arial"/>
          <w:color w:val="000000"/>
          <w:sz w:val="16"/>
          <w:szCs w:val="16"/>
          <w:lang w:eastAsia="zh-CN"/>
        </w:rPr>
        <w:t xml:space="preserve"> and technology transfer from originator companies </w:t>
      </w:r>
      <w:r w:rsidRPr="00F70579">
        <w:rPr>
          <w:rFonts w:eastAsia="Times New Roman" w:cs="Arial"/>
          <w:color w:val="000000"/>
          <w:u w:val="single"/>
          <w:shd w:val="clear" w:color="auto" w:fill="00FFFF"/>
          <w:lang w:eastAsia="zh-CN"/>
        </w:rPr>
        <w:t>can help increase</w:t>
      </w:r>
      <w:r w:rsidRPr="00F70579">
        <w:rPr>
          <w:rFonts w:eastAsia="Times New Roman" w:cs="Arial"/>
          <w:color w:val="000000"/>
          <w:u w:val="single"/>
          <w:lang w:eastAsia="zh-CN"/>
        </w:rPr>
        <w:t xml:space="preserve"> long-term manufacturing </w:t>
      </w:r>
      <w:r w:rsidRPr="00F70579">
        <w:rPr>
          <w:rFonts w:eastAsia="Times New Roman" w:cs="Arial"/>
          <w:color w:val="000000"/>
          <w:u w:val="single"/>
          <w:shd w:val="clear" w:color="auto" w:fill="00FFFF"/>
          <w:lang w:eastAsia="zh-CN"/>
        </w:rPr>
        <w:t>capacity</w:t>
      </w:r>
      <w:r w:rsidRPr="00F70579">
        <w:rPr>
          <w:rFonts w:eastAsia="Times New Roman" w:cs="Arial"/>
          <w:color w:val="000000"/>
          <w:sz w:val="16"/>
          <w:szCs w:val="16"/>
          <w:lang w:eastAsia="zh-CN"/>
        </w:rPr>
        <w:t xml:space="preserve">, especially if paired with public investment; </w:t>
      </w:r>
      <w:r w:rsidRPr="00F70579">
        <w:rPr>
          <w:rFonts w:eastAsia="Times New Roman" w:cs="Arial"/>
          <w:color w:val="000000"/>
          <w:u w:val="single"/>
          <w:lang w:eastAsia="zh-CN"/>
        </w:rPr>
        <w:t xml:space="preserve">originators also have an interest in enforcing safety and quality control standards while doing so, which is especially important in the context of widespread </w:t>
      </w:r>
      <w:r w:rsidRPr="00F70579">
        <w:rPr>
          <w:rFonts w:eastAsia="Times New Roman" w:cs="Arial"/>
          <w:b/>
          <w:bCs/>
          <w:color w:val="000000"/>
          <w:u w:val="single"/>
          <w:lang w:eastAsia="zh-CN"/>
        </w:rPr>
        <w:t>vaccine hesitancy</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Their </w:t>
      </w:r>
      <w:r w:rsidRPr="00F70579">
        <w:rPr>
          <w:rFonts w:eastAsia="Times New Roman" w:cs="Arial"/>
          <w:color w:val="000000"/>
          <w:u w:val="single"/>
          <w:shd w:val="clear" w:color="auto" w:fill="00FFFF"/>
          <w:lang w:eastAsia="zh-CN"/>
        </w:rPr>
        <w:t>cooperation is important</w:t>
      </w:r>
      <w:r w:rsidRPr="00F70579">
        <w:rPr>
          <w:rFonts w:eastAsia="Times New Roman" w:cs="Arial"/>
          <w:color w:val="000000"/>
          <w:u w:val="single"/>
          <w:lang w:eastAsia="zh-CN"/>
        </w:rPr>
        <w:t xml:space="preserve"> for both speed and quality, and so </w:t>
      </w:r>
      <w:proofErr w:type="gramStart"/>
      <w:r w:rsidRPr="00F70579">
        <w:rPr>
          <w:rFonts w:eastAsia="Times New Roman" w:cs="Arial"/>
          <w:color w:val="000000"/>
          <w:u w:val="single"/>
          <w:lang w:eastAsia="zh-CN"/>
        </w:rPr>
        <w:t>far</w:t>
      </w:r>
      <w:proofErr w:type="gramEnd"/>
      <w:r w:rsidRPr="00F70579">
        <w:rPr>
          <w:rFonts w:eastAsia="Times New Roman" w:cs="Arial"/>
          <w:color w:val="000000"/>
          <w:u w:val="single"/>
          <w:lang w:eastAsia="zh-CN"/>
        </w:rPr>
        <w:t xml:space="preserve"> they seem </w:t>
      </w:r>
      <w:r w:rsidRPr="00F70579">
        <w:rPr>
          <w:rFonts w:eastAsia="Times New Roman" w:cs="Arial"/>
          <w:b/>
          <w:bCs/>
          <w:color w:val="000000"/>
          <w:u w:val="single"/>
          <w:lang w:eastAsia="zh-CN"/>
        </w:rPr>
        <w:t>willing to play ball</w:t>
      </w:r>
      <w:r w:rsidRPr="00F70579">
        <w:rPr>
          <w:rFonts w:eastAsia="Times New Roman" w:cs="Arial"/>
          <w:color w:val="000000"/>
          <w:sz w:val="16"/>
          <w:szCs w:val="16"/>
          <w:lang w:eastAsia="zh-CN"/>
        </w:rPr>
        <w:t>.</w:t>
      </w:r>
    </w:p>
    <w:p w14:paraId="2B551CBE" w14:textId="77777777" w:rsidR="00D95E14" w:rsidRPr="00F70579" w:rsidRDefault="00D95E14" w:rsidP="00D95E14">
      <w:pPr>
        <w:spacing w:before="40" w:after="0" w:line="240"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It doesn’t solve – there are tons of barriers to access to vaccines, especially in developing countries. Even if it’s </w:t>
      </w:r>
      <w:r w:rsidRPr="00F70579">
        <w:rPr>
          <w:rFonts w:eastAsia="Times New Roman" w:cs="Arial"/>
          <w:b/>
          <w:bCs/>
          <w:color w:val="000000"/>
          <w:sz w:val="26"/>
          <w:szCs w:val="26"/>
          <w:u w:val="single"/>
          <w:lang w:eastAsia="zh-CN"/>
        </w:rPr>
        <w:t>legal</w:t>
      </w:r>
      <w:r w:rsidRPr="00F70579">
        <w:rPr>
          <w:rFonts w:eastAsia="Times New Roman" w:cs="Arial"/>
          <w:b/>
          <w:bCs/>
          <w:color w:val="000000"/>
          <w:sz w:val="26"/>
          <w:szCs w:val="26"/>
          <w:lang w:eastAsia="zh-CN"/>
        </w:rPr>
        <w:t xml:space="preserve"> to make generics, lack of raw materials, expertise, and production facilities mean the plan is a </w:t>
      </w:r>
      <w:r w:rsidRPr="00F70579">
        <w:rPr>
          <w:rFonts w:eastAsia="Times New Roman" w:cs="Arial"/>
          <w:b/>
          <w:bCs/>
          <w:color w:val="000000"/>
          <w:sz w:val="26"/>
          <w:szCs w:val="26"/>
          <w:u w:val="single"/>
          <w:lang w:eastAsia="zh-CN"/>
        </w:rPr>
        <w:t>drop in the bucket</w:t>
      </w:r>
      <w:r w:rsidRPr="00F70579">
        <w:rPr>
          <w:rFonts w:eastAsia="Times New Roman" w:cs="Arial"/>
          <w:b/>
          <w:bCs/>
          <w:color w:val="000000"/>
          <w:sz w:val="26"/>
          <w:szCs w:val="26"/>
          <w:lang w:eastAsia="zh-CN"/>
        </w:rPr>
        <w:t xml:space="preserve"> for responding to global covid </w:t>
      </w:r>
    </w:p>
    <w:p w14:paraId="7B3C732C"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b/>
          <w:bCs/>
          <w:color w:val="000000"/>
          <w:sz w:val="26"/>
          <w:szCs w:val="26"/>
          <w:lang w:eastAsia="zh-CN"/>
        </w:rPr>
        <w:t>Herper</w:t>
      </w:r>
      <w:r w:rsidRPr="00F70579">
        <w:rPr>
          <w:rFonts w:eastAsia="Times New Roman" w:cs="Arial"/>
          <w:color w:val="000000"/>
          <w:lang w:eastAsia="zh-CN"/>
        </w:rPr>
        <w:t xml:space="preserve"> et al </w:t>
      </w:r>
      <w:r w:rsidRPr="00F70579">
        <w:rPr>
          <w:rFonts w:eastAsia="Times New Roman" w:cs="Arial"/>
          <w:b/>
          <w:bCs/>
          <w:color w:val="000000"/>
          <w:sz w:val="26"/>
          <w:szCs w:val="26"/>
          <w:lang w:eastAsia="zh-CN"/>
        </w:rPr>
        <w:t>21</w:t>
      </w:r>
      <w:r w:rsidRPr="00F70579">
        <w:rPr>
          <w:rFonts w:eastAsia="Times New Roman" w:cs="Arial"/>
          <w:color w:val="000000"/>
          <w:lang w:eastAsia="zh-CN"/>
        </w:rPr>
        <w:t xml:space="preserve"> [Matthew Herper Senior Writer, Medicine, Editorial Director of Events at STAT. "Waiver of patent rights on Covid-19 vaccines, in near term, may be more symbolic than substantive." https://www.statnews.com/2021/05/06/waiver-of-patent-rights-on-covid-19-vaccines-in-near-term-may-be-more-symbolic-than-substantive/]</w:t>
      </w:r>
    </w:p>
    <w:p w14:paraId="591B4A21"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sz w:val="16"/>
          <w:szCs w:val="16"/>
          <w:lang w:eastAsia="zh-CN"/>
        </w:rPr>
        <w:t xml:space="preserve">Prashant </w:t>
      </w:r>
      <w:r w:rsidRPr="00F70579">
        <w:rPr>
          <w:rFonts w:eastAsia="Times New Roman" w:cs="Arial"/>
          <w:b/>
          <w:bCs/>
          <w:color w:val="000000"/>
          <w:u w:val="single"/>
          <w:lang w:eastAsia="zh-CN"/>
        </w:rPr>
        <w:t>Yadav</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a supply chain </w:t>
      </w:r>
      <w:proofErr w:type="gramStart"/>
      <w:r w:rsidRPr="00F70579">
        <w:rPr>
          <w:rFonts w:eastAsia="Times New Roman" w:cs="Arial"/>
          <w:b/>
          <w:bCs/>
          <w:color w:val="000000"/>
          <w:u w:val="single"/>
          <w:lang w:eastAsia="zh-CN"/>
        </w:rPr>
        <w:t>expert</w:t>
      </w:r>
      <w:proofErr w:type="gramEnd"/>
      <w:r w:rsidRPr="00F70579">
        <w:rPr>
          <w:rFonts w:eastAsia="Times New Roman" w:cs="Arial"/>
          <w:color w:val="000000"/>
          <w:sz w:val="16"/>
          <w:szCs w:val="16"/>
          <w:lang w:eastAsia="zh-CN"/>
        </w:rPr>
        <w:t xml:space="preserve"> and senior fellow </w:t>
      </w:r>
      <w:r w:rsidRPr="00F70579">
        <w:rPr>
          <w:rFonts w:eastAsia="Times New Roman" w:cs="Arial"/>
          <w:color w:val="000000"/>
          <w:u w:val="single"/>
          <w:lang w:eastAsia="zh-CN"/>
        </w:rPr>
        <w:t>at the Center for Global Development</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said </w:t>
      </w:r>
      <w:r w:rsidRPr="00F70579">
        <w:rPr>
          <w:rFonts w:eastAsia="Times New Roman" w:cs="Arial"/>
          <w:color w:val="000000"/>
          <w:u w:val="single"/>
          <w:shd w:val="clear" w:color="auto" w:fill="00FFFF"/>
          <w:lang w:eastAsia="zh-CN"/>
        </w:rPr>
        <w:t xml:space="preserve">the </w:t>
      </w:r>
      <w:r w:rsidRPr="00F70579">
        <w:rPr>
          <w:rFonts w:eastAsia="Times New Roman" w:cs="Arial"/>
          <w:b/>
          <w:bCs/>
          <w:color w:val="000000"/>
          <w:u w:val="single"/>
          <w:shd w:val="clear" w:color="auto" w:fill="00FFFF"/>
          <w:lang w:eastAsia="zh-CN"/>
        </w:rPr>
        <w:t>biggest barrier</w:t>
      </w:r>
      <w:r w:rsidRPr="00F70579">
        <w:rPr>
          <w:rFonts w:eastAsia="Times New Roman" w:cs="Arial"/>
          <w:color w:val="000000"/>
          <w:u w:val="single"/>
          <w:lang w:eastAsia="zh-CN"/>
        </w:rPr>
        <w:t xml:space="preserve"> to increasing the global</w:t>
      </w:r>
      <w:r w:rsidRPr="00F70579">
        <w:rPr>
          <w:rFonts w:eastAsia="Times New Roman" w:cs="Arial"/>
          <w:color w:val="000000"/>
          <w:sz w:val="16"/>
          <w:szCs w:val="16"/>
          <w:lang w:eastAsia="zh-CN"/>
        </w:rPr>
        <w:t xml:space="preserve"> </w:t>
      </w:r>
      <w:r w:rsidRPr="00F70579">
        <w:rPr>
          <w:rFonts w:eastAsia="Times New Roman" w:cs="Arial"/>
          <w:b/>
          <w:bCs/>
          <w:color w:val="000000"/>
          <w:u w:val="single"/>
          <w:lang w:eastAsia="zh-CN"/>
        </w:rPr>
        <w:t>vaccine supply</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is</w:t>
      </w:r>
      <w:r w:rsidRPr="00F70579">
        <w:rPr>
          <w:rFonts w:eastAsia="Times New Roman" w:cs="Arial"/>
          <w:color w:val="000000"/>
          <w:u w:val="single"/>
          <w:lang w:eastAsia="zh-CN"/>
        </w:rPr>
        <w:t xml:space="preserve"> a </w:t>
      </w:r>
      <w:r w:rsidRPr="00F70579">
        <w:rPr>
          <w:rFonts w:eastAsia="Times New Roman" w:cs="Arial"/>
          <w:color w:val="000000"/>
          <w:u w:val="single"/>
          <w:shd w:val="clear" w:color="auto" w:fill="00FFFF"/>
          <w:lang w:eastAsia="zh-CN"/>
        </w:rPr>
        <w:t xml:space="preserve">lack of raw </w:t>
      </w:r>
      <w:r w:rsidRPr="00F70579">
        <w:rPr>
          <w:rFonts w:eastAsia="Times New Roman" w:cs="Arial"/>
          <w:b/>
          <w:bCs/>
          <w:color w:val="000000"/>
          <w:u w:val="single"/>
          <w:shd w:val="clear" w:color="auto" w:fill="00FFFF"/>
          <w:lang w:eastAsia="zh-CN"/>
        </w:rPr>
        <w:t>materials</w:t>
      </w:r>
      <w:r w:rsidRPr="00F70579">
        <w:rPr>
          <w:rFonts w:eastAsia="Times New Roman" w:cs="Arial"/>
          <w:color w:val="000000"/>
          <w:u w:val="single"/>
          <w:shd w:val="clear" w:color="auto" w:fill="00FFFF"/>
          <w:lang w:eastAsia="zh-CN"/>
        </w:rPr>
        <w:t xml:space="preserve"> and </w:t>
      </w:r>
      <w:r w:rsidRPr="00F70579">
        <w:rPr>
          <w:rFonts w:eastAsia="Times New Roman" w:cs="Arial"/>
          <w:b/>
          <w:bCs/>
          <w:color w:val="000000"/>
          <w:u w:val="single"/>
          <w:shd w:val="clear" w:color="auto" w:fill="00FFFF"/>
          <w:lang w:eastAsia="zh-CN"/>
        </w:rPr>
        <w:t>facilities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that manufacture the billions of doses the world needs. Temporarily </w:t>
      </w:r>
      <w:r w:rsidRPr="00F70579">
        <w:rPr>
          <w:rFonts w:eastAsia="Times New Roman" w:cs="Arial"/>
          <w:color w:val="000000"/>
          <w:u w:val="single"/>
          <w:shd w:val="clear" w:color="auto" w:fill="00FFFF"/>
          <w:lang w:eastAsia="zh-CN"/>
        </w:rPr>
        <w:t>suspending</w:t>
      </w:r>
      <w:r w:rsidRPr="00F70579">
        <w:rPr>
          <w:rFonts w:eastAsia="Times New Roman" w:cs="Arial"/>
          <w:color w:val="000000"/>
          <w:u w:val="single"/>
          <w:lang w:eastAsia="zh-CN"/>
        </w:rPr>
        <w:t xml:space="preserve"> some</w:t>
      </w:r>
      <w:r w:rsidRPr="00F70579">
        <w:rPr>
          <w:rFonts w:eastAsia="Times New Roman" w:cs="Arial"/>
          <w:color w:val="000000"/>
          <w:sz w:val="16"/>
          <w:szCs w:val="16"/>
          <w:lang w:eastAsia="zh-CN"/>
        </w:rPr>
        <w:t xml:space="preserve"> </w:t>
      </w:r>
      <w:r w:rsidRPr="00F70579">
        <w:rPr>
          <w:rFonts w:eastAsia="Times New Roman" w:cs="Arial"/>
          <w:b/>
          <w:bCs/>
          <w:color w:val="000000"/>
          <w:u w:val="single"/>
          <w:shd w:val="clear" w:color="auto" w:fill="00FFFF"/>
          <w:lang w:eastAsia="zh-CN"/>
        </w:rPr>
        <w:t>intellectual property</w:t>
      </w:r>
      <w:r w:rsidRPr="00F70579">
        <w:rPr>
          <w:rFonts w:eastAsia="Times New Roman" w:cs="Arial"/>
          <w:color w:val="000000"/>
          <w:sz w:val="16"/>
          <w:szCs w:val="16"/>
          <w:lang w:eastAsia="zh-CN"/>
        </w:rPr>
        <w:t xml:space="preserve">, as the U.S. proposes to do, </w:t>
      </w:r>
      <w:r w:rsidRPr="00F70579">
        <w:rPr>
          <w:rFonts w:eastAsia="Times New Roman" w:cs="Arial"/>
          <w:color w:val="000000"/>
          <w:u w:val="single"/>
          <w:shd w:val="clear" w:color="auto" w:fill="00FFFF"/>
          <w:lang w:eastAsia="zh-CN"/>
        </w:rPr>
        <w:t xml:space="preserve">would have </w:t>
      </w:r>
      <w:r w:rsidRPr="00F70579">
        <w:rPr>
          <w:rFonts w:eastAsia="Times New Roman" w:cs="Arial"/>
          <w:b/>
          <w:bCs/>
          <w:color w:val="000000"/>
          <w:u w:val="single"/>
          <w:shd w:val="clear" w:color="auto" w:fill="00FFFF"/>
          <w:lang w:eastAsia="zh-CN"/>
        </w:rPr>
        <w:t>little effect on those problems</w:t>
      </w:r>
      <w:r w:rsidRPr="00F70579">
        <w:rPr>
          <w:rFonts w:eastAsia="Times New Roman" w:cs="Arial"/>
          <w:color w:val="000000"/>
          <w:sz w:val="16"/>
          <w:szCs w:val="16"/>
          <w:lang w:eastAsia="zh-CN"/>
        </w:rPr>
        <w:t>, he said.</w:t>
      </w:r>
    </w:p>
    <w:p w14:paraId="06F7CA9B"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sz w:val="16"/>
          <w:szCs w:val="16"/>
          <w:lang w:eastAsia="zh-CN"/>
        </w:rPr>
        <w:t xml:space="preserve">“My take is: </w:t>
      </w:r>
      <w:r w:rsidRPr="00F70579">
        <w:rPr>
          <w:rFonts w:eastAsia="Times New Roman" w:cs="Arial"/>
          <w:b/>
          <w:bCs/>
          <w:color w:val="000000"/>
          <w:u w:val="single"/>
          <w:shd w:val="clear" w:color="auto" w:fill="00FFFF"/>
          <w:lang w:eastAsia="zh-CN"/>
        </w:rPr>
        <w:t>By itself</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it will not get us much</w:t>
      </w:r>
      <w:r w:rsidRPr="00F70579">
        <w:rPr>
          <w:rFonts w:eastAsia="Times New Roman" w:cs="Arial"/>
          <w:color w:val="000000"/>
          <w:u w:val="single"/>
          <w:lang w:eastAsia="zh-CN"/>
        </w:rPr>
        <w:t xml:space="preserve"> benefit in increased manufacturing capacity</w:t>
      </w:r>
      <w:r w:rsidRPr="00F70579">
        <w:rPr>
          <w:rFonts w:eastAsia="Times New Roman" w:cs="Arial"/>
          <w:color w:val="000000"/>
          <w:sz w:val="16"/>
          <w:szCs w:val="16"/>
          <w:lang w:eastAsia="zh-CN"/>
        </w:rPr>
        <w:t>,” Yadav said. “But as part of a larger package, it can.”</w:t>
      </w:r>
    </w:p>
    <w:p w14:paraId="6B243E06"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sz w:val="16"/>
          <w:szCs w:val="16"/>
          <w:lang w:eastAsia="zh-CN"/>
        </w:rPr>
        <w:t xml:space="preserve">That larger package would include wealthy nations like the U.S. mounting an Operation Warp Speed-style effort to invest in manufacturing in low-income countries, he said, using their vast financial resources to </w:t>
      </w:r>
      <w:proofErr w:type="gramStart"/>
      <w:r w:rsidRPr="00F70579">
        <w:rPr>
          <w:rFonts w:eastAsia="Times New Roman" w:cs="Arial"/>
          <w:color w:val="000000"/>
          <w:sz w:val="16"/>
          <w:szCs w:val="16"/>
          <w:lang w:eastAsia="zh-CN"/>
        </w:rPr>
        <w:t>actually produce</w:t>
      </w:r>
      <w:proofErr w:type="gramEnd"/>
      <w:r w:rsidRPr="00F70579">
        <w:rPr>
          <w:rFonts w:eastAsia="Times New Roman" w:cs="Arial"/>
          <w:color w:val="000000"/>
          <w:sz w:val="16"/>
          <w:szCs w:val="16"/>
          <w:lang w:eastAsia="zh-CN"/>
        </w:rPr>
        <w:t xml:space="preserve"> vaccine doses rather than solely targeting patents.</w:t>
      </w:r>
    </w:p>
    <w:p w14:paraId="686C6257"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sz w:val="16"/>
          <w:szCs w:val="16"/>
          <w:lang w:eastAsia="zh-CN"/>
        </w:rPr>
        <w:t>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21058EAE"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sz w:val="16"/>
          <w:szCs w:val="16"/>
          <w:lang w:eastAsia="zh-CN"/>
        </w:rPr>
        <w:t>“</w:t>
      </w:r>
      <w:r w:rsidRPr="00F70579">
        <w:rPr>
          <w:rFonts w:eastAsia="Times New Roman" w:cs="Arial"/>
          <w:color w:val="000000"/>
          <w:u w:val="single"/>
          <w:shd w:val="clear" w:color="auto" w:fill="00FFFF"/>
          <w:lang w:eastAsia="zh-CN"/>
        </w:rPr>
        <w:t>We’re not talking about</w:t>
      </w:r>
      <w:r w:rsidRPr="00F70579">
        <w:rPr>
          <w:rFonts w:eastAsia="Times New Roman" w:cs="Arial"/>
          <w:color w:val="000000"/>
          <w:u w:val="single"/>
          <w:lang w:eastAsia="zh-CN"/>
        </w:rPr>
        <w:t xml:space="preserve"> any </w:t>
      </w:r>
      <w:r w:rsidRPr="00F70579">
        <w:rPr>
          <w:rFonts w:eastAsia="Times New Roman" w:cs="Arial"/>
          <w:b/>
          <w:bCs/>
          <w:color w:val="000000"/>
          <w:u w:val="single"/>
          <w:shd w:val="clear" w:color="auto" w:fill="00FFFF"/>
          <w:lang w:eastAsia="zh-CN"/>
        </w:rPr>
        <w:t>immediate help</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for India or Latin America</w:t>
      </w:r>
      <w:r w:rsidRPr="00F70579">
        <w:rPr>
          <w:rFonts w:eastAsia="Times New Roman" w:cs="Arial"/>
          <w:color w:val="000000"/>
          <w:u w:val="single"/>
          <w:lang w:eastAsia="zh-CN"/>
        </w:rPr>
        <w:t xml:space="preserve"> or other countries going through an enormous spread of the virus</w:t>
      </w:r>
      <w:r w:rsidRPr="00F70579">
        <w:rPr>
          <w:rFonts w:eastAsia="Times New Roman" w:cs="Arial"/>
          <w:color w:val="000000"/>
          <w:sz w:val="16"/>
          <w:szCs w:val="16"/>
          <w:lang w:eastAsia="zh-CN"/>
        </w:rPr>
        <w:t>,” Gostin said. “</w:t>
      </w:r>
      <w:r w:rsidRPr="00F70579">
        <w:rPr>
          <w:rFonts w:eastAsia="Times New Roman" w:cs="Arial"/>
          <w:color w:val="000000"/>
          <w:u w:val="single"/>
          <w:shd w:val="clear" w:color="auto" w:fill="00FFFF"/>
          <w:lang w:eastAsia="zh-CN"/>
        </w:rPr>
        <w:t>While they’re</w:t>
      </w:r>
      <w:r w:rsidRPr="00F70579">
        <w:rPr>
          <w:rFonts w:eastAsia="Times New Roman" w:cs="Arial"/>
          <w:color w:val="000000"/>
          <w:u w:val="single"/>
          <w:lang w:eastAsia="zh-CN"/>
        </w:rPr>
        <w:t xml:space="preserve"> going to be </w:t>
      </w:r>
      <w:r w:rsidRPr="00F70579">
        <w:rPr>
          <w:rFonts w:eastAsia="Times New Roman" w:cs="Arial"/>
          <w:color w:val="000000"/>
          <w:u w:val="single"/>
          <w:shd w:val="clear" w:color="auto" w:fill="00FFFF"/>
          <w:lang w:eastAsia="zh-CN"/>
        </w:rPr>
        <w:t>negotiating</w:t>
      </w:r>
      <w:r w:rsidRPr="00F70579">
        <w:rPr>
          <w:rFonts w:eastAsia="Times New Roman" w:cs="Arial"/>
          <w:color w:val="000000"/>
          <w:u w:val="single"/>
          <w:lang w:eastAsia="zh-CN"/>
        </w:rPr>
        <w:t xml:space="preserve"> the text, </w:t>
      </w:r>
      <w:r w:rsidRPr="00F70579">
        <w:rPr>
          <w:rFonts w:eastAsia="Times New Roman" w:cs="Arial"/>
          <w:color w:val="000000"/>
          <w:u w:val="single"/>
          <w:shd w:val="clear" w:color="auto" w:fill="00FFFF"/>
          <w:lang w:eastAsia="zh-CN"/>
        </w:rPr>
        <w:t xml:space="preserve">the </w:t>
      </w:r>
      <w:r w:rsidRPr="00F70579">
        <w:rPr>
          <w:rFonts w:eastAsia="Times New Roman" w:cs="Arial"/>
          <w:b/>
          <w:bCs/>
          <w:color w:val="000000"/>
          <w:u w:val="single"/>
          <w:shd w:val="clear" w:color="auto" w:fill="00FFFF"/>
          <w:lang w:eastAsia="zh-CN"/>
        </w:rPr>
        <w:t>virus</w:t>
      </w:r>
      <w:r w:rsidRPr="00F70579">
        <w:rPr>
          <w:rFonts w:eastAsia="Times New Roman" w:cs="Arial"/>
          <w:color w:val="000000"/>
          <w:u w:val="single"/>
          <w:shd w:val="clear" w:color="auto" w:fill="00FFFF"/>
          <w:lang w:eastAsia="zh-CN"/>
        </w:rPr>
        <w:t xml:space="preserve"> will be </w:t>
      </w:r>
      <w:r w:rsidRPr="00F70579">
        <w:rPr>
          <w:rFonts w:eastAsia="Times New Roman" w:cs="Arial"/>
          <w:b/>
          <w:bCs/>
          <w:color w:val="000000"/>
          <w:u w:val="single"/>
          <w:shd w:val="clear" w:color="auto" w:fill="00FFFF"/>
          <w:lang w:eastAsia="zh-CN"/>
        </w:rPr>
        <w:t>mutating</w:t>
      </w:r>
      <w:r w:rsidRPr="00F70579">
        <w:rPr>
          <w:rFonts w:eastAsia="Times New Roman" w:cs="Arial"/>
          <w:color w:val="000000"/>
          <w:sz w:val="16"/>
          <w:szCs w:val="16"/>
          <w:lang w:eastAsia="zh-CN"/>
        </w:rPr>
        <w:t>.”</w:t>
      </w:r>
    </w:p>
    <w:p w14:paraId="6D3F7257" w14:textId="77777777" w:rsidR="00D95E14" w:rsidRPr="00F70579" w:rsidRDefault="00D95E14" w:rsidP="00D95E14">
      <w:pPr>
        <w:spacing w:before="40" w:after="0" w:line="240" w:lineRule="auto"/>
        <w:outlineLvl w:val="3"/>
        <w:rPr>
          <w:rFonts w:eastAsia="Times New Roman" w:cs="Times New Roman"/>
          <w:b/>
          <w:bCs/>
          <w:sz w:val="24"/>
          <w:szCs w:val="24"/>
          <w:lang w:eastAsia="zh-CN"/>
        </w:rPr>
      </w:pPr>
      <w:r w:rsidRPr="00F70579">
        <w:rPr>
          <w:rFonts w:eastAsia="Times New Roman" w:cs="Arial"/>
          <w:b/>
          <w:bCs/>
          <w:color w:val="000000"/>
          <w:sz w:val="26"/>
          <w:szCs w:val="26"/>
          <w:lang w:eastAsia="zh-CN"/>
        </w:rPr>
        <w:t xml:space="preserve">COVID vaccines aren’t like </w:t>
      </w:r>
      <w:r w:rsidRPr="00F70579">
        <w:rPr>
          <w:rFonts w:eastAsia="Times New Roman" w:cs="Arial"/>
          <w:b/>
          <w:bCs/>
          <w:color w:val="000000"/>
          <w:sz w:val="26"/>
          <w:szCs w:val="26"/>
          <w:u w:val="single"/>
          <w:lang w:eastAsia="zh-CN"/>
        </w:rPr>
        <w:t>aspirin</w:t>
      </w:r>
      <w:r w:rsidRPr="00F70579">
        <w:rPr>
          <w:rFonts w:eastAsia="Times New Roman" w:cs="Arial"/>
          <w:b/>
          <w:bCs/>
          <w:color w:val="000000"/>
          <w:sz w:val="26"/>
          <w:szCs w:val="26"/>
          <w:lang w:eastAsia="zh-CN"/>
        </w:rPr>
        <w:t xml:space="preserve"> – they require </w:t>
      </w:r>
      <w:r w:rsidRPr="00F70579">
        <w:rPr>
          <w:rFonts w:eastAsia="Times New Roman" w:cs="Arial"/>
          <w:b/>
          <w:bCs/>
          <w:color w:val="000000"/>
          <w:sz w:val="26"/>
          <w:szCs w:val="26"/>
          <w:u w:val="single"/>
          <w:lang w:eastAsia="zh-CN"/>
        </w:rPr>
        <w:t>extraordinarily</w:t>
      </w:r>
      <w:r w:rsidRPr="00F70579">
        <w:rPr>
          <w:rFonts w:eastAsia="Times New Roman" w:cs="Arial"/>
          <w:b/>
          <w:bCs/>
          <w:color w:val="000000"/>
          <w:sz w:val="26"/>
          <w:szCs w:val="26"/>
          <w:lang w:eastAsia="zh-CN"/>
        </w:rPr>
        <w:t xml:space="preserve"> complicated chemistry, advanced production facilities, and </w:t>
      </w:r>
      <w:r w:rsidRPr="00F70579">
        <w:rPr>
          <w:rFonts w:eastAsia="Times New Roman" w:cs="Arial"/>
          <w:b/>
          <w:bCs/>
          <w:color w:val="000000"/>
          <w:sz w:val="26"/>
          <w:szCs w:val="26"/>
          <w:u w:val="single"/>
          <w:lang w:eastAsia="zh-CN"/>
        </w:rPr>
        <w:t>tons of experts</w:t>
      </w:r>
      <w:r w:rsidRPr="00F70579">
        <w:rPr>
          <w:rFonts w:eastAsia="Times New Roman" w:cs="Arial"/>
          <w:b/>
          <w:bCs/>
          <w:color w:val="000000"/>
          <w:sz w:val="26"/>
          <w:szCs w:val="26"/>
          <w:lang w:eastAsia="zh-CN"/>
        </w:rPr>
        <w:t xml:space="preserve"> – even if making generics became legal, it would be </w:t>
      </w:r>
      <w:r w:rsidRPr="00F70579">
        <w:rPr>
          <w:rFonts w:eastAsia="Times New Roman" w:cs="Arial"/>
          <w:b/>
          <w:bCs/>
          <w:color w:val="000000"/>
          <w:sz w:val="26"/>
          <w:szCs w:val="26"/>
          <w:u w:val="single"/>
          <w:lang w:eastAsia="zh-CN"/>
        </w:rPr>
        <w:t>nearly impossible</w:t>
      </w:r>
      <w:r w:rsidRPr="00F70579">
        <w:rPr>
          <w:rFonts w:eastAsia="Times New Roman" w:cs="Arial"/>
          <w:b/>
          <w:bCs/>
          <w:color w:val="000000"/>
          <w:sz w:val="26"/>
          <w:szCs w:val="26"/>
          <w:lang w:eastAsia="zh-CN"/>
        </w:rPr>
        <w:t xml:space="preserve"> to produce them in </w:t>
      </w:r>
      <w:r w:rsidRPr="00F70579">
        <w:rPr>
          <w:rFonts w:eastAsia="Times New Roman" w:cs="Arial"/>
          <w:b/>
          <w:bCs/>
          <w:color w:val="000000"/>
          <w:sz w:val="26"/>
          <w:szCs w:val="26"/>
          <w:u w:val="single"/>
          <w:lang w:eastAsia="zh-CN"/>
        </w:rPr>
        <w:t>developing countries</w:t>
      </w:r>
      <w:r w:rsidRPr="00F70579">
        <w:rPr>
          <w:rFonts w:eastAsia="Times New Roman" w:cs="Arial"/>
          <w:b/>
          <w:bCs/>
          <w:color w:val="000000"/>
          <w:sz w:val="26"/>
          <w:szCs w:val="26"/>
          <w:lang w:eastAsia="zh-CN"/>
        </w:rPr>
        <w:t> </w:t>
      </w:r>
    </w:p>
    <w:p w14:paraId="3612583C"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b/>
          <w:bCs/>
          <w:color w:val="000000"/>
          <w:sz w:val="26"/>
          <w:szCs w:val="26"/>
          <w:lang w:eastAsia="zh-CN"/>
        </w:rPr>
        <w:t>Herper</w:t>
      </w:r>
      <w:r w:rsidRPr="00F70579">
        <w:rPr>
          <w:rFonts w:eastAsia="Times New Roman" w:cs="Arial"/>
          <w:color w:val="000000"/>
          <w:lang w:eastAsia="zh-CN"/>
        </w:rPr>
        <w:t xml:space="preserve"> et al </w:t>
      </w:r>
      <w:r w:rsidRPr="00F70579">
        <w:rPr>
          <w:rFonts w:eastAsia="Times New Roman" w:cs="Arial"/>
          <w:b/>
          <w:bCs/>
          <w:color w:val="000000"/>
          <w:sz w:val="26"/>
          <w:szCs w:val="26"/>
          <w:lang w:eastAsia="zh-CN"/>
        </w:rPr>
        <w:t>21</w:t>
      </w:r>
      <w:r w:rsidRPr="00F70579">
        <w:rPr>
          <w:rFonts w:eastAsia="Times New Roman" w:cs="Arial"/>
          <w:color w:val="000000"/>
          <w:lang w:eastAsia="zh-CN"/>
        </w:rPr>
        <w:t xml:space="preserve"> [Matthew Herper Senior Writer, Medicine, Editorial Director of Events at STAT. "Waiver of patent rights on Covid-19 vaccines, in near term, may be more symbolic than substantive." https://www.statnews.com/2021/05/06/waiver-of-patent-rights-on-covid-19-vaccines-in-near-term-may-be-more-symbolic-than-substantive/]</w:t>
      </w:r>
    </w:p>
    <w:p w14:paraId="78CFCD89"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u w:val="single"/>
          <w:lang w:eastAsia="zh-CN"/>
        </w:rPr>
        <w:t>That</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underscores the drug </w:t>
      </w:r>
      <w:r w:rsidRPr="00F70579">
        <w:rPr>
          <w:rFonts w:eastAsia="Times New Roman" w:cs="Arial"/>
          <w:b/>
          <w:bCs/>
          <w:color w:val="000000"/>
          <w:u w:val="single"/>
          <w:lang w:eastAsia="zh-CN"/>
        </w:rPr>
        <w:t>industry’s case</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that </w:t>
      </w:r>
      <w:r w:rsidRPr="00F70579">
        <w:rPr>
          <w:rFonts w:eastAsia="Times New Roman" w:cs="Arial"/>
          <w:color w:val="000000"/>
          <w:u w:val="single"/>
          <w:shd w:val="clear" w:color="auto" w:fill="00FFFF"/>
          <w:lang w:eastAsia="zh-CN"/>
        </w:rPr>
        <w:t xml:space="preserve">patents are just </w:t>
      </w:r>
      <w:r w:rsidRPr="00F70579">
        <w:rPr>
          <w:rFonts w:eastAsia="Times New Roman" w:cs="Arial"/>
          <w:b/>
          <w:bCs/>
          <w:color w:val="000000"/>
          <w:u w:val="single"/>
          <w:shd w:val="clear" w:color="auto" w:fill="00FFFF"/>
          <w:lang w:eastAsia="zh-CN"/>
        </w:rPr>
        <w:t>one facet</w:t>
      </w:r>
      <w:r w:rsidRPr="00F70579">
        <w:rPr>
          <w:rFonts w:eastAsia="Times New Roman" w:cs="Arial"/>
          <w:color w:val="000000"/>
          <w:u w:val="single"/>
          <w:shd w:val="clear" w:color="auto" w:fill="00FFFF"/>
          <w:lang w:eastAsia="zh-CN"/>
        </w:rPr>
        <w:t xml:space="preserve"> of the </w:t>
      </w:r>
      <w:r w:rsidRPr="00F70579">
        <w:rPr>
          <w:rFonts w:eastAsia="Times New Roman" w:cs="Arial"/>
          <w:b/>
          <w:bCs/>
          <w:color w:val="000000"/>
          <w:u w:val="single"/>
          <w:shd w:val="clear" w:color="auto" w:fill="00FFFF"/>
          <w:lang w:eastAsia="zh-CN"/>
        </w:rPr>
        <w:t>complex process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of producing vaccines</w:t>
      </w:r>
      <w:r w:rsidRPr="00F70579">
        <w:rPr>
          <w:rFonts w:eastAsia="Times New Roman" w:cs="Arial"/>
          <w:color w:val="000000"/>
          <w:sz w:val="16"/>
          <w:szCs w:val="16"/>
          <w:lang w:eastAsia="zh-CN"/>
        </w:rPr>
        <w:t>.</w:t>
      </w:r>
    </w:p>
    <w:p w14:paraId="570CF582"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sz w:val="16"/>
          <w:szCs w:val="16"/>
          <w:lang w:eastAsia="zh-CN"/>
        </w:rPr>
        <w:t>“</w:t>
      </w:r>
      <w:r w:rsidRPr="00F70579">
        <w:rPr>
          <w:rFonts w:eastAsia="Times New Roman" w:cs="Arial"/>
          <w:color w:val="000000"/>
          <w:u w:val="single"/>
          <w:shd w:val="clear" w:color="auto" w:fill="00FFFF"/>
          <w:lang w:eastAsia="zh-CN"/>
        </w:rPr>
        <w:t>There are</w:t>
      </w:r>
      <w:r w:rsidRPr="00F70579">
        <w:rPr>
          <w:rFonts w:eastAsia="Times New Roman" w:cs="Arial"/>
          <w:color w:val="000000"/>
          <w:u w:val="single"/>
          <w:lang w:eastAsia="zh-CN"/>
        </w:rPr>
        <w:t xml:space="preserve"> currently </w:t>
      </w:r>
      <w:r w:rsidRPr="00F70579">
        <w:rPr>
          <w:rFonts w:eastAsia="Times New Roman" w:cs="Arial"/>
          <w:b/>
          <w:bCs/>
          <w:color w:val="000000"/>
          <w:u w:val="single"/>
          <w:shd w:val="clear" w:color="auto" w:fill="00FFFF"/>
          <w:lang w:eastAsia="zh-CN"/>
        </w:rPr>
        <w:t>no generic vaccines</w:t>
      </w:r>
      <w:r w:rsidRPr="00F70579">
        <w:rPr>
          <w:rFonts w:eastAsia="Times New Roman" w:cs="Arial"/>
          <w:color w:val="000000"/>
          <w:sz w:val="16"/>
          <w:szCs w:val="16"/>
          <w:lang w:eastAsia="zh-CN"/>
        </w:rPr>
        <w:t xml:space="preserve"> primarily </w:t>
      </w:r>
      <w:r w:rsidRPr="00F70579">
        <w:rPr>
          <w:rFonts w:eastAsia="Times New Roman" w:cs="Arial"/>
          <w:color w:val="000000"/>
          <w:u w:val="single"/>
          <w:lang w:eastAsia="zh-CN"/>
        </w:rPr>
        <w:t xml:space="preserve">because </w:t>
      </w:r>
      <w:r w:rsidRPr="00F70579">
        <w:rPr>
          <w:rFonts w:eastAsia="Times New Roman" w:cs="Arial"/>
          <w:color w:val="000000"/>
          <w:u w:val="single"/>
          <w:shd w:val="clear" w:color="auto" w:fill="00FFFF"/>
          <w:lang w:eastAsia="zh-CN"/>
        </w:rPr>
        <w:t xml:space="preserve">there are </w:t>
      </w:r>
      <w:r w:rsidRPr="00F70579">
        <w:rPr>
          <w:rFonts w:eastAsia="Times New Roman" w:cs="Arial"/>
          <w:b/>
          <w:bCs/>
          <w:color w:val="000000"/>
          <w:u w:val="single"/>
          <w:shd w:val="clear" w:color="auto" w:fill="00FFFF"/>
          <w:lang w:eastAsia="zh-CN"/>
        </w:rPr>
        <w:t>hundreds of process steps</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involved in the manufacturing of vaccines</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 xml:space="preserve">and thousands of </w:t>
      </w:r>
      <w:r w:rsidRPr="00F70579">
        <w:rPr>
          <w:rFonts w:eastAsia="Times New Roman" w:cs="Arial"/>
          <w:b/>
          <w:bCs/>
          <w:color w:val="000000"/>
          <w:u w:val="single"/>
          <w:shd w:val="clear" w:color="auto" w:fill="00FFFF"/>
          <w:lang w:eastAsia="zh-CN"/>
        </w:rPr>
        <w:t>check points</w:t>
      </w:r>
      <w:r w:rsidRPr="00F70579">
        <w:rPr>
          <w:rFonts w:eastAsia="Times New Roman" w:cs="Arial"/>
          <w:b/>
          <w:bCs/>
          <w:color w:val="000000"/>
          <w:u w:val="single"/>
          <w:lang w:eastAsia="zh-CN"/>
        </w:rPr>
        <w:t xml:space="preserve"> for testing</w:t>
      </w:r>
      <w:r w:rsidRPr="00F70579">
        <w:rPr>
          <w:rFonts w:eastAsia="Times New Roman" w:cs="Arial"/>
          <w:color w:val="000000"/>
          <w:u w:val="single"/>
          <w:lang w:eastAsia="zh-CN"/>
        </w:rPr>
        <w:t xml:space="preserve"> to assure the quality and consistency of manufacturing</w:t>
      </w:r>
      <w:r w:rsidRPr="00F70579">
        <w:rPr>
          <w:rFonts w:eastAsia="Times New Roman" w:cs="Arial"/>
          <w:color w:val="000000"/>
          <w:sz w:val="16"/>
          <w:szCs w:val="16"/>
          <w:lang w:eastAsia="zh-CN"/>
        </w:rPr>
        <w:t xml:space="preserve">. </w:t>
      </w:r>
      <w:r w:rsidRPr="00F70579">
        <w:rPr>
          <w:rFonts w:eastAsia="Times New Roman" w:cs="Arial"/>
          <w:color w:val="000000"/>
          <w:u w:val="single"/>
          <w:shd w:val="clear" w:color="auto" w:fill="00FFFF"/>
          <w:lang w:eastAsia="zh-CN"/>
        </w:rPr>
        <w:t xml:space="preserve">One may transfer the </w:t>
      </w:r>
      <w:r w:rsidRPr="00F70579">
        <w:rPr>
          <w:rFonts w:eastAsia="Times New Roman" w:cs="Arial"/>
          <w:b/>
          <w:bCs/>
          <w:color w:val="000000"/>
          <w:u w:val="single"/>
          <w:shd w:val="clear" w:color="auto" w:fill="00FFFF"/>
          <w:lang w:eastAsia="zh-CN"/>
        </w:rPr>
        <w:t>IP</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but the</w:t>
      </w:r>
      <w:r w:rsidRPr="00F70579">
        <w:rPr>
          <w:rFonts w:eastAsia="Times New Roman" w:cs="Arial"/>
          <w:color w:val="000000"/>
          <w:u w:val="single"/>
          <w:lang w:eastAsia="zh-CN"/>
        </w:rPr>
        <w:t xml:space="preserve"> transfer of </w:t>
      </w:r>
      <w:r w:rsidRPr="00F70579">
        <w:rPr>
          <w:rFonts w:eastAsia="Times New Roman" w:cs="Arial"/>
          <w:b/>
          <w:bCs/>
          <w:color w:val="000000"/>
          <w:u w:val="single"/>
          <w:shd w:val="clear" w:color="auto" w:fill="00FFFF"/>
          <w:lang w:eastAsia="zh-CN"/>
        </w:rPr>
        <w:t>skills</w:t>
      </w:r>
      <w:r w:rsidRPr="00F70579">
        <w:rPr>
          <w:rFonts w:eastAsia="Times New Roman" w:cs="Arial"/>
          <w:color w:val="000000"/>
          <w:u w:val="single"/>
          <w:shd w:val="clear" w:color="auto" w:fill="00FFFF"/>
          <w:lang w:eastAsia="zh-CN"/>
        </w:rPr>
        <w:t xml:space="preserve"> is not that simple</w:t>
      </w:r>
      <w:r w:rsidRPr="00F70579">
        <w:rPr>
          <w:rFonts w:eastAsia="Times New Roman" w:cs="Arial"/>
          <w:color w:val="000000"/>
          <w:u w:val="single"/>
          <w:lang w:eastAsia="zh-CN"/>
        </w:rPr>
        <w:t>,”</w:t>
      </w:r>
      <w:r w:rsidRPr="00F70579">
        <w:rPr>
          <w:rFonts w:eastAsia="Times New Roman" w:cs="Arial"/>
          <w:color w:val="000000"/>
          <w:sz w:val="16"/>
          <w:szCs w:val="16"/>
          <w:lang w:eastAsia="zh-CN"/>
        </w:rPr>
        <w:t xml:space="preserve"> said Norman Baylor, who formerly headed the Food and Drug Administration’s Office of Vaccines Research and Review, and who is now president of Biologics Consulting.</w:t>
      </w:r>
    </w:p>
    <w:p w14:paraId="27335611"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u w:val="single"/>
          <w:lang w:eastAsia="zh-CN"/>
        </w:rPr>
        <w:t xml:space="preserve">While there are factories around the world that can reliably produce generic Lipitor, </w:t>
      </w:r>
      <w:r w:rsidRPr="00F70579">
        <w:rPr>
          <w:rFonts w:eastAsia="Times New Roman" w:cs="Arial"/>
          <w:color w:val="000000"/>
          <w:u w:val="single"/>
          <w:shd w:val="clear" w:color="auto" w:fill="00FFFF"/>
          <w:lang w:eastAsia="zh-CN"/>
        </w:rPr>
        <w:t>vaccines like</w:t>
      </w:r>
      <w:r w:rsidRPr="00F70579">
        <w:rPr>
          <w:rFonts w:eastAsia="Times New Roman" w:cs="Arial"/>
          <w:color w:val="000000"/>
          <w:sz w:val="16"/>
          <w:szCs w:val="16"/>
          <w:lang w:eastAsia="zh-CN"/>
        </w:rPr>
        <w:t xml:space="preserve"> the ones from </w:t>
      </w:r>
      <w:r w:rsidRPr="00F70579">
        <w:rPr>
          <w:rFonts w:eastAsia="Times New Roman" w:cs="Arial"/>
          <w:b/>
          <w:bCs/>
          <w:color w:val="000000"/>
          <w:u w:val="single"/>
          <w:shd w:val="clear" w:color="auto" w:fill="00FFFF"/>
          <w:lang w:eastAsia="zh-CN"/>
        </w:rPr>
        <w:t>Pfizer and Moderna</w:t>
      </w:r>
      <w:r w:rsidRPr="00F70579">
        <w:rPr>
          <w:rFonts w:eastAsia="Times New Roman" w:cs="Arial"/>
          <w:color w:val="000000"/>
          <w:sz w:val="16"/>
          <w:szCs w:val="16"/>
          <w:lang w:eastAsia="zh-CN"/>
        </w:rPr>
        <w:t xml:space="preserve"> — using messenger RNA technology — </w:t>
      </w:r>
      <w:r w:rsidRPr="00F70579">
        <w:rPr>
          <w:rFonts w:eastAsia="Times New Roman" w:cs="Arial"/>
          <w:color w:val="000000"/>
          <w:u w:val="single"/>
          <w:shd w:val="clear" w:color="auto" w:fill="00FFFF"/>
          <w:lang w:eastAsia="zh-CN"/>
        </w:rPr>
        <w:t xml:space="preserve">require skilled </w:t>
      </w:r>
      <w:r w:rsidRPr="00F70579">
        <w:rPr>
          <w:rFonts w:eastAsia="Times New Roman" w:cs="Arial"/>
          <w:b/>
          <w:bCs/>
          <w:color w:val="000000"/>
          <w:u w:val="single"/>
          <w:shd w:val="clear" w:color="auto" w:fill="00FFFF"/>
          <w:lang w:eastAsia="zh-CN"/>
        </w:rPr>
        <w:t>expertise</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 xml:space="preserve">that </w:t>
      </w:r>
      <w:r w:rsidRPr="00F70579">
        <w:rPr>
          <w:rFonts w:eastAsia="Times New Roman" w:cs="Arial"/>
          <w:color w:val="000000"/>
          <w:u w:val="single"/>
          <w:shd w:val="clear" w:color="auto" w:fill="00FFFF"/>
          <w:lang w:eastAsia="zh-CN"/>
        </w:rPr>
        <w:t xml:space="preserve">even existing manufacturers are having </w:t>
      </w:r>
      <w:r w:rsidRPr="00F70579">
        <w:rPr>
          <w:rFonts w:eastAsia="Times New Roman" w:cs="Arial"/>
          <w:b/>
          <w:bCs/>
          <w:color w:val="000000"/>
          <w:u w:val="single"/>
          <w:shd w:val="clear" w:color="auto" w:fill="00FFFF"/>
          <w:lang w:eastAsia="zh-CN"/>
        </w:rPr>
        <w:t>trouble sourcing</w:t>
      </w:r>
      <w:r w:rsidRPr="00F70579">
        <w:rPr>
          <w:rFonts w:eastAsia="Times New Roman" w:cs="Arial"/>
          <w:color w:val="000000"/>
          <w:sz w:val="16"/>
          <w:szCs w:val="16"/>
          <w:lang w:eastAsia="zh-CN"/>
        </w:rPr>
        <w:t>.</w:t>
      </w:r>
    </w:p>
    <w:p w14:paraId="77799BD8"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u w:val="single"/>
          <w:shd w:val="clear" w:color="auto" w:fill="00FFFF"/>
          <w:lang w:eastAsia="zh-CN"/>
        </w:rPr>
        <w:t>“In</w:t>
      </w:r>
      <w:r w:rsidRPr="00F70579">
        <w:rPr>
          <w:rFonts w:eastAsia="Times New Roman" w:cs="Arial"/>
          <w:color w:val="000000"/>
          <w:u w:val="single"/>
          <w:lang w:eastAsia="zh-CN"/>
        </w:rPr>
        <w:t xml:space="preserve"> </w:t>
      </w:r>
      <w:r w:rsidRPr="00F70579">
        <w:rPr>
          <w:rFonts w:eastAsia="Times New Roman" w:cs="Arial"/>
          <w:color w:val="000000"/>
          <w:u w:val="single"/>
          <w:shd w:val="clear" w:color="auto" w:fill="00FFFF"/>
          <w:lang w:eastAsia="zh-CN"/>
        </w:rPr>
        <w:t>such a setting, imagining</w:t>
      </w:r>
      <w:r w:rsidRPr="00F70579">
        <w:rPr>
          <w:rFonts w:eastAsia="Times New Roman" w:cs="Arial"/>
          <w:color w:val="000000"/>
          <w:u w:val="single"/>
          <w:lang w:eastAsia="zh-CN"/>
        </w:rPr>
        <w:t xml:space="preserve"> that </w:t>
      </w:r>
      <w:r w:rsidRPr="00F70579">
        <w:rPr>
          <w:rFonts w:eastAsia="Times New Roman" w:cs="Arial"/>
          <w:color w:val="000000"/>
          <w:u w:val="single"/>
          <w:shd w:val="clear" w:color="auto" w:fill="00FFFF"/>
          <w:lang w:eastAsia="zh-CN"/>
        </w:rPr>
        <w:t>someone will</w:t>
      </w:r>
      <w:r w:rsidRPr="00F70579">
        <w:rPr>
          <w:rFonts w:eastAsia="Times New Roman" w:cs="Arial"/>
          <w:color w:val="000000"/>
          <w:u w:val="single"/>
          <w:lang w:eastAsia="zh-CN"/>
        </w:rPr>
        <w:t xml:space="preserve"> have staff who can create a new site or </w:t>
      </w:r>
      <w:r w:rsidRPr="00F70579">
        <w:rPr>
          <w:rFonts w:eastAsia="Times New Roman" w:cs="Arial"/>
          <w:color w:val="000000"/>
          <w:u w:val="single"/>
          <w:shd w:val="clear" w:color="auto" w:fill="00FFFF"/>
          <w:lang w:eastAsia="zh-CN"/>
        </w:rPr>
        <w:t>refurbish</w:t>
      </w:r>
      <w:r w:rsidRPr="00F70579">
        <w:rPr>
          <w:rFonts w:eastAsia="Times New Roman" w:cs="Arial"/>
          <w:color w:val="000000"/>
          <w:u w:val="single"/>
          <w:lang w:eastAsia="zh-CN"/>
        </w:rPr>
        <w:t xml:space="preserve"> or reconfigure </w:t>
      </w:r>
      <w:r w:rsidRPr="00F70579">
        <w:rPr>
          <w:rFonts w:eastAsia="Times New Roman" w:cs="Arial"/>
          <w:b/>
          <w:bCs/>
          <w:color w:val="000000"/>
          <w:u w:val="single"/>
          <w:shd w:val="clear" w:color="auto" w:fill="00FFFF"/>
          <w:lang w:eastAsia="zh-CN"/>
        </w:rPr>
        <w:t>an existing site</w:t>
      </w:r>
      <w:r w:rsidRPr="00F70579">
        <w:rPr>
          <w:rFonts w:eastAsia="Times New Roman" w:cs="Arial"/>
          <w:color w:val="000000"/>
          <w:u w:val="single"/>
          <w:shd w:val="clear" w:color="auto" w:fill="00FFFF"/>
          <w:lang w:eastAsia="zh-CN"/>
        </w:rPr>
        <w:t xml:space="preserve"> to make</w:t>
      </w:r>
      <w:r w:rsidRPr="00F70579">
        <w:rPr>
          <w:rFonts w:eastAsia="Times New Roman" w:cs="Arial"/>
          <w:color w:val="000000"/>
          <w:u w:val="single"/>
          <w:lang w:eastAsia="zh-CN"/>
        </w:rPr>
        <w:t xml:space="preserve"> mRNA [</w:t>
      </w:r>
      <w:r w:rsidRPr="00F70579">
        <w:rPr>
          <w:rFonts w:eastAsia="Times New Roman" w:cs="Arial"/>
          <w:color w:val="000000"/>
          <w:u w:val="single"/>
          <w:shd w:val="clear" w:color="auto" w:fill="00FFFF"/>
          <w:lang w:eastAsia="zh-CN"/>
        </w:rPr>
        <w:t xml:space="preserve">vaccine] is highly, </w:t>
      </w:r>
      <w:r w:rsidRPr="00F70579">
        <w:rPr>
          <w:rFonts w:eastAsia="Times New Roman" w:cs="Arial"/>
          <w:b/>
          <w:bCs/>
          <w:color w:val="000000"/>
          <w:u w:val="single"/>
          <w:shd w:val="clear" w:color="auto" w:fill="00FFFF"/>
          <w:lang w:eastAsia="zh-CN"/>
        </w:rPr>
        <w:t>highly unlikely</w:t>
      </w:r>
      <w:r w:rsidRPr="00F70579">
        <w:rPr>
          <w:rFonts w:eastAsia="Times New Roman" w:cs="Arial"/>
          <w:color w:val="000000"/>
          <w:sz w:val="16"/>
          <w:szCs w:val="16"/>
          <w:lang w:eastAsia="zh-CN"/>
        </w:rPr>
        <w:t>,” Yadav said. </w:t>
      </w:r>
    </w:p>
    <w:p w14:paraId="0F5CAD3A" w14:textId="77777777" w:rsidR="00D95E14" w:rsidRPr="00F70579" w:rsidRDefault="00D95E14" w:rsidP="00D95E14">
      <w:pPr>
        <w:spacing w:line="240" w:lineRule="auto"/>
        <w:rPr>
          <w:rFonts w:eastAsia="Times New Roman" w:cs="Times New Roman"/>
          <w:sz w:val="24"/>
          <w:szCs w:val="24"/>
          <w:lang w:eastAsia="zh-CN"/>
        </w:rPr>
      </w:pPr>
      <w:r w:rsidRPr="00F70579">
        <w:rPr>
          <w:rFonts w:eastAsia="Times New Roman" w:cs="Arial"/>
          <w:color w:val="000000"/>
          <w:u w:val="single"/>
          <w:shd w:val="clear" w:color="auto" w:fill="00FFFF"/>
          <w:lang w:eastAsia="zh-CN"/>
        </w:rPr>
        <w:t>There are</w:t>
      </w:r>
      <w:r w:rsidRPr="00F70579">
        <w:rPr>
          <w:rFonts w:eastAsia="Times New Roman" w:cs="Arial"/>
          <w:color w:val="000000"/>
          <w:u w:val="single"/>
          <w:lang w:eastAsia="zh-CN"/>
        </w:rPr>
        <w:t xml:space="preserve"> already </w:t>
      </w:r>
      <w:r w:rsidRPr="00F70579">
        <w:rPr>
          <w:rFonts w:eastAsia="Times New Roman" w:cs="Arial"/>
          <w:color w:val="000000"/>
          <w:u w:val="single"/>
          <w:shd w:val="clear" w:color="auto" w:fill="00FFFF"/>
          <w:lang w:eastAsia="zh-CN"/>
        </w:rPr>
        <w:t xml:space="preserve">huge </w:t>
      </w:r>
      <w:r w:rsidRPr="00F70579">
        <w:rPr>
          <w:rFonts w:eastAsia="Times New Roman" w:cs="Arial"/>
          <w:b/>
          <w:bCs/>
          <w:color w:val="000000"/>
          <w:u w:val="single"/>
          <w:shd w:val="clear" w:color="auto" w:fill="00FFFF"/>
          <w:lang w:eastAsia="zh-CN"/>
        </w:rPr>
        <w:t>constraints</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on</w:t>
      </w:r>
      <w:r w:rsidRPr="00F70579">
        <w:rPr>
          <w:rFonts w:eastAsia="Times New Roman" w:cs="Arial"/>
          <w:color w:val="000000"/>
          <w:sz w:val="16"/>
          <w:szCs w:val="16"/>
          <w:lang w:eastAsia="zh-CN"/>
        </w:rPr>
        <w:t xml:space="preserve"> some of the raw </w:t>
      </w:r>
      <w:r w:rsidRPr="00F70579">
        <w:rPr>
          <w:rFonts w:eastAsia="Times New Roman" w:cs="Arial"/>
          <w:b/>
          <w:bCs/>
          <w:color w:val="000000"/>
          <w:u w:val="single"/>
          <w:shd w:val="clear" w:color="auto" w:fill="00FFFF"/>
          <w:lang w:eastAsia="zh-CN"/>
        </w:rPr>
        <w:t>materials</w:t>
      </w:r>
      <w:r w:rsidRPr="00F70579">
        <w:rPr>
          <w:rFonts w:eastAsia="Times New Roman" w:cs="Arial"/>
          <w:color w:val="000000"/>
          <w:sz w:val="16"/>
          <w:szCs w:val="16"/>
          <w:shd w:val="clear" w:color="auto" w:fill="00FFFF"/>
          <w:lang w:eastAsia="zh-CN"/>
        </w:rPr>
        <w:t xml:space="preserve"> </w:t>
      </w:r>
      <w:r w:rsidRPr="00F70579">
        <w:rPr>
          <w:rFonts w:eastAsia="Times New Roman" w:cs="Arial"/>
          <w:color w:val="000000"/>
          <w:u w:val="single"/>
          <w:shd w:val="clear" w:color="auto" w:fill="00FFFF"/>
          <w:lang w:eastAsia="zh-CN"/>
        </w:rPr>
        <w:t>and</w:t>
      </w:r>
      <w:r w:rsidRPr="00F70579">
        <w:rPr>
          <w:rFonts w:eastAsia="Times New Roman" w:cs="Arial"/>
          <w:color w:val="000000"/>
          <w:sz w:val="16"/>
          <w:szCs w:val="16"/>
          <w:shd w:val="clear" w:color="auto" w:fill="00FFFF"/>
          <w:lang w:eastAsia="zh-CN"/>
        </w:rPr>
        <w:t xml:space="preserve"> </w:t>
      </w:r>
      <w:r w:rsidRPr="00F70579">
        <w:rPr>
          <w:rFonts w:eastAsia="Times New Roman" w:cs="Arial"/>
          <w:b/>
          <w:bCs/>
          <w:color w:val="000000"/>
          <w:u w:val="single"/>
          <w:shd w:val="clear" w:color="auto" w:fill="00FFFF"/>
          <w:lang w:eastAsia="zh-CN"/>
        </w:rPr>
        <w:t>equipment</w:t>
      </w:r>
      <w:r w:rsidRPr="00F70579">
        <w:rPr>
          <w:rFonts w:eastAsia="Times New Roman" w:cs="Arial"/>
          <w:color w:val="000000"/>
          <w:sz w:val="16"/>
          <w:szCs w:val="16"/>
          <w:lang w:eastAsia="zh-CN"/>
        </w:rPr>
        <w:t xml:space="preserve"> </w:t>
      </w:r>
      <w:r w:rsidRPr="00F70579">
        <w:rPr>
          <w:rFonts w:eastAsia="Times New Roman" w:cs="Arial"/>
          <w:color w:val="000000"/>
          <w:u w:val="single"/>
          <w:lang w:eastAsia="zh-CN"/>
        </w:rPr>
        <w:t>used to make vaccines. Pfizer, for instance, had to appeal to the Biden administration to use the Defense Production Act to help it cut the line for in-demand materials necessary for manufacturing.</w:t>
      </w:r>
    </w:p>
    <w:p w14:paraId="69242C01" w14:textId="128324F1" w:rsidR="00A95652" w:rsidRDefault="00A95652" w:rsidP="00B55AD5"/>
    <w:p w14:paraId="4C2CF74F" w14:textId="77777777" w:rsidR="00D95E14" w:rsidRPr="00B55AD5" w:rsidRDefault="00D95E14" w:rsidP="00B55AD5"/>
    <w:sectPr w:rsidR="00D95E1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740B8A"/>
    <w:rsid w:val="000139A3"/>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40B8A"/>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95E14"/>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8682"/>
  <w15:chartTrackingRefBased/>
  <w15:docId w15:val="{31C9AC4E-84A7-4C5E-AE15-2BA4AAF5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5E14"/>
    <w:rPr>
      <w:rFonts w:ascii="Georgia" w:hAnsi="Georgia" w:cs="Helvetica"/>
    </w:rPr>
  </w:style>
  <w:style w:type="paragraph" w:styleId="Heading1">
    <w:name w:val="heading 1"/>
    <w:aliases w:val="Pocket"/>
    <w:basedOn w:val="Normal"/>
    <w:next w:val="Normal"/>
    <w:link w:val="Heading1Char"/>
    <w:qFormat/>
    <w:rsid w:val="00740B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0B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0B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740B8A"/>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740B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B8A"/>
  </w:style>
  <w:style w:type="character" w:customStyle="1" w:styleId="Heading1Char">
    <w:name w:val="Heading 1 Char"/>
    <w:aliases w:val="Pocket Char"/>
    <w:basedOn w:val="DefaultParagraphFont"/>
    <w:link w:val="Heading1"/>
    <w:rsid w:val="00740B8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40B8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40B8A"/>
    <w:rPr>
      <w:rFonts w:ascii="Georgia" w:eastAsiaTheme="majorEastAsia" w:hAnsi="Georgia"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740B8A"/>
    <w:rPr>
      <w:rFonts w:ascii="Georgia" w:eastAsiaTheme="majorEastAsia" w:hAnsi="Georgia" w:cstheme="majorBidi"/>
      <w:b/>
      <w:iCs/>
      <w:sz w:val="28"/>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740B8A"/>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0B8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740B8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40B8A"/>
    <w:rPr>
      <w:color w:val="auto"/>
      <w:u w:val="none"/>
    </w:rPr>
  </w:style>
  <w:style w:type="character" w:styleId="FollowedHyperlink">
    <w:name w:val="FollowedHyperlink"/>
    <w:basedOn w:val="DefaultParagraphFont"/>
    <w:uiPriority w:val="99"/>
    <w:semiHidden/>
    <w:unhideWhenUsed/>
    <w:rsid w:val="00740B8A"/>
    <w:rPr>
      <w:color w:val="auto"/>
      <w:u w:val="none"/>
    </w:rPr>
  </w:style>
  <w:style w:type="paragraph" w:customStyle="1" w:styleId="Emphasis1">
    <w:name w:val="Emphasis1"/>
    <w:basedOn w:val="Normal"/>
    <w:link w:val="Emphasis"/>
    <w:autoRedefine/>
    <w:uiPriority w:val="7"/>
    <w:qFormat/>
    <w:rsid w:val="00D95E1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95E1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gdev.org/debate/would-exempting-covid-19-vaccines-intellectual-property-rights-improve-global-acc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4421</Words>
  <Characters>25201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2021-09-25T00:55:00Z</dcterms:created>
  <dcterms:modified xsi:type="dcterms:W3CDTF">2021-09-25T01:00:00Z</dcterms:modified>
</cp:coreProperties>
</file>