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Vincent"/>
    <w:docVar w:name="RibbonPointer" w:val="150407768"/>
    <w:docVar w:name="VerbatimVersion" w:val="5.1"/>
  </w:docVars>
  <w:rsids>
    <w:rsidRoot w:val="003A1684"/>
    <w:rsid w:val="000139A3"/>
    <w:rsid w:val="000C7751"/>
    <w:rsid w:val="000D0F50"/>
    <w:rsid w:val="00100833"/>
    <w:rsid w:val="00104529"/>
    <w:rsid w:val="00105942"/>
    <w:rsid w:val="00107396"/>
    <w:rsid w:val="00131DC8"/>
    <w:rsid w:val="00144A4C"/>
    <w:rsid w:val="001727B1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3A1684"/>
    <w:rsid w:val="00407037"/>
    <w:rsid w:val="004605D6"/>
    <w:rsid w:val="004B5DD8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17781"/>
    <w:rsid w:val="00722258"/>
    <w:rsid w:val="007243E5"/>
    <w:rsid w:val="00766EA0"/>
    <w:rsid w:val="00797AB1"/>
    <w:rsid w:val="007A2226"/>
    <w:rsid w:val="007E7108"/>
    <w:rsid w:val="007F5B66"/>
    <w:rsid w:val="007F7D23"/>
    <w:rsid w:val="00813120"/>
    <w:rsid w:val="008157AD"/>
    <w:rsid w:val="00823A1C"/>
    <w:rsid w:val="00845B9D"/>
    <w:rsid w:val="00860984"/>
    <w:rsid w:val="008B3ECB"/>
    <w:rsid w:val="008B4E85"/>
    <w:rsid w:val="008C1B2E"/>
    <w:rsid w:val="0091627E"/>
    <w:rsid w:val="0097032B"/>
    <w:rsid w:val="009917C8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28A3"/>
    <w:rsid w:val="00B55AD5"/>
    <w:rsid w:val="00B76E66"/>
    <w:rsid w:val="00B8057C"/>
    <w:rsid w:val="00BD6238"/>
    <w:rsid w:val="00BF593B"/>
    <w:rsid w:val="00BF773A"/>
    <w:rsid w:val="00BF7E81"/>
    <w:rsid w:val="00C13773"/>
    <w:rsid w:val="00C17CC8"/>
    <w:rsid w:val="00C72E45"/>
    <w:rsid w:val="00C83417"/>
    <w:rsid w:val="00C9604F"/>
    <w:rsid w:val="00CA19AA"/>
    <w:rsid w:val="00CC0F12"/>
    <w:rsid w:val="00CC5298"/>
    <w:rsid w:val="00CC74C2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45C3B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DAC93-054D-4778-A304-D56BA699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3A1684"/>
    <w:rPr>
      <w:rFonts w:ascii="Georgia" w:hAnsi="Georgia" w:cs="Helvetica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3A168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3A168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3A168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3A1684"/>
    <w:pPr>
      <w:keepNext/>
      <w:keepLines/>
      <w:spacing w:before="40" w:after="0"/>
      <w:outlineLvl w:val="3"/>
    </w:pPr>
    <w:rPr>
      <w:rFonts w:eastAsiaTheme="majorEastAsia" w:cstheme="majorBidi"/>
      <w:b/>
      <w:iCs/>
      <w:sz w:val="28"/>
    </w:rPr>
  </w:style>
  <w:style w:type="character" w:default="1" w:styleId="DefaultParagraphFont">
    <w:name w:val="Default Paragraph Font"/>
    <w:uiPriority w:val="1"/>
    <w:semiHidden/>
    <w:unhideWhenUsed/>
    <w:rsid w:val="003A16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1684"/>
  </w:style>
  <w:style w:type="character" w:customStyle="1" w:styleId="Heading1Char">
    <w:name w:val="Heading 1 Char"/>
    <w:aliases w:val="Pocket Char"/>
    <w:basedOn w:val="DefaultParagraphFont"/>
    <w:link w:val="Heading1"/>
    <w:rsid w:val="003A1684"/>
    <w:rPr>
      <w:rFonts w:ascii="Georgia" w:eastAsiaTheme="majorEastAsia" w:hAnsi="Georgia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3A1684"/>
    <w:rPr>
      <w:rFonts w:ascii="Georgia" w:eastAsiaTheme="majorEastAsia" w:hAnsi="Georgia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3A1684"/>
    <w:rPr>
      <w:rFonts w:ascii="Georgia" w:eastAsiaTheme="majorEastAsia" w:hAnsi="Georgia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3A1684"/>
    <w:rPr>
      <w:rFonts w:ascii="Georgia" w:eastAsiaTheme="majorEastAsia" w:hAnsi="Georgia" w:cstheme="majorBidi"/>
      <w:b/>
      <w:iCs/>
      <w:sz w:val="28"/>
    </w:rPr>
  </w:style>
  <w:style w:type="character" w:styleId="Emphasis">
    <w:name w:val="Emphasis"/>
    <w:basedOn w:val="DefaultParagraphFont"/>
    <w:uiPriority w:val="7"/>
    <w:qFormat/>
    <w:rsid w:val="003A1684"/>
    <w:rPr>
      <w:rFonts w:ascii="Georgia" w:hAnsi="Georgia" w:cs="Helvetica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3A1684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3A1684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A1684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A1684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c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46DE5-0A84-400B-95BE-15695395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Zhang</dc:creator>
  <cp:keywords>5.1.1</cp:keywords>
  <dc:description/>
  <cp:lastModifiedBy>23VincentZhang</cp:lastModifiedBy>
  <cp:revision>1</cp:revision>
  <dcterms:created xsi:type="dcterms:W3CDTF">2021-09-25T19:16:00Z</dcterms:created>
  <dcterms:modified xsi:type="dcterms:W3CDTF">2021-09-25T19:16:00Z</dcterms:modified>
</cp:coreProperties>
</file>