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86360" w14:textId="5D09FBAE" w:rsidR="00064205" w:rsidRDefault="00064205" w:rsidP="00064205">
      <w:pPr>
        <w:pStyle w:val="Heading2"/>
      </w:pPr>
      <w:r>
        <w:t>DA</w:t>
      </w:r>
    </w:p>
    <w:p w14:paraId="32C74157" w14:textId="77777777" w:rsidR="00CF6F2E" w:rsidRPr="00E71691" w:rsidRDefault="00CF6F2E" w:rsidP="00CF6F2E">
      <w:pPr>
        <w:pStyle w:val="Heading4"/>
        <w:rPr>
          <w:rFonts w:cs="Arial"/>
        </w:rPr>
      </w:pPr>
      <w:r w:rsidRPr="00E71691">
        <w:rPr>
          <w:rFonts w:cs="Arial"/>
        </w:rPr>
        <w:t>Business recovery is strong. Business confidence is high.</w:t>
      </w:r>
    </w:p>
    <w:p w14:paraId="21227F8C" w14:textId="77777777" w:rsidR="00CF6F2E" w:rsidRPr="00E71691" w:rsidRDefault="00CF6F2E" w:rsidP="00CF6F2E">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383E8A3" w14:textId="77777777" w:rsidR="00CF6F2E" w:rsidRPr="00E71691" w:rsidRDefault="00CF6F2E" w:rsidP="00CF6F2E">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368099B2" w14:textId="77777777" w:rsidR="00CF6F2E" w:rsidRPr="00E71691" w:rsidRDefault="00CF6F2E" w:rsidP="00CF6F2E">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7E950B64" w14:textId="77777777" w:rsidR="00CF6F2E" w:rsidRPr="00E71691" w:rsidRDefault="00CF6F2E" w:rsidP="00CF6F2E">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36E2F157" w14:textId="77777777" w:rsidR="00CF6F2E" w:rsidRPr="00E71691" w:rsidRDefault="00CF6F2E" w:rsidP="00CF6F2E">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3B5173BE" w14:textId="77777777" w:rsidR="00CF6F2E" w:rsidRPr="00E71691" w:rsidRDefault="00CF6F2E" w:rsidP="00CF6F2E">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3ED21165" w14:textId="77777777" w:rsidR="00CF6F2E" w:rsidRPr="00E71691" w:rsidRDefault="00CF6F2E" w:rsidP="00CF6F2E">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1BF23393" w14:textId="77777777" w:rsidR="00CF6F2E" w:rsidRPr="00E71691" w:rsidRDefault="00CF6F2E" w:rsidP="00CF6F2E">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35B146C0" w14:textId="77777777" w:rsidR="00CF6F2E" w:rsidRPr="00E71691" w:rsidRDefault="00CF6F2E" w:rsidP="00CF6F2E">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6CF3FE00" w14:textId="77777777" w:rsidR="00CF6F2E" w:rsidRPr="00E71691" w:rsidRDefault="00CF6F2E" w:rsidP="00CF6F2E">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proofErr w:type="gramStart"/>
      <w:r w:rsidRPr="00E71691">
        <w:rPr>
          <w:rStyle w:val="StyleUnderline"/>
        </w:rPr>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6764466D" w14:textId="77777777" w:rsidR="00CF6F2E" w:rsidRPr="00E71691" w:rsidRDefault="00CF6F2E" w:rsidP="00CF6F2E">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0CEEAA54" w14:textId="77777777" w:rsidR="00CF6F2E" w:rsidRPr="00E71691" w:rsidRDefault="00CF6F2E" w:rsidP="00CF6F2E">
      <w:r w:rsidRPr="00E71691">
        <w:rPr>
          <w:rStyle w:val="Style13ptBold"/>
        </w:rPr>
        <w:t xml:space="preserve">Baird ’20 </w:t>
      </w:r>
      <w:r w:rsidRPr="00E71691">
        <w:t xml:space="preserve">[Zoe; October 2020; C.E.O. and President of the Markle Foundation, Member of the Aspen Strategy Group and former Trustee at the Council on Foreign Relations, </w:t>
      </w:r>
      <w:proofErr w:type="gramStart"/>
      <w:r w:rsidRPr="00E71691">
        <w:t>J.D.</w:t>
      </w:r>
      <w:proofErr w:type="gramEnd"/>
      <w:r w:rsidRPr="00E71691">
        <w:t xml:space="preserve"> and A.B. from the University of California at Berkeley; Domestic and International (Dis)order: A Strategic Response, “Equitable Economic Recovery is a National Security Imperative,” Ch. 13]</w:t>
      </w:r>
    </w:p>
    <w:p w14:paraId="3B090D1E" w14:textId="77777777" w:rsidR="00CF6F2E" w:rsidRPr="00E71691" w:rsidRDefault="00CF6F2E" w:rsidP="00CF6F2E">
      <w:pPr>
        <w:spacing w:after="0"/>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6548FF01" w14:textId="77777777" w:rsidR="00CF6F2E" w:rsidRPr="00E71691" w:rsidRDefault="00CF6F2E" w:rsidP="00CF6F2E">
      <w:pPr>
        <w:spacing w:after="0"/>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hAnsi="Arial" w:cs="Arial"/>
        </w:rPr>
        <w:t xml:space="preserve"> </w:t>
      </w:r>
      <w:r w:rsidRPr="00E71691">
        <w:rPr>
          <w:rStyle w:val="Emphasis"/>
        </w:rPr>
        <w:t>economic</w:t>
      </w:r>
      <w:r w:rsidRPr="00E71691">
        <w:rPr>
          <w:rStyle w:val="TitleChar"/>
          <w:rFonts w:ascii="Arial" w:hAnsi="Arial" w:cs="Arial"/>
        </w:rPr>
        <w:t xml:space="preserve"> </w:t>
      </w:r>
      <w:r w:rsidRPr="00E71691">
        <w:rPr>
          <w:rStyle w:val="StyleUnderline"/>
        </w:rPr>
        <w:t>and</w:t>
      </w:r>
      <w:r w:rsidRPr="00E71691">
        <w:rPr>
          <w:rStyle w:val="TitleChar"/>
          <w:rFonts w:ascii="Arial"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hAnsi="Arial" w:cs="Arial"/>
        </w:rPr>
        <w:t xml:space="preserve"> </w:t>
      </w:r>
      <w:r w:rsidRPr="00E71691">
        <w:rPr>
          <w:rStyle w:val="StyleUnderline"/>
        </w:rPr>
        <w:t>for years to come</w:t>
      </w:r>
      <w:r w:rsidRPr="00E71691">
        <w:rPr>
          <w:sz w:val="16"/>
        </w:rPr>
        <w:t>.</w:t>
      </w:r>
    </w:p>
    <w:p w14:paraId="3C6BB1AA" w14:textId="77777777" w:rsidR="00CF6F2E" w:rsidRPr="00E71691" w:rsidRDefault="00CF6F2E" w:rsidP="00CF6F2E">
      <w:pPr>
        <w:spacing w:after="0"/>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0A8B9A9B" w14:textId="77777777" w:rsidR="00CF6F2E" w:rsidRPr="00E71691" w:rsidRDefault="00CF6F2E" w:rsidP="00CF6F2E">
      <w:pPr>
        <w:spacing w:after="0"/>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hAnsi="Arial" w:cs="Arial"/>
        </w:rPr>
        <w:t xml:space="preserve"> </w:t>
      </w:r>
      <w:r w:rsidRPr="00E71691">
        <w:rPr>
          <w:rStyle w:val="StyleUnderline"/>
        </w:rPr>
        <w:t>through</w:t>
      </w:r>
      <w:r w:rsidRPr="00E71691">
        <w:rPr>
          <w:rStyle w:val="TitleChar"/>
          <w:rFonts w:ascii="Arial" w:hAnsi="Arial" w:cs="Arial"/>
        </w:rPr>
        <w:t xml:space="preserve"> </w:t>
      </w:r>
      <w:r w:rsidRPr="00E71691">
        <w:rPr>
          <w:rStyle w:val="Emphasis"/>
        </w:rPr>
        <w:t>major programs</w:t>
      </w:r>
      <w:r w:rsidRPr="00E71691">
        <w:rPr>
          <w:rStyle w:val="TitleChar"/>
          <w:rFonts w:ascii="Arial"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28B6E99A" w14:textId="77777777" w:rsidR="00CF6F2E" w:rsidRPr="00E71691" w:rsidRDefault="00CF6F2E" w:rsidP="00CF6F2E">
      <w:pPr>
        <w:spacing w:after="0"/>
        <w:rPr>
          <w:sz w:val="16"/>
        </w:rPr>
      </w:pPr>
      <w:r w:rsidRPr="00E71691">
        <w:rPr>
          <w:sz w:val="16"/>
        </w:rPr>
        <w:t>Shared Economic Prosperity Is a National Security Asset</w:t>
      </w:r>
    </w:p>
    <w:p w14:paraId="0C2C82C1" w14:textId="77777777" w:rsidR="00CF6F2E" w:rsidRPr="00E71691" w:rsidRDefault="00CF6F2E" w:rsidP="00CF6F2E">
      <w:pPr>
        <w:spacing w:after="0"/>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hAnsi="Arial" w:cs="Arial"/>
        </w:rPr>
        <w:t xml:space="preserve"> </w:t>
      </w:r>
      <w:r w:rsidRPr="00E71691">
        <w:rPr>
          <w:rStyle w:val="Emphasis"/>
          <w:highlight w:val="cyan"/>
        </w:rPr>
        <w:t>values</w:t>
      </w:r>
      <w:r w:rsidRPr="00E71691">
        <w:rPr>
          <w:rStyle w:val="TitleChar"/>
          <w:rFonts w:ascii="Arial"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22A0D65F" w14:textId="77777777" w:rsidR="00CF6F2E" w:rsidRPr="00E71691" w:rsidRDefault="00CF6F2E" w:rsidP="00CF6F2E">
      <w:pPr>
        <w:spacing w:after="0"/>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0F4CAD17" w14:textId="77777777" w:rsidR="00CF6F2E" w:rsidRPr="00E71691" w:rsidRDefault="00CF6F2E" w:rsidP="00CF6F2E">
      <w:pPr>
        <w:spacing w:after="0"/>
        <w:rPr>
          <w:sz w:val="16"/>
          <w:szCs w:val="18"/>
        </w:rPr>
      </w:pPr>
      <w:r w:rsidRPr="00E71691">
        <w:rPr>
          <w:sz w:val="16"/>
          <w:szCs w:val="18"/>
        </w:rPr>
        <w:t>The COVID-19 Crisis Puts Millions of American Workers at Risk</w:t>
      </w:r>
    </w:p>
    <w:p w14:paraId="0B991623" w14:textId="77777777" w:rsidR="00CF6F2E" w:rsidRPr="00E71691" w:rsidRDefault="00CF6F2E" w:rsidP="00CF6F2E">
      <w:pPr>
        <w:spacing w:after="0"/>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0AF2FAD5" w14:textId="77777777" w:rsidR="00CF6F2E" w:rsidRPr="00E71691" w:rsidRDefault="00CF6F2E" w:rsidP="00CF6F2E">
      <w:pPr>
        <w:spacing w:after="0"/>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268D871C" w14:textId="77777777" w:rsidR="00CF6F2E" w:rsidRPr="00E71691" w:rsidRDefault="00CF6F2E" w:rsidP="00CF6F2E">
      <w:pPr>
        <w:spacing w:after="0"/>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1E850CD3" w14:textId="77777777" w:rsidR="00CF6F2E" w:rsidRPr="00E71691" w:rsidRDefault="00CF6F2E" w:rsidP="00CF6F2E">
      <w:pPr>
        <w:spacing w:after="0"/>
        <w:rPr>
          <w:sz w:val="16"/>
          <w:szCs w:val="18"/>
        </w:rPr>
      </w:pPr>
      <w:r w:rsidRPr="00E71691">
        <w:rPr>
          <w:sz w:val="16"/>
          <w:szCs w:val="18"/>
        </w:rPr>
        <w:t>The Case for an Inclusive Recovery</w:t>
      </w:r>
    </w:p>
    <w:p w14:paraId="7149B159" w14:textId="77777777" w:rsidR="00CF6F2E" w:rsidRPr="00E71691" w:rsidRDefault="00CF6F2E" w:rsidP="00CF6F2E">
      <w:pPr>
        <w:spacing w:after="0"/>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3325941A" w14:textId="77777777" w:rsidR="00CF6F2E" w:rsidRDefault="00CF6F2E" w:rsidP="00CF6F2E">
      <w:pPr>
        <w:spacing w:after="0"/>
        <w:rPr>
          <w:sz w:val="16"/>
        </w:rPr>
      </w:pPr>
      <w:r w:rsidRPr="00E71691">
        <w:rPr>
          <w:rStyle w:val="StyleUnderline"/>
        </w:rPr>
        <w:t xml:space="preserve">The </w:t>
      </w:r>
      <w:r w:rsidRPr="00E71691">
        <w:rPr>
          <w:rStyle w:val="StyleUnderline"/>
          <w:highlight w:val="cyan"/>
        </w:rPr>
        <w:t>U.S. has</w:t>
      </w:r>
      <w:r w:rsidRPr="00E71691">
        <w:rPr>
          <w:rStyle w:val="TitleChar"/>
          <w:rFonts w:ascii="Arial"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1EF5ABCA" w14:textId="77777777" w:rsidR="00064205" w:rsidRPr="00064205" w:rsidRDefault="00064205" w:rsidP="00064205"/>
    <w:p w14:paraId="30AB86C8" w14:textId="23FC21C6" w:rsidR="00064205" w:rsidRPr="00064205" w:rsidRDefault="00064205" w:rsidP="00064205">
      <w:pPr>
        <w:pStyle w:val="Heading2"/>
      </w:pPr>
      <w:r>
        <w:t>K</w:t>
      </w:r>
    </w:p>
    <w:p w14:paraId="62D8849F" w14:textId="2BAD734D" w:rsidR="00064205" w:rsidRDefault="00064205" w:rsidP="00064205">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w:t>
      </w:r>
      <w:proofErr w:type="spellStart"/>
      <w:r>
        <w:t>etc</w:t>
      </w:r>
      <w:proofErr w:type="spellEnd"/>
      <w:r>
        <w:t xml:space="preserve">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14:paraId="2764A486" w14:textId="77777777" w:rsidR="00064205" w:rsidRPr="001B4895" w:rsidRDefault="00064205" w:rsidP="00064205">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1065-1073, </w:t>
      </w:r>
      <w:proofErr w:type="spellStart"/>
      <w:r>
        <w:t>EmmieeM</w:t>
      </w:r>
      <w:proofErr w:type="spellEnd"/>
      <w:r>
        <w:t>)</w:t>
      </w:r>
    </w:p>
    <w:p w14:paraId="5B087D92" w14:textId="77777777" w:rsidR="00064205" w:rsidRPr="00A70B09" w:rsidRDefault="00064205" w:rsidP="00064205">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6FC64285" w14:textId="77777777" w:rsidR="00064205" w:rsidRPr="00E47011" w:rsidRDefault="00064205" w:rsidP="00064205">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23F2EB85" w14:textId="77777777" w:rsidR="00064205" w:rsidRPr="00A70B09" w:rsidRDefault="00064205" w:rsidP="00064205">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394202E4" w14:textId="77777777" w:rsidR="00064205" w:rsidRPr="00E47011" w:rsidRDefault="00064205" w:rsidP="00064205">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w:t>
      </w:r>
      <w:proofErr w:type="gramStart"/>
      <w:r w:rsidRPr="00E47011">
        <w:rPr>
          <w:rFonts w:ascii="Times New Roman" w:eastAsia="Times New Roman" w:hAnsi="Times New Roman" w:cs="Times New Roman"/>
          <w:sz w:val="12"/>
          <w:szCs w:val="12"/>
        </w:rPr>
        <w:t>struggles, and</w:t>
      </w:r>
      <w:proofErr w:type="gramEnd"/>
      <w:r w:rsidRPr="00E47011">
        <w:rPr>
          <w:rFonts w:ascii="Times New Roman" w:eastAsia="Times New Roman" w:hAnsi="Times New Roman" w:cs="Times New Roman"/>
          <w:sz w:val="12"/>
          <w:szCs w:val="12"/>
        </w:rPr>
        <w:t xml:space="preserve">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14:paraId="3475B9CC" w14:textId="77777777" w:rsidR="00064205" w:rsidRPr="00E47011" w:rsidRDefault="00064205" w:rsidP="00064205">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w:t>
      </w:r>
      <w:proofErr w:type="gramStart"/>
      <w:r w:rsidRPr="00E47011">
        <w:rPr>
          <w:rFonts w:ascii="Times New Roman" w:eastAsia="Times New Roman" w:hAnsi="Times New Roman" w:cs="Times New Roman"/>
          <w:sz w:val="12"/>
          <w:szCs w:val="12"/>
        </w:rPr>
        <w:t>recognition</w:t>
      </w:r>
      <w:proofErr w:type="gramEnd"/>
      <w:r w:rsidRPr="00E47011">
        <w:rPr>
          <w:rFonts w:ascii="Times New Roman" w:eastAsia="Times New Roman" w:hAnsi="Times New Roman" w:cs="Times New Roman"/>
          <w:sz w:val="12"/>
          <w:szCs w:val="12"/>
        </w:rPr>
        <w:t xml:space="preserve">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2365A034" w14:textId="77777777" w:rsidR="00064205" w:rsidRPr="00A70B09" w:rsidRDefault="00064205" w:rsidP="00064205">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rPr>
        <w:t>.</w:t>
      </w:r>
      <w:r w:rsidRPr="00A70B09">
        <w:rPr>
          <w:rFonts w:ascii="Times New Roman" w:eastAsia="Times New Roman" w:hAnsi="Times New Roman" w:cs="Times New Roman"/>
          <w:sz w:val="24"/>
        </w:rPr>
        <w:t xml:space="preserve"> </w:t>
      </w:r>
    </w:p>
    <w:p w14:paraId="0CBF9D3F" w14:textId="77777777" w:rsidR="00064205" w:rsidRPr="00A70B09" w:rsidRDefault="00064205" w:rsidP="00064205">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 xml:space="preserve">strikes are the most important mode of </w:t>
      </w:r>
      <w:proofErr w:type="gramStart"/>
      <w:r w:rsidRPr="005B7940">
        <w:rPr>
          <w:rStyle w:val="StyleUnderline"/>
        </w:rPr>
        <w:t>working class</w:t>
      </w:r>
      <w:proofErr w:type="gramEnd"/>
      <w:r w:rsidRPr="005B7940">
        <w:rPr>
          <w:rStyle w:val="StyleUnderline"/>
        </w:rPr>
        <w:t xml:space="preserve">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w:t>
      </w:r>
      <w:proofErr w:type="gramStart"/>
      <w:r w:rsidRPr="005B7940">
        <w:rPr>
          <w:rFonts w:ascii="Times New Roman" w:eastAsia="Times New Roman" w:hAnsi="Times New Roman" w:cs="Times New Roman"/>
          <w:sz w:val="16"/>
          <w:szCs w:val="16"/>
        </w:rPr>
        <w:t>so</w:t>
      </w:r>
      <w:proofErr w:type="gramEnd"/>
      <w:r w:rsidRPr="005B7940">
        <w:rPr>
          <w:rFonts w:ascii="Times New Roman" w:eastAsia="Times New Roman" w:hAnsi="Times New Roman" w:cs="Times New Roman"/>
          <w:sz w:val="16"/>
          <w:szCs w:val="16"/>
        </w:rPr>
        <w:t xml:space="preserve">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2E002FC3" w14:textId="77777777" w:rsidR="00064205" w:rsidRPr="005B7940" w:rsidRDefault="00064205" w:rsidP="00064205">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xml:space="preserve">.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w:t>
      </w:r>
      <w:proofErr w:type="spellStart"/>
      <w:r w:rsidRPr="005B7940">
        <w:rPr>
          <w:rFonts w:ascii="Times New Roman" w:eastAsia="Times New Roman" w:hAnsi="Times New Roman" w:cs="Times New Roman"/>
          <w:sz w:val="10"/>
          <w:szCs w:val="10"/>
        </w:rPr>
        <w:t>mid 1990s</w:t>
      </w:r>
      <w:proofErr w:type="spellEnd"/>
      <w:r w:rsidRPr="005B7940">
        <w:rPr>
          <w:rFonts w:ascii="Times New Roman" w:eastAsia="Times New Roman" w:hAnsi="Times New Roman" w:cs="Times New Roman"/>
          <w:sz w:val="10"/>
          <w:szCs w:val="10"/>
        </w:rPr>
        <w:t>, hardly seemed possessed of the kind of urgency that characterized earlier forays on these issues.13</w:t>
      </w:r>
    </w:p>
    <w:p w14:paraId="58351651" w14:textId="77777777" w:rsidR="00064205" w:rsidRPr="00A70B09" w:rsidRDefault="00064205" w:rsidP="00064205">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rPr>
        <w:t xml:space="preserve"> </w:t>
      </w:r>
      <w:r w:rsidRPr="005B7940">
        <w:rPr>
          <w:sz w:val="16"/>
          <w:szCs w:val="16"/>
        </w:rPr>
        <w:t>the wrong issue or</w:t>
      </w:r>
      <w:r w:rsidRPr="005B7940">
        <w:rPr>
          <w:rStyle w:val="StyleUnderline"/>
        </w:rPr>
        <w:t xml:space="preserve"> 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w:t>
      </w:r>
      <w:proofErr w:type="gramStart"/>
      <w:r w:rsidRPr="005B7940">
        <w:rPr>
          <w:rStyle w:val="StyleUnderline"/>
        </w:rPr>
        <w:t>off of</w:t>
      </w:r>
      <w:proofErr w:type="gramEnd"/>
      <w:r w:rsidRPr="005B7940">
        <w:rPr>
          <w:rStyle w:val="StyleUnderline"/>
        </w:rPr>
        <w:t xml:space="preserve">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07A61066" w14:textId="77777777" w:rsidR="00064205" w:rsidRPr="003879B4" w:rsidRDefault="00064205" w:rsidP="00064205">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3879B4">
        <w:rPr>
          <w:sz w:val="8"/>
          <w:szCs w:val="8"/>
        </w:rPr>
        <w:t>Klare</w:t>
      </w:r>
      <w:proofErr w:type="spellEnd"/>
      <w:r w:rsidRPr="003879B4">
        <w:rPr>
          <w:sz w:val="8"/>
          <w:szCs w:val="8"/>
        </w:rPr>
        <w:t xml:space="preserv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08CFCCE9" w14:textId="77777777" w:rsidR="00064205" w:rsidRPr="003879B4" w:rsidRDefault="00064205" w:rsidP="00064205">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w:t>
      </w:r>
      <w:proofErr w:type="spellStart"/>
      <w:r w:rsidRPr="003879B4">
        <w:rPr>
          <w:rFonts w:ascii="Times New Roman" w:eastAsia="Times New Roman" w:hAnsi="Times New Roman" w:cs="Times New Roman"/>
          <w:sz w:val="8"/>
          <w:szCs w:val="8"/>
        </w:rPr>
        <w:t>Klare</w:t>
      </w:r>
      <w:proofErr w:type="spellEnd"/>
      <w:r w:rsidRPr="003879B4">
        <w:rPr>
          <w:rFonts w:ascii="Times New Roman" w:eastAsia="Times New Roman" w:hAnsi="Times New Roman" w:cs="Times New Roman"/>
          <w:sz w:val="8"/>
          <w:szCs w:val="8"/>
        </w:rPr>
        <w:t xml:space="preserv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rPr>
        <w:t>the effort to realize an effective right to strike is</w:t>
      </w:r>
      <w:r w:rsidRPr="003879B4">
        <w:rPr>
          <w:rFonts w:ascii="Times New Roman" w:eastAsia="Times New Roman" w:hAnsi="Times New Roman" w:cs="Times New Roman"/>
          <w:sz w:val="8"/>
          <w:szCs w:val="8"/>
        </w:rPr>
        <w:t xml:space="preserve"> </w:t>
      </w:r>
      <w:proofErr w:type="gramStart"/>
      <w:r w:rsidRPr="003879B4">
        <w:rPr>
          <w:rFonts w:ascii="Times New Roman" w:eastAsia="Times New Roman" w:hAnsi="Times New Roman" w:cs="Times New Roman"/>
          <w:sz w:val="8"/>
          <w:szCs w:val="8"/>
        </w:rPr>
        <w:t>actually quite</w:t>
      </w:r>
      <w:proofErr w:type="gramEnd"/>
      <w:r w:rsidRPr="003879B4">
        <w:rPr>
          <w:rFonts w:ascii="Times New Roman" w:eastAsia="Times New Roman" w:hAnsi="Times New Roman" w:cs="Times New Roman"/>
          <w:sz w:val="8"/>
          <w:szCs w:val="8"/>
        </w:rPr>
        <w:t xml:space="preserve"> </w:t>
      </w:r>
      <w:r w:rsidRPr="003879B4">
        <w:rPr>
          <w:rStyle w:val="StyleUnderline"/>
          <w:sz w:val="8"/>
          <w:szCs w:val="8"/>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26F4AE6F" w14:textId="77777777" w:rsidR="00064205" w:rsidRPr="00A70B09" w:rsidRDefault="00064205" w:rsidP="00064205">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roofErr w:type="gramStart"/>
      <w:r w:rsidRPr="003879B4">
        <w:rPr>
          <w:rStyle w:val="StyleUnderline"/>
        </w:rPr>
        <w:t>However</w:t>
      </w:r>
      <w:proofErr w:type="gramEnd"/>
      <w:r w:rsidRPr="003879B4">
        <w:rPr>
          <w:rStyle w:val="StyleUnderline"/>
        </w:rPr>
        <w:t xml:space="preserve">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13D49D1D" w14:textId="77777777" w:rsidR="00064205" w:rsidRPr="009917EF" w:rsidRDefault="00064205" w:rsidP="00064205">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5E9C0B45" w14:textId="77777777" w:rsidR="00064205" w:rsidRPr="00A70B09" w:rsidRDefault="00064205" w:rsidP="00064205">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 xml:space="preserve">then at least its potential. To be sure, </w:t>
      </w:r>
      <w:proofErr w:type="gramStart"/>
      <w:r w:rsidRPr="009917EF">
        <w:rPr>
          <w:rFonts w:ascii="Times New Roman" w:eastAsia="Times New Roman" w:hAnsi="Times New Roman" w:cs="Times New Roman"/>
          <w:sz w:val="16"/>
          <w:szCs w:val="16"/>
        </w:rPr>
        <w:t>it is clear that the</w:t>
      </w:r>
      <w:proofErr w:type="gramEnd"/>
      <w:r w:rsidRPr="009917EF">
        <w:rPr>
          <w:rFonts w:ascii="Times New Roman" w:eastAsia="Times New Roman" w:hAnsi="Times New Roman" w:cs="Times New Roman"/>
          <w:sz w:val="16"/>
          <w:szCs w:val="16"/>
        </w:rPr>
        <w:t xml:space="preserv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w:t>
      </w:r>
      <w:proofErr w:type="gramStart"/>
      <w:r w:rsidRPr="009917EF">
        <w:rPr>
          <w:rFonts w:ascii="Times New Roman" w:eastAsia="Times New Roman" w:hAnsi="Times New Roman" w:cs="Times New Roman"/>
          <w:sz w:val="16"/>
          <w:szCs w:val="16"/>
        </w:rPr>
        <w:t>particular potential</w:t>
      </w:r>
      <w:proofErr w:type="gramEnd"/>
      <w:r w:rsidRPr="009917EF">
        <w:rPr>
          <w:rFonts w:ascii="Times New Roman" w:eastAsia="Times New Roman" w:hAnsi="Times New Roman" w:cs="Times New Roman"/>
          <w:sz w:val="16"/>
          <w:szCs w:val="16"/>
        </w:rPr>
        <w:t xml:space="preserve">. Rather, it </w:t>
      </w:r>
      <w:proofErr w:type="gramStart"/>
      <w:r w:rsidRPr="009917EF">
        <w:rPr>
          <w:rFonts w:ascii="Times New Roman" w:eastAsia="Times New Roman" w:hAnsi="Times New Roman" w:cs="Times New Roman"/>
          <w:sz w:val="16"/>
          <w:szCs w:val="16"/>
        </w:rPr>
        <w:t>was a reflection of</w:t>
      </w:r>
      <w:proofErr w:type="gramEnd"/>
      <w:r w:rsidRPr="009917EF">
        <w:rPr>
          <w:rFonts w:ascii="Times New Roman" w:eastAsia="Times New Roman" w:hAnsi="Times New Roman" w:cs="Times New Roman"/>
          <w:sz w:val="16"/>
          <w:szCs w:val="16"/>
        </w:rPr>
        <w:t xml:space="preserve">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23693693" w14:textId="77777777" w:rsidR="00064205" w:rsidRPr="00A70B09" w:rsidRDefault="00064205" w:rsidP="00064205">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 xml:space="preserve">are not effective </w:t>
      </w:r>
      <w:proofErr w:type="gramStart"/>
      <w:r w:rsidRPr="00F92E50">
        <w:rPr>
          <w:rStyle w:val="Emphasis"/>
          <w:sz w:val="28"/>
          <w:szCs w:val="28"/>
        </w:rPr>
        <w:t>weapons</w:t>
      </w:r>
      <w:r w:rsidRPr="009917EF">
        <w:t xml:space="preserve"> </w:t>
      </w:r>
      <w:r w:rsidRPr="009917EF">
        <w:rPr>
          <w:rFonts w:ascii="Times New Roman" w:eastAsia="Times New Roman" w:hAnsi="Times New Roman" w:cs="Times New Roman"/>
          <w:sz w:val="16"/>
          <w:szCs w:val="16"/>
        </w:rPr>
        <w:t>in their own right</w:t>
      </w:r>
      <w:proofErr w:type="gramEnd"/>
      <w:r w:rsidRPr="009917EF">
        <w:rPr>
          <w:rFonts w:ascii="Times New Roman" w:eastAsia="Times New Roman" w:hAnsi="Times New Roman" w:cs="Times New Roman"/>
          <w:sz w:val="16"/>
          <w:szCs w:val="16"/>
        </w:rPr>
        <w: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165F7D72" w14:textId="77777777" w:rsidR="00064205" w:rsidRPr="009917EF" w:rsidRDefault="00064205" w:rsidP="00064205">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685C424C" w14:textId="77777777" w:rsidR="00064205" w:rsidRPr="00F92E50" w:rsidRDefault="00064205" w:rsidP="00064205">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36684D2E" w14:textId="77777777" w:rsidR="00064205" w:rsidRDefault="00064205" w:rsidP="00064205"/>
    <w:p w14:paraId="5A65A2F2" w14:textId="77777777" w:rsidR="00064205" w:rsidRDefault="00064205" w:rsidP="00064205">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0828F176" w14:textId="77777777" w:rsidR="00064205" w:rsidRPr="001B4895" w:rsidRDefault="00064205" w:rsidP="00064205">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1124-1131, </w:t>
      </w:r>
      <w:proofErr w:type="spellStart"/>
      <w:r>
        <w:t>EmmieeM</w:t>
      </w:r>
      <w:proofErr w:type="spellEnd"/>
      <w:r>
        <w:t>)</w:t>
      </w:r>
    </w:p>
    <w:p w14:paraId="25C403A7" w14:textId="77777777" w:rsidR="00064205" w:rsidRPr="001B4895" w:rsidRDefault="00064205" w:rsidP="00064205">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6BCCD197" w14:textId="77777777" w:rsidR="00064205" w:rsidRPr="001B4895" w:rsidRDefault="00064205" w:rsidP="00064205">
      <w:r w:rsidRPr="001B4895">
        <w:rPr>
          <w:sz w:val="16"/>
          <w:szCs w:val="16"/>
        </w:rPr>
        <w:t>Like Taft-Hartley’s</w:t>
      </w:r>
      <w:r w:rsidRPr="001B4895">
        <w:t xml:space="preserve"> </w:t>
      </w:r>
      <w:r w:rsidRPr="001B4895">
        <w:rPr>
          <w:rStyle w:val="StyleUnderline"/>
        </w:rPr>
        <w:t>supporters in Congress</w:t>
      </w:r>
      <w:r w:rsidRPr="001B4895">
        <w:rPr>
          <w:sz w:val="16"/>
          <w:szCs w:val="16"/>
        </w:rPr>
        <w:t xml:space="preserve">, figures like Hoover, Lippmann, and Ford did not trouble themselves to confess that such tactics as they so blithely condemned might </w:t>
      </w:r>
      <w:proofErr w:type="gramStart"/>
      <w:r w:rsidRPr="001B4895">
        <w:rPr>
          <w:sz w:val="16"/>
          <w:szCs w:val="16"/>
        </w:rPr>
        <w:t>actually be</w:t>
      </w:r>
      <w:proofErr w:type="gramEnd"/>
      <w:r w:rsidRPr="001B4895">
        <w:rPr>
          <w:sz w:val="16"/>
          <w:szCs w:val="16"/>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2B918957" w14:textId="77777777" w:rsidR="00064205" w:rsidRPr="00A80679" w:rsidRDefault="00064205" w:rsidP="00064205">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094E8F46" w14:textId="77777777" w:rsidR="00064205" w:rsidRPr="001B4895" w:rsidRDefault="00064205" w:rsidP="00064205">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25DB1A8B" w14:textId="77777777" w:rsidR="00064205" w:rsidRPr="001B4895" w:rsidRDefault="00064205" w:rsidP="00064205">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6195FD1E" w14:textId="77777777" w:rsidR="00064205" w:rsidRPr="00E47B9B" w:rsidRDefault="00064205" w:rsidP="00064205">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 xml:space="preserve">and power of liberal norms. For the rule established in Mackay Radio came out of the blue. It was set forth in a case which required no such question to be resolved, in a manner that drew no support from the text of the Wagner Act, and </w:t>
      </w:r>
      <w:proofErr w:type="gramStart"/>
      <w:r w:rsidRPr="00E47B9B">
        <w:rPr>
          <w:sz w:val="8"/>
          <w:szCs w:val="8"/>
        </w:rPr>
        <w:t>on the basis of</w:t>
      </w:r>
      <w:proofErr w:type="gramEnd"/>
      <w:r w:rsidRPr="00E47B9B">
        <w:rPr>
          <w:sz w:val="8"/>
          <w:szCs w:val="8"/>
        </w:rPr>
        <w:t xml:space="preserve"> legislative history that was ambiguous at best. Worse, as </w:t>
      </w:r>
      <w:proofErr w:type="spellStart"/>
      <w:r w:rsidRPr="00E47B9B">
        <w:rPr>
          <w:sz w:val="8"/>
          <w:szCs w:val="8"/>
        </w:rPr>
        <w:t>Getman</w:t>
      </w:r>
      <w:proofErr w:type="spellEnd"/>
      <w:r w:rsidRPr="00E47B9B">
        <w:rPr>
          <w:sz w:val="8"/>
          <w:szCs w:val="8"/>
        </w:rPr>
        <w:t xml:space="preserve"> points out, the rule is in direct conflict with the very statutory principle of barring discrimination </w:t>
      </w:r>
      <w:proofErr w:type="gramStart"/>
      <w:r w:rsidRPr="00E47B9B">
        <w:rPr>
          <w:sz w:val="8"/>
          <w:szCs w:val="8"/>
        </w:rPr>
        <w:t>on the basis of</w:t>
      </w:r>
      <w:proofErr w:type="gramEnd"/>
      <w:r w:rsidRPr="00E47B9B">
        <w:rPr>
          <w:sz w:val="8"/>
          <w:szCs w:val="8"/>
        </w:rPr>
        <w:t xml:space="preserve"> a worker’s assertion of the basic labor rights laid out in § 7 that it was, itself, supposedly derived from.303</w:t>
      </w:r>
    </w:p>
    <w:p w14:paraId="521C51B2" w14:textId="77777777" w:rsidR="00064205" w:rsidRPr="001B4895" w:rsidRDefault="00064205" w:rsidP="00064205">
      <w:pPr>
        <w:rPr>
          <w:sz w:val="8"/>
          <w:szCs w:val="8"/>
        </w:rPr>
      </w:pPr>
      <w:r w:rsidRPr="001B4895">
        <w:rPr>
          <w:sz w:val="8"/>
          <w:szCs w:val="8"/>
        </w:rPr>
        <w:t xml:space="preserve">As an exercise in statutory construction and administration, Mackay Radio makes no sense; but as a defense of property </w:t>
      </w:r>
      <w:proofErr w:type="gramStart"/>
      <w:r w:rsidRPr="001B4895">
        <w:rPr>
          <w:sz w:val="8"/>
          <w:szCs w:val="8"/>
        </w:rPr>
        <w:t>rights</w:t>
      </w:r>
      <w:proofErr w:type="gramEnd"/>
      <w:r w:rsidRPr="001B4895">
        <w:rPr>
          <w:sz w:val="8"/>
          <w:szCs w:val="8"/>
        </w:rPr>
        <w:t xml:space="preserve">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237705CA" w14:textId="77777777" w:rsidR="00064205" w:rsidRPr="00E47B9B" w:rsidRDefault="00064205" w:rsidP="00064205">
      <w:pPr>
        <w:rPr>
          <w:sz w:val="8"/>
          <w:szCs w:val="8"/>
        </w:rPr>
      </w:pPr>
      <w:r w:rsidRPr="001B4895">
        <w:rPr>
          <w:sz w:val="8"/>
          <w:szCs w:val="8"/>
        </w:rPr>
        <w:t xml:space="preserve">A simple exercise in counterfactual speculation bears similar fruit </w:t>
      </w:r>
      <w:proofErr w:type="gramStart"/>
      <w:r w:rsidRPr="001B4895">
        <w:rPr>
          <w:sz w:val="8"/>
          <w:szCs w:val="8"/>
        </w:rPr>
        <w:t>in regard to</w:t>
      </w:r>
      <w:proofErr w:type="gramEnd"/>
      <w:r w:rsidRPr="001B4895">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w:t>
      </w:r>
      <w:proofErr w:type="spellStart"/>
      <w:r w:rsidRPr="001B4895">
        <w:rPr>
          <w:sz w:val="8"/>
          <w:szCs w:val="8"/>
        </w:rPr>
        <w:t>TaftHartley</w:t>
      </w:r>
      <w:proofErr w:type="spellEnd"/>
      <w:r w:rsidRPr="001B4895">
        <w:rPr>
          <w:sz w:val="8"/>
          <w:szCs w:val="8"/>
        </w:rPr>
        <w:t xml:space="preserve">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1B4895">
        <w:rPr>
          <w:sz w:val="8"/>
          <w:szCs w:val="8"/>
        </w:rPr>
        <w:t>Fansteel</w:t>
      </w:r>
      <w:proofErr w:type="spellEnd"/>
      <w:r w:rsidRPr="001B4895">
        <w:rPr>
          <w:sz w:val="8"/>
          <w:szCs w:val="8"/>
        </w:rPr>
        <w:t xml:space="preserve">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2825CDFB" w14:textId="77777777" w:rsidR="00064205" w:rsidRPr="001B4895" w:rsidRDefault="00064205" w:rsidP="00064205">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4D5BE77B" w14:textId="77777777" w:rsidR="00064205" w:rsidRPr="001B4895" w:rsidRDefault="00064205" w:rsidP="00064205">
      <w:pPr>
        <w:rPr>
          <w:sz w:val="8"/>
          <w:szCs w:val="8"/>
        </w:rPr>
      </w:pPr>
      <w:r w:rsidRPr="001B4895">
        <w:rPr>
          <w:sz w:val="8"/>
          <w:szCs w:val="8"/>
        </w:rPr>
        <w:t>CONCLUSION</w:t>
      </w:r>
    </w:p>
    <w:p w14:paraId="59CC3698" w14:textId="77777777" w:rsidR="00064205" w:rsidRPr="001B4895" w:rsidRDefault="00064205" w:rsidP="00064205">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0A57480E" w14:textId="77777777" w:rsidR="00064205" w:rsidRPr="001B4895" w:rsidRDefault="00064205" w:rsidP="00064205">
      <w:r w:rsidRPr="001B4895">
        <w:rPr>
          <w:sz w:val="16"/>
          <w:szCs w:val="16"/>
        </w:rPr>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w:t>
      </w:r>
      <w:proofErr w:type="gramStart"/>
      <w:r w:rsidRPr="001B4895">
        <w:rPr>
          <w:rStyle w:val="StyleUnderline"/>
        </w:rPr>
        <w:t xml:space="preserve">really </w:t>
      </w:r>
      <w:r w:rsidRPr="001B4895">
        <w:rPr>
          <w:rStyle w:val="Emphasis"/>
        </w:rPr>
        <w:t>apt</w:t>
      </w:r>
      <w:proofErr w:type="gramEnd"/>
      <w:r w:rsidRPr="001B4895">
        <w:rPr>
          <w:rStyle w:val="Emphasis"/>
        </w:rPr>
        <w:t xml:space="preserve"> to </w:t>
      </w:r>
      <w:r w:rsidRPr="001B4895">
        <w:rPr>
          <w:rStyle w:val="Emphasis"/>
          <w:highlight w:val="yellow"/>
        </w:rPr>
        <w:t>change</w:t>
      </w:r>
      <w:r w:rsidRPr="001B4895">
        <w:rPr>
          <w:rStyle w:val="Emphasis"/>
        </w:rPr>
        <w:t xml:space="preserve"> anything</w:t>
      </w:r>
      <w:r w:rsidRPr="001B4895">
        <w:rPr>
          <w:sz w:val="16"/>
          <w:szCs w:val="16"/>
        </w:rPr>
        <w:t xml:space="preserve">. And </w:t>
      </w:r>
      <w:proofErr w:type="gramStart"/>
      <w:r w:rsidRPr="001B4895">
        <w:rPr>
          <w:rStyle w:val="StyleUnderline"/>
        </w:rPr>
        <w:t>so</w:t>
      </w:r>
      <w:proofErr w:type="gramEnd"/>
      <w:r w:rsidRPr="001B4895">
        <w:rPr>
          <w:rStyle w:val="StyleUnderline"/>
        </w:rPr>
        <w:t xml:space="preserve"> they do not strike</w:t>
      </w:r>
      <w:r w:rsidRPr="001B4895">
        <w:rPr>
          <w:sz w:val="16"/>
          <w:szCs w:val="16"/>
        </w:rPr>
        <w:t xml:space="preserve">—in fact, under these circumstances they usually should not strike. </w:t>
      </w:r>
    </w:p>
    <w:p w14:paraId="5173E49A" w14:textId="77777777" w:rsidR="00064205" w:rsidRPr="001B4895" w:rsidRDefault="00064205" w:rsidP="00064205">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6615C587" w14:textId="77777777" w:rsidR="00064205" w:rsidRPr="001B4895" w:rsidRDefault="00064205" w:rsidP="00064205">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6C47C739" w14:textId="77777777" w:rsidR="00064205" w:rsidRPr="001B4895" w:rsidRDefault="00064205" w:rsidP="00064205">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proofErr w:type="gramStart"/>
      <w:r w:rsidRPr="001B4895">
        <w:rPr>
          <w:rStyle w:val="StyleUnderline"/>
        </w:rPr>
        <w:t>All</w:t>
      </w:r>
      <w:r w:rsidRPr="001B4895">
        <w:t xml:space="preserve"> </w:t>
      </w:r>
      <w:r w:rsidRPr="001B4895">
        <w:rPr>
          <w:sz w:val="16"/>
          <w:szCs w:val="16"/>
        </w:rPr>
        <w:t>of</w:t>
      </w:r>
      <w:proofErr w:type="gramEnd"/>
      <w:r w:rsidRPr="001B4895">
        <w:rPr>
          <w:sz w:val="16"/>
          <w:szCs w:val="16"/>
        </w:rPr>
        <w:t xml:space="preserve">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18B2C73A" w14:textId="77777777" w:rsidR="00064205" w:rsidRPr="001B4895" w:rsidRDefault="00064205" w:rsidP="00064205">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xml:space="preserve">.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w:t>
      </w:r>
      <w:proofErr w:type="gramStart"/>
      <w:r w:rsidRPr="001B4895">
        <w:rPr>
          <w:sz w:val="12"/>
          <w:szCs w:val="12"/>
        </w:rPr>
        <w:t>recently-passed</w:t>
      </w:r>
      <w:proofErr w:type="gramEnd"/>
      <w:r w:rsidRPr="001B4895">
        <w:rPr>
          <w:sz w:val="12"/>
          <w:szCs w:val="12"/>
        </w:rPr>
        <w:t xml:space="preserve">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w:t>
      </w:r>
      <w:proofErr w:type="gramStart"/>
      <w:r w:rsidRPr="001B4895">
        <w:rPr>
          <w:sz w:val="12"/>
          <w:szCs w:val="12"/>
        </w:rPr>
        <w:t>terms</w:t>
      </w:r>
      <w:proofErr w:type="gramEnd"/>
      <w:r w:rsidRPr="001B4895">
        <w:rPr>
          <w:sz w:val="12"/>
          <w:szCs w:val="12"/>
        </w:rPr>
        <w:t xml:space="preserve"> and conditions of work.313</w:t>
      </w:r>
    </w:p>
    <w:p w14:paraId="1D91B6BE" w14:textId="77777777" w:rsidR="00064205" w:rsidRPr="00C66DB6" w:rsidRDefault="00064205" w:rsidP="00064205">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7A1C531D" w14:textId="77777777" w:rsidR="00064205" w:rsidRDefault="00064205" w:rsidP="00064205">
      <w:r w:rsidRPr="001B4895">
        <w:rPr>
          <w:sz w:val="16"/>
          <w:szCs w:val="16"/>
        </w:rPr>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xml:space="preserve">. </w:t>
      </w:r>
      <w:proofErr w:type="gramStart"/>
      <w:r w:rsidRPr="001B4895">
        <w:rPr>
          <w:sz w:val="16"/>
          <w:szCs w:val="16"/>
        </w:rPr>
        <w:t>Thus</w:t>
      </w:r>
      <w:proofErr w:type="gramEnd"/>
      <w:r w:rsidRPr="001B4895">
        <w:rPr>
          <w:sz w:val="16"/>
          <w:szCs w:val="16"/>
        </w:rPr>
        <w:t xml:space="preserve"> it is that in cases like </w:t>
      </w:r>
      <w:proofErr w:type="spellStart"/>
      <w:r w:rsidRPr="001B4895">
        <w:rPr>
          <w:sz w:val="16"/>
          <w:szCs w:val="16"/>
        </w:rPr>
        <w:t>Fansteel</w:t>
      </w:r>
      <w:proofErr w:type="spellEnd"/>
      <w:r w:rsidRPr="001B4895">
        <w:rPr>
          <w:sz w:val="16"/>
          <w:szCs w:val="16"/>
        </w:rPr>
        <w:t xml:space="preserve">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proofErr w:type="gramStart"/>
      <w:r w:rsidRPr="001B4895">
        <w:rPr>
          <w:rStyle w:val="StyleUnderline"/>
        </w:rPr>
        <w:t>so</w:t>
      </w:r>
      <w:proofErr w:type="gramEnd"/>
      <w:r w:rsidRPr="001B4895">
        <w:rPr>
          <w:rStyle w:val="StyleUnderline"/>
        </w:rPr>
        <w:t xml:space="preserve">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r w:rsidRPr="001B4895">
        <w:t xml:space="preserve"> </w:t>
      </w:r>
    </w:p>
    <w:p w14:paraId="4E606391" w14:textId="77777777" w:rsidR="00064205" w:rsidRPr="00B55AD5" w:rsidRDefault="00064205" w:rsidP="00B55AD5"/>
    <w:sectPr w:rsidR="0006420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4411E6"/>
    <w:rsid w:val="000139A3"/>
    <w:rsid w:val="00064205"/>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11E6"/>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3D0D"/>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CF6F2E"/>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8833C"/>
  <w15:chartTrackingRefBased/>
  <w15:docId w15:val="{1B907DAA-0983-41B0-A9A9-810B1AF1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11E6"/>
    <w:rPr>
      <w:rFonts w:ascii="Georgia" w:hAnsi="Georgia" w:cs="Helvetica"/>
    </w:rPr>
  </w:style>
  <w:style w:type="paragraph" w:styleId="Heading1">
    <w:name w:val="heading 1"/>
    <w:aliases w:val="Pocket"/>
    <w:basedOn w:val="Normal"/>
    <w:next w:val="Normal"/>
    <w:link w:val="Heading1Char"/>
    <w:qFormat/>
    <w:rsid w:val="004411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11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11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411E6"/>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4411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1E6"/>
  </w:style>
  <w:style w:type="character" w:customStyle="1" w:styleId="Heading1Char">
    <w:name w:val="Heading 1 Char"/>
    <w:aliases w:val="Pocket Char"/>
    <w:basedOn w:val="DefaultParagraphFont"/>
    <w:link w:val="Heading1"/>
    <w:rsid w:val="004411E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411E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411E6"/>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4411E6"/>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
    <w:basedOn w:val="DefaultParagraphFont"/>
    <w:link w:val="textbold"/>
    <w:uiPriority w:val="7"/>
    <w:qFormat/>
    <w:rsid w:val="004411E6"/>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11E6"/>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4411E6"/>
    <w:rPr>
      <w:b w:val="0"/>
      <w:sz w:val="22"/>
      <w:u w:val="single"/>
    </w:rPr>
  </w:style>
  <w:style w:type="character" w:styleId="Hyperlink">
    <w:name w:val="Hyperlink"/>
    <w:basedOn w:val="DefaultParagraphFont"/>
    <w:uiPriority w:val="99"/>
    <w:semiHidden/>
    <w:unhideWhenUsed/>
    <w:rsid w:val="004411E6"/>
    <w:rPr>
      <w:color w:val="auto"/>
      <w:u w:val="none"/>
    </w:rPr>
  </w:style>
  <w:style w:type="character" w:styleId="FollowedHyperlink">
    <w:name w:val="FollowedHyperlink"/>
    <w:basedOn w:val="DefaultParagraphFont"/>
    <w:uiPriority w:val="99"/>
    <w:semiHidden/>
    <w:unhideWhenUsed/>
    <w:rsid w:val="004411E6"/>
    <w:rPr>
      <w:color w:val="auto"/>
      <w:u w:val="none"/>
    </w:rPr>
  </w:style>
  <w:style w:type="paragraph" w:styleId="NoSpacing">
    <w:name w:val="No Spacing"/>
    <w:uiPriority w:val="1"/>
    <w:qFormat/>
    <w:rsid w:val="00064205"/>
    <w:pPr>
      <w:spacing w:after="0" w:line="240" w:lineRule="auto"/>
    </w:pPr>
    <w:rPr>
      <w:rFonts w:ascii="Calibri" w:eastAsiaTheme="minorEastAsia" w:hAnsi="Calibri"/>
      <w:szCs w:val="24"/>
    </w:rPr>
  </w:style>
  <w:style w:type="paragraph" w:customStyle="1" w:styleId="textbold">
    <w:name w:val="text bold"/>
    <w:basedOn w:val="Normal"/>
    <w:link w:val="Emphasis"/>
    <w:uiPriority w:val="7"/>
    <w:qFormat/>
    <w:rsid w:val="0006420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customStyle="1" w:styleId="Emphasis1">
    <w:name w:val="Emphasis1"/>
    <w:basedOn w:val="Normal"/>
    <w:autoRedefine/>
    <w:uiPriority w:val="7"/>
    <w:qFormat/>
    <w:rsid w:val="00CF6F2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TitleChar">
    <w:name w:val="Title Char"/>
    <w:basedOn w:val="DefaultParagraphFont"/>
    <w:uiPriority w:val="6"/>
    <w:qFormat/>
    <w:rsid w:val="00CF6F2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7489</Words>
  <Characters>42693</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2021-11-20T17:12:00Z</dcterms:created>
  <dcterms:modified xsi:type="dcterms:W3CDTF">2021-11-20T17:42:00Z</dcterms:modified>
</cp:coreProperties>
</file>