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EDD83" w14:textId="77777777" w:rsidR="002E5A86" w:rsidRDefault="002E5A86" w:rsidP="002E5A86">
      <w:pPr>
        <w:pStyle w:val="Heading2"/>
      </w:pPr>
      <w:bookmarkStart w:id="0" w:name="_Hlk88298063"/>
      <w:r>
        <w:t>1AC</w:t>
      </w:r>
    </w:p>
    <w:p w14:paraId="1714C182" w14:textId="77777777" w:rsidR="002E5A86" w:rsidRPr="009C7A92" w:rsidRDefault="002E5A86" w:rsidP="002E5A86">
      <w:pPr>
        <w:pStyle w:val="Heading4"/>
      </w:pPr>
      <w:r>
        <w:t xml:space="preserve">Plan: The member nations of the European Union ought to recognize an unconditional right of workers to strike. </w:t>
      </w:r>
    </w:p>
    <w:p w14:paraId="125066AE" w14:textId="77777777" w:rsidR="002E5A86" w:rsidRPr="00C06347" w:rsidRDefault="002E5A86" w:rsidP="002E5A86"/>
    <w:p w14:paraId="317FDB82" w14:textId="77777777" w:rsidR="002E5A86" w:rsidRPr="00DE376C" w:rsidRDefault="002E5A86" w:rsidP="002E5A86">
      <w:pPr>
        <w:pStyle w:val="Heading4"/>
      </w:pPr>
      <w:r>
        <w:t xml:space="preserve">Strike rights are </w:t>
      </w:r>
      <w:r>
        <w:rPr>
          <w:u w:val="single"/>
        </w:rPr>
        <w:t>backsliding</w:t>
      </w:r>
      <w:r>
        <w:t xml:space="preserve"> in Eastern Europe – </w:t>
      </w:r>
      <w:r>
        <w:rPr>
          <w:u w:val="single"/>
        </w:rPr>
        <w:t>especially</w:t>
      </w:r>
      <w:r>
        <w:t xml:space="preserve"> after COVID</w:t>
      </w:r>
    </w:p>
    <w:p w14:paraId="1114C9D8" w14:textId="77777777" w:rsidR="002E5A86" w:rsidRPr="00267FDE" w:rsidRDefault="002E5A86" w:rsidP="002E5A86">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65901F1C" w14:textId="77777777" w:rsidR="002E5A86" w:rsidRPr="00DE376C" w:rsidRDefault="002E5A86" w:rsidP="002E5A86">
      <w:pPr>
        <w:rPr>
          <w:sz w:val="16"/>
        </w:rPr>
      </w:pPr>
      <w:r w:rsidRPr="002E5A86">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2E5A86">
        <w:rPr>
          <w:rStyle w:val="StyleUnderline"/>
          <w:highlight w:val="cyan"/>
        </w:rPr>
        <w:t>bargain</w:t>
      </w:r>
      <w:r w:rsidRPr="00DE376C">
        <w:rPr>
          <w:rStyle w:val="StyleUnderline"/>
        </w:rPr>
        <w:t xml:space="preserve"> collectively </w:t>
      </w:r>
      <w:r w:rsidRPr="002E5A86">
        <w:rPr>
          <w:rStyle w:val="StyleUnderline"/>
          <w:highlight w:val="cyan"/>
        </w:rPr>
        <w:t xml:space="preserve">is </w:t>
      </w:r>
      <w:proofErr w:type="spellStart"/>
      <w:r w:rsidRPr="002E5A86">
        <w:rPr>
          <w:rStyle w:val="StyleUnderline"/>
          <w:highlight w:val="cyan"/>
        </w:rPr>
        <w:t>recognised</w:t>
      </w:r>
      <w:proofErr w:type="spellEnd"/>
      <w:r w:rsidRPr="002E5A86">
        <w:rPr>
          <w:rStyle w:val="StyleUnderline"/>
          <w:highlight w:val="cyan"/>
        </w:rPr>
        <w:t xml:space="preserve"> as</w:t>
      </w:r>
      <w:r w:rsidRPr="00DE376C">
        <w:rPr>
          <w:rStyle w:val="StyleUnderline"/>
        </w:rPr>
        <w:t xml:space="preserve"> a </w:t>
      </w:r>
      <w:r w:rsidRPr="002E5A86">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2E5A86">
        <w:rPr>
          <w:rStyle w:val="StyleUnderline"/>
          <w:highlight w:val="cyan"/>
        </w:rPr>
        <w:t xml:space="preserve">union-busting is </w:t>
      </w:r>
      <w:r w:rsidRPr="002E5A86">
        <w:rPr>
          <w:rStyle w:val="Emphasis"/>
          <w:highlight w:val="cyan"/>
        </w:rPr>
        <w:t>on the rise</w:t>
      </w:r>
      <w:r w:rsidRPr="00DE376C">
        <w:rPr>
          <w:sz w:val="16"/>
        </w:rPr>
        <w:t xml:space="preserve"> </w:t>
      </w:r>
      <w:r w:rsidRPr="00DE376C">
        <w:rPr>
          <w:rStyle w:val="StyleUnderline"/>
        </w:rPr>
        <w:t>in Europe</w:t>
      </w:r>
      <w:r w:rsidRPr="00DE376C">
        <w:rPr>
          <w:sz w:val="16"/>
        </w:rPr>
        <w:t>.</w:t>
      </w:r>
    </w:p>
    <w:p w14:paraId="6506657D" w14:textId="77777777" w:rsidR="002E5A86" w:rsidRPr="00DE376C" w:rsidRDefault="002E5A86" w:rsidP="002E5A86">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417050F7" w14:textId="77777777" w:rsidR="002E5A86" w:rsidRPr="00DE376C" w:rsidRDefault="002E5A86" w:rsidP="002E5A86">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0CDEE46F" w14:textId="77777777" w:rsidR="002E5A86" w:rsidRPr="00DE376C" w:rsidRDefault="002E5A86" w:rsidP="002E5A86">
      <w:pPr>
        <w:rPr>
          <w:sz w:val="16"/>
        </w:rPr>
      </w:pPr>
      <w:r w:rsidRPr="00DE376C">
        <w:rPr>
          <w:rStyle w:val="StyleUnderline"/>
        </w:rPr>
        <w:t xml:space="preserve">All </w:t>
      </w:r>
      <w:r w:rsidRPr="002E5A86">
        <w:rPr>
          <w:rStyle w:val="StyleUnderline"/>
          <w:highlight w:val="cyan"/>
        </w:rPr>
        <w:t>this</w:t>
      </w:r>
      <w:r w:rsidRPr="00DE376C">
        <w:rPr>
          <w:rStyle w:val="StyleUnderline"/>
        </w:rPr>
        <w:t xml:space="preserve"> is welcome but </w:t>
      </w:r>
      <w:r w:rsidRPr="002E5A86">
        <w:rPr>
          <w:rStyle w:val="StyleUnderline"/>
          <w:highlight w:val="cyan"/>
        </w:rPr>
        <w:t>fails to require</w:t>
      </w:r>
      <w:r w:rsidRPr="00DE376C">
        <w:rPr>
          <w:rStyle w:val="StyleUnderline"/>
        </w:rPr>
        <w:t xml:space="preserve"> member </w:t>
      </w:r>
      <w:r w:rsidRPr="002E5A86">
        <w:rPr>
          <w:rStyle w:val="StyleUnderline"/>
          <w:highlight w:val="cyan"/>
        </w:rPr>
        <w:t>states</w:t>
      </w:r>
      <w:r w:rsidRPr="00DE376C">
        <w:rPr>
          <w:rStyle w:val="StyleUnderline"/>
        </w:rPr>
        <w:t xml:space="preserve"> to </w:t>
      </w:r>
      <w:r w:rsidRPr="002E5A86">
        <w:rPr>
          <w:rStyle w:val="StyleUnderline"/>
          <w:highlight w:val="cyan"/>
        </w:rPr>
        <w:t>tackle employers’</w:t>
      </w:r>
      <w:r w:rsidRPr="00DE376C">
        <w:rPr>
          <w:rStyle w:val="StyleUnderline"/>
        </w:rPr>
        <w:t xml:space="preserve"> attacks on workers’ </w:t>
      </w:r>
      <w:r w:rsidRPr="002E5A86">
        <w:rPr>
          <w:rStyle w:val="StyleUnderline"/>
          <w:highlight w:val="cyan"/>
        </w:rPr>
        <w:t xml:space="preserve">ability to </w:t>
      </w:r>
      <w:proofErr w:type="spellStart"/>
      <w:r w:rsidRPr="002E5A86">
        <w:rPr>
          <w:rStyle w:val="Emphasis"/>
          <w:highlight w:val="cyan"/>
        </w:rPr>
        <w:t>organise</w:t>
      </w:r>
      <w:proofErr w:type="spellEnd"/>
      <w:r w:rsidRPr="002E5A86">
        <w:rPr>
          <w:rStyle w:val="StyleUnderline"/>
          <w:highlight w:val="cyan"/>
        </w:rPr>
        <w:t xml:space="preserve"> and </w:t>
      </w:r>
      <w:r w:rsidRPr="002E5A86">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2E5A86">
        <w:rPr>
          <w:rStyle w:val="StyleUnderline"/>
          <w:highlight w:val="cyan"/>
        </w:rPr>
        <w:t xml:space="preserve">through </w:t>
      </w:r>
      <w:r w:rsidRPr="002E5A86">
        <w:rPr>
          <w:rStyle w:val="Emphasis"/>
          <w:highlight w:val="cyan"/>
        </w:rPr>
        <w:t>strike action</w:t>
      </w:r>
      <w:r w:rsidRPr="00DE376C">
        <w:rPr>
          <w:sz w:val="16"/>
        </w:rPr>
        <w:t>—</w:t>
      </w:r>
      <w:r w:rsidRPr="002E5A86">
        <w:rPr>
          <w:rStyle w:val="StyleUnderline"/>
          <w:highlight w:val="cyan"/>
        </w:rPr>
        <w:t xml:space="preserve">without risk </w:t>
      </w:r>
      <w:r w:rsidRPr="000E3AAF">
        <w:rPr>
          <w:rStyle w:val="StyleUnderline"/>
        </w:rPr>
        <w:t>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2E5A86">
        <w:rPr>
          <w:rStyle w:val="Emphasis"/>
          <w:highlight w:val="cyan"/>
        </w:rPr>
        <w:t>dismissal</w:t>
      </w:r>
      <w:r w:rsidRPr="002E5A86">
        <w:rPr>
          <w:rStyle w:val="StyleUnderline"/>
          <w:highlight w:val="cyan"/>
        </w:rPr>
        <w:t xml:space="preserve"> or discrimination</w:t>
      </w:r>
      <w:r w:rsidRPr="00DE376C">
        <w:rPr>
          <w:sz w:val="16"/>
        </w:rPr>
        <w:t>.</w:t>
      </w:r>
    </w:p>
    <w:p w14:paraId="5DEE1B7D" w14:textId="77777777" w:rsidR="002E5A86" w:rsidRPr="00DE376C" w:rsidRDefault="002E5A86" w:rsidP="002E5A86">
      <w:pPr>
        <w:rPr>
          <w:sz w:val="16"/>
        </w:rPr>
      </w:pPr>
      <w:r w:rsidRPr="00DE376C">
        <w:rPr>
          <w:sz w:val="16"/>
        </w:rPr>
        <w:t>Legally binding</w:t>
      </w:r>
    </w:p>
    <w:p w14:paraId="12A167D9" w14:textId="77777777" w:rsidR="002E5A86" w:rsidRPr="00DE376C" w:rsidRDefault="002E5A86" w:rsidP="002E5A86">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5519B6B7" w14:textId="77777777" w:rsidR="002E5A86" w:rsidRPr="00DE376C" w:rsidRDefault="002E5A86" w:rsidP="002E5A86">
      <w:pPr>
        <w:rPr>
          <w:sz w:val="16"/>
        </w:rPr>
      </w:pPr>
      <w:r w:rsidRPr="00DE376C">
        <w:rPr>
          <w:sz w:val="16"/>
        </w:rPr>
        <w:t>The ILO Committee on Freedom of Association Digest of Case Law affirms:</w:t>
      </w:r>
    </w:p>
    <w:p w14:paraId="56835DE0" w14:textId="77777777" w:rsidR="002E5A86" w:rsidRPr="00DE376C" w:rsidRDefault="002E5A86" w:rsidP="002E5A86">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08B53A96" w14:textId="77777777" w:rsidR="002E5A86" w:rsidRPr="00DE376C" w:rsidRDefault="002E5A86" w:rsidP="002E5A86">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2B9548A9" w14:textId="77777777" w:rsidR="002E5A86" w:rsidRPr="00DE376C" w:rsidRDefault="002E5A86" w:rsidP="002E5A86">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19114FC4" w14:textId="77777777" w:rsidR="002E5A86" w:rsidRPr="00DE376C" w:rsidRDefault="002E5A86" w:rsidP="002E5A86">
      <w:pPr>
        <w:rPr>
          <w:sz w:val="16"/>
        </w:rPr>
      </w:pPr>
      <w:r w:rsidRPr="00DE376C">
        <w:rPr>
          <w:sz w:val="16"/>
        </w:rPr>
        <w:t>Growing evidence</w:t>
      </w:r>
    </w:p>
    <w:p w14:paraId="482DD9E9" w14:textId="77777777" w:rsidR="002E5A86" w:rsidRPr="00DE376C" w:rsidRDefault="002E5A86" w:rsidP="002E5A86">
      <w:pPr>
        <w:rPr>
          <w:rStyle w:val="StyleUnderline"/>
        </w:rPr>
      </w:pPr>
      <w:r w:rsidRPr="002E5A86">
        <w:rPr>
          <w:rStyle w:val="StyleUnderline"/>
          <w:highlight w:val="cyan"/>
        </w:rPr>
        <w:t>The</w:t>
      </w:r>
      <w:r w:rsidRPr="002E5A86">
        <w:rPr>
          <w:sz w:val="16"/>
          <w:highlight w:val="cyan"/>
        </w:rPr>
        <w:t xml:space="preserve"> </w:t>
      </w:r>
      <w:r w:rsidRPr="002E5A86">
        <w:rPr>
          <w:rStyle w:val="Emphasis"/>
          <w:highlight w:val="cyan"/>
        </w:rPr>
        <w:t>ETUC</w:t>
      </w:r>
      <w:r w:rsidRPr="002E5A86">
        <w:rPr>
          <w:sz w:val="16"/>
          <w:highlight w:val="cyan"/>
        </w:rPr>
        <w:t xml:space="preserve"> </w:t>
      </w:r>
      <w:r w:rsidRPr="002E5A86">
        <w:rPr>
          <w:rStyle w:val="StyleUnderline"/>
          <w:highlight w:val="cyan"/>
        </w:rPr>
        <w:t>has</w:t>
      </w:r>
      <w:r w:rsidRPr="00DE376C">
        <w:rPr>
          <w:rStyle w:val="StyleUnderline"/>
        </w:rPr>
        <w:t xml:space="preserve"> growing </w:t>
      </w:r>
      <w:r w:rsidRPr="002E5A86">
        <w:rPr>
          <w:rStyle w:val="StyleUnderline"/>
          <w:highlight w:val="cyan"/>
        </w:rPr>
        <w:t xml:space="preserve">evidence of </w:t>
      </w:r>
      <w:r w:rsidRPr="002E5A86">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2E5A86">
        <w:rPr>
          <w:rStyle w:val="StyleUnderline"/>
          <w:highlight w:val="cyan"/>
        </w:rPr>
        <w:t>In Latvia</w:t>
      </w:r>
      <w:r w:rsidRPr="00DE376C">
        <w:rPr>
          <w:rStyle w:val="StyleUnderline"/>
        </w:rPr>
        <w:t>, legislation allows employers to set up ‘</w:t>
      </w:r>
      <w:r w:rsidRPr="002E5A86">
        <w:rPr>
          <w:rStyle w:val="Emphasis"/>
          <w:highlight w:val="cyan"/>
        </w:rPr>
        <w:t>yellow’ unions</w:t>
      </w:r>
      <w:r w:rsidRPr="00DE376C">
        <w:rPr>
          <w:rStyle w:val="StyleUnderline"/>
        </w:rPr>
        <w:t xml:space="preserve">, to </w:t>
      </w:r>
      <w:r w:rsidRPr="002E5A86">
        <w:rPr>
          <w:rStyle w:val="StyleUnderline"/>
          <w:highlight w:val="cyan"/>
        </w:rPr>
        <w:t>prevent</w:t>
      </w:r>
      <w:r w:rsidRPr="00DE376C">
        <w:rPr>
          <w:rStyle w:val="StyleUnderline"/>
        </w:rPr>
        <w:t xml:space="preserve"> legitimate </w:t>
      </w:r>
      <w:r w:rsidRPr="002E5A86">
        <w:rPr>
          <w:rStyle w:val="StyleUnderline"/>
          <w:highlight w:val="cyan"/>
        </w:rPr>
        <w:t>trade unions from reaching</w:t>
      </w:r>
      <w:r w:rsidRPr="00DE376C">
        <w:rPr>
          <w:rStyle w:val="StyleUnderline"/>
        </w:rPr>
        <w:t xml:space="preserve"> </w:t>
      </w:r>
      <w:r w:rsidRPr="00DE376C">
        <w:rPr>
          <w:rStyle w:val="Emphasis"/>
        </w:rPr>
        <w:t xml:space="preserve">collective </w:t>
      </w:r>
      <w:r w:rsidRPr="002E5A86">
        <w:rPr>
          <w:rStyle w:val="Emphasis"/>
          <w:highlight w:val="cyan"/>
        </w:rPr>
        <w:t>agreements</w:t>
      </w:r>
      <w:r w:rsidRPr="00DE376C">
        <w:rPr>
          <w:rStyle w:val="StyleUnderline"/>
        </w:rPr>
        <w:t>.</w:t>
      </w:r>
    </w:p>
    <w:p w14:paraId="220D92F8" w14:textId="77777777" w:rsidR="002E5A86" w:rsidRPr="00DE376C" w:rsidRDefault="002E5A86" w:rsidP="002E5A86">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7DCBE6F7" w14:textId="77777777" w:rsidR="002E5A86" w:rsidRPr="00DE376C" w:rsidRDefault="002E5A86" w:rsidP="002E5A86">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12689EC0" w14:textId="77777777" w:rsidR="002E5A86" w:rsidRPr="00DE376C" w:rsidRDefault="002E5A86" w:rsidP="002E5A86">
      <w:pPr>
        <w:rPr>
          <w:sz w:val="16"/>
        </w:rPr>
      </w:pPr>
      <w:r w:rsidRPr="002E5A86">
        <w:rPr>
          <w:rStyle w:val="StyleUnderline"/>
          <w:highlight w:val="cyan"/>
        </w:rPr>
        <w:t xml:space="preserve">Governments are </w:t>
      </w:r>
      <w:r w:rsidRPr="002E5A86">
        <w:rPr>
          <w:rStyle w:val="Emphasis"/>
          <w:highlight w:val="cyan"/>
        </w:rPr>
        <w:t>complicit</w:t>
      </w:r>
      <w:r w:rsidRPr="00DE376C">
        <w:rPr>
          <w:rStyle w:val="StyleUnderline"/>
        </w:rPr>
        <w:t xml:space="preserve"> in these activities. Trade </w:t>
      </w:r>
      <w:r w:rsidRPr="002E5A86">
        <w:rPr>
          <w:rStyle w:val="StyleUnderline"/>
          <w:highlight w:val="cyan"/>
        </w:rPr>
        <w:t xml:space="preserve">unionists are still </w:t>
      </w:r>
      <w:r w:rsidRPr="002E5A86">
        <w:rPr>
          <w:rStyle w:val="Emphasis"/>
          <w:highlight w:val="cyan"/>
        </w:rPr>
        <w:t>arrested</w:t>
      </w:r>
      <w:r w:rsidRPr="002E5A86">
        <w:rPr>
          <w:rStyle w:val="StyleUnderline"/>
          <w:highlight w:val="cyan"/>
        </w:rPr>
        <w:t xml:space="preserve"> and </w:t>
      </w:r>
      <w:r w:rsidRPr="002E5A86">
        <w:rPr>
          <w:rStyle w:val="Emphasis"/>
          <w:highlight w:val="cyan"/>
        </w:rPr>
        <w:t>prosecuted</w:t>
      </w:r>
      <w:r w:rsidRPr="00DE376C">
        <w:rPr>
          <w:rStyle w:val="StyleUnderline"/>
        </w:rPr>
        <w:t xml:space="preserve"> for carrying out their duties</w:t>
      </w:r>
      <w:r w:rsidRPr="00DE376C">
        <w:rPr>
          <w:sz w:val="16"/>
        </w:rPr>
        <w:t xml:space="preserve">, for instance </w:t>
      </w:r>
      <w:r w:rsidRPr="002E5A86">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2E5A86">
        <w:rPr>
          <w:rStyle w:val="StyleUnderline"/>
          <w:highlight w:val="cyan"/>
        </w:rPr>
        <w:t>countries fail to protect</w:t>
      </w:r>
      <w:r w:rsidRPr="00DE376C">
        <w:rPr>
          <w:rStyle w:val="StyleUnderline"/>
        </w:rPr>
        <w:t xml:space="preserve"> union </w:t>
      </w:r>
      <w:r w:rsidRPr="002E5A86">
        <w:rPr>
          <w:rStyle w:val="StyleUnderline"/>
          <w:highlight w:val="cyan"/>
        </w:rPr>
        <w:t xml:space="preserve">members from </w:t>
      </w:r>
      <w:r w:rsidRPr="002E5A86">
        <w:rPr>
          <w:rStyle w:val="Emphasis"/>
          <w:highlight w:val="cyan"/>
        </w:rPr>
        <w:t>discrimination</w:t>
      </w:r>
      <w:r w:rsidRPr="002E5A86">
        <w:rPr>
          <w:rStyle w:val="StyleUnderline"/>
          <w:highlight w:val="cyan"/>
        </w:rPr>
        <w:t xml:space="preserve"> or </w:t>
      </w:r>
      <w:proofErr w:type="spellStart"/>
      <w:r w:rsidRPr="002E5A86">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2E5A86">
        <w:rPr>
          <w:rStyle w:val="Emphasis"/>
          <w:highlight w:val="cyan"/>
        </w:rPr>
        <w:t>Bulgaria</w:t>
      </w:r>
      <w:r w:rsidRPr="002E5A86">
        <w:rPr>
          <w:sz w:val="16"/>
          <w:highlight w:val="cyan"/>
        </w:rPr>
        <w:t xml:space="preserve">, </w:t>
      </w:r>
      <w:r w:rsidRPr="002E5A86">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2E5A86">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529ED988" w14:textId="77777777" w:rsidR="002E5A86" w:rsidRPr="00DE376C" w:rsidRDefault="002E5A86" w:rsidP="002E5A86">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2E5A86">
        <w:rPr>
          <w:rStyle w:val="StyleUnderline"/>
          <w:highlight w:val="cyan"/>
        </w:rPr>
        <w:t xml:space="preserve">In </w:t>
      </w:r>
      <w:r w:rsidRPr="002E5A86">
        <w:rPr>
          <w:rStyle w:val="Emphasis"/>
          <w:highlight w:val="cyan"/>
        </w:rPr>
        <w:t>Hungary</w:t>
      </w:r>
      <w:r w:rsidRPr="002E5A86">
        <w:rPr>
          <w:sz w:val="16"/>
          <w:highlight w:val="cyan"/>
        </w:rPr>
        <w:t xml:space="preserve">, </w:t>
      </w:r>
      <w:r w:rsidRPr="002E5A86">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2E5A86">
        <w:rPr>
          <w:rStyle w:val="Emphasis"/>
          <w:highlight w:val="cyan"/>
        </w:rPr>
        <w:t xml:space="preserve">outlaws </w:t>
      </w:r>
      <w:proofErr w:type="gramStart"/>
      <w:r w:rsidRPr="002E5A86">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330C0F92" w14:textId="77777777" w:rsidR="002E5A86" w:rsidRPr="001D4DEF" w:rsidRDefault="002E5A86" w:rsidP="002E5A86">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70BE33B8" w14:textId="77777777" w:rsidR="002E5A86" w:rsidRPr="006861E1" w:rsidRDefault="002E5A86" w:rsidP="002E5A86">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BD31853" w14:textId="77777777" w:rsidR="002E5A86" w:rsidRPr="006861E1" w:rsidRDefault="002E5A86" w:rsidP="002E5A86">
      <w:pPr>
        <w:rPr>
          <w:rStyle w:val="StyleUnderline"/>
        </w:rPr>
      </w:pPr>
      <w:r w:rsidRPr="001D4DEF">
        <w:rPr>
          <w:sz w:val="16"/>
        </w:rPr>
        <w:t xml:space="preserve">Some 30 years ago, in August 1980, </w:t>
      </w:r>
      <w:r w:rsidRPr="002E5A86">
        <w:rPr>
          <w:rStyle w:val="StyleUnderline"/>
          <w:highlight w:val="cyan"/>
        </w:rPr>
        <w:t>workers in</w:t>
      </w:r>
      <w:r w:rsidRPr="001D4DEF">
        <w:rPr>
          <w:sz w:val="16"/>
        </w:rPr>
        <w:t xml:space="preserve"> communist </w:t>
      </w:r>
      <w:r w:rsidRPr="002E5A86">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2E5A86">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2E5A86">
        <w:rPr>
          <w:rStyle w:val="StyleUnderline"/>
          <w:highlight w:val="cyan"/>
        </w:rPr>
        <w:t>to create</w:t>
      </w:r>
      <w:r w:rsidRPr="006861E1">
        <w:rPr>
          <w:rStyle w:val="StyleUnderline"/>
        </w:rPr>
        <w:t xml:space="preserve"> the institutions that undergird </w:t>
      </w:r>
      <w:r w:rsidRPr="002E5A86">
        <w:rPr>
          <w:rStyle w:val="StyleUnderline"/>
          <w:highlight w:val="cyan"/>
        </w:rPr>
        <w:t xml:space="preserve">a </w:t>
      </w:r>
      <w:r w:rsidRPr="002E5A86">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2E5A86">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2E5A86">
        <w:rPr>
          <w:rStyle w:val="StyleUnderline"/>
          <w:highlight w:val="cyan"/>
        </w:rPr>
        <w:t xml:space="preserve">in a landmark victory for the </w:t>
      </w:r>
      <w:r w:rsidRPr="002E5A86">
        <w:rPr>
          <w:rStyle w:val="Emphasis"/>
          <w:highlight w:val="cyan"/>
        </w:rPr>
        <w:t>democratic opposition</w:t>
      </w:r>
      <w:r w:rsidRPr="001D4DEF">
        <w:rPr>
          <w:sz w:val="16"/>
        </w:rPr>
        <w:t xml:space="preserve">. </w:t>
      </w:r>
      <w:r w:rsidRPr="002E5A86">
        <w:rPr>
          <w:rStyle w:val="StyleUnderline"/>
          <w:highlight w:val="cyan"/>
        </w:rPr>
        <w:t>This</w:t>
      </w:r>
      <w:r w:rsidRPr="006861E1">
        <w:rPr>
          <w:rStyle w:val="StyleUnderline"/>
        </w:rPr>
        <w:t xml:space="preserve"> in turn </w:t>
      </w:r>
      <w:r w:rsidRPr="002E5A86">
        <w:rPr>
          <w:rStyle w:val="StyleUnderline"/>
          <w:highlight w:val="cyan"/>
        </w:rPr>
        <w:t xml:space="preserve">led to the </w:t>
      </w:r>
      <w:r w:rsidRPr="002E5A86">
        <w:rPr>
          <w:rStyle w:val="Emphasis"/>
          <w:highlight w:val="cyan"/>
        </w:rPr>
        <w:t>domino-</w:t>
      </w:r>
      <w:r w:rsidRPr="00FA332B">
        <w:t>like</w:t>
      </w:r>
      <w:r w:rsidRPr="002E5A86">
        <w:rPr>
          <w:rStyle w:val="Emphasis"/>
          <w:highlight w:val="cyan"/>
        </w:rPr>
        <w:t xml:space="preserve"> collapse</w:t>
      </w:r>
      <w:r w:rsidRPr="002E5A86">
        <w:rPr>
          <w:sz w:val="16"/>
          <w:highlight w:val="cyan"/>
        </w:rPr>
        <w:t xml:space="preserve"> </w:t>
      </w:r>
      <w:r w:rsidRPr="002E5A86">
        <w:rPr>
          <w:rStyle w:val="StyleUnderline"/>
          <w:highlight w:val="cyan"/>
        </w:rPr>
        <w:t>of communist rule throughout</w:t>
      </w:r>
      <w:r w:rsidRPr="006861E1">
        <w:rPr>
          <w:rStyle w:val="StyleUnderline"/>
        </w:rPr>
        <w:t xml:space="preserve"> Central and Eastern </w:t>
      </w:r>
      <w:r w:rsidRPr="002E5A86">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C58F301" w14:textId="77777777" w:rsidR="002E5A86" w:rsidRPr="001D4DEF" w:rsidRDefault="002E5A86" w:rsidP="002E5A86">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2E5A86">
        <w:rPr>
          <w:rStyle w:val="StyleUnderline"/>
          <w:highlight w:val="cyan"/>
        </w:rPr>
        <w:t>evidence of worker unrest</w:t>
      </w:r>
      <w:r w:rsidRPr="006861E1">
        <w:rPr>
          <w:rStyle w:val="StyleUnderline"/>
        </w:rPr>
        <w:t xml:space="preserve"> there has steadily </w:t>
      </w:r>
      <w:r w:rsidRPr="002E5A86">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7B6F58CF" w14:textId="77777777" w:rsidR="002E5A86" w:rsidRPr="001D4DEF" w:rsidRDefault="002E5A86" w:rsidP="002E5A86">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9AEE951" w14:textId="77777777" w:rsidR="002E5A86" w:rsidRPr="00FB670C" w:rsidRDefault="002E5A86" w:rsidP="002E5A86">
      <w:pPr>
        <w:rPr>
          <w:rStyle w:val="StyleUnderline"/>
        </w:rPr>
      </w:pPr>
      <w:r w:rsidRPr="002E5A86">
        <w:rPr>
          <w:rStyle w:val="StyleUnderline"/>
          <w:highlight w:val="cyan"/>
        </w:rPr>
        <w:t>The</w:t>
      </w:r>
      <w:r w:rsidRPr="00FB670C">
        <w:rPr>
          <w:rStyle w:val="StyleUnderline"/>
        </w:rPr>
        <w:t xml:space="preserve"> most recent </w:t>
      </w:r>
      <w:r w:rsidRPr="002E5A86">
        <w:rPr>
          <w:rStyle w:val="StyleUnderline"/>
          <w:highlight w:val="cyan"/>
        </w:rPr>
        <w:t>strike wave has taken</w:t>
      </w:r>
      <w:r w:rsidRPr="00FB670C">
        <w:rPr>
          <w:rStyle w:val="StyleUnderline"/>
        </w:rPr>
        <w:t xml:space="preserve"> many observers outside </w:t>
      </w:r>
      <w:r w:rsidRPr="002E5A86">
        <w:rPr>
          <w:rStyle w:val="StyleUnderline"/>
          <w:highlight w:val="cyan"/>
        </w:rPr>
        <w:t xml:space="preserve">China by </w:t>
      </w:r>
      <w:r w:rsidRPr="002E5A86">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4639CCD3" w14:textId="77777777" w:rsidR="002E5A86" w:rsidRPr="00FB670C" w:rsidRDefault="002E5A86" w:rsidP="002E5A86">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27392FE" w14:textId="77777777" w:rsidR="002E5A86" w:rsidRPr="001D4DEF" w:rsidRDefault="002E5A86" w:rsidP="002E5A86">
      <w:pPr>
        <w:rPr>
          <w:sz w:val="16"/>
        </w:rPr>
      </w:pPr>
      <w:r w:rsidRPr="002E5A86">
        <w:rPr>
          <w:rStyle w:val="StyleUnderline"/>
          <w:highlight w:val="cyan"/>
        </w:rPr>
        <w:t>The</w:t>
      </w:r>
      <w:r w:rsidRPr="00FB670C">
        <w:rPr>
          <w:rStyle w:val="StyleUnderline"/>
        </w:rPr>
        <w:t xml:space="preserve"> Chinese </w:t>
      </w:r>
      <w:r w:rsidRPr="002E5A86">
        <w:rPr>
          <w:rStyle w:val="StyleUnderline"/>
          <w:highlight w:val="cyan"/>
        </w:rPr>
        <w:t>case is a</w:t>
      </w:r>
      <w:r w:rsidRPr="00FB670C">
        <w:rPr>
          <w:rStyle w:val="StyleUnderline"/>
        </w:rPr>
        <w:t xml:space="preserve"> cogent </w:t>
      </w:r>
      <w:r w:rsidRPr="002E5A86">
        <w:rPr>
          <w:rStyle w:val="StyleUnderline"/>
          <w:highlight w:val="cyan"/>
        </w:rPr>
        <w:t>reminder of the central role</w:t>
      </w:r>
      <w:r w:rsidRPr="00FB670C">
        <w:rPr>
          <w:rStyle w:val="StyleUnderline"/>
        </w:rPr>
        <w:t xml:space="preserve"> </w:t>
      </w:r>
      <w:r w:rsidRPr="002E5A86">
        <w:rPr>
          <w:rStyle w:val="StyleUnderline"/>
          <w:highlight w:val="cyan"/>
        </w:rPr>
        <w:t>played by</w:t>
      </w:r>
      <w:r w:rsidRPr="00FB670C">
        <w:rPr>
          <w:rStyle w:val="StyleUnderline"/>
        </w:rPr>
        <w:t xml:space="preserve"> the struggle for </w:t>
      </w:r>
      <w:r w:rsidRPr="002E5A86">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2E5A86">
        <w:rPr>
          <w:rStyle w:val="StyleUnderline"/>
          <w:highlight w:val="cyan"/>
        </w:rPr>
        <w:t xml:space="preserve">toward </w:t>
      </w:r>
      <w:r w:rsidRPr="000E3AAF">
        <w:rPr>
          <w:rStyle w:val="StyleUnderline"/>
        </w:rPr>
        <w:t xml:space="preserve">democratic </w:t>
      </w:r>
      <w:r w:rsidRPr="002E5A86">
        <w:rPr>
          <w:rStyle w:val="StyleUnderline"/>
          <w:highlight w:val="cyan"/>
        </w:rPr>
        <w:t>freedom</w:t>
      </w:r>
      <w:r w:rsidRPr="001D4DEF">
        <w:rPr>
          <w:sz w:val="16"/>
        </w:rPr>
        <w:t xml:space="preserve">. From South Africa to South Korea, Chile to the Czech Republic, </w:t>
      </w:r>
      <w:r w:rsidRPr="00FB670C">
        <w:rPr>
          <w:rStyle w:val="StyleUnderline"/>
        </w:rPr>
        <w:t xml:space="preserve">the </w:t>
      </w:r>
      <w:r w:rsidRPr="002E5A86">
        <w:rPr>
          <w:rStyle w:val="StyleUnderline"/>
          <w:highlight w:val="cyan"/>
        </w:rPr>
        <w:t xml:space="preserve">democracy and </w:t>
      </w:r>
      <w:proofErr w:type="gramStart"/>
      <w:r w:rsidRPr="002E5A86">
        <w:rPr>
          <w:rStyle w:val="StyleUnderline"/>
          <w:highlight w:val="cyan"/>
        </w:rPr>
        <w:t>workers‘ rights</w:t>
      </w:r>
      <w:proofErr w:type="gramEnd"/>
      <w:r w:rsidRPr="00FB670C">
        <w:rPr>
          <w:rStyle w:val="StyleUnderline"/>
        </w:rPr>
        <w:t xml:space="preserve"> movements </w:t>
      </w:r>
      <w:r w:rsidRPr="002E5A86">
        <w:rPr>
          <w:rStyle w:val="StyleUnderline"/>
          <w:highlight w:val="cyan"/>
        </w:rPr>
        <w:t>have been</w:t>
      </w:r>
      <w:r w:rsidRPr="00FB670C">
        <w:rPr>
          <w:rStyle w:val="StyleUnderline"/>
        </w:rPr>
        <w:t xml:space="preserve"> closely </w:t>
      </w:r>
      <w:r w:rsidRPr="002E5A86">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w:t>
      </w:r>
      <w:r w:rsidRPr="000E3AAF">
        <w:rPr>
          <w:rStyle w:val="StyleUnderline"/>
        </w:rPr>
        <w:t xml:space="preserve">authoritarian dictators who feared the strength of </w:t>
      </w:r>
      <w:r w:rsidRPr="000E3AAF">
        <w:rPr>
          <w:rStyle w:val="Emphasis"/>
        </w:rPr>
        <w:t>democratic trade unionists</w:t>
      </w:r>
      <w:r w:rsidRPr="001D4DEF">
        <w:rPr>
          <w:sz w:val="16"/>
        </w:rPr>
        <w:t xml:space="preserve">. </w:t>
      </w:r>
    </w:p>
    <w:p w14:paraId="16DAFA09" w14:textId="77777777" w:rsidR="002E5A86" w:rsidRPr="001D4DEF" w:rsidRDefault="002E5A86" w:rsidP="002E5A86">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2E5A86">
        <w:rPr>
          <w:rStyle w:val="StyleUnderline"/>
          <w:highlight w:val="cyan"/>
        </w:rPr>
        <w:t>unions</w:t>
      </w:r>
      <w:r w:rsidRPr="001D4DEF">
        <w:rPr>
          <w:sz w:val="16"/>
        </w:rPr>
        <w:t xml:space="preserve"> from other nongovernmental organizations (NGOs) </w:t>
      </w:r>
      <w:r w:rsidRPr="000E3AAF">
        <w:rPr>
          <w:sz w:val="16"/>
        </w:rPr>
        <w:t xml:space="preserve">that </w:t>
      </w:r>
      <w:r w:rsidRPr="000E3AAF">
        <w:rPr>
          <w:rStyle w:val="StyleUnderline"/>
        </w:rPr>
        <w:t xml:space="preserve">promote </w:t>
      </w:r>
      <w:r w:rsidRPr="000E3AAF">
        <w:rPr>
          <w:rStyle w:val="Emphasis"/>
        </w:rPr>
        <w:t>democratic</w:t>
      </w:r>
      <w:r w:rsidRPr="000E3AAF">
        <w:rPr>
          <w:rStyle w:val="StyleUnderline"/>
        </w:rPr>
        <w:t xml:space="preserve"> reform</w:t>
      </w:r>
      <w:r w:rsidRPr="000E3AAF">
        <w:rPr>
          <w:sz w:val="16"/>
        </w:rPr>
        <w:t xml:space="preserve">. </w:t>
      </w:r>
      <w:r w:rsidRPr="000E3AAF">
        <w:rPr>
          <w:rStyle w:val="StyleUnderline"/>
        </w:rPr>
        <w:t xml:space="preserve">First, unlike most NGOs, they </w:t>
      </w:r>
      <w:r w:rsidRPr="002E5A86">
        <w:rPr>
          <w:rStyle w:val="StyleUnderline"/>
          <w:highlight w:val="cyan"/>
        </w:rPr>
        <w:t xml:space="preserve">have a </w:t>
      </w:r>
      <w:r w:rsidRPr="002E5A86">
        <w:rPr>
          <w:rStyle w:val="Emphasis"/>
          <w:highlight w:val="cyan"/>
        </w:rPr>
        <w:t>mass membership</w:t>
      </w:r>
      <w:r w:rsidRPr="001D4DEF">
        <w:rPr>
          <w:sz w:val="16"/>
        </w:rPr>
        <w:t xml:space="preserve">. </w:t>
      </w:r>
      <w:r w:rsidRPr="001D4DEF">
        <w:rPr>
          <w:rStyle w:val="StyleUnderline"/>
        </w:rPr>
        <w:t xml:space="preserve">Second, if they </w:t>
      </w:r>
      <w:r w:rsidRPr="002E5A86">
        <w:rPr>
          <w:rStyle w:val="StyleUnderline"/>
          <w:highlight w:val="cyan"/>
        </w:rPr>
        <w:t xml:space="preserve">are run </w:t>
      </w:r>
      <w:r w:rsidRPr="002E5A86">
        <w:rPr>
          <w:rStyle w:val="Emphasis"/>
          <w:highlight w:val="cyan"/>
        </w:rPr>
        <w:t>democratically</w:t>
      </w:r>
      <w:r w:rsidRPr="001D4DEF">
        <w:rPr>
          <w:rStyle w:val="StyleUnderline"/>
        </w:rPr>
        <w:t xml:space="preserve">, they can </w:t>
      </w:r>
      <w:r w:rsidRPr="002E5A86">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2E5A86">
        <w:rPr>
          <w:rStyle w:val="StyleUnderline"/>
          <w:highlight w:val="cyan"/>
        </w:rPr>
        <w:t>and get</w:t>
      </w:r>
      <w:r w:rsidRPr="001D4DEF">
        <w:rPr>
          <w:rStyle w:val="StyleUnderline"/>
        </w:rPr>
        <w:t xml:space="preserve"> themselves </w:t>
      </w:r>
      <w:r w:rsidRPr="002E5A86">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2E5A86">
        <w:rPr>
          <w:rStyle w:val="StyleUnderline"/>
          <w:highlight w:val="cyan"/>
        </w:rPr>
        <w:t>unions</w:t>
      </w:r>
      <w:r w:rsidRPr="001D4DEF">
        <w:rPr>
          <w:rStyle w:val="StyleUnderline"/>
        </w:rPr>
        <w:t xml:space="preserve"> are one of the few NGOs that </w:t>
      </w:r>
      <w:r w:rsidRPr="002E5A86">
        <w:rPr>
          <w:rStyle w:val="StyleUnderline"/>
          <w:highlight w:val="cyan"/>
        </w:rPr>
        <w:t>operate</w:t>
      </w:r>
      <w:r w:rsidRPr="001D4DEF">
        <w:rPr>
          <w:rStyle w:val="StyleUnderline"/>
        </w:rPr>
        <w:t xml:space="preserve"> simultaneously </w:t>
      </w:r>
      <w:r w:rsidRPr="002E5A86">
        <w:rPr>
          <w:rStyle w:val="StyleUnderline"/>
          <w:highlight w:val="cyan"/>
        </w:rPr>
        <w:t xml:space="preserve">in the </w:t>
      </w:r>
      <w:r w:rsidRPr="002E5A86">
        <w:rPr>
          <w:rStyle w:val="Emphasis"/>
          <w:highlight w:val="cyan"/>
        </w:rPr>
        <w:t>social</w:t>
      </w:r>
      <w:r w:rsidRPr="002E5A86">
        <w:rPr>
          <w:rStyle w:val="StyleUnderline"/>
          <w:highlight w:val="cyan"/>
        </w:rPr>
        <w:t>,</w:t>
      </w:r>
      <w:r w:rsidRPr="002E5A86">
        <w:rPr>
          <w:sz w:val="16"/>
          <w:highlight w:val="cyan"/>
        </w:rPr>
        <w:t xml:space="preserve"> </w:t>
      </w:r>
      <w:r w:rsidRPr="002E5A86">
        <w:rPr>
          <w:rStyle w:val="Emphasis"/>
          <w:highlight w:val="cyan"/>
        </w:rPr>
        <w:t>economic</w:t>
      </w:r>
      <w:r w:rsidRPr="002E5A86">
        <w:rPr>
          <w:sz w:val="16"/>
          <w:highlight w:val="cyan"/>
        </w:rPr>
        <w:t xml:space="preserve">, </w:t>
      </w:r>
      <w:r w:rsidRPr="002E5A86">
        <w:rPr>
          <w:rStyle w:val="StyleUnderline"/>
          <w:highlight w:val="cyan"/>
        </w:rPr>
        <w:t>and</w:t>
      </w:r>
      <w:r w:rsidRPr="002E5A86">
        <w:rPr>
          <w:sz w:val="16"/>
          <w:highlight w:val="cyan"/>
        </w:rPr>
        <w:t xml:space="preserve"> </w:t>
      </w:r>
      <w:r w:rsidRPr="002E5A86">
        <w:rPr>
          <w:rStyle w:val="Emphasis"/>
          <w:highlight w:val="cyan"/>
        </w:rPr>
        <w:t>political</w:t>
      </w:r>
      <w:r w:rsidRPr="001D4DEF">
        <w:rPr>
          <w:sz w:val="16"/>
        </w:rPr>
        <w:t xml:space="preserve"> </w:t>
      </w:r>
      <w:r w:rsidRPr="001D4DEF">
        <w:rPr>
          <w:rStyle w:val="StyleUnderline"/>
        </w:rPr>
        <w:t xml:space="preserve">spheres, </w:t>
      </w:r>
      <w:r w:rsidRPr="002E5A86">
        <w:rPr>
          <w:rStyle w:val="StyleUnderline"/>
          <w:highlight w:val="cyan"/>
        </w:rPr>
        <w:t>making them a</w:t>
      </w:r>
      <w:r w:rsidRPr="001D4DEF">
        <w:rPr>
          <w:rStyle w:val="StyleUnderline"/>
        </w:rPr>
        <w:t xml:space="preserve"> potential </w:t>
      </w:r>
      <w:r w:rsidRPr="002E5A86">
        <w:rPr>
          <w:rStyle w:val="Emphasis"/>
          <w:highlight w:val="cyan"/>
        </w:rPr>
        <w:t>counterweight</w:t>
      </w:r>
      <w:r w:rsidRPr="002E5A86">
        <w:rPr>
          <w:rStyle w:val="StyleUnderline"/>
          <w:highlight w:val="cyan"/>
        </w:rPr>
        <w:t xml:space="preserve"> to the </w:t>
      </w:r>
      <w:r w:rsidRPr="002E5A86">
        <w:rPr>
          <w:rStyle w:val="Emphasis"/>
          <w:highlight w:val="cyan"/>
        </w:rPr>
        <w:t>concentrated</w:t>
      </w:r>
      <w:r w:rsidRPr="002E5A86">
        <w:rPr>
          <w:rStyle w:val="StyleUnderline"/>
          <w:highlight w:val="cyan"/>
        </w:rPr>
        <w:t xml:space="preserve"> power of economic</w:t>
      </w:r>
      <w:r w:rsidRPr="001D4DEF">
        <w:rPr>
          <w:rStyle w:val="StyleUnderline"/>
        </w:rPr>
        <w:t xml:space="preserve"> and political </w:t>
      </w:r>
      <w:r w:rsidRPr="002E5A86">
        <w:rPr>
          <w:rStyle w:val="StyleUnderline"/>
          <w:highlight w:val="cyan"/>
        </w:rPr>
        <w:t>elites</w:t>
      </w:r>
      <w:r w:rsidRPr="001D4DEF">
        <w:rPr>
          <w:rStyle w:val="StyleUnderline"/>
        </w:rPr>
        <w:t xml:space="preserve">. </w:t>
      </w:r>
    </w:p>
    <w:p w14:paraId="69B6E3FD" w14:textId="77777777" w:rsidR="002E5A86" w:rsidRPr="000E3AAF" w:rsidRDefault="002E5A86" w:rsidP="002E5A86">
      <w:pPr>
        <w:rPr>
          <w:rStyle w:val="StyleUnderline"/>
        </w:rPr>
      </w:pPr>
      <w:r w:rsidRPr="001D4DEF">
        <w:rPr>
          <w:rStyle w:val="StyleUnderline"/>
        </w:rPr>
        <w:t xml:space="preserve">It is no surprise, then, </w:t>
      </w:r>
      <w:r w:rsidRPr="000E3AAF">
        <w:rPr>
          <w:rStyle w:val="StyleUnderline"/>
        </w:rPr>
        <w:t xml:space="preserve">that a principal </w:t>
      </w:r>
      <w:r w:rsidRPr="000E3AAF">
        <w:rPr>
          <w:rStyle w:val="Emphasis"/>
        </w:rPr>
        <w:t>goal of totalitarians</w:t>
      </w:r>
      <w:r w:rsidRPr="000E3AAF">
        <w:rPr>
          <w:rStyle w:val="StyleUnderline"/>
        </w:rPr>
        <w:t xml:space="preserve"> and </w:t>
      </w:r>
      <w:r w:rsidRPr="000E3AAF">
        <w:rPr>
          <w:rStyle w:val="Emphasis"/>
        </w:rPr>
        <w:t>dictators</w:t>
      </w:r>
      <w:r w:rsidRPr="000E3AAF">
        <w:rPr>
          <w:sz w:val="16"/>
        </w:rPr>
        <w:t xml:space="preserve"> </w:t>
      </w:r>
      <w:r w:rsidRPr="000E3AAF">
        <w:rPr>
          <w:rStyle w:val="StyleUnderline"/>
        </w:rPr>
        <w:t xml:space="preserve">of both the right and the left has been to secure absolute </w:t>
      </w:r>
      <w:r w:rsidRPr="000E3AAF">
        <w:rPr>
          <w:rStyle w:val="Emphasis"/>
        </w:rPr>
        <w:t>control</w:t>
      </w:r>
      <w:r w:rsidRPr="000E3AAF">
        <w:rPr>
          <w:rStyle w:val="StyleUnderline"/>
        </w:rPr>
        <w:t xml:space="preserve"> over organized </w:t>
      </w:r>
      <w:r w:rsidRPr="000E3AAF">
        <w:rPr>
          <w:rStyle w:val="Emphasis"/>
        </w:rPr>
        <w:t>labor</w:t>
      </w:r>
      <w:r w:rsidRPr="000E3AAF">
        <w:rPr>
          <w:rStyle w:val="StyleUnderline"/>
        </w:rPr>
        <w:t xml:space="preserve"> and transform unions into pliant instruments of the </w:t>
      </w:r>
      <w:r w:rsidRPr="000E3AAF">
        <w:rPr>
          <w:rStyle w:val="Emphasis"/>
        </w:rPr>
        <w:t>party-state</w:t>
      </w:r>
      <w:r w:rsidRPr="000E3AAF">
        <w:rPr>
          <w:rStyle w:val="StyleUnderline"/>
        </w:rPr>
        <w:t xml:space="preserve">. Communist movements of the past, which claimed to draw legitimacy from the working classes, were particularly eager to capture and destroy independent labor organizations. </w:t>
      </w:r>
    </w:p>
    <w:p w14:paraId="28554E02" w14:textId="77777777" w:rsidR="002E5A86" w:rsidRPr="001D4DEF" w:rsidRDefault="002E5A86" w:rsidP="002E5A86">
      <w:pPr>
        <w:rPr>
          <w:sz w:val="16"/>
        </w:rPr>
      </w:pPr>
      <w:r w:rsidRPr="000E3AAF">
        <w:rPr>
          <w:sz w:val="16"/>
        </w:rPr>
        <w:t xml:space="preserve">Today, </w:t>
      </w:r>
      <w:r w:rsidRPr="000E3AAF">
        <w:rPr>
          <w:rStyle w:val="StyleUnderline"/>
        </w:rPr>
        <w:t>repressive regimes are still wary of the power of organized workers</w:t>
      </w:r>
      <w:r w:rsidRPr="000E3AAF">
        <w:rPr>
          <w:sz w:val="16"/>
        </w:rPr>
        <w:t xml:space="preserve">. In </w:t>
      </w:r>
      <w:proofErr w:type="gramStart"/>
      <w:r w:rsidRPr="000E3AAF">
        <w:rPr>
          <w:sz w:val="16"/>
        </w:rPr>
        <w:t>a number of</w:t>
      </w:r>
      <w:proofErr w:type="gramEnd"/>
      <w:r w:rsidRPr="000E3AAF">
        <w:rPr>
          <w:sz w:val="16"/>
        </w:rPr>
        <w:t xml:space="preserve"> societies, </w:t>
      </w:r>
      <w:r w:rsidRPr="000E3AAF">
        <w:rPr>
          <w:rStyle w:val="StyleUnderline"/>
        </w:rPr>
        <w:t xml:space="preserve">unions and workers remain in the </w:t>
      </w:r>
      <w:r w:rsidRPr="000E3AAF">
        <w:rPr>
          <w:rStyle w:val="Emphasis"/>
        </w:rPr>
        <w:t>forefront</w:t>
      </w:r>
      <w:r w:rsidRPr="000E3AAF">
        <w:rPr>
          <w:rStyle w:val="StyleUnderline"/>
        </w:rPr>
        <w:t xml:space="preserve"> of movements that seek </w:t>
      </w:r>
      <w:r w:rsidRPr="000E3AAF">
        <w:rPr>
          <w:rStyle w:val="Emphasis"/>
        </w:rPr>
        <w:t>human rights</w:t>
      </w:r>
      <w:r w:rsidRPr="000E3AAF">
        <w:rPr>
          <w:sz w:val="16"/>
        </w:rPr>
        <w:t xml:space="preserve">, </w:t>
      </w:r>
      <w:r w:rsidRPr="000E3AAF">
        <w:rPr>
          <w:rStyle w:val="Emphasis"/>
        </w:rPr>
        <w:t>fair elections</w:t>
      </w:r>
      <w:r w:rsidRPr="000E3AAF">
        <w:rPr>
          <w:rStyle w:val="StyleUnderline"/>
        </w:rPr>
        <w:t xml:space="preserve">, a free press, and laws to stem rampant </w:t>
      </w:r>
      <w:r w:rsidRPr="000E3AAF">
        <w:rPr>
          <w:rStyle w:val="Emphasis"/>
        </w:rPr>
        <w:t>corruption</w:t>
      </w:r>
      <w:r w:rsidRPr="000E3AAF">
        <w:rPr>
          <w:sz w:val="16"/>
        </w:rPr>
        <w:t xml:space="preserve">. </w:t>
      </w:r>
      <w:r w:rsidRPr="000E3AAF">
        <w:rPr>
          <w:rStyle w:val="StyleUnderline"/>
        </w:rPr>
        <w:t>Unions have played a crucial role, for example, in</w:t>
      </w:r>
      <w:r w:rsidRPr="001D4DEF">
        <w:rPr>
          <w:rStyle w:val="StyleUnderline"/>
        </w:rPr>
        <w:t xml:space="preserve">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6B9E682F" w14:textId="77777777" w:rsidR="002E5A86" w:rsidRPr="001D4DEF" w:rsidRDefault="002E5A86" w:rsidP="002E5A86">
      <w:pPr>
        <w:rPr>
          <w:sz w:val="16"/>
        </w:rPr>
      </w:pPr>
      <w:r w:rsidRPr="002E5A86">
        <w:rPr>
          <w:rStyle w:val="StyleUnderline"/>
          <w:highlight w:val="cyan"/>
        </w:rPr>
        <w:t>The</w:t>
      </w:r>
      <w:r w:rsidRPr="001D4DEF">
        <w:rPr>
          <w:rStyle w:val="StyleUnderline"/>
        </w:rPr>
        <w:t xml:space="preserve"> political </w:t>
      </w:r>
      <w:r w:rsidRPr="002E5A86">
        <w:rPr>
          <w:rStyle w:val="StyleUnderline"/>
          <w:highlight w:val="cyan"/>
        </w:rPr>
        <w:t>leaderships of</w:t>
      </w:r>
      <w:r w:rsidRPr="001D4DEF">
        <w:rPr>
          <w:rStyle w:val="StyleUnderline"/>
        </w:rPr>
        <w:t xml:space="preserve"> many </w:t>
      </w:r>
      <w:r w:rsidRPr="002E5A86">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2E5A86">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2E5A86">
        <w:rPr>
          <w:rStyle w:val="StyleUnderline"/>
          <w:highlight w:val="cyan"/>
        </w:rPr>
        <w:t xml:space="preserve">only the most </w:t>
      </w:r>
      <w:r w:rsidRPr="002E5A86">
        <w:rPr>
          <w:rStyle w:val="Emphasis"/>
          <w:highlight w:val="cyan"/>
        </w:rPr>
        <w:t>oppressive regimes</w:t>
      </w:r>
      <w:r w:rsidRPr="001D4DEF">
        <w:rPr>
          <w:sz w:val="16"/>
        </w:rPr>
        <w:t>—North Korea and Cuba, for example—</w:t>
      </w:r>
      <w:r w:rsidRPr="002E5A86">
        <w:rPr>
          <w:rStyle w:val="StyleUnderline"/>
          <w:highlight w:val="cyan"/>
        </w:rPr>
        <w:t>exert</w:t>
      </w:r>
      <w:r w:rsidRPr="001D4DEF">
        <w:rPr>
          <w:rStyle w:val="StyleUnderline"/>
        </w:rPr>
        <w:t xml:space="preserve"> the degree of </w:t>
      </w:r>
      <w:r w:rsidRPr="002E5A86">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370FBB86" w14:textId="77777777" w:rsidR="002E5A86" w:rsidRPr="001D4DEF" w:rsidRDefault="002E5A86" w:rsidP="002E5A86">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7199E59C" w14:textId="77777777" w:rsidR="002E5A86" w:rsidRPr="001D4DEF" w:rsidRDefault="002E5A86" w:rsidP="002E5A86">
      <w:pPr>
        <w:rPr>
          <w:rStyle w:val="StyleUnderline"/>
        </w:rPr>
      </w:pPr>
      <w:r w:rsidRPr="001D4DEF">
        <w:rPr>
          <w:rStyle w:val="StyleUnderline"/>
        </w:rPr>
        <w:t xml:space="preserve">The status of </w:t>
      </w:r>
      <w:proofErr w:type="gramStart"/>
      <w:r w:rsidRPr="002E5A86">
        <w:rPr>
          <w:rStyle w:val="StyleUnderline"/>
          <w:highlight w:val="cyan"/>
        </w:rPr>
        <w:t>workers‘ rights</w:t>
      </w:r>
      <w:proofErr w:type="gramEnd"/>
      <w:r w:rsidRPr="002E5A86">
        <w:rPr>
          <w:rStyle w:val="StyleUnderline"/>
          <w:highlight w:val="cyan"/>
        </w:rPr>
        <w:t xml:space="preserve"> must</w:t>
      </w:r>
      <w:r w:rsidRPr="001D4DEF">
        <w:rPr>
          <w:rStyle w:val="StyleUnderline"/>
        </w:rPr>
        <w:t xml:space="preserve"> also </w:t>
      </w:r>
      <w:r w:rsidRPr="002E5A86">
        <w:rPr>
          <w:rStyle w:val="StyleUnderline"/>
          <w:highlight w:val="cyan"/>
        </w:rPr>
        <w:t xml:space="preserve">be viewed within the </w:t>
      </w:r>
      <w:r w:rsidRPr="002E5A86">
        <w:rPr>
          <w:rStyle w:val="Emphasis"/>
          <w:highlight w:val="cyan"/>
        </w:rPr>
        <w:t>context</w:t>
      </w:r>
      <w:r w:rsidRPr="002E5A86">
        <w:rPr>
          <w:rStyle w:val="StyleUnderline"/>
          <w:highlight w:val="cyan"/>
        </w:rPr>
        <w:t xml:space="preserve"> of a global </w:t>
      </w:r>
      <w:r w:rsidRPr="002E5A86">
        <w:rPr>
          <w:rStyle w:val="Emphasis"/>
          <w:highlight w:val="cyan"/>
        </w:rPr>
        <w:t>decline</w:t>
      </w:r>
      <w:r w:rsidRPr="002E5A86">
        <w:rPr>
          <w:rStyle w:val="StyleUnderline"/>
          <w:highlight w:val="cyan"/>
        </w:rPr>
        <w:t xml:space="preserve"> in</w:t>
      </w:r>
      <w:r w:rsidRPr="002E5A86">
        <w:rPr>
          <w:sz w:val="16"/>
          <w:highlight w:val="cyan"/>
        </w:rPr>
        <w:t xml:space="preserve"> </w:t>
      </w:r>
      <w:r w:rsidRPr="002E5A86">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80A7B06" w14:textId="77777777" w:rsidR="002E5A86" w:rsidRPr="006109DE" w:rsidRDefault="002E5A86" w:rsidP="002E5A86">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51E57A5" w14:textId="77777777" w:rsidR="002E5A86" w:rsidRPr="00471777" w:rsidRDefault="002E5A86" w:rsidP="002E5A86">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8150CD6" w14:textId="77777777" w:rsidR="002E5A86" w:rsidRPr="00E03BEC" w:rsidRDefault="002E5A86" w:rsidP="002E5A86">
      <w:pPr>
        <w:rPr>
          <w:sz w:val="16"/>
        </w:rPr>
      </w:pPr>
      <w:r w:rsidRPr="00E03BEC">
        <w:rPr>
          <w:sz w:val="16"/>
        </w:rPr>
        <w:t xml:space="preserve">The recent </w:t>
      </w:r>
      <w:r w:rsidRPr="002E5A86">
        <w:rPr>
          <w:rStyle w:val="StyleUnderline"/>
          <w:highlight w:val="cyan"/>
        </w:rPr>
        <w:t>teacher</w:t>
      </w:r>
      <w:r w:rsidRPr="00E03BEC">
        <w:rPr>
          <w:rStyle w:val="StyleUnderline"/>
        </w:rPr>
        <w:t xml:space="preserve"> </w:t>
      </w:r>
      <w:r w:rsidRPr="002E5A86">
        <w:rPr>
          <w:rStyle w:val="StyleUnderline"/>
          <w:highlight w:val="cyan"/>
        </w:rPr>
        <w:t>strikes</w:t>
      </w:r>
      <w:r w:rsidRPr="002E5A86">
        <w:rPr>
          <w:sz w:val="16"/>
          <w:highlight w:val="cyan"/>
        </w:rPr>
        <w:t xml:space="preserve"> </w:t>
      </w:r>
      <w:r w:rsidRPr="002E5A86">
        <w:rPr>
          <w:rStyle w:val="Emphasis"/>
          <w:highlight w:val="cyan"/>
        </w:rPr>
        <w:t>underscore</w:t>
      </w:r>
      <w:r w:rsidRPr="002E5A86">
        <w:rPr>
          <w:sz w:val="16"/>
          <w:highlight w:val="cyan"/>
        </w:rPr>
        <w:t xml:space="preserve"> </w:t>
      </w:r>
      <w:r w:rsidRPr="002E5A86">
        <w:rPr>
          <w:rStyle w:val="StyleUnderline"/>
          <w:highlight w:val="cyan"/>
        </w:rPr>
        <w:t>another</w:t>
      </w:r>
      <w:r w:rsidRPr="00E03BEC">
        <w:rPr>
          <w:rStyle w:val="StyleUnderline"/>
        </w:rPr>
        <w:t xml:space="preserve">, equally </w:t>
      </w:r>
      <w:r w:rsidRPr="002E5A86">
        <w:rPr>
          <w:rStyle w:val="Emphasis"/>
          <w:highlight w:val="cyan"/>
        </w:rPr>
        <w:t>vital</w:t>
      </w:r>
      <w:r w:rsidRPr="002E5A86">
        <w:rPr>
          <w:rStyle w:val="StyleUnderline"/>
          <w:highlight w:val="cyan"/>
        </w:rPr>
        <w:t xml:space="preserve"> function </w:t>
      </w:r>
      <w:r w:rsidRPr="006B56C4">
        <w:rPr>
          <w:rStyle w:val="StyleUnderline"/>
        </w:rPr>
        <w:t>of the strike</w:t>
      </w:r>
      <w:r w:rsidRPr="00E03BEC">
        <w:rPr>
          <w:rStyle w:val="StyleUnderline"/>
        </w:rPr>
        <w:t xml:space="preserve">: political </w:t>
      </w:r>
      <w:r w:rsidRPr="006B56C4">
        <w:rPr>
          <w:rStyle w:val="StyleUnderline"/>
        </w:rPr>
        <w:t>democracy</w:t>
      </w:r>
      <w:r w:rsidRPr="00E03BEC">
        <w:rPr>
          <w:sz w:val="16"/>
        </w:rPr>
        <w:t xml:space="preserve">. </w:t>
      </w:r>
      <w:r w:rsidRPr="00E03BEC">
        <w:rPr>
          <w:rStyle w:val="StyleUnderline"/>
        </w:rPr>
        <w:t xml:space="preserve">It is no accident that </w:t>
      </w:r>
      <w:r w:rsidRPr="002E5A86">
        <w:rPr>
          <w:rStyle w:val="StyleUnderline"/>
          <w:highlight w:val="cyan"/>
        </w:rPr>
        <w:t>strikers</w:t>
      </w:r>
      <w:r w:rsidRPr="00E03BEC">
        <w:rPr>
          <w:rStyle w:val="StyleUnderline"/>
        </w:rPr>
        <w:t xml:space="preserve"> often </w:t>
      </w:r>
      <w:r w:rsidRPr="002E5A86">
        <w:rPr>
          <w:rStyle w:val="StyleUnderline"/>
          <w:highlight w:val="cyan"/>
        </w:rPr>
        <w:t xml:space="preserve">serve as </w:t>
      </w:r>
      <w:r w:rsidRPr="002E5A86">
        <w:rPr>
          <w:rStyle w:val="Emphasis"/>
          <w:highlight w:val="cyan"/>
        </w:rPr>
        <w:t>midwives of democracy</w:t>
      </w:r>
      <w:r w:rsidRPr="00E03BEC">
        <w:rPr>
          <w:sz w:val="16"/>
        </w:rPr>
        <w:t xml:space="preserve">. </w:t>
      </w:r>
      <w:r w:rsidRPr="002E5A86">
        <w:rPr>
          <w:rStyle w:val="StyleUnderline"/>
          <w:highlight w:val="cyan"/>
        </w:rPr>
        <w:t>Examples include</w:t>
      </w:r>
      <w:r w:rsidRPr="002E5A86">
        <w:rPr>
          <w:sz w:val="16"/>
          <w:highlight w:val="cyan"/>
        </w:rPr>
        <w:t xml:space="preserve"> </w:t>
      </w:r>
      <w:r w:rsidRPr="002E5A86">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2E5A86">
        <w:rPr>
          <w:rStyle w:val="StyleUnderline"/>
          <w:highlight w:val="cyan"/>
        </w:rPr>
        <w:t>South Africa</w:t>
      </w:r>
      <w:r w:rsidRPr="002E5A86">
        <w:rPr>
          <w:sz w:val="16"/>
          <w:highlight w:val="cyan"/>
        </w:rPr>
        <w:t xml:space="preserve"> </w:t>
      </w:r>
      <w:r w:rsidRPr="00154E98">
        <w:rPr>
          <w:sz w:val="16"/>
        </w:rPr>
        <w:t>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6B56C4">
        <w:rPr>
          <w:sz w:val="16"/>
        </w:rPr>
        <w:t xml:space="preserve">. </w:t>
      </w:r>
      <w:r w:rsidRPr="006B56C4">
        <w:rPr>
          <w:rStyle w:val="StyleUnderline"/>
        </w:rPr>
        <w:t xml:space="preserve">Even in relatively democratic countries like the </w:t>
      </w:r>
      <w:r w:rsidRPr="006B56C4">
        <w:rPr>
          <w:rStyle w:val="Emphasis"/>
        </w:rPr>
        <w:t>U</w:t>
      </w:r>
      <w:r w:rsidRPr="006B56C4">
        <w:rPr>
          <w:sz w:val="16"/>
        </w:rPr>
        <w:t xml:space="preserve">nited </w:t>
      </w:r>
      <w:r w:rsidRPr="006B56C4">
        <w:rPr>
          <w:rStyle w:val="Emphasis"/>
        </w:rPr>
        <w:t>S</w:t>
      </w:r>
      <w:r w:rsidRPr="006B56C4">
        <w:rPr>
          <w:sz w:val="16"/>
        </w:rPr>
        <w:t xml:space="preserve">tates, </w:t>
      </w:r>
      <w:r w:rsidRPr="006B56C4">
        <w:rPr>
          <w:rStyle w:val="StyleUnderline"/>
        </w:rPr>
        <w:t>workers often find it necessary to withhold</w:t>
      </w:r>
      <w:r w:rsidRPr="00E03BEC">
        <w:rPr>
          <w:rStyle w:val="StyleUnderline"/>
        </w:rPr>
        <w:t xml:space="preserve">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2E5A86">
        <w:rPr>
          <w:rStyle w:val="StyleUnderline"/>
          <w:highlight w:val="cyan"/>
        </w:rPr>
        <w:t>workers confront</w:t>
      </w:r>
      <w:r w:rsidRPr="00E03BEC">
        <w:rPr>
          <w:rStyle w:val="StyleUnderline"/>
        </w:rPr>
        <w:t xml:space="preserve"> a political system that has been warped by </w:t>
      </w:r>
      <w:r w:rsidRPr="002E5A86">
        <w:rPr>
          <w:rStyle w:val="StyleUnderline"/>
          <w:highlight w:val="cyan"/>
        </w:rPr>
        <w:t>voter suppression</w:t>
      </w:r>
      <w:r w:rsidRPr="00E03BEC">
        <w:rPr>
          <w:sz w:val="16"/>
        </w:rPr>
        <w:t xml:space="preserve">, </w:t>
      </w:r>
      <w:r w:rsidRPr="002E5A86">
        <w:rPr>
          <w:rStyle w:val="Emphasis"/>
          <w:highlight w:val="cyan"/>
        </w:rPr>
        <w:t>gerrymandering</w:t>
      </w:r>
      <w:r w:rsidRPr="002E5A86">
        <w:rPr>
          <w:sz w:val="16"/>
          <w:highlight w:val="cyan"/>
        </w:rPr>
        <w:t xml:space="preserve"> </w:t>
      </w:r>
      <w:r w:rsidRPr="002E5A86">
        <w:rPr>
          <w:rStyle w:val="StyleUnderline"/>
          <w:highlight w:val="cyan"/>
        </w:rPr>
        <w:t>and</w:t>
      </w:r>
      <w:r w:rsidRPr="00E03BEC">
        <w:rPr>
          <w:rStyle w:val="StyleUnderline"/>
        </w:rPr>
        <w:t xml:space="preserve"> the judicial protection of </w:t>
      </w:r>
      <w:r w:rsidRPr="002E5A86">
        <w:rPr>
          <w:rStyle w:val="StyleUnderline"/>
          <w:highlight w:val="cyan"/>
        </w:rPr>
        <w:t>corporate</w:t>
      </w:r>
      <w:r w:rsidRPr="00E03BEC">
        <w:rPr>
          <w:rStyle w:val="StyleUnderline"/>
        </w:rPr>
        <w:t xml:space="preserve"> political expenditures as “freedom of </w:t>
      </w:r>
      <w:r w:rsidRPr="002E5A86">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A9A5AE9" w14:textId="77777777" w:rsidR="002E5A86" w:rsidRPr="00E03BEC" w:rsidRDefault="002E5A86" w:rsidP="002E5A86">
      <w:pPr>
        <w:rPr>
          <w:sz w:val="16"/>
        </w:rPr>
      </w:pPr>
      <w:r w:rsidRPr="00E03BEC">
        <w:rPr>
          <w:sz w:val="16"/>
        </w:rPr>
        <w:t xml:space="preserve">But </w:t>
      </w:r>
      <w:r w:rsidRPr="00D267C2">
        <w:rPr>
          <w:rStyle w:val="StyleUnderline"/>
        </w:rPr>
        <w:t xml:space="preserve">if </w:t>
      </w:r>
      <w:r w:rsidRPr="002E5A86">
        <w:rPr>
          <w:rStyle w:val="StyleUnderline"/>
          <w:highlight w:val="cyan"/>
        </w:rPr>
        <w:t xml:space="preserve">the </w:t>
      </w:r>
      <w:r w:rsidRPr="002E5A86">
        <w:rPr>
          <w:rStyle w:val="Emphasis"/>
          <w:highlight w:val="cyan"/>
        </w:rPr>
        <w:t>right to strike</w:t>
      </w:r>
      <w:r w:rsidRPr="002E5A86">
        <w:rPr>
          <w:rStyle w:val="StyleUnderline"/>
          <w:highlight w:val="cyan"/>
        </w:rPr>
        <w:t xml:space="preserve"> is a </w:t>
      </w:r>
      <w:r w:rsidRPr="002E5A86">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6E9E8F82" w14:textId="77777777" w:rsidR="002E5A86" w:rsidRPr="00E03BEC" w:rsidRDefault="002E5A86" w:rsidP="002E5A86">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3F45986" w14:textId="77777777" w:rsidR="002E5A86" w:rsidRPr="00E03BEC" w:rsidRDefault="002E5A86" w:rsidP="002E5A86">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01B47B7" w14:textId="77777777" w:rsidR="002E5A86" w:rsidRPr="00E03BEC" w:rsidRDefault="002E5A86" w:rsidP="002E5A86">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19B0FC0" w14:textId="77777777" w:rsidR="002E5A86" w:rsidRPr="004214F7" w:rsidRDefault="002E5A86" w:rsidP="002E5A86">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04B7EB2E" w14:textId="77777777" w:rsidR="002E5A86" w:rsidRPr="004214F7" w:rsidRDefault="002E5A86" w:rsidP="002E5A86">
      <w:pPr>
        <w:rPr>
          <w:sz w:val="16"/>
          <w:szCs w:val="16"/>
        </w:rPr>
      </w:pPr>
      <w:r w:rsidRPr="004214F7">
        <w:rPr>
          <w:sz w:val="16"/>
          <w:szCs w:val="16"/>
        </w:rPr>
        <w:t>A WAY FORWARD</w:t>
      </w:r>
    </w:p>
    <w:p w14:paraId="1EC6008E" w14:textId="77777777" w:rsidR="002E5A86" w:rsidRPr="00E03BEC" w:rsidRDefault="002E5A86" w:rsidP="002E5A86">
      <w:pPr>
        <w:rPr>
          <w:rStyle w:val="StyleUnderline"/>
        </w:rPr>
      </w:pPr>
      <w:r w:rsidRPr="00E03BEC">
        <w:rPr>
          <w:rStyle w:val="StyleUnderline"/>
        </w:rPr>
        <w:t xml:space="preserve">Any way you look at it, </w:t>
      </w:r>
      <w:r w:rsidRPr="002E5A86">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2E5A86">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2E5A86">
        <w:rPr>
          <w:rStyle w:val="StyleUnderline"/>
          <w:highlight w:val="cyan"/>
        </w:rPr>
        <w:t xml:space="preserve">workers must have “their </w:t>
      </w:r>
      <w:r w:rsidRPr="002E5A86">
        <w:rPr>
          <w:rStyle w:val="Emphasis"/>
          <w:highlight w:val="cyan"/>
        </w:rPr>
        <w:t>only true weapon</w:t>
      </w:r>
      <w:r w:rsidRPr="002E5A86">
        <w:rPr>
          <w:rStyle w:val="StyleUnderline"/>
          <w:highlight w:val="cyan"/>
        </w:rPr>
        <w:t xml:space="preserve"> – the </w:t>
      </w:r>
      <w:r w:rsidRPr="002E5A86">
        <w:rPr>
          <w:rStyle w:val="Emphasis"/>
          <w:highlight w:val="cyan"/>
        </w:rPr>
        <w:t>right to strike</w:t>
      </w:r>
      <w:r w:rsidRPr="002E5A86">
        <w:rPr>
          <w:sz w:val="16"/>
          <w:highlight w:val="cyan"/>
        </w:rPr>
        <w:t xml:space="preserve">,” </w:t>
      </w:r>
      <w:r w:rsidRPr="002E5A86">
        <w:rPr>
          <w:rStyle w:val="StyleUnderline"/>
          <w:highlight w:val="cyan"/>
        </w:rPr>
        <w:t>or “organized labor</w:t>
      </w:r>
      <w:r w:rsidRPr="00E03BEC">
        <w:rPr>
          <w:rStyle w:val="StyleUnderline"/>
        </w:rPr>
        <w:t xml:space="preserve"> in America </w:t>
      </w:r>
      <w:r w:rsidRPr="002E5A86">
        <w:rPr>
          <w:rStyle w:val="StyleUnderline"/>
          <w:highlight w:val="cyan"/>
        </w:rPr>
        <w:t>will</w:t>
      </w:r>
      <w:r w:rsidRPr="00E03BEC">
        <w:rPr>
          <w:rStyle w:val="StyleUnderline"/>
        </w:rPr>
        <w:t xml:space="preserve"> soon </w:t>
      </w:r>
      <w:r w:rsidRPr="002E5A86">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2D100DF2" w14:textId="77777777" w:rsidR="002E5A86" w:rsidRPr="0054373B" w:rsidRDefault="002E5A86" w:rsidP="002E5A86">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5BF3C5E5" w14:textId="77777777" w:rsidR="002E5A86" w:rsidRPr="0054373B" w:rsidRDefault="002E5A86" w:rsidP="002E5A86">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For Populism: Workplace Democracy."</w:t>
      </w:r>
      <w:r>
        <w:t xml:space="preserve"> https://socialeurope.eu/an-unlikely-cure-for-populism-workplace-democracy]</w:t>
      </w:r>
    </w:p>
    <w:p w14:paraId="31FBB8E2" w14:textId="77777777" w:rsidR="002E5A86" w:rsidRPr="0054373B" w:rsidRDefault="002E5A86" w:rsidP="002E5A86">
      <w:pPr>
        <w:rPr>
          <w:rStyle w:val="StyleUnderline"/>
        </w:rPr>
      </w:pPr>
      <w:r w:rsidRPr="002E5A86">
        <w:rPr>
          <w:rStyle w:val="StyleUnderline"/>
          <w:highlight w:val="cyan"/>
        </w:rPr>
        <w:t>Trump</w:t>
      </w:r>
      <w:r w:rsidRPr="0054373B">
        <w:rPr>
          <w:sz w:val="16"/>
        </w:rPr>
        <w:t xml:space="preserve"> in the White House, </w:t>
      </w:r>
      <w:proofErr w:type="spellStart"/>
      <w:r w:rsidRPr="002E5A86">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2E5A86">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2E5A86">
        <w:rPr>
          <w:rStyle w:val="StyleUnderline"/>
          <w:highlight w:val="cyan"/>
        </w:rPr>
        <w:t>challenges to</w:t>
      </w:r>
      <w:r w:rsidRPr="0054373B">
        <w:rPr>
          <w:rStyle w:val="StyleUnderline"/>
        </w:rPr>
        <w:t xml:space="preserve"> our </w:t>
      </w:r>
      <w:r w:rsidRPr="002E5A86">
        <w:rPr>
          <w:rStyle w:val="StyleUnderline"/>
          <w:highlight w:val="cyan"/>
        </w:rPr>
        <w:t>democracies is</w:t>
      </w:r>
      <w:r w:rsidRPr="0054373B">
        <w:rPr>
          <w:rStyle w:val="StyleUnderline"/>
        </w:rPr>
        <w:t xml:space="preserve"> becoming </w:t>
      </w:r>
      <w:r w:rsidRPr="002E5A86">
        <w:rPr>
          <w:rStyle w:val="Emphasis"/>
          <w:highlight w:val="cyan"/>
        </w:rPr>
        <w:t>worryingly extensive</w:t>
      </w:r>
      <w:r w:rsidRPr="0054373B">
        <w:rPr>
          <w:sz w:val="16"/>
        </w:rPr>
        <w:t xml:space="preserve">. </w:t>
      </w:r>
      <w:r w:rsidRPr="0054373B">
        <w:rPr>
          <w:rStyle w:val="StyleUnderline"/>
        </w:rPr>
        <w:t xml:space="preserve">Time to act! And </w:t>
      </w:r>
      <w:r w:rsidRPr="002E5A86">
        <w:rPr>
          <w:rStyle w:val="StyleUnderline"/>
          <w:highlight w:val="cyan"/>
        </w:rPr>
        <w:t>the area where one should act</w:t>
      </w:r>
      <w:r w:rsidRPr="0054373B">
        <w:rPr>
          <w:rStyle w:val="StyleUnderline"/>
        </w:rPr>
        <w:t xml:space="preserve"> might surprise you: </w:t>
      </w:r>
      <w:r w:rsidRPr="002E5A86">
        <w:rPr>
          <w:rStyle w:val="StyleUnderline"/>
          <w:highlight w:val="cyan"/>
        </w:rPr>
        <w:t xml:space="preserve">our </w:t>
      </w:r>
      <w:r w:rsidRPr="002E5A86">
        <w:rPr>
          <w:rStyle w:val="Emphasis"/>
          <w:highlight w:val="cyan"/>
        </w:rPr>
        <w:t>companies</w:t>
      </w:r>
      <w:r w:rsidRPr="0054373B">
        <w:rPr>
          <w:rStyle w:val="StyleUnderline"/>
        </w:rPr>
        <w:t>.</w:t>
      </w:r>
    </w:p>
    <w:p w14:paraId="20F09603" w14:textId="77777777" w:rsidR="002E5A86" w:rsidRPr="0054373B" w:rsidRDefault="002E5A86" w:rsidP="002E5A86">
      <w:pPr>
        <w:rPr>
          <w:sz w:val="16"/>
        </w:rPr>
      </w:pPr>
      <w:r w:rsidRPr="002E5A86">
        <w:rPr>
          <w:rStyle w:val="StyleUnderline"/>
          <w:highlight w:val="cyan"/>
        </w:rPr>
        <w:t xml:space="preserve">Democracy lives on </w:t>
      </w:r>
      <w:r w:rsidRPr="002E5A86">
        <w:rPr>
          <w:rStyle w:val="Emphasis"/>
          <w:highlight w:val="cyan"/>
        </w:rPr>
        <w:t>values</w:t>
      </w:r>
      <w:r w:rsidRPr="0054373B">
        <w:rPr>
          <w:rStyle w:val="StyleUnderline"/>
        </w:rPr>
        <w:t xml:space="preserve"> of speaking up</w:t>
      </w:r>
      <w:r w:rsidRPr="0054373B">
        <w:rPr>
          <w:sz w:val="16"/>
        </w:rPr>
        <w:t xml:space="preserve">, </w:t>
      </w:r>
      <w:r w:rsidRPr="002E5A86">
        <w:rPr>
          <w:rStyle w:val="Emphasis"/>
          <w:highlight w:val="cyan"/>
        </w:rPr>
        <w:t>participating</w:t>
      </w:r>
      <w:r w:rsidRPr="002E5A86">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2E5A86">
        <w:rPr>
          <w:rStyle w:val="StyleUnderline"/>
          <w:highlight w:val="cyan"/>
        </w:rPr>
        <w:t>the place where we spend</w:t>
      </w:r>
      <w:r w:rsidRPr="0054373B">
        <w:rPr>
          <w:rStyle w:val="StyleUnderline"/>
        </w:rPr>
        <w:t xml:space="preserve"> a good deal of </w:t>
      </w:r>
      <w:r w:rsidRPr="002E5A86">
        <w:rPr>
          <w:rStyle w:val="StyleUnderline"/>
          <w:highlight w:val="cyan"/>
        </w:rPr>
        <w:t>our active days</w:t>
      </w:r>
      <w:r w:rsidRPr="0054373B">
        <w:rPr>
          <w:rStyle w:val="StyleUnderline"/>
        </w:rPr>
        <w:t xml:space="preserve">, companies, </w:t>
      </w:r>
      <w:r w:rsidRPr="002E5A86">
        <w:rPr>
          <w:rStyle w:val="StyleUnderline"/>
          <w:highlight w:val="cyan"/>
        </w:rPr>
        <w:t xml:space="preserve">is quite </w:t>
      </w:r>
      <w:r w:rsidRPr="002E5A86">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48B7B7BF" w14:textId="77777777" w:rsidR="002E5A86" w:rsidRPr="0054373B" w:rsidRDefault="002E5A86" w:rsidP="002E5A86">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4B10FF3D" w14:textId="77777777" w:rsidR="002E5A86" w:rsidRPr="0054373B" w:rsidRDefault="002E5A86" w:rsidP="002E5A86">
      <w:pPr>
        <w:rPr>
          <w:rStyle w:val="Emphasis"/>
        </w:rPr>
      </w:pPr>
      <w:r w:rsidRPr="002E5A86">
        <w:rPr>
          <w:rStyle w:val="Emphasis"/>
          <w:highlight w:val="cyan"/>
        </w:rPr>
        <w:t>Democracy starts at work</w:t>
      </w:r>
    </w:p>
    <w:p w14:paraId="661CB3BB" w14:textId="77777777" w:rsidR="002E5A86" w:rsidRPr="0054373B" w:rsidRDefault="002E5A86" w:rsidP="002E5A86">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627EE56" w14:textId="77777777" w:rsidR="002E5A86" w:rsidRPr="0054373B" w:rsidRDefault="002E5A86" w:rsidP="002E5A86">
      <w:pPr>
        <w:rPr>
          <w:rStyle w:val="StyleUnderline"/>
        </w:rPr>
      </w:pPr>
      <w:proofErr w:type="gramStart"/>
      <w:r w:rsidRPr="002E5A86">
        <w:rPr>
          <w:rStyle w:val="Emphasis"/>
          <w:highlight w:val="cya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2E5A86">
        <w:rPr>
          <w:rStyle w:val="StyleUnderline"/>
          <w:highlight w:val="cyan"/>
        </w:rPr>
        <w:t>take democracy</w:t>
      </w:r>
      <w:r w:rsidRPr="0054373B">
        <w:rPr>
          <w:rStyle w:val="StyleUnderline"/>
        </w:rPr>
        <w:t xml:space="preserve"> down </w:t>
      </w:r>
      <w:r w:rsidRPr="002E5A86">
        <w:rPr>
          <w:rStyle w:val="StyleUnderline"/>
          <w:highlight w:val="cyan"/>
        </w:rPr>
        <w:t>to the company floors</w:t>
      </w:r>
      <w:r w:rsidRPr="0054373B">
        <w:rPr>
          <w:sz w:val="16"/>
        </w:rPr>
        <w:t xml:space="preserve">. </w:t>
      </w:r>
      <w:r w:rsidRPr="002E5A86">
        <w:rPr>
          <w:rStyle w:val="Emphasis"/>
          <w:highlight w:val="cyan"/>
        </w:rPr>
        <w:t>Imperfect</w:t>
      </w:r>
      <w:r w:rsidRPr="0054373B">
        <w:rPr>
          <w:sz w:val="16"/>
        </w:rPr>
        <w:t xml:space="preserve">, sure, </w:t>
      </w:r>
      <w:r w:rsidRPr="002E5A86">
        <w:rPr>
          <w:rStyle w:val="StyleUnderline"/>
          <w:highlight w:val="cyan"/>
        </w:rPr>
        <w:t xml:space="preserve">but they give at least a slim </w:t>
      </w:r>
      <w:r w:rsidRPr="002E5A86">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74EF5E89" w14:textId="77777777" w:rsidR="002E5A86" w:rsidRPr="0054373B" w:rsidRDefault="002E5A86" w:rsidP="002E5A86">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2E5A86">
        <w:rPr>
          <w:rStyle w:val="StyleUnderline"/>
          <w:highlight w:val="cyan"/>
        </w:rPr>
        <w:t>these</w:t>
      </w:r>
      <w:r w:rsidRPr="0054373B">
        <w:rPr>
          <w:rStyle w:val="StyleUnderline"/>
        </w:rPr>
        <w:t xml:space="preserve"> hands-on </w:t>
      </w:r>
      <w:r w:rsidRPr="002E5A86">
        <w:rPr>
          <w:rStyle w:val="StyleUnderline"/>
          <w:highlight w:val="cyan"/>
        </w:rPr>
        <w:t>experiences</w:t>
      </w:r>
      <w:r w:rsidRPr="0054373B">
        <w:rPr>
          <w:rStyle w:val="StyleUnderline"/>
        </w:rPr>
        <w:t xml:space="preserve"> of democracy </w:t>
      </w:r>
      <w:r w:rsidRPr="002E5A86">
        <w:rPr>
          <w:rStyle w:val="StyleUnderline"/>
          <w:highlight w:val="cyan"/>
        </w:rPr>
        <w:t xml:space="preserve">breed a </w:t>
      </w:r>
      <w:r w:rsidRPr="000E3AAF">
        <w:rPr>
          <w:rStyle w:val="StyleUnderline"/>
        </w:rPr>
        <w:t xml:space="preserve">more general </w:t>
      </w:r>
      <w:r w:rsidRPr="002E5A86">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2E5A86">
        <w:rPr>
          <w:rStyle w:val="StyleUnderline"/>
          <w:highlight w:val="cyan"/>
        </w:rPr>
        <w:t>two recent studies</w:t>
      </w:r>
      <w:r w:rsidRPr="0054373B">
        <w:rPr>
          <w:rStyle w:val="StyleUnderline"/>
        </w:rPr>
        <w:t xml:space="preserve">, </w:t>
      </w:r>
      <w:r w:rsidRPr="002E5A86">
        <w:rPr>
          <w:rStyle w:val="StyleUnderline"/>
          <w:highlight w:val="cyan"/>
        </w:rPr>
        <w:t>employees being involved</w:t>
      </w:r>
      <w:r w:rsidRPr="0054373B">
        <w:rPr>
          <w:rStyle w:val="StyleUnderline"/>
        </w:rPr>
        <w:t xml:space="preserve"> in decision making about their work </w:t>
      </w:r>
      <w:r w:rsidRPr="002E5A86">
        <w:rPr>
          <w:rStyle w:val="StyleUnderline"/>
          <w:highlight w:val="cyan"/>
        </w:rPr>
        <w:t xml:space="preserve">are </w:t>
      </w:r>
      <w:r w:rsidRPr="002E5A86">
        <w:rPr>
          <w:rStyle w:val="Emphasis"/>
          <w:highlight w:val="cyan"/>
        </w:rPr>
        <w:t>more likely</w:t>
      </w:r>
      <w:r w:rsidRPr="002E5A86">
        <w:rPr>
          <w:rStyle w:val="StyleUnderline"/>
          <w:highlight w:val="cyan"/>
        </w:rPr>
        <w:t xml:space="preserve"> to be </w:t>
      </w:r>
      <w:r w:rsidRPr="002E5A86">
        <w:rPr>
          <w:rStyle w:val="Emphasis"/>
          <w:highlight w:val="cyan"/>
        </w:rPr>
        <w:t>interested</w:t>
      </w:r>
      <w:r w:rsidRPr="002E5A86">
        <w:rPr>
          <w:rStyle w:val="StyleUnderline"/>
          <w:highlight w:val="cyan"/>
        </w:rPr>
        <w:t xml:space="preserve"> in politics</w:t>
      </w:r>
      <w:r w:rsidRPr="0054373B">
        <w:rPr>
          <w:rStyle w:val="StyleUnderline"/>
        </w:rPr>
        <w:t xml:space="preserve">, </w:t>
      </w:r>
      <w:r w:rsidRPr="002E5A86">
        <w:rPr>
          <w:rStyle w:val="StyleUnderline"/>
          <w:highlight w:val="cyan"/>
        </w:rPr>
        <w:t xml:space="preserve">have a </w:t>
      </w:r>
      <w:r w:rsidRPr="002E5A86">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1E0AB35E" w14:textId="77777777" w:rsidR="002E5A86" w:rsidRPr="0054373B" w:rsidRDefault="002E5A86" w:rsidP="002E5A86">
      <w:pPr>
        <w:rPr>
          <w:sz w:val="16"/>
        </w:rPr>
      </w:pPr>
      <w:r w:rsidRPr="0054373B">
        <w:rPr>
          <w:sz w:val="16"/>
        </w:rPr>
        <w:t xml:space="preserve">The picture is quite clear: </w:t>
      </w:r>
      <w:r w:rsidRPr="002E5A86">
        <w:rPr>
          <w:rStyle w:val="StyleUnderline"/>
          <w:highlight w:val="cyan"/>
        </w:rPr>
        <w:t>if we want</w:t>
      </w:r>
      <w:r w:rsidRPr="0054373B">
        <w:rPr>
          <w:rStyle w:val="StyleUnderline"/>
        </w:rPr>
        <w:t xml:space="preserve"> political </w:t>
      </w:r>
      <w:r w:rsidRPr="002E5A86">
        <w:rPr>
          <w:rStyle w:val="StyleUnderline"/>
          <w:highlight w:val="cyan"/>
        </w:rPr>
        <w:t xml:space="preserve">democracy to </w:t>
      </w:r>
      <w:proofErr w:type="gramStart"/>
      <w:r w:rsidRPr="002E5A86">
        <w:rPr>
          <w:rStyle w:val="Emphasis"/>
          <w:highlight w:val="cyan"/>
        </w:rPr>
        <w:t>succeed</w:t>
      </w:r>
      <w:proofErr w:type="gramEnd"/>
      <w:r w:rsidRPr="002E5A86">
        <w:rPr>
          <w:rStyle w:val="StyleUnderline"/>
          <w:highlight w:val="cyan"/>
        </w:rPr>
        <w:t xml:space="preserve"> we need</w:t>
      </w:r>
      <w:r w:rsidRPr="0054373B">
        <w:rPr>
          <w:rStyle w:val="StyleUnderline"/>
        </w:rPr>
        <w:t xml:space="preserve"> citizens to have practical experiences with </w:t>
      </w:r>
      <w:r w:rsidRPr="002E5A86">
        <w:rPr>
          <w:rStyle w:val="Emphasis"/>
          <w:highlight w:val="cyan"/>
        </w:rPr>
        <w:t>participation</w:t>
      </w:r>
      <w:r w:rsidRPr="0054373B">
        <w:rPr>
          <w:rStyle w:val="StyleUnderline"/>
        </w:rPr>
        <w:t xml:space="preserve"> </w:t>
      </w:r>
      <w:r w:rsidRPr="002E5A86">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B8FF1E5" w14:textId="77777777" w:rsidR="002E5A86" w:rsidRPr="0054373B" w:rsidRDefault="002E5A86" w:rsidP="002E5A86">
      <w:pPr>
        <w:rPr>
          <w:sz w:val="16"/>
        </w:rPr>
      </w:pPr>
      <w:r w:rsidRPr="002E5A86">
        <w:rPr>
          <w:rStyle w:val="StyleUnderline"/>
          <w:highlight w:val="cyan"/>
        </w:rPr>
        <w:t xml:space="preserve">Populism gives us a </w:t>
      </w:r>
      <w:proofErr w:type="gramStart"/>
      <w:r w:rsidRPr="002E5A86">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2E5A86">
        <w:rPr>
          <w:rStyle w:val="StyleUnderline"/>
          <w:highlight w:val="cyan"/>
        </w:rPr>
        <w:t xml:space="preserve">democracy </w:t>
      </w:r>
      <w:r w:rsidRPr="002E5A86">
        <w:rPr>
          <w:rStyle w:val="Emphasis"/>
          <w:highlight w:val="cyan"/>
        </w:rPr>
        <w:t>teaches us how</w:t>
      </w:r>
      <w:r w:rsidRPr="0054373B">
        <w:rPr>
          <w:rStyle w:val="StyleUnderline"/>
        </w:rPr>
        <w:t xml:space="preserve"> to fish</w:t>
      </w:r>
    </w:p>
    <w:p w14:paraId="7C3FA25F" w14:textId="77777777" w:rsidR="002E5A86" w:rsidRPr="0054373B" w:rsidRDefault="002E5A86" w:rsidP="002E5A86">
      <w:pPr>
        <w:rPr>
          <w:sz w:val="16"/>
        </w:rPr>
      </w:pPr>
      <w:r w:rsidRPr="0054373B">
        <w:rPr>
          <w:sz w:val="16"/>
        </w:rPr>
        <w:t xml:space="preserve">Lacking voice in the workplace, lacking </w:t>
      </w:r>
      <w:proofErr w:type="gramStart"/>
      <w:r w:rsidRPr="0054373B">
        <w:rPr>
          <w:sz w:val="16"/>
        </w:rPr>
        <w:t>hands on</w:t>
      </w:r>
      <w:proofErr w:type="gramEnd"/>
      <w:r w:rsidRPr="0054373B">
        <w:rPr>
          <w:sz w:val="16"/>
        </w:rPr>
        <w:t xml:space="preserve"> experiences with the (often difficult) democratic decision making, many turn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304521F4" w14:textId="77777777" w:rsidR="002E5A86" w:rsidRPr="0054373B" w:rsidRDefault="002E5A86" w:rsidP="002E5A86">
      <w:pPr>
        <w:rPr>
          <w:sz w:val="16"/>
        </w:rPr>
      </w:pPr>
      <w:r w:rsidRPr="002E5A86">
        <w:rPr>
          <w:rStyle w:val="StyleUnderline"/>
          <w:highlight w:val="cyan"/>
        </w:rPr>
        <w:t>They</w:t>
      </w:r>
      <w:r w:rsidRPr="0054373B">
        <w:rPr>
          <w:rStyle w:val="StyleUnderline"/>
        </w:rPr>
        <w:t xml:space="preserve"> all </w:t>
      </w:r>
      <w:r w:rsidRPr="002E5A86">
        <w:rPr>
          <w:rStyle w:val="StyleUnderline"/>
          <w:highlight w:val="cyan"/>
        </w:rPr>
        <w:t>promise</w:t>
      </w:r>
      <w:r w:rsidRPr="0054373B">
        <w:rPr>
          <w:rStyle w:val="StyleUnderline"/>
        </w:rPr>
        <w:t xml:space="preserve"> of </w:t>
      </w:r>
      <w:r w:rsidRPr="0054373B">
        <w:rPr>
          <w:rStyle w:val="Emphasis"/>
        </w:rPr>
        <w:t>restoring ‘</w:t>
      </w:r>
      <w:r w:rsidRPr="002E5A86">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2E5A86">
        <w:rPr>
          <w:rStyle w:val="StyleUnderline"/>
          <w:highlight w:val="cyan"/>
        </w:rPr>
        <w:t xml:space="preserve">populists </w:t>
      </w:r>
      <w:r w:rsidRPr="00D267C2">
        <w:rPr>
          <w:rStyle w:val="StyleUnderline"/>
        </w:rPr>
        <w:t>take</w:t>
      </w:r>
      <w:r w:rsidRPr="0054373B">
        <w:rPr>
          <w:rStyle w:val="StyleUnderline"/>
        </w:rPr>
        <w:t xml:space="preserve"> measures which </w:t>
      </w:r>
      <w:r w:rsidRPr="002E5A86">
        <w:rPr>
          <w:rStyle w:val="StyleUnderline"/>
          <w:highlight w:val="cyan"/>
        </w:rPr>
        <w:t xml:space="preserve">break 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w:t>
      </w:r>
      <w:r w:rsidRPr="00840E15">
        <w:t xml:space="preserve">the </w:t>
      </w:r>
      <w:proofErr w:type="spellStart"/>
      <w:r w:rsidRPr="00840E15">
        <w:t>Orban</w:t>
      </w:r>
      <w:proofErr w:type="spellEnd"/>
      <w:r w:rsidRPr="00840E15">
        <w:t xml:space="preserve"> government has limited the right to strike</w:t>
      </w:r>
      <w:r w:rsidRPr="0054373B">
        <w:rPr>
          <w:sz w:val="16"/>
        </w:rPr>
        <w:t xml:space="preserve"> </w:t>
      </w:r>
      <w:r w:rsidRPr="0054373B">
        <w:rPr>
          <w:rStyle w:val="StyleUnderline"/>
        </w:rPr>
        <w:t>and made organizing more difficult</w:t>
      </w:r>
      <w:r w:rsidRPr="0054373B">
        <w:rPr>
          <w:sz w:val="16"/>
        </w:rPr>
        <w:t>.</w:t>
      </w:r>
    </w:p>
    <w:p w14:paraId="673468D4" w14:textId="77777777" w:rsidR="002E5A86" w:rsidRPr="009174B5" w:rsidRDefault="002E5A86" w:rsidP="002E5A86">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60A66907" w14:textId="77777777" w:rsidR="002E5A86" w:rsidRPr="00A06588" w:rsidRDefault="002E5A86" w:rsidP="002E5A86">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6B180D7A" w14:textId="77777777" w:rsidR="002E5A86" w:rsidRPr="00A06588" w:rsidRDefault="002E5A86" w:rsidP="002E5A86">
      <w:pPr>
        <w:rPr>
          <w:rStyle w:val="StyleUnderline"/>
        </w:rPr>
      </w:pPr>
      <w:r w:rsidRPr="009174B5">
        <w:rPr>
          <w:sz w:val="16"/>
        </w:rPr>
        <w:t xml:space="preserve">President-elect Joe </w:t>
      </w:r>
      <w:r w:rsidRPr="002E5A86">
        <w:rPr>
          <w:rStyle w:val="StyleUnderline"/>
          <w:highlight w:val="cyan"/>
        </w:rPr>
        <w:t xml:space="preserve">Biden has a </w:t>
      </w:r>
      <w:r w:rsidRPr="002E5A86">
        <w:rPr>
          <w:rStyle w:val="Emphasis"/>
          <w:highlight w:val="cyan"/>
        </w:rPr>
        <w:t>queue</w:t>
      </w:r>
      <w:r w:rsidRPr="002E5A86">
        <w:rPr>
          <w:rStyle w:val="StyleUnderline"/>
          <w:highlight w:val="cyan"/>
        </w:rPr>
        <w:t xml:space="preserve"> of America’s</w:t>
      </w:r>
      <w:r w:rsidRPr="00A06588">
        <w:rPr>
          <w:rStyle w:val="StyleUnderline"/>
        </w:rPr>
        <w:t xml:space="preserve"> weary </w:t>
      </w:r>
      <w:r w:rsidRPr="002E5A86">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2E5A86">
        <w:rPr>
          <w:rStyle w:val="Emphasis"/>
          <w:highlight w:val="cyan"/>
        </w:rPr>
        <w:t>yearning</w:t>
      </w:r>
      <w:r w:rsidRPr="002E5A86">
        <w:rPr>
          <w:rStyle w:val="StyleUnderline"/>
          <w:highlight w:val="cyan"/>
        </w:rPr>
        <w:t xml:space="preserve"> for a </w:t>
      </w:r>
      <w:r w:rsidRPr="002E5A86">
        <w:rPr>
          <w:rStyle w:val="Emphasis"/>
          <w:highlight w:val="cyan"/>
        </w:rPr>
        <w:t>determined leader</w:t>
      </w:r>
      <w:r w:rsidRPr="00A06588">
        <w:rPr>
          <w:rStyle w:val="StyleUnderline"/>
        </w:rPr>
        <w:t xml:space="preserve"> and, from experience, I believe Joe </w:t>
      </w:r>
      <w:r w:rsidRPr="002E5A86">
        <w:rPr>
          <w:rStyle w:val="StyleUnderline"/>
          <w:highlight w:val="cyan"/>
        </w:rPr>
        <w:t>Biden will seize this opportunity</w:t>
      </w:r>
      <w:r w:rsidRPr="00A06588">
        <w:rPr>
          <w:rStyle w:val="StyleUnderline"/>
        </w:rPr>
        <w:t>.</w:t>
      </w:r>
    </w:p>
    <w:p w14:paraId="14C9FCA8" w14:textId="77777777" w:rsidR="002E5A86" w:rsidRPr="009174B5" w:rsidRDefault="002E5A86" w:rsidP="002E5A86">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3EE6BE9" w14:textId="77777777" w:rsidR="002E5A86" w:rsidRPr="009174B5" w:rsidRDefault="002E5A86" w:rsidP="002E5A86">
      <w:pPr>
        <w:rPr>
          <w:sz w:val="16"/>
        </w:rPr>
      </w:pPr>
      <w:r w:rsidRPr="009174B5">
        <w:rPr>
          <w:sz w:val="16"/>
        </w:rPr>
        <w:t xml:space="preserve">Mr. </w:t>
      </w:r>
      <w:r w:rsidRPr="002E5A86">
        <w:rPr>
          <w:rStyle w:val="StyleUnderline"/>
          <w:highlight w:val="cyan"/>
        </w:rPr>
        <w:t>Biden</w:t>
      </w:r>
      <w:r w:rsidRPr="00A06588">
        <w:rPr>
          <w:rStyle w:val="StyleUnderline"/>
        </w:rPr>
        <w:t xml:space="preserve">’s speech </w:t>
      </w:r>
      <w:r w:rsidRPr="002E5A86">
        <w:rPr>
          <w:rStyle w:val="StyleUnderline"/>
          <w:highlight w:val="cyan"/>
        </w:rPr>
        <w:t xml:space="preserve">made a strong argument for </w:t>
      </w:r>
      <w:r w:rsidRPr="002E5A86">
        <w:rPr>
          <w:rStyle w:val="Emphasis"/>
          <w:highlight w:val="cyan"/>
        </w:rPr>
        <w:t>renewing alliances</w:t>
      </w:r>
      <w:r w:rsidRPr="002E5A86">
        <w:rPr>
          <w:rStyle w:val="StyleUnderline"/>
          <w:highlight w:val="cyan"/>
        </w:rPr>
        <w:t xml:space="preserve"> and </w:t>
      </w:r>
      <w:r w:rsidRPr="002E5A86">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0CAE89F0" w14:textId="77777777" w:rsidR="002E5A86" w:rsidRPr="00A06588" w:rsidRDefault="002E5A86" w:rsidP="002E5A86">
      <w:pPr>
        <w:rPr>
          <w:rStyle w:val="StyleUnderline"/>
        </w:rPr>
      </w:pPr>
      <w:r w:rsidRPr="002E5A86">
        <w:rPr>
          <w:rStyle w:val="Emphasis"/>
          <w:highlight w:val="cyan"/>
        </w:rPr>
        <w:t>America will lead</w:t>
      </w:r>
      <w:r w:rsidRPr="00A06588">
        <w:rPr>
          <w:rStyle w:val="Emphasis"/>
        </w:rPr>
        <w:t xml:space="preserve"> the endeavor</w:t>
      </w:r>
      <w:r w:rsidRPr="009174B5">
        <w:rPr>
          <w:sz w:val="16"/>
        </w:rPr>
        <w:t xml:space="preserve">, but </w:t>
      </w:r>
      <w:r w:rsidRPr="002E5A86">
        <w:rPr>
          <w:rStyle w:val="Emphasis"/>
          <w:highlight w:val="cyan"/>
        </w:rPr>
        <w:t>it won’t be alone</w:t>
      </w:r>
      <w:r w:rsidRPr="002E5A86">
        <w:rPr>
          <w:sz w:val="16"/>
          <w:highlight w:val="cyan"/>
        </w:rPr>
        <w:t xml:space="preserve">. </w:t>
      </w:r>
      <w:r w:rsidRPr="002E5A86">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2E5A86">
        <w:rPr>
          <w:rStyle w:val="StyleUnderline"/>
          <w:highlight w:val="cyan"/>
        </w:rPr>
        <w:t xml:space="preserve">looking for </w:t>
      </w:r>
      <w:r w:rsidRPr="00A06588">
        <w:rPr>
          <w:rStyle w:val="StyleUnderline"/>
        </w:rPr>
        <w:t xml:space="preserve">like-minded </w:t>
      </w:r>
      <w:r w:rsidRPr="002E5A86">
        <w:rPr>
          <w:rStyle w:val="StyleUnderline"/>
          <w:highlight w:val="cyan"/>
        </w:rPr>
        <w:t>friends</w:t>
      </w:r>
      <w:r w:rsidRPr="00A06588">
        <w:rPr>
          <w:rStyle w:val="StyleUnderline"/>
        </w:rPr>
        <w:t xml:space="preserve"> to counter China’s aggressive posture.</w:t>
      </w:r>
    </w:p>
    <w:p w14:paraId="1EEE69D2" w14:textId="77777777" w:rsidR="002E5A86" w:rsidRPr="00A06588" w:rsidRDefault="002E5A86" w:rsidP="002E5A86">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3B5E6885" w14:textId="77777777" w:rsidR="002E5A86" w:rsidRPr="009174B5" w:rsidRDefault="002E5A86" w:rsidP="002E5A86">
      <w:pPr>
        <w:rPr>
          <w:sz w:val="16"/>
        </w:rPr>
      </w:pPr>
      <w:r w:rsidRPr="009174B5">
        <w:rPr>
          <w:sz w:val="16"/>
        </w:rPr>
        <w:t xml:space="preserve">It’s that last topic, </w:t>
      </w:r>
      <w:r w:rsidRPr="002E5A86">
        <w:rPr>
          <w:rStyle w:val="Emphasis"/>
          <w:highlight w:val="cyan"/>
        </w:rPr>
        <w:t>tech</w:t>
      </w:r>
      <w:r w:rsidRPr="009174B5">
        <w:rPr>
          <w:sz w:val="16"/>
        </w:rPr>
        <w:t xml:space="preserve">, that </w:t>
      </w:r>
      <w:r w:rsidRPr="002E5A86">
        <w:rPr>
          <w:rStyle w:val="StyleUnderline"/>
          <w:highlight w:val="cyan"/>
        </w:rPr>
        <w:t xml:space="preserve">poses an </w:t>
      </w:r>
      <w:r w:rsidRPr="002E5A86">
        <w:rPr>
          <w:rStyle w:val="Emphasis"/>
          <w:highlight w:val="cyan"/>
        </w:rPr>
        <w:t>existential challenge</w:t>
      </w:r>
      <w:r w:rsidRPr="002E5A86">
        <w:rPr>
          <w:rStyle w:val="StyleUnderline"/>
          <w:highlight w:val="cyan"/>
        </w:rPr>
        <w:t xml:space="preserve"> for democracies</w:t>
      </w:r>
      <w:r w:rsidRPr="009174B5">
        <w:rPr>
          <w:sz w:val="16"/>
        </w:rPr>
        <w:t xml:space="preserve">. </w:t>
      </w:r>
      <w:r w:rsidRPr="00A06588">
        <w:rPr>
          <w:rStyle w:val="StyleUnderline"/>
        </w:rPr>
        <w:t xml:space="preserve">The </w:t>
      </w:r>
      <w:r w:rsidRPr="002E5A86">
        <w:rPr>
          <w:rStyle w:val="StyleUnderline"/>
          <w:highlight w:val="cyan"/>
        </w:rPr>
        <w:t xml:space="preserve">world is in a </w:t>
      </w:r>
      <w:r w:rsidRPr="00FA332B">
        <w:t>figurative</w:t>
      </w:r>
      <w:r w:rsidRPr="002E5A86">
        <w:rPr>
          <w:rStyle w:val="Emphasis"/>
          <w:highlight w:val="cyan"/>
        </w:rPr>
        <w:t xml:space="preserve"> technological arms race</w:t>
      </w:r>
      <w:r w:rsidRPr="002E5A86">
        <w:rPr>
          <w:rStyle w:val="StyleUnderline"/>
          <w:highlight w:val="cyan"/>
        </w:rPr>
        <w:t xml:space="preserve">. Whoever wins </w:t>
      </w:r>
      <w:r w:rsidRPr="00FA332B">
        <w:rPr>
          <w:rStyle w:val="StyleUnderline"/>
        </w:rPr>
        <w:t>that race</w:t>
      </w:r>
      <w:r w:rsidRPr="002E5A86">
        <w:rPr>
          <w:rStyle w:val="StyleUnderline"/>
          <w:highlight w:val="cyan"/>
        </w:rPr>
        <w:t xml:space="preserve"> will </w:t>
      </w:r>
      <w:r w:rsidRPr="00FA332B">
        <w:rPr>
          <w:rStyle w:val="StyleUnderline"/>
        </w:rPr>
        <w:t xml:space="preserve">lead in </w:t>
      </w:r>
      <w:r w:rsidRPr="002E5A86">
        <w:rPr>
          <w:rStyle w:val="Emphasis"/>
          <w:highlight w:val="cyan"/>
        </w:rPr>
        <w:t>set</w:t>
      </w:r>
      <w:r w:rsidRPr="00FA332B">
        <w:rPr>
          <w:rStyle w:val="StyleUnderline"/>
        </w:rPr>
        <w:t>ting</w:t>
      </w:r>
      <w:r w:rsidRPr="002E5A86">
        <w:rPr>
          <w:rStyle w:val="Emphasis"/>
          <w:highlight w:val="cyan"/>
        </w:rPr>
        <w:t xml:space="preserve"> rules, </w:t>
      </w:r>
      <w:proofErr w:type="gramStart"/>
      <w:r w:rsidRPr="002E5A86">
        <w:rPr>
          <w:rStyle w:val="Emphasis"/>
          <w:highlight w:val="cyan"/>
        </w:rPr>
        <w:t>standards</w:t>
      </w:r>
      <w:proofErr w:type="gramEnd"/>
      <w:r w:rsidRPr="002E5A86">
        <w:rPr>
          <w:rStyle w:val="Emphasis"/>
          <w:highlight w:val="cyan"/>
        </w:rPr>
        <w:t xml:space="preserve"> and norms</w:t>
      </w:r>
      <w:r w:rsidRPr="00A06588">
        <w:rPr>
          <w:rStyle w:val="StyleUnderline"/>
        </w:rPr>
        <w:t xml:space="preserve"> for emerging technological systems, from facial recognition to weapons of war. </w:t>
      </w:r>
      <w:r w:rsidRPr="002E5A86">
        <w:rPr>
          <w:rStyle w:val="StyleUnderline"/>
          <w:highlight w:val="cyan"/>
        </w:rPr>
        <w:t>If China wins</w:t>
      </w:r>
      <w:r w:rsidRPr="00A06588">
        <w:rPr>
          <w:rStyle w:val="StyleUnderline"/>
        </w:rPr>
        <w:t xml:space="preserve"> the race, </w:t>
      </w:r>
      <w:r w:rsidRPr="002E5A86">
        <w:rPr>
          <w:rStyle w:val="Emphasis"/>
          <w:highlight w:val="cyan"/>
        </w:rPr>
        <w:t>freedom will wane</w:t>
      </w:r>
    </w:p>
    <w:p w14:paraId="2FDC77E1" w14:textId="77777777" w:rsidR="002E5A86" w:rsidRPr="009174B5" w:rsidRDefault="002E5A86" w:rsidP="002E5A86">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37EFCA1B" w14:textId="77777777" w:rsidR="002E5A86" w:rsidRPr="009174B5" w:rsidRDefault="002E5A86" w:rsidP="002E5A86">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05293FB6" w14:textId="77777777" w:rsidR="002E5A86" w:rsidRPr="009174B5" w:rsidRDefault="002E5A86" w:rsidP="002E5A86">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2E5A86">
        <w:rPr>
          <w:rStyle w:val="StyleUnderline"/>
          <w:highlight w:val="cyan"/>
        </w:rPr>
        <w:t>Strengthening</w:t>
      </w:r>
      <w:r w:rsidRPr="00A06588">
        <w:rPr>
          <w:rStyle w:val="StyleUnderline"/>
        </w:rPr>
        <w:t xml:space="preserve"> the global </w:t>
      </w:r>
      <w:r w:rsidRPr="002E5A86">
        <w:rPr>
          <w:rStyle w:val="StyleUnderline"/>
          <w:highlight w:val="cyan"/>
        </w:rPr>
        <w:t>democratic alliance</w:t>
      </w:r>
      <w:r w:rsidRPr="00A06588">
        <w:rPr>
          <w:rStyle w:val="StyleUnderline"/>
        </w:rPr>
        <w:t xml:space="preserve"> would </w:t>
      </w:r>
      <w:r w:rsidRPr="002E5A86">
        <w:rPr>
          <w:rStyle w:val="StyleUnderline"/>
          <w:highlight w:val="cyan"/>
        </w:rPr>
        <w:t xml:space="preserve">enable member nations to </w:t>
      </w:r>
      <w:r w:rsidRPr="002E5A86">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1A7DCAB0" w14:textId="77777777" w:rsidR="002E5A86" w:rsidRPr="009174B5" w:rsidRDefault="002E5A86" w:rsidP="002E5A86">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2E5A86">
        <w:rPr>
          <w:rStyle w:val="Emphasis"/>
          <w:highlight w:val="cyan"/>
        </w:rPr>
        <w:t>Freedom</w:t>
      </w:r>
      <w:r w:rsidRPr="00A06588">
        <w:rPr>
          <w:rStyle w:val="StyleUnderline"/>
        </w:rPr>
        <w:t xml:space="preserve"> has </w:t>
      </w:r>
      <w:r w:rsidRPr="002E5A86">
        <w:rPr>
          <w:rStyle w:val="StyleUnderline"/>
          <w:highlight w:val="cyan"/>
        </w:rPr>
        <w:t xml:space="preserve">retreated as </w:t>
      </w:r>
      <w:r w:rsidRPr="002E5A86">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2E5A86">
        <w:rPr>
          <w:rStyle w:val="StyleUnderline"/>
          <w:highlight w:val="cyan"/>
        </w:rPr>
        <w:t xml:space="preserve">It’s time to build </w:t>
      </w:r>
      <w:r w:rsidRPr="002E5A86">
        <w:rPr>
          <w:rStyle w:val="Emphasis"/>
          <w:highlight w:val="cyan"/>
        </w:rPr>
        <w:t>an alliance of democracies</w:t>
      </w:r>
      <w:r w:rsidRPr="009174B5">
        <w:rPr>
          <w:sz w:val="16"/>
        </w:rPr>
        <w:t>.</w:t>
      </w:r>
    </w:p>
    <w:p w14:paraId="66D583CC" w14:textId="77777777" w:rsidR="002E5A86" w:rsidRPr="00A06588" w:rsidRDefault="002E5A86" w:rsidP="002E5A86">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282E1C5A" w14:textId="77777777" w:rsidR="002E5A86" w:rsidRPr="00A06588" w:rsidRDefault="002E5A86" w:rsidP="002E5A86">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0C026A1C" w14:textId="77777777" w:rsidR="002E5A86" w:rsidRPr="009174B5" w:rsidRDefault="002E5A86" w:rsidP="002E5A86">
      <w:pPr>
        <w:rPr>
          <w:sz w:val="16"/>
        </w:rPr>
      </w:pPr>
      <w:r w:rsidRPr="00E8341C">
        <w:rPr>
          <w:sz w:val="16"/>
        </w:rPr>
        <w:t xml:space="preserve">The </w:t>
      </w:r>
      <w:r w:rsidRPr="00E8341C">
        <w:rPr>
          <w:rStyle w:val="StyleUnderline"/>
        </w:rPr>
        <w:t xml:space="preserve">system must also be adapted to deal with new issues that were not envisioned when the existing order was designed. Foremost among these issues is </w:t>
      </w:r>
      <w:r w:rsidRPr="00E8341C">
        <w:rPr>
          <w:rStyle w:val="Emphasis"/>
        </w:rPr>
        <w:t>emerging and disruptive tech</w:t>
      </w:r>
      <w:r w:rsidRPr="00E8341C">
        <w:rPr>
          <w:rStyle w:val="StyleUnderline"/>
        </w:rPr>
        <w:t xml:space="preserve">nology, including </w:t>
      </w:r>
      <w:r w:rsidRPr="00E8341C">
        <w:rPr>
          <w:rStyle w:val="Emphasis"/>
        </w:rPr>
        <w:t>AI</w:t>
      </w:r>
      <w:r w:rsidRPr="00E8341C">
        <w:rPr>
          <w:rStyle w:val="StyleUnderline"/>
        </w:rPr>
        <w:t xml:space="preserve">, additive manufacturing (or </w:t>
      </w:r>
      <w:r w:rsidRPr="00E8341C">
        <w:rPr>
          <w:rStyle w:val="Emphasis"/>
        </w:rPr>
        <w:t>3D printing</w:t>
      </w:r>
      <w:r w:rsidRPr="00E8341C">
        <w:rPr>
          <w:rStyle w:val="StyleUnderline"/>
        </w:rPr>
        <w:t xml:space="preserve">), </w:t>
      </w:r>
      <w:r w:rsidRPr="00E8341C">
        <w:rPr>
          <w:rStyle w:val="Emphasis"/>
        </w:rPr>
        <w:t>quantum computing</w:t>
      </w:r>
      <w:r w:rsidRPr="00E8341C">
        <w:rPr>
          <w:rStyle w:val="StyleUnderline"/>
        </w:rPr>
        <w:t xml:space="preserve">, </w:t>
      </w:r>
      <w:r w:rsidRPr="00E8341C">
        <w:rPr>
          <w:rStyle w:val="Emphasis"/>
        </w:rPr>
        <w:t>genetic engineering</w:t>
      </w:r>
      <w:r w:rsidRPr="00E8341C">
        <w:rPr>
          <w:rStyle w:val="StyleUnderline"/>
        </w:rPr>
        <w:t xml:space="preserve">, </w:t>
      </w:r>
      <w:r w:rsidRPr="00E8341C">
        <w:rPr>
          <w:rStyle w:val="Emphasis"/>
        </w:rPr>
        <w:t>robotics</w:t>
      </w:r>
      <w:r w:rsidRPr="00E8341C">
        <w:rPr>
          <w:rStyle w:val="StyleUnderline"/>
        </w:rPr>
        <w:t xml:space="preserve">, </w:t>
      </w:r>
      <w:r w:rsidRPr="00E8341C">
        <w:rPr>
          <w:rStyle w:val="Emphasis"/>
        </w:rPr>
        <w:t>directed energy</w:t>
      </w:r>
      <w:r w:rsidRPr="00E8341C">
        <w:rPr>
          <w:rStyle w:val="StyleUnderline"/>
        </w:rPr>
        <w:t xml:space="preserve">, the Internet of things (IOT), </w:t>
      </w:r>
      <w:r w:rsidRPr="00E8341C">
        <w:rPr>
          <w:rStyle w:val="Emphasis"/>
        </w:rPr>
        <w:t>5G</w:t>
      </w:r>
      <w:r w:rsidRPr="00E8341C">
        <w:rPr>
          <w:rStyle w:val="StyleUnderline"/>
        </w:rPr>
        <w:t xml:space="preserve">, </w:t>
      </w:r>
      <w:r w:rsidRPr="00E8341C">
        <w:rPr>
          <w:rStyle w:val="Emphasis"/>
        </w:rPr>
        <w:t>space</w:t>
      </w:r>
      <w:r w:rsidRPr="00E8341C">
        <w:rPr>
          <w:rStyle w:val="StyleUnderline"/>
        </w:rPr>
        <w:t xml:space="preserve">, </w:t>
      </w:r>
      <w:r w:rsidRPr="00E8341C">
        <w:rPr>
          <w:rStyle w:val="Emphasis"/>
        </w:rPr>
        <w:t>cyber</w:t>
      </w:r>
      <w:r w:rsidRPr="00E8341C">
        <w:rPr>
          <w:rStyle w:val="StyleUnderline"/>
        </w:rPr>
        <w:t>, and many</w:t>
      </w:r>
      <w:r w:rsidRPr="00A06588">
        <w:rPr>
          <w:rStyle w:val="StyleUnderline"/>
        </w:rPr>
        <w:t xml:space="preserve">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53AD7D9A" w14:textId="77777777" w:rsidR="002E5A86" w:rsidRPr="00A06588" w:rsidRDefault="002E5A86" w:rsidP="002E5A86">
      <w:pPr>
        <w:rPr>
          <w:rStyle w:val="StyleUnderline"/>
        </w:rPr>
      </w:pPr>
      <w:r w:rsidRPr="009174B5">
        <w:rPr>
          <w:sz w:val="16"/>
        </w:rPr>
        <w:t xml:space="preserve">Yet, </w:t>
      </w:r>
      <w:r w:rsidRPr="002E5A86">
        <w:rPr>
          <w:rStyle w:val="StyleUnderline"/>
          <w:highlight w:val="cyan"/>
        </w:rPr>
        <w:t>AI</w:t>
      </w:r>
      <w:r w:rsidRPr="00A06588">
        <w:rPr>
          <w:rStyle w:val="StyleUnderline"/>
        </w:rPr>
        <w:t xml:space="preserve"> is also </w:t>
      </w:r>
      <w:r w:rsidRPr="002E5A86">
        <w:rPr>
          <w:rStyle w:val="StyleUnderline"/>
          <w:highlight w:val="cyan"/>
        </w:rPr>
        <w:t xml:space="preserve">transforming </w:t>
      </w:r>
      <w:r w:rsidRPr="002E5A86">
        <w:rPr>
          <w:rStyle w:val="Emphasis"/>
          <w:highlight w:val="cyan"/>
        </w:rPr>
        <w:t>economies and societies</w:t>
      </w:r>
      <w:r w:rsidRPr="00A06588">
        <w:rPr>
          <w:rStyle w:val="StyleUnderline"/>
        </w:rPr>
        <w:t xml:space="preserve">, and </w:t>
      </w:r>
      <w:r w:rsidRPr="002E5A86">
        <w:rPr>
          <w:rStyle w:val="StyleUnderline"/>
          <w:highlight w:val="cyan"/>
        </w:rPr>
        <w:t xml:space="preserve">generating </w:t>
      </w:r>
      <w:r w:rsidRPr="002E5A86">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2E5A86">
        <w:rPr>
          <w:rStyle w:val="StyleUnderline"/>
          <w:highlight w:val="cyan"/>
        </w:rPr>
        <w:t>automation</w:t>
      </w:r>
      <w:r w:rsidRPr="00A06588">
        <w:rPr>
          <w:rStyle w:val="StyleUnderline"/>
        </w:rPr>
        <w:t xml:space="preserve"> will further grow those ranks and </w:t>
      </w:r>
      <w:r w:rsidRPr="002E5A86">
        <w:rPr>
          <w:rStyle w:val="Emphasis"/>
          <w:highlight w:val="cyan"/>
        </w:rPr>
        <w:t>provide new fuel to grievance politics</w:t>
      </w:r>
      <w:r w:rsidRPr="009174B5">
        <w:rPr>
          <w:sz w:val="16"/>
        </w:rPr>
        <w:t xml:space="preserve">. Moreover, some fear that </w:t>
      </w:r>
      <w:r w:rsidRPr="002E5A86">
        <w:rPr>
          <w:rStyle w:val="Emphasis"/>
          <w:highlight w:val="cyan"/>
        </w:rPr>
        <w:t>autonomous weapons systems</w:t>
      </w:r>
      <w:r w:rsidRPr="009174B5">
        <w:rPr>
          <w:sz w:val="16"/>
        </w:rPr>
        <w:t xml:space="preserve"> </w:t>
      </w:r>
      <w:r w:rsidRPr="00A06588">
        <w:rPr>
          <w:rStyle w:val="StyleUnderline"/>
        </w:rPr>
        <w:t xml:space="preserve">will </w:t>
      </w:r>
      <w:r w:rsidRPr="002E5A86">
        <w:rPr>
          <w:rStyle w:val="StyleUnderline"/>
          <w:highlight w:val="cyan"/>
        </w:rPr>
        <w:t>become “</w:t>
      </w:r>
      <w:r w:rsidRPr="002E5A86">
        <w:rPr>
          <w:rStyle w:val="Emphasis"/>
          <w:highlight w:val="cyan"/>
        </w:rPr>
        <w:t>killer robots</w:t>
      </w:r>
      <w:r w:rsidRPr="00A06588">
        <w:rPr>
          <w:rStyle w:val="StyleUnderline"/>
        </w:rPr>
        <w:t xml:space="preserve">” that select and engage targets without human input, and could eventually </w:t>
      </w:r>
      <w:r w:rsidRPr="002E5A86">
        <w:rPr>
          <w:rStyle w:val="Emphasis"/>
          <w:highlight w:val="cyan"/>
        </w:rPr>
        <w:t>turn on their creators</w:t>
      </w:r>
      <w:r w:rsidRPr="00A06588">
        <w:rPr>
          <w:rStyle w:val="StyleUnderline"/>
        </w:rPr>
        <w:t xml:space="preserve">, </w:t>
      </w:r>
      <w:r w:rsidRPr="002E5A86">
        <w:rPr>
          <w:rStyle w:val="Emphasis"/>
          <w:highlight w:val="cyan"/>
        </w:rPr>
        <w:t>resulting in human extinction</w:t>
      </w:r>
      <w:r w:rsidRPr="00A06588">
        <w:rPr>
          <w:rStyle w:val="StyleUnderline"/>
        </w:rPr>
        <w:t>.</w:t>
      </w:r>
    </w:p>
    <w:p w14:paraId="41B85716" w14:textId="77777777" w:rsidR="002E5A86" w:rsidRPr="00A06588" w:rsidRDefault="002E5A86" w:rsidP="002E5A86">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2E5A86">
        <w:rPr>
          <w:rStyle w:val="StyleUnderline"/>
          <w:highlight w:val="cyan"/>
        </w:rPr>
        <w:t>3D printers</w:t>
      </w:r>
      <w:r w:rsidRPr="00A06588">
        <w:rPr>
          <w:rStyle w:val="StyleUnderline"/>
        </w:rPr>
        <w:t xml:space="preserve"> can also be </w:t>
      </w:r>
      <w:r w:rsidRPr="002E5A86">
        <w:rPr>
          <w:rStyle w:val="StyleUnderline"/>
          <w:highlight w:val="cyan"/>
        </w:rPr>
        <w:t>used by revisionist</w:t>
      </w:r>
      <w:r w:rsidRPr="00A06588">
        <w:rPr>
          <w:rStyle w:val="StyleUnderline"/>
        </w:rPr>
        <w:t xml:space="preserve"> and rogue </w:t>
      </w:r>
      <w:r w:rsidRPr="002E5A86">
        <w:rPr>
          <w:rStyle w:val="StyleUnderline"/>
          <w:highlight w:val="cyan"/>
        </w:rPr>
        <w:t>states to print</w:t>
      </w:r>
      <w:r w:rsidRPr="00A06588">
        <w:rPr>
          <w:rStyle w:val="StyleUnderline"/>
        </w:rPr>
        <w:t xml:space="preserve"> component parts for </w:t>
      </w:r>
      <w:r w:rsidRPr="002E5A86">
        <w:rPr>
          <w:rStyle w:val="StyleUnderline"/>
          <w:highlight w:val="cyan"/>
        </w:rPr>
        <w:t>advanced weapons systems or</w:t>
      </w:r>
      <w:r w:rsidRPr="00A06588">
        <w:rPr>
          <w:rStyle w:val="StyleUnderline"/>
        </w:rPr>
        <w:t xml:space="preserve"> even </w:t>
      </w:r>
      <w:r w:rsidRPr="002E5A86">
        <w:rPr>
          <w:rStyle w:val="Emphasis"/>
          <w:highlight w:val="cyan"/>
        </w:rPr>
        <w:t>WMD programs</w:t>
      </w:r>
      <w:r w:rsidRPr="00A06588">
        <w:rPr>
          <w:rStyle w:val="StyleUnderline"/>
        </w:rPr>
        <w:t xml:space="preserve">, </w:t>
      </w:r>
      <w:r w:rsidRPr="002E5A86">
        <w:rPr>
          <w:rStyle w:val="StyleUnderline"/>
          <w:highlight w:val="cyan"/>
        </w:rPr>
        <w:t>spurring</w:t>
      </w:r>
      <w:r w:rsidRPr="00A06588">
        <w:rPr>
          <w:rStyle w:val="StyleUnderline"/>
        </w:rPr>
        <w:t xml:space="preserve"> arms races and weapons </w:t>
      </w:r>
      <w:r w:rsidRPr="002E5A86">
        <w:rPr>
          <w:rStyle w:val="Emphasis"/>
          <w:highlight w:val="cyan"/>
        </w:rPr>
        <w:t>prolif</w:t>
      </w:r>
      <w:r w:rsidRPr="00A06588">
        <w:rPr>
          <w:rStyle w:val="Emphasis"/>
        </w:rPr>
        <w:t>eration</w:t>
      </w:r>
      <w:r w:rsidRPr="009174B5">
        <w:rPr>
          <w:sz w:val="16"/>
        </w:rPr>
        <w:t xml:space="preserve">.62 </w:t>
      </w:r>
      <w:r w:rsidRPr="002E5A86">
        <w:rPr>
          <w:rStyle w:val="Emphasis"/>
          <w:highlight w:val="cyan"/>
        </w:rPr>
        <w:t>G</w:t>
      </w:r>
      <w:r w:rsidRPr="00A06588">
        <w:rPr>
          <w:rStyle w:val="StyleUnderline"/>
        </w:rPr>
        <w:t xml:space="preserve">enetic </w:t>
      </w:r>
      <w:r w:rsidRPr="002E5A86">
        <w:rPr>
          <w:rStyle w:val="Emphasis"/>
          <w:highlight w:val="cyan"/>
        </w:rPr>
        <w:t>e</w:t>
      </w:r>
      <w:r w:rsidRPr="00A06588">
        <w:rPr>
          <w:rStyle w:val="StyleUnderline"/>
        </w:rPr>
        <w:t xml:space="preserve">ngineering </w:t>
      </w:r>
      <w:r w:rsidRPr="002E5A86">
        <w:rPr>
          <w:rStyle w:val="StyleUnderline"/>
          <w:highlight w:val="cyan"/>
        </w:rPr>
        <w:t xml:space="preserve">can </w:t>
      </w:r>
      <w:r w:rsidRPr="002E5A86">
        <w:rPr>
          <w:rStyle w:val="Emphasis"/>
          <w:highlight w:val="cyan"/>
        </w:rPr>
        <w:t>wipe out</w:t>
      </w:r>
      <w:r w:rsidRPr="002E5A86">
        <w:rPr>
          <w:sz w:val="16"/>
          <w:highlight w:val="cyan"/>
        </w:rPr>
        <w:t xml:space="preserve"> </w:t>
      </w:r>
      <w:r w:rsidRPr="009174B5">
        <w:rPr>
          <w:sz w:val="16"/>
        </w:rPr>
        <w:t xml:space="preserve">entire classes of disease through improved medicine, or wipe out entire classes of </w:t>
      </w:r>
      <w:r w:rsidRPr="002E5A86">
        <w:rPr>
          <w:rStyle w:val="StyleUnderline"/>
          <w:highlight w:val="cyan"/>
        </w:rPr>
        <w:t xml:space="preserve">people through </w:t>
      </w:r>
      <w:r w:rsidRPr="002E5A86">
        <w:rPr>
          <w:rStyle w:val="Emphasis"/>
          <w:highlight w:val="cyan"/>
        </w:rPr>
        <w:t>g</w:t>
      </w:r>
      <w:r w:rsidRPr="00A06588">
        <w:rPr>
          <w:rStyle w:val="StyleUnderline"/>
        </w:rPr>
        <w:t xml:space="preserve">enetically </w:t>
      </w:r>
      <w:r w:rsidRPr="002E5A86">
        <w:rPr>
          <w:rStyle w:val="Emphasis"/>
          <w:highlight w:val="cyan"/>
        </w:rPr>
        <w:t>e</w:t>
      </w:r>
      <w:r w:rsidRPr="00A06588">
        <w:rPr>
          <w:rStyle w:val="StyleUnderline"/>
        </w:rPr>
        <w:t xml:space="preserve">ngineered </w:t>
      </w:r>
      <w:r w:rsidRPr="002E5A86">
        <w:rPr>
          <w:rStyle w:val="Emphasis"/>
          <w:highlight w:val="cyan"/>
        </w:rPr>
        <w:t>superbugs</w:t>
      </w:r>
      <w:r w:rsidRPr="009174B5">
        <w:rPr>
          <w:sz w:val="16"/>
        </w:rPr>
        <w:t xml:space="preserve">. </w:t>
      </w:r>
      <w:r w:rsidRPr="002E5A86">
        <w:rPr>
          <w:rStyle w:val="Emphasis"/>
          <w:highlight w:val="cyan"/>
        </w:rPr>
        <w:t>Directed-energy missile defenses</w:t>
      </w:r>
      <w:r w:rsidRPr="00A06588">
        <w:rPr>
          <w:rStyle w:val="StyleUnderline"/>
        </w:rPr>
        <w:t xml:space="preserve"> may defend against incoming missile attacks, while also </w:t>
      </w:r>
      <w:r w:rsidRPr="002E5A86">
        <w:rPr>
          <w:rStyle w:val="Emphasis"/>
          <w:highlight w:val="cyan"/>
        </w:rPr>
        <w:t>undermining</w:t>
      </w:r>
      <w:r w:rsidRPr="00A06588">
        <w:rPr>
          <w:rStyle w:val="Emphasis"/>
        </w:rPr>
        <w:t xml:space="preserve"> global </w:t>
      </w:r>
      <w:r w:rsidRPr="002E5A86">
        <w:rPr>
          <w:rStyle w:val="Emphasis"/>
          <w:highlight w:val="cyan"/>
        </w:rPr>
        <w:t>strategic stability</w:t>
      </w:r>
      <w:r w:rsidRPr="00A06588">
        <w:rPr>
          <w:rStyle w:val="Emphasis"/>
        </w:rPr>
        <w:t>.</w:t>
      </w:r>
    </w:p>
    <w:p w14:paraId="57F1AE2C" w14:textId="77777777" w:rsidR="002E5A86" w:rsidRPr="009174B5" w:rsidRDefault="002E5A86" w:rsidP="002E5A86">
      <w:pPr>
        <w:rPr>
          <w:sz w:val="16"/>
        </w:rPr>
      </w:pPr>
      <w:r w:rsidRPr="009174B5">
        <w:rPr>
          <w:sz w:val="16"/>
        </w:rPr>
        <w:t xml:space="preserve">Perhaps </w:t>
      </w:r>
      <w:r w:rsidRPr="00A06588">
        <w:rPr>
          <w:rStyle w:val="StyleUnderline"/>
        </w:rPr>
        <w:t xml:space="preserve">the </w:t>
      </w:r>
      <w:r w:rsidRPr="002E5A86">
        <w:rPr>
          <w:rStyle w:val="StyleUnderline"/>
          <w:highlight w:val="cyan"/>
        </w:rPr>
        <w:t>greatest risk</w:t>
      </w:r>
      <w:r w:rsidRPr="00A06588">
        <w:rPr>
          <w:rStyle w:val="StyleUnderline"/>
        </w:rPr>
        <w:t xml:space="preserve"> to global strategic stability from new technology, however, comes from the risk that revisionist </w:t>
      </w:r>
      <w:r w:rsidRPr="002E5A86">
        <w:rPr>
          <w:rStyle w:val="StyleUnderline"/>
          <w:highlight w:val="cyan"/>
        </w:rPr>
        <w:t xml:space="preserve">autocracies may </w:t>
      </w:r>
      <w:r w:rsidRPr="002E5A86">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2E5A86">
        <w:rPr>
          <w:rStyle w:val="StyleUnderline"/>
          <w:highlight w:val="cyan"/>
        </w:rPr>
        <w:t>If China succeeds</w:t>
      </w:r>
      <w:r w:rsidRPr="00A06588">
        <w:rPr>
          <w:rStyle w:val="StyleUnderline"/>
        </w:rPr>
        <w:t xml:space="preserve"> in mastering the technologies of the future before the democratic core, then this could </w:t>
      </w:r>
      <w:r w:rsidRPr="002E5A86">
        <w:rPr>
          <w:rStyle w:val="StyleUnderline"/>
          <w:highlight w:val="cyan"/>
        </w:rPr>
        <w:t xml:space="preserve">lead to a </w:t>
      </w:r>
      <w:r w:rsidRPr="002E5A86">
        <w:rPr>
          <w:rStyle w:val="Emphasis"/>
          <w:highlight w:val="cyan"/>
        </w:rPr>
        <w:t>drastic and rapid shift in the balance of power</w:t>
      </w:r>
      <w:r w:rsidRPr="002E5A86">
        <w:rPr>
          <w:rStyle w:val="StyleUnderline"/>
          <w:highlight w:val="cyan"/>
        </w:rPr>
        <w:t xml:space="preserve">, </w:t>
      </w:r>
      <w:r w:rsidRPr="002E5A86">
        <w:rPr>
          <w:rStyle w:val="Emphasis"/>
          <w:highlight w:val="cyan"/>
        </w:rPr>
        <w:t>upsetting</w:t>
      </w:r>
      <w:r w:rsidRPr="00A06588">
        <w:rPr>
          <w:rStyle w:val="Emphasis"/>
        </w:rPr>
        <w:t xml:space="preserve"> global strategic </w:t>
      </w:r>
      <w:r w:rsidRPr="002E5A86">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6DB3BD40" w14:textId="77777777" w:rsidR="002E5A86" w:rsidRPr="009174B5" w:rsidRDefault="002E5A86" w:rsidP="002E5A86">
      <w:pPr>
        <w:rPr>
          <w:sz w:val="16"/>
        </w:rPr>
      </w:pPr>
      <w:r w:rsidRPr="002E5A86">
        <w:rPr>
          <w:rStyle w:val="StyleUnderline"/>
          <w:highlight w:val="cyan"/>
        </w:rPr>
        <w:t>The U</w:t>
      </w:r>
      <w:r w:rsidRPr="00A06588">
        <w:rPr>
          <w:rStyle w:val="StyleUnderline"/>
        </w:rPr>
        <w:t xml:space="preserve">nited </w:t>
      </w:r>
      <w:r w:rsidRPr="002E5A86">
        <w:rPr>
          <w:rStyle w:val="StyleUnderline"/>
          <w:highlight w:val="cyan"/>
        </w:rPr>
        <w:t>S</w:t>
      </w:r>
      <w:r w:rsidRPr="00A06588">
        <w:rPr>
          <w:rStyle w:val="StyleUnderline"/>
        </w:rPr>
        <w:t xml:space="preserve">tates </w:t>
      </w:r>
      <w:r w:rsidRPr="002E5A86">
        <w:rPr>
          <w:rStyle w:val="StyleUnderline"/>
          <w:highlight w:val="cyan"/>
        </w:rPr>
        <w:t>and</w:t>
      </w:r>
      <w:r w:rsidRPr="00A06588">
        <w:rPr>
          <w:rStyle w:val="StyleUnderline"/>
        </w:rPr>
        <w:t xml:space="preserve"> its </w:t>
      </w:r>
      <w:r w:rsidRPr="002E5A86">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2E5A86">
        <w:rPr>
          <w:rStyle w:val="StyleUnderline"/>
          <w:highlight w:val="cyan"/>
        </w:rPr>
        <w:t xml:space="preserve">develop a </w:t>
      </w:r>
      <w:r w:rsidRPr="002E5A86">
        <w:rPr>
          <w:rStyle w:val="Emphasis"/>
          <w:highlight w:val="cyan"/>
        </w:rPr>
        <w:t>framework</w:t>
      </w:r>
      <w:r w:rsidRPr="002E5A86">
        <w:rPr>
          <w:rStyle w:val="StyleUnderline"/>
          <w:highlight w:val="cyan"/>
        </w:rPr>
        <w:t xml:space="preserve"> for harnessing emerging tech</w:t>
      </w:r>
      <w:r w:rsidRPr="00A06588">
        <w:rPr>
          <w:rStyle w:val="StyleUnderline"/>
        </w:rPr>
        <w:t xml:space="preserve">nology in a way </w:t>
      </w:r>
      <w:r w:rsidRPr="002E5A86">
        <w:rPr>
          <w:rStyle w:val="StyleUnderline"/>
          <w:highlight w:val="cyan"/>
        </w:rPr>
        <w:t xml:space="preserve">that </w:t>
      </w:r>
      <w:r w:rsidRPr="002E5A86">
        <w:rPr>
          <w:rStyle w:val="Emphasis"/>
          <w:highlight w:val="cyan"/>
        </w:rPr>
        <w:t xml:space="preserve">maximizes </w:t>
      </w:r>
      <w:r w:rsidRPr="00A06588">
        <w:rPr>
          <w:rStyle w:val="Emphasis"/>
        </w:rPr>
        <w:t xml:space="preserve">its upside </w:t>
      </w:r>
      <w:r w:rsidRPr="002E5A86">
        <w:rPr>
          <w:rStyle w:val="Emphasis"/>
          <w:highlight w:val="cyan"/>
        </w:rPr>
        <w:t>potential</w:t>
      </w:r>
      <w:r w:rsidRPr="002E5A86">
        <w:rPr>
          <w:rStyle w:val="StyleUnderline"/>
          <w:highlight w:val="cyan"/>
        </w:rPr>
        <w:t xml:space="preserve">, while </w:t>
      </w:r>
      <w:r w:rsidRPr="002E5A86">
        <w:rPr>
          <w:rStyle w:val="Emphasis"/>
          <w:highlight w:val="cyan"/>
        </w:rPr>
        <w:t>mitigating</w:t>
      </w:r>
      <w:r w:rsidRPr="00A06588">
        <w:rPr>
          <w:rStyle w:val="StyleUnderline"/>
        </w:rPr>
        <w:t xml:space="preserve"> against its downside </w:t>
      </w:r>
      <w:r w:rsidRPr="002E5A86">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2E5A86">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2E5A86">
        <w:rPr>
          <w:rStyle w:val="StyleUnderline"/>
          <w:highlight w:val="cyan"/>
        </w:rPr>
        <w:t>arms-control</w:t>
      </w:r>
      <w:r w:rsidRPr="00A06588">
        <w:rPr>
          <w:rStyle w:val="StyleUnderline"/>
        </w:rPr>
        <w:t xml:space="preserve">, </w:t>
      </w:r>
      <w:r w:rsidRPr="002E5A86">
        <w:rPr>
          <w:rStyle w:val="StyleUnderline"/>
          <w:highlight w:val="cyan"/>
        </w:rPr>
        <w:t>nonprolif</w:t>
      </w:r>
      <w:r w:rsidRPr="00A06588">
        <w:rPr>
          <w:rStyle w:val="StyleUnderline"/>
        </w:rPr>
        <w:t xml:space="preserve">eration, </w:t>
      </w:r>
      <w:r w:rsidRPr="002E5A86">
        <w:rPr>
          <w:rStyle w:val="StyleUnderline"/>
          <w:highlight w:val="cyan"/>
        </w:rPr>
        <w:t>export-control,</w:t>
      </w:r>
      <w:r w:rsidRPr="00A06588">
        <w:rPr>
          <w:rStyle w:val="StyleUnderline"/>
        </w:rPr>
        <w:t xml:space="preserve"> and other </w:t>
      </w:r>
      <w:r w:rsidRPr="00FA332B">
        <w:rPr>
          <w:rStyle w:val="StyleUnderline"/>
        </w:rPr>
        <w:t>agreements to exploit new technology while mitigating downside risk</w:t>
      </w:r>
      <w:r w:rsidRPr="00FA332B">
        <w:rPr>
          <w:sz w:val="16"/>
        </w:rPr>
        <w:t>. Th</w:t>
      </w:r>
      <w:r w:rsidRPr="009174B5">
        <w:rPr>
          <w:sz w:val="16"/>
        </w:rPr>
        <w:t xml:space="preserve">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23703657" w14:textId="77777777" w:rsidR="002E5A86" w:rsidRPr="00A06588" w:rsidRDefault="002E5A86" w:rsidP="002E5A86">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22E16546" w14:textId="77777777" w:rsidR="002E5A86" w:rsidRPr="00A06588" w:rsidRDefault="002E5A86" w:rsidP="002E5A86">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3BF6F4B7" w14:textId="77777777" w:rsidR="002E5A86" w:rsidRPr="00A06588" w:rsidRDefault="002E5A86" w:rsidP="002E5A86">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2E5A86">
        <w:rPr>
          <w:rStyle w:val="StyleUnderline"/>
          <w:highlight w:val="cyan"/>
        </w:rPr>
        <w:t>Controlling</w:t>
      </w:r>
      <w:r w:rsidRPr="00A06588">
        <w:rPr>
          <w:rStyle w:val="StyleUnderline"/>
        </w:rPr>
        <w:t xml:space="preserve"> the most </w:t>
      </w:r>
      <w:r w:rsidRPr="002E5A86">
        <w:rPr>
          <w:rStyle w:val="StyleUnderline"/>
          <w:highlight w:val="cyan"/>
        </w:rPr>
        <w:t xml:space="preserve">advanced </w:t>
      </w:r>
      <w:r w:rsidRPr="002E5A86">
        <w:rPr>
          <w:rStyle w:val="Emphasis"/>
          <w:highlight w:val="cyan"/>
        </w:rPr>
        <w:t>tech</w:t>
      </w:r>
      <w:r w:rsidRPr="00A06588">
        <w:rPr>
          <w:rStyle w:val="StyleUnderline"/>
        </w:rPr>
        <w:t xml:space="preserve">nology of the time </w:t>
      </w:r>
      <w:r w:rsidRPr="002E5A86">
        <w:rPr>
          <w:rStyle w:val="StyleUnderline"/>
          <w:highlight w:val="cyan"/>
        </w:rPr>
        <w:t xml:space="preserve">could have solidified </w:t>
      </w:r>
      <w:r w:rsidRPr="002E5A86">
        <w:rPr>
          <w:rStyle w:val="Emphasis"/>
          <w:highlight w:val="cyan"/>
        </w:rPr>
        <w:t>Nazi</w:t>
      </w:r>
      <w:r w:rsidRPr="002E5A86">
        <w:rPr>
          <w:rStyle w:val="StyleUnderline"/>
          <w:highlight w:val="cyan"/>
        </w:rPr>
        <w:t xml:space="preserve"> power</w:t>
      </w:r>
      <w:r w:rsidRPr="00A06588">
        <w:rPr>
          <w:rStyle w:val="StyleUnderline"/>
        </w:rPr>
        <w:t xml:space="preserve"> and changed the course of history.</w:t>
      </w:r>
    </w:p>
    <w:p w14:paraId="0C16D27F" w14:textId="77777777" w:rsidR="002E5A86" w:rsidRPr="00A06588" w:rsidRDefault="002E5A86" w:rsidP="002E5A86">
      <w:pPr>
        <w:rPr>
          <w:rStyle w:val="StyleUnderline"/>
        </w:rPr>
      </w:pPr>
      <w:r w:rsidRPr="002E5A86">
        <w:rPr>
          <w:rStyle w:val="StyleUnderline"/>
          <w:highlight w:val="cyan"/>
        </w:rPr>
        <w:t xml:space="preserve">When we think of </w:t>
      </w:r>
      <w:r w:rsidRPr="002E5A86">
        <w:rPr>
          <w:rStyle w:val="Emphasis"/>
          <w:highlight w:val="cyan"/>
        </w:rPr>
        <w:t>existential risks</w:t>
      </w:r>
      <w:r w:rsidRPr="00A06588">
        <w:rPr>
          <w:rStyle w:val="Emphasis"/>
        </w:rPr>
        <w:t>,</w:t>
      </w:r>
      <w:r w:rsidRPr="00A06588">
        <w:rPr>
          <w:rStyle w:val="StyleUnderline"/>
        </w:rPr>
        <w:t xml:space="preserve"> events like </w:t>
      </w:r>
      <w:r w:rsidRPr="002E5A86">
        <w:rPr>
          <w:rStyle w:val="StyleUnderline"/>
          <w:highlight w:val="cyan"/>
        </w:rPr>
        <w:t>nuclear war or asteroid</w:t>
      </w:r>
      <w:r w:rsidRPr="00A06588">
        <w:rPr>
          <w:rStyle w:val="StyleUnderline"/>
        </w:rPr>
        <w:t xml:space="preserve"> impacts often </w:t>
      </w:r>
      <w:r w:rsidRPr="002E5A86">
        <w:rPr>
          <w:rStyle w:val="StyleUnderline"/>
          <w:highlight w:val="cyan"/>
        </w:rPr>
        <w:t>come to mind</w:t>
      </w:r>
      <w:r w:rsidRPr="00A06588">
        <w:rPr>
          <w:rStyle w:val="StyleUnderline"/>
        </w:rPr>
        <w:t xml:space="preserve">. Yet there’s one </w:t>
      </w:r>
      <w:r w:rsidRPr="002E5A86">
        <w:rPr>
          <w:rStyle w:val="StyleUnderline"/>
          <w:highlight w:val="cyan"/>
        </w:rPr>
        <w:t>future threat</w:t>
      </w:r>
      <w:r w:rsidRPr="00A06588">
        <w:rPr>
          <w:rStyle w:val="StyleUnderline"/>
        </w:rPr>
        <w:t xml:space="preserve"> that is less well known – and while it </w:t>
      </w:r>
      <w:r w:rsidRPr="002E5A86">
        <w:rPr>
          <w:rStyle w:val="Emphasis"/>
          <w:highlight w:val="cyan"/>
        </w:rPr>
        <w:t>doesn’t</w:t>
      </w:r>
      <w:r w:rsidRPr="00A06588">
        <w:rPr>
          <w:rStyle w:val="StyleUnderline"/>
        </w:rPr>
        <w:t xml:space="preserve"> </w:t>
      </w:r>
      <w:r w:rsidRPr="002E5A86">
        <w:rPr>
          <w:rStyle w:val="StyleUnderline"/>
          <w:highlight w:val="cyan"/>
        </w:rPr>
        <w:t>involve</w:t>
      </w:r>
      <w:r w:rsidRPr="00A06588">
        <w:rPr>
          <w:rStyle w:val="StyleUnderline"/>
        </w:rPr>
        <w:t xml:space="preserve"> the </w:t>
      </w:r>
      <w:r w:rsidRPr="002E5A86">
        <w:rPr>
          <w:rStyle w:val="StyleUnderline"/>
          <w:highlight w:val="cyan"/>
        </w:rPr>
        <w:t>extinction</w:t>
      </w:r>
      <w:r w:rsidRPr="00A06588">
        <w:rPr>
          <w:rStyle w:val="StyleUnderline"/>
        </w:rPr>
        <w:t xml:space="preserve"> of our species, it could be </w:t>
      </w:r>
      <w:r w:rsidRPr="002E5A86">
        <w:rPr>
          <w:rStyle w:val="Emphasis"/>
          <w:highlight w:val="cyan"/>
        </w:rPr>
        <w:t>just as bad</w:t>
      </w:r>
      <w:r w:rsidRPr="00A06588">
        <w:rPr>
          <w:rStyle w:val="StyleUnderline"/>
        </w:rPr>
        <w:t>.</w:t>
      </w:r>
    </w:p>
    <w:p w14:paraId="62960696" w14:textId="77777777" w:rsidR="002E5A86" w:rsidRPr="009174B5" w:rsidRDefault="002E5A86" w:rsidP="002E5A86">
      <w:pPr>
        <w:rPr>
          <w:sz w:val="16"/>
        </w:rPr>
      </w:pPr>
      <w:r w:rsidRPr="00A06588">
        <w:rPr>
          <w:rStyle w:val="StyleUnderline"/>
        </w:rPr>
        <w:t>It’s called the “</w:t>
      </w:r>
      <w:r w:rsidRPr="002E5A86">
        <w:rPr>
          <w:rStyle w:val="StyleUnderline"/>
          <w:highlight w:val="cyan"/>
        </w:rPr>
        <w:t>world in chains</w:t>
      </w:r>
      <w:r w:rsidRPr="00A06588">
        <w:rPr>
          <w:rStyle w:val="StyleUnderline"/>
        </w:rPr>
        <w:t xml:space="preserve">” scenario, where, like the preceding thought experiment, a </w:t>
      </w:r>
      <w:r w:rsidRPr="002E5A86">
        <w:rPr>
          <w:rStyle w:val="StyleUnderline"/>
          <w:highlight w:val="cyan"/>
        </w:rPr>
        <w:t xml:space="preserve">global totalitarian government uses </w:t>
      </w:r>
      <w:r w:rsidRPr="00A06588">
        <w:rPr>
          <w:rStyle w:val="StyleUnderline"/>
        </w:rPr>
        <w:t xml:space="preserve">a </w:t>
      </w:r>
      <w:r w:rsidRPr="002E5A86">
        <w:rPr>
          <w:rStyle w:val="StyleUnderline"/>
          <w:highlight w:val="cyan"/>
        </w:rPr>
        <w:t>novel tech</w:t>
      </w:r>
      <w:r w:rsidRPr="00A06588">
        <w:rPr>
          <w:rStyle w:val="StyleUnderline"/>
        </w:rPr>
        <w:t xml:space="preserve">nology </w:t>
      </w:r>
      <w:r w:rsidRPr="002E5A86">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2E5A86">
        <w:rPr>
          <w:rStyle w:val="StyleUnderline"/>
          <w:highlight w:val="cyan"/>
        </w:rPr>
        <w:t>in</w:t>
      </w:r>
      <w:r w:rsidRPr="00A06588">
        <w:rPr>
          <w:rStyle w:val="StyleUnderline"/>
        </w:rPr>
        <w:t xml:space="preserve">to </w:t>
      </w:r>
      <w:r w:rsidRPr="002E5A86">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30878807" w14:textId="77777777" w:rsidR="002E5A86" w:rsidRPr="009174B5" w:rsidRDefault="002E5A86" w:rsidP="002E5A86">
      <w:pPr>
        <w:rPr>
          <w:sz w:val="16"/>
        </w:rPr>
      </w:pPr>
      <w:r w:rsidRPr="00A06588">
        <w:rPr>
          <w:rStyle w:val="StyleUnderline"/>
        </w:rPr>
        <w:t>Existential risks (</w:t>
      </w:r>
      <w:r w:rsidRPr="002E5A86">
        <w:rPr>
          <w:rStyle w:val="StyleUnderline"/>
          <w:highlight w:val="cyan"/>
        </w:rPr>
        <w:t>x-risks</w:t>
      </w:r>
      <w:r w:rsidRPr="00A06588">
        <w:rPr>
          <w:rStyle w:val="StyleUnderline"/>
        </w:rPr>
        <w:t xml:space="preserve">) are disastrous because they </w:t>
      </w:r>
      <w:r w:rsidRPr="002E5A86">
        <w:rPr>
          <w:rStyle w:val="StyleUnderline"/>
          <w:highlight w:val="cyan"/>
        </w:rPr>
        <w:t xml:space="preserve">lock humanity into a </w:t>
      </w:r>
      <w:r w:rsidRPr="002E5A86">
        <w:rPr>
          <w:rStyle w:val="Emphasis"/>
          <w:highlight w:val="cyan"/>
        </w:rPr>
        <w:t>single fate</w:t>
      </w:r>
      <w:r w:rsidRPr="002E5A86">
        <w:rPr>
          <w:rStyle w:val="StyleUnderline"/>
          <w:highlight w:val="cyan"/>
        </w:rPr>
        <w:t>, like</w:t>
      </w:r>
      <w:r w:rsidRPr="00A06588">
        <w:rPr>
          <w:rStyle w:val="StyleUnderline"/>
        </w:rPr>
        <w:t xml:space="preserve"> the </w:t>
      </w:r>
      <w:r w:rsidRPr="002E5A86">
        <w:rPr>
          <w:rStyle w:val="Emphasis"/>
          <w:highlight w:val="cyan"/>
        </w:rPr>
        <w:t xml:space="preserve">permanent collapse of </w:t>
      </w:r>
      <w:proofErr w:type="spellStart"/>
      <w:r w:rsidRPr="002E5A86">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A7A3EB8" w14:textId="77777777" w:rsidR="002E5A86" w:rsidRPr="009174B5" w:rsidRDefault="002E5A86" w:rsidP="002E5A86">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1EC5124E" w14:textId="77777777" w:rsidR="002E5A86" w:rsidRPr="009174B5" w:rsidRDefault="002E5A86" w:rsidP="002E5A86">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095BFEAD" w14:textId="77777777" w:rsidR="002E5A86" w:rsidRPr="009174B5" w:rsidRDefault="002E5A86" w:rsidP="002E5A86">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945D923" w14:textId="77777777" w:rsidR="002E5A86" w:rsidRPr="009174B5" w:rsidRDefault="002E5A86" w:rsidP="002E5A86">
      <w:pPr>
        <w:rPr>
          <w:sz w:val="16"/>
        </w:rPr>
      </w:pPr>
      <w:r w:rsidRPr="009174B5">
        <w:rPr>
          <w:sz w:val="16"/>
        </w:rPr>
        <w:t>Singleton hypothesis</w:t>
      </w:r>
    </w:p>
    <w:p w14:paraId="77A7E695" w14:textId="77777777" w:rsidR="002E5A86" w:rsidRPr="009174B5" w:rsidRDefault="002E5A86" w:rsidP="002E5A86">
      <w:pPr>
        <w:rPr>
          <w:sz w:val="16"/>
        </w:rPr>
      </w:pPr>
      <w:r w:rsidRPr="00A06588">
        <w:rPr>
          <w:rStyle w:val="StyleUnderline"/>
        </w:rPr>
        <w:t xml:space="preserve">Though global totalitarianism is still a niche topic of study, </w:t>
      </w:r>
      <w:r w:rsidRPr="002E5A86">
        <w:rPr>
          <w:rStyle w:val="StyleUnderline"/>
          <w:highlight w:val="cyan"/>
        </w:rPr>
        <w:t>researchers in</w:t>
      </w:r>
      <w:r w:rsidRPr="00A06588">
        <w:rPr>
          <w:rStyle w:val="StyleUnderline"/>
        </w:rPr>
        <w:t xml:space="preserve"> the field of </w:t>
      </w:r>
      <w:r w:rsidRPr="002E5A86">
        <w:rPr>
          <w:rStyle w:val="StyleUnderline"/>
          <w:highlight w:val="cyan"/>
        </w:rPr>
        <w:t>existential risk</w:t>
      </w:r>
      <w:r w:rsidRPr="00A06588">
        <w:rPr>
          <w:rStyle w:val="StyleUnderline"/>
        </w:rPr>
        <w:t xml:space="preserve"> are increasingly </w:t>
      </w:r>
      <w:r w:rsidRPr="002E5A86">
        <w:rPr>
          <w:rStyle w:val="StyleUnderline"/>
          <w:highlight w:val="cyan"/>
        </w:rPr>
        <w:t>turning</w:t>
      </w:r>
      <w:r w:rsidRPr="00A06588">
        <w:rPr>
          <w:rStyle w:val="StyleUnderline"/>
        </w:rPr>
        <w:t xml:space="preserve"> their </w:t>
      </w:r>
      <w:r w:rsidRPr="002E5A86">
        <w:rPr>
          <w:rStyle w:val="StyleUnderline"/>
          <w:highlight w:val="cyan"/>
        </w:rPr>
        <w:t>attention to</w:t>
      </w:r>
      <w:r w:rsidRPr="00A06588">
        <w:rPr>
          <w:rStyle w:val="StyleUnderline"/>
        </w:rPr>
        <w:t xml:space="preserve"> its most likely cause: </w:t>
      </w:r>
      <w:r w:rsidRPr="002E5A86">
        <w:rPr>
          <w:rStyle w:val="Emphasis"/>
          <w:highlight w:val="cyan"/>
        </w:rPr>
        <w:t>a</w:t>
      </w:r>
      <w:r w:rsidRPr="00A06588">
        <w:rPr>
          <w:rStyle w:val="Emphasis"/>
        </w:rPr>
        <w:t xml:space="preserve">rtificial </w:t>
      </w:r>
      <w:r w:rsidRPr="002E5A86">
        <w:rPr>
          <w:rStyle w:val="Emphasis"/>
          <w:highlight w:val="cyan"/>
        </w:rPr>
        <w:t>i</w:t>
      </w:r>
      <w:r w:rsidRPr="00A06588">
        <w:rPr>
          <w:rStyle w:val="Emphasis"/>
        </w:rPr>
        <w:t>ntelligence</w:t>
      </w:r>
      <w:r w:rsidRPr="009174B5">
        <w:rPr>
          <w:sz w:val="16"/>
        </w:rPr>
        <w:t>.</w:t>
      </w:r>
    </w:p>
    <w:p w14:paraId="7F45DE48" w14:textId="77777777" w:rsidR="002E5A86" w:rsidRPr="009174B5" w:rsidRDefault="002E5A86" w:rsidP="002E5A86">
      <w:pPr>
        <w:rPr>
          <w:sz w:val="16"/>
        </w:rPr>
      </w:pPr>
      <w:r w:rsidRPr="009174B5">
        <w:rPr>
          <w:sz w:val="16"/>
        </w:rPr>
        <w:t xml:space="preserve">In his “singleton hypothesis”, Nick Bostrom, director at Oxford’s FHI, has explained how </w:t>
      </w:r>
      <w:r w:rsidRPr="00A06588">
        <w:rPr>
          <w:rStyle w:val="StyleUnderline"/>
        </w:rPr>
        <w:t xml:space="preserve">a </w:t>
      </w:r>
      <w:r w:rsidRPr="002E5A86">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2E5A86">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366D6F9C" w14:textId="77777777" w:rsidR="002E5A86" w:rsidRPr="00A06588" w:rsidRDefault="002E5A86" w:rsidP="002E5A86">
      <w:pPr>
        <w:rPr>
          <w:rStyle w:val="StyleUnderline"/>
        </w:rPr>
      </w:pPr>
      <w:r w:rsidRPr="00A06588">
        <w:rPr>
          <w:rStyle w:val="StyleUnderline"/>
        </w:rPr>
        <w:t xml:space="preserve">If the singleton is </w:t>
      </w:r>
      <w:r w:rsidRPr="002E5A86">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2E5A86">
        <w:rPr>
          <w:rStyle w:val="Emphasis"/>
          <w:highlight w:val="cyan"/>
        </w:rPr>
        <w:t>worse than extinction</w:t>
      </w:r>
      <w:r w:rsidRPr="00A06588">
        <w:rPr>
          <w:rStyle w:val="StyleUnderline"/>
        </w:rPr>
        <w:t xml:space="preserve">, “that </w:t>
      </w:r>
      <w:r w:rsidRPr="002E5A86">
        <w:rPr>
          <w:rStyle w:val="StyleUnderline"/>
          <w:highlight w:val="cyan"/>
        </w:rPr>
        <w:t>would mean</w:t>
      </w:r>
      <w:r w:rsidRPr="00A06588">
        <w:rPr>
          <w:rStyle w:val="StyleUnderline"/>
        </w:rPr>
        <w:t xml:space="preserve"> we feel </w:t>
      </w:r>
      <w:r w:rsidRPr="002E5A86">
        <w:rPr>
          <w:rStyle w:val="StyleUnderline"/>
          <w:highlight w:val="cyan"/>
        </w:rPr>
        <w:t>absolutely no freedom</w:t>
      </w:r>
      <w:r w:rsidRPr="00A06588">
        <w:rPr>
          <w:rStyle w:val="StyleUnderline"/>
        </w:rPr>
        <w:t xml:space="preserve">, no </w:t>
      </w:r>
      <w:r w:rsidRPr="002E5A86">
        <w:rPr>
          <w:rStyle w:val="StyleUnderline"/>
          <w:highlight w:val="cyan"/>
        </w:rPr>
        <w:t>privacy</w:t>
      </w:r>
      <w:r w:rsidRPr="00A06588">
        <w:rPr>
          <w:rStyle w:val="StyleUnderline"/>
        </w:rPr>
        <w:t xml:space="preserve">, no </w:t>
      </w:r>
      <w:r w:rsidRPr="002E5A86">
        <w:rPr>
          <w:rStyle w:val="StyleUnderline"/>
          <w:highlight w:val="cyan"/>
        </w:rPr>
        <w:t>hope of escaping</w:t>
      </w:r>
      <w:r w:rsidRPr="00A06588">
        <w:rPr>
          <w:rStyle w:val="StyleUnderline"/>
        </w:rPr>
        <w:t xml:space="preserve">, no </w:t>
      </w:r>
      <w:r w:rsidRPr="002E5A86">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1F5F8C77" w14:textId="77777777" w:rsidR="002E5A86" w:rsidRPr="009174B5" w:rsidRDefault="002E5A86" w:rsidP="002E5A86">
      <w:pPr>
        <w:rPr>
          <w:sz w:val="16"/>
        </w:rPr>
      </w:pPr>
      <w:r w:rsidRPr="009174B5">
        <w:rPr>
          <w:sz w:val="16"/>
        </w:rPr>
        <w:t>“</w:t>
      </w:r>
      <w:r w:rsidRPr="002E5A86">
        <w:rPr>
          <w:rStyle w:val="StyleUnderline"/>
          <w:highlight w:val="cyan"/>
        </w:rPr>
        <w:t>In totalitarian regimes of</w:t>
      </w:r>
      <w:r w:rsidRPr="00A06588">
        <w:rPr>
          <w:rStyle w:val="StyleUnderline"/>
        </w:rPr>
        <w:t xml:space="preserve"> the </w:t>
      </w:r>
      <w:r w:rsidRPr="002E5A86">
        <w:rPr>
          <w:rStyle w:val="StyleUnderline"/>
          <w:highlight w:val="cyan"/>
        </w:rPr>
        <w:t>past</w:t>
      </w:r>
      <w:r w:rsidRPr="009174B5">
        <w:rPr>
          <w:sz w:val="16"/>
        </w:rPr>
        <w:t xml:space="preserve">, </w:t>
      </w:r>
      <w:r w:rsidRPr="00A06588">
        <w:rPr>
          <w:rStyle w:val="StyleUnderline"/>
        </w:rPr>
        <w:t>[</w:t>
      </w:r>
      <w:r w:rsidRPr="002E5A86">
        <w:rPr>
          <w:rStyle w:val="StyleUnderline"/>
          <w:highlight w:val="cyan"/>
        </w:rPr>
        <w:t>there was]</w:t>
      </w:r>
      <w:r w:rsidRPr="009174B5">
        <w:rPr>
          <w:sz w:val="16"/>
        </w:rPr>
        <w:t xml:space="preserve"> </w:t>
      </w:r>
      <w:r w:rsidRPr="00A06588">
        <w:rPr>
          <w:rStyle w:val="StyleUnderline"/>
        </w:rPr>
        <w:t xml:space="preserve">so much </w:t>
      </w:r>
      <w:r w:rsidRPr="002E5A86">
        <w:rPr>
          <w:rStyle w:val="StyleUnderline"/>
          <w:highlight w:val="cyan"/>
        </w:rPr>
        <w:t xml:space="preserve">paranoia </w:t>
      </w:r>
      <w:r w:rsidRPr="00A06588">
        <w:rPr>
          <w:rStyle w:val="StyleUnderline"/>
        </w:rPr>
        <w:t xml:space="preserve">and psychological suffering because </w:t>
      </w:r>
      <w:r w:rsidRPr="002E5A86">
        <w:rPr>
          <w:rStyle w:val="StyleUnderline"/>
          <w:highlight w:val="cyan"/>
        </w:rPr>
        <w:t>you</w:t>
      </w:r>
      <w:r w:rsidRPr="00A06588">
        <w:rPr>
          <w:rStyle w:val="StyleUnderline"/>
        </w:rPr>
        <w:t xml:space="preserve"> just </w:t>
      </w:r>
      <w:r w:rsidRPr="002E5A86">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2E5A86">
        <w:rPr>
          <w:rStyle w:val="StyleUnderline"/>
          <w:highlight w:val="cyan"/>
        </w:rPr>
        <w:t>imagine</w:t>
      </w:r>
      <w:r w:rsidRPr="00A06588">
        <w:rPr>
          <w:rStyle w:val="StyleUnderline"/>
        </w:rPr>
        <w:t xml:space="preserve"> that </w:t>
      </w:r>
      <w:r w:rsidRPr="002E5A86">
        <w:rPr>
          <w:rStyle w:val="StyleUnderline"/>
          <w:highlight w:val="cyan"/>
        </w:rPr>
        <w:t xml:space="preserve">there's not even a question, </w:t>
      </w:r>
      <w:r w:rsidRPr="002E5A86">
        <w:rPr>
          <w:rStyle w:val="Emphasis"/>
          <w:highlight w:val="cyan"/>
        </w:rPr>
        <w:t>every single thing you say</w:t>
      </w:r>
      <w:r w:rsidRPr="002E5A86">
        <w:rPr>
          <w:rStyle w:val="StyleUnderline"/>
          <w:highlight w:val="cyan"/>
        </w:rPr>
        <w:t xml:space="preserve"> is</w:t>
      </w:r>
      <w:r w:rsidRPr="00A06588">
        <w:rPr>
          <w:rStyle w:val="StyleUnderline"/>
        </w:rPr>
        <w:t xml:space="preserve"> being </w:t>
      </w:r>
      <w:r w:rsidRPr="002E5A86">
        <w:rPr>
          <w:rStyle w:val="StyleUnderline"/>
          <w:highlight w:val="cyan"/>
        </w:rPr>
        <w:t>reported and</w:t>
      </w:r>
      <w:r w:rsidRPr="00A06588">
        <w:rPr>
          <w:rStyle w:val="StyleUnderline"/>
        </w:rPr>
        <w:t xml:space="preserve"> being </w:t>
      </w:r>
      <w:proofErr w:type="spellStart"/>
      <w:r w:rsidRPr="002E5A86">
        <w:rPr>
          <w:rStyle w:val="StyleUnderline"/>
          <w:highlight w:val="cyan"/>
        </w:rPr>
        <w:t>analysed</w:t>
      </w:r>
      <w:proofErr w:type="spellEnd"/>
      <w:r w:rsidRPr="009174B5">
        <w:rPr>
          <w:sz w:val="16"/>
        </w:rPr>
        <w:t>.”</w:t>
      </w:r>
    </w:p>
    <w:p w14:paraId="0EE00F08" w14:textId="77777777" w:rsidR="002E5A86" w:rsidRPr="00336AF5" w:rsidRDefault="002E5A86" w:rsidP="002E5A86">
      <w:pPr>
        <w:pStyle w:val="Heading4"/>
      </w:pPr>
      <w:r>
        <w:t xml:space="preserve">Ensuring the </w:t>
      </w:r>
      <w:r>
        <w:rPr>
          <w:u w:val="single"/>
        </w:rPr>
        <w:t>right to strike</w:t>
      </w:r>
      <w:r>
        <w:t xml:space="preserve"> solves democracy and </w:t>
      </w:r>
      <w:r>
        <w:rPr>
          <w:u w:val="single"/>
        </w:rPr>
        <w:t>inequality</w:t>
      </w:r>
      <w:r>
        <w:t xml:space="preserve"> </w:t>
      </w:r>
    </w:p>
    <w:p w14:paraId="44AD6EBD" w14:textId="77777777" w:rsidR="002E5A86" w:rsidRPr="001D4DEF" w:rsidRDefault="002E5A86" w:rsidP="002E5A86">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4C7E116A" w14:textId="77777777" w:rsidR="002E5A86" w:rsidRPr="00336AF5" w:rsidRDefault="002E5A86" w:rsidP="002E5A86">
      <w:pPr>
        <w:rPr>
          <w:sz w:val="16"/>
        </w:rPr>
      </w:pPr>
      <w:r w:rsidRPr="002E5A86">
        <w:rPr>
          <w:rStyle w:val="StyleUnderline"/>
          <w:highlight w:val="cyan"/>
        </w:rPr>
        <w:t>The</w:t>
      </w:r>
      <w:r w:rsidRPr="002E5A86">
        <w:rPr>
          <w:sz w:val="16"/>
          <w:highlight w:val="cyan"/>
        </w:rPr>
        <w:t xml:space="preserve"> </w:t>
      </w:r>
      <w:r w:rsidRPr="002E5A86">
        <w:rPr>
          <w:rStyle w:val="Emphasis"/>
          <w:highlight w:val="cyan"/>
        </w:rPr>
        <w:t>right to strike</w:t>
      </w:r>
      <w:r w:rsidRPr="002E5A86">
        <w:rPr>
          <w:sz w:val="16"/>
          <w:highlight w:val="cyan"/>
        </w:rPr>
        <w:t xml:space="preserve"> </w:t>
      </w:r>
      <w:r w:rsidRPr="002E5A86">
        <w:rPr>
          <w:rStyle w:val="StyleUnderline"/>
          <w:highlight w:val="cyan"/>
        </w:rPr>
        <w:t>is</w:t>
      </w:r>
      <w:r w:rsidRPr="00336AF5">
        <w:rPr>
          <w:rStyle w:val="StyleUnderline"/>
        </w:rPr>
        <w:t xml:space="preserve"> also </w:t>
      </w:r>
      <w:r w:rsidRPr="002E5A86">
        <w:rPr>
          <w:rStyle w:val="StyleUnderline"/>
          <w:highlight w:val="cyan"/>
        </w:rPr>
        <w:t xml:space="preserve">an intrinsic </w:t>
      </w:r>
      <w:r w:rsidRPr="002E5A86">
        <w:rPr>
          <w:rStyle w:val="Emphasis"/>
          <w:highlight w:val="cyan"/>
        </w:rPr>
        <w:t>corollary</w:t>
      </w:r>
      <w:r w:rsidRPr="00336AF5">
        <w:rPr>
          <w:rStyle w:val="StyleUnderline"/>
        </w:rPr>
        <w:t xml:space="preserve"> of the fundamental right </w:t>
      </w:r>
      <w:r w:rsidRPr="002E5A86">
        <w:rPr>
          <w:rStyle w:val="StyleUnderline"/>
          <w:highlight w:val="cyan"/>
        </w:rPr>
        <w:t>of</w:t>
      </w:r>
      <w:r w:rsidRPr="002E5A86">
        <w:rPr>
          <w:sz w:val="16"/>
          <w:highlight w:val="cyan"/>
        </w:rPr>
        <w:t xml:space="preserve"> </w:t>
      </w:r>
      <w:r w:rsidRPr="002E5A86">
        <w:rPr>
          <w:rStyle w:val="Emphasis"/>
          <w:highlight w:val="cyan"/>
        </w:rPr>
        <w:t>freedom of association</w:t>
      </w:r>
      <w:r w:rsidRPr="002E5A86">
        <w:rPr>
          <w:sz w:val="16"/>
          <w:highlight w:val="cyan"/>
        </w:rPr>
        <w:t xml:space="preserve">. </w:t>
      </w:r>
      <w:r w:rsidRPr="002E5A86">
        <w:rPr>
          <w:rStyle w:val="StyleUnderline"/>
          <w:highlight w:val="cyan"/>
        </w:rPr>
        <w:t xml:space="preserve">It is </w:t>
      </w:r>
      <w:r w:rsidRPr="002E5A86">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2E5A86">
        <w:rPr>
          <w:rStyle w:val="StyleUnderline"/>
          <w:highlight w:val="cyan"/>
        </w:rPr>
        <w:t xml:space="preserve">forms part of the basic </w:t>
      </w:r>
      <w:r w:rsidRPr="002E5A86">
        <w:rPr>
          <w:rStyle w:val="Emphasis"/>
          <w:highlight w:val="cyan"/>
        </w:rPr>
        <w:t>civil liberties</w:t>
      </w:r>
      <w:r w:rsidRPr="00336AF5">
        <w:rPr>
          <w:rStyle w:val="StyleUnderline"/>
        </w:rPr>
        <w:t xml:space="preserve"> </w:t>
      </w:r>
      <w:r w:rsidRPr="002E5A86">
        <w:rPr>
          <w:rStyle w:val="StyleUnderline"/>
          <w:highlight w:val="cyan"/>
        </w:rPr>
        <w:t xml:space="preserve">whose respect is </w:t>
      </w:r>
      <w:r w:rsidRPr="002E5A86">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1B6EF7A9" w14:textId="77777777" w:rsidR="002E5A86" w:rsidRPr="00336AF5" w:rsidRDefault="002E5A86" w:rsidP="002E5A86">
      <w:pPr>
        <w:rPr>
          <w:sz w:val="16"/>
        </w:rPr>
      </w:pPr>
      <w:r w:rsidRPr="00336AF5">
        <w:rPr>
          <w:sz w:val="16"/>
        </w:rPr>
        <w:t xml:space="preserve">Moreover, </w:t>
      </w:r>
      <w:r w:rsidRPr="002E5A86">
        <w:rPr>
          <w:rStyle w:val="Emphasis"/>
          <w:highlight w:val="cyan"/>
        </w:rPr>
        <w:t>protecting</w:t>
      </w:r>
      <w:r w:rsidRPr="002E5A86">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2E5A86">
        <w:rPr>
          <w:rStyle w:val="StyleUnderline"/>
          <w:highlight w:val="cyan"/>
        </w:rPr>
        <w:t>is not</w:t>
      </w:r>
      <w:r w:rsidRPr="00D267C2">
        <w:rPr>
          <w:rStyle w:val="StyleUnderline"/>
        </w:rPr>
        <w:t xml:space="preserve"> simply</w:t>
      </w:r>
      <w:r w:rsidRPr="00336AF5">
        <w:rPr>
          <w:rStyle w:val="StyleUnderline"/>
        </w:rPr>
        <w:t xml:space="preserve"> </w:t>
      </w:r>
      <w:r w:rsidRPr="002E5A86">
        <w:rPr>
          <w:rStyle w:val="StyleUnderline"/>
          <w:highlight w:val="cyan"/>
        </w:rPr>
        <w:t>about</w:t>
      </w:r>
      <w:r w:rsidRPr="00336AF5">
        <w:rPr>
          <w:rStyle w:val="StyleUnderline"/>
        </w:rPr>
        <w:t xml:space="preserve"> States </w:t>
      </w:r>
      <w:r w:rsidRPr="002E5A86">
        <w:rPr>
          <w:rStyle w:val="StyleUnderline"/>
          <w:highlight w:val="cyan"/>
        </w:rPr>
        <w:t>fulfilling</w:t>
      </w:r>
      <w:r w:rsidRPr="00336AF5">
        <w:rPr>
          <w:rStyle w:val="StyleUnderline"/>
        </w:rPr>
        <w:t xml:space="preserve"> their </w:t>
      </w:r>
      <w:r w:rsidRPr="002E5A86">
        <w:rPr>
          <w:rStyle w:val="Emphasis"/>
          <w:highlight w:val="cyan"/>
        </w:rPr>
        <w:t>legal obligations</w:t>
      </w:r>
      <w:r w:rsidRPr="00336AF5">
        <w:rPr>
          <w:rStyle w:val="StyleUnderline"/>
        </w:rPr>
        <w:t xml:space="preserve">. </w:t>
      </w:r>
      <w:r w:rsidRPr="002E5A86">
        <w:rPr>
          <w:rStyle w:val="StyleUnderline"/>
          <w:highlight w:val="cyan"/>
        </w:rPr>
        <w:t>It is also about</w:t>
      </w:r>
      <w:r w:rsidRPr="00336AF5">
        <w:rPr>
          <w:sz w:val="16"/>
        </w:rPr>
        <w:t xml:space="preserve"> them </w:t>
      </w:r>
      <w:r w:rsidRPr="002E5A86">
        <w:rPr>
          <w:rStyle w:val="StyleUnderline"/>
          <w:highlight w:val="cyan"/>
        </w:rPr>
        <w:t xml:space="preserve">creating </w:t>
      </w:r>
      <w:r w:rsidRPr="002E5A86">
        <w:rPr>
          <w:rStyle w:val="Emphasis"/>
          <w:highlight w:val="cyan"/>
        </w:rPr>
        <w:t>democratic</w:t>
      </w:r>
      <w:r w:rsidRPr="00336AF5">
        <w:rPr>
          <w:rStyle w:val="StyleUnderline"/>
        </w:rPr>
        <w:t xml:space="preserve"> and </w:t>
      </w:r>
      <w:r w:rsidRPr="002E5A86">
        <w:rPr>
          <w:rStyle w:val="StyleUnderline"/>
          <w:highlight w:val="cyan"/>
        </w:rPr>
        <w:t xml:space="preserve">equitable </w:t>
      </w:r>
      <w:r w:rsidRPr="002E5A86">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2E5A86">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2E5A86">
        <w:rPr>
          <w:rStyle w:val="StyleUnderline"/>
          <w:highlight w:val="cyan"/>
        </w:rPr>
        <w:t xml:space="preserve">leads to the </w:t>
      </w:r>
      <w:r w:rsidRPr="002E5A86">
        <w:rPr>
          <w:rStyle w:val="Emphasis"/>
          <w:highlight w:val="cyan"/>
        </w:rPr>
        <w:t>erosion of democracy</w:t>
      </w:r>
      <w:r w:rsidRPr="00336AF5">
        <w:rPr>
          <w:sz w:val="16"/>
        </w:rPr>
        <w:t xml:space="preserve">, </w:t>
      </w:r>
      <w:r w:rsidRPr="00336AF5">
        <w:rPr>
          <w:rStyle w:val="StyleUnderline"/>
        </w:rPr>
        <w:t xml:space="preserve">and an </w:t>
      </w:r>
      <w:r w:rsidRPr="002E5A86">
        <w:rPr>
          <w:rStyle w:val="StyleUnderline"/>
          <w:highlight w:val="cyan"/>
        </w:rPr>
        <w:t xml:space="preserve">increase in </w:t>
      </w:r>
      <w:r w:rsidRPr="002E5A86">
        <w:rPr>
          <w:rStyle w:val="Emphasis"/>
          <w:highlight w:val="cyan"/>
        </w:rPr>
        <w:t>inequalities</w:t>
      </w:r>
      <w:r w:rsidRPr="00336AF5">
        <w:rPr>
          <w:rStyle w:val="StyleUnderline"/>
        </w:rPr>
        <w:t xml:space="preserve"> </w:t>
      </w:r>
      <w:r w:rsidRPr="002E5A86">
        <w:rPr>
          <w:rStyle w:val="StyleUnderline"/>
          <w:highlight w:val="cyan"/>
        </w:rPr>
        <w:t xml:space="preserve">and </w:t>
      </w:r>
      <w:r w:rsidRPr="002E5A86">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0B1FD44E" w14:textId="77777777" w:rsidR="002E5A86" w:rsidRPr="00336AF5" w:rsidRDefault="002E5A86" w:rsidP="002E5A86">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5F2079DE" w14:textId="77777777" w:rsidR="002E5A86" w:rsidRPr="00AD4B46" w:rsidRDefault="002E5A86" w:rsidP="002E5A86">
      <w:pPr>
        <w:rPr>
          <w:sz w:val="16"/>
        </w:rPr>
      </w:pPr>
      <w:r w:rsidRPr="00336AF5">
        <w:rPr>
          <w:rStyle w:val="StyleUnderline"/>
        </w:rPr>
        <w:t xml:space="preserve">I urge all stakeholders to </w:t>
      </w:r>
      <w:r w:rsidRPr="002E5A86">
        <w:rPr>
          <w:rStyle w:val="StyleUnderline"/>
          <w:highlight w:val="cyan"/>
        </w:rPr>
        <w:t>ensure</w:t>
      </w:r>
      <w:r w:rsidRPr="00336AF5">
        <w:rPr>
          <w:rStyle w:val="StyleUnderline"/>
        </w:rPr>
        <w:t xml:space="preserve"> that </w:t>
      </w:r>
      <w:r w:rsidRPr="002E5A86">
        <w:rPr>
          <w:rStyle w:val="StyleUnderline"/>
          <w:highlight w:val="cyan"/>
        </w:rPr>
        <w:t xml:space="preserve">the </w:t>
      </w:r>
      <w:r w:rsidRPr="002E5A86">
        <w:rPr>
          <w:rStyle w:val="Emphasis"/>
          <w:highlight w:val="cyan"/>
        </w:rPr>
        <w:t>right to strike</w:t>
      </w:r>
      <w:r w:rsidRPr="002E5A86">
        <w:rPr>
          <w:rStyle w:val="StyleUnderline"/>
          <w:highlight w:val="cyan"/>
        </w:rPr>
        <w:t xml:space="preserve"> be fully</w:t>
      </w:r>
      <w:r w:rsidRPr="002E5A86">
        <w:rPr>
          <w:sz w:val="16"/>
          <w:highlight w:val="cyan"/>
        </w:rPr>
        <w:t xml:space="preserve"> </w:t>
      </w:r>
      <w:r w:rsidRPr="002E5A86">
        <w:rPr>
          <w:rStyle w:val="Emphasis"/>
          <w:highlight w:val="cyan"/>
        </w:rPr>
        <w:t>preserved</w:t>
      </w:r>
      <w:r w:rsidRPr="002E5A86">
        <w:rPr>
          <w:sz w:val="16"/>
          <w:highlight w:val="cyan"/>
        </w:rPr>
        <w:t xml:space="preserve"> </w:t>
      </w:r>
      <w:r w:rsidRPr="002E5A86">
        <w:rPr>
          <w:rStyle w:val="StyleUnderline"/>
          <w:highlight w:val="cyan"/>
        </w:rPr>
        <w:t>and</w:t>
      </w:r>
      <w:r w:rsidRPr="002E5A86">
        <w:rPr>
          <w:sz w:val="16"/>
          <w:highlight w:val="cyan"/>
        </w:rPr>
        <w:t xml:space="preserve"> </w:t>
      </w:r>
      <w:r w:rsidRPr="002E5A86">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bookmarkEnd w:id="0"/>
    </w:p>
    <w:p w14:paraId="6D6EDCCA" w14:textId="4E033FA6" w:rsidR="002E5A86" w:rsidRPr="002E5A86" w:rsidRDefault="002E5A86" w:rsidP="002E5A86">
      <w:pPr>
        <w:pStyle w:val="Heading3"/>
      </w:pPr>
      <w:r>
        <w:t>FW</w:t>
      </w:r>
    </w:p>
    <w:p w14:paraId="0CA2C9A5" w14:textId="51507A9E" w:rsidR="002E5A86" w:rsidRPr="00C7794F" w:rsidRDefault="002E5A86" w:rsidP="002E5A86">
      <w:pPr>
        <w:pStyle w:val="Heading4"/>
        <w:rPr>
          <w:rFonts w:cs="Calibri"/>
        </w:rPr>
      </w:pPr>
      <w:r w:rsidRPr="00C7794F">
        <w:rPr>
          <w:rFonts w:cs="Calibri"/>
        </w:rPr>
        <w:t>the standard is maximizing expected wellbeing</w:t>
      </w:r>
    </w:p>
    <w:p w14:paraId="5C1E659A" w14:textId="77777777" w:rsidR="002E5A86" w:rsidRPr="00AF071B" w:rsidRDefault="002E5A86" w:rsidP="002E5A86"/>
    <w:p w14:paraId="152CBAA9" w14:textId="77777777" w:rsidR="002E5A86" w:rsidRPr="008A282C" w:rsidRDefault="002E5A86" w:rsidP="002E5A86">
      <w:pPr>
        <w:pStyle w:val="Heading4"/>
      </w:pPr>
      <w:r w:rsidRPr="008A282C">
        <w:t xml:space="preserve">1 - Only the consequences of any action should be analyzed because [a] only they are measurable and verifiable [b] only consequences have an intrinsic impact on others such as harm or death. </w:t>
      </w:r>
    </w:p>
    <w:p w14:paraId="7001A694" w14:textId="3D438976" w:rsidR="002E5A86" w:rsidRPr="008A282C" w:rsidRDefault="002E5A86" w:rsidP="002E5A86">
      <w:pPr>
        <w:pStyle w:val="Heading4"/>
      </w:pPr>
      <w:r w:rsidRPr="008A282C">
        <w:t xml:space="preserve">2 - The goodness of a consequence should be measured through hedonism because [a] everyone can feel the goodness of pleasure and badness of pain in some form [b] all other goods collapse to pleasure – </w:t>
      </w:r>
      <w:proofErr w:type="spellStart"/>
      <w:proofErr w:type="gramStart"/>
      <w:r w:rsidRPr="008A282C">
        <w:t>eg</w:t>
      </w:r>
      <w:proofErr w:type="spellEnd"/>
      <w:proofErr w:type="gramEnd"/>
      <w:r w:rsidRPr="008A282C">
        <w:t xml:space="preserve"> freedom matters because it lets agents pursue their own ends but those ends matter to us because they terminate in some sort of desirable pleasure. </w:t>
      </w:r>
    </w:p>
    <w:p w14:paraId="1500A4EF" w14:textId="7960D14A" w:rsidR="002E5A86" w:rsidRDefault="002E5A86" w:rsidP="00865EF0">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124A08E2" w14:textId="77777777" w:rsidR="00865EF0" w:rsidRPr="00865EF0" w:rsidRDefault="00865EF0" w:rsidP="00865EF0"/>
    <w:p w14:paraId="54C4342C" w14:textId="417167A5" w:rsidR="002E5A86" w:rsidRPr="008A282C" w:rsidRDefault="00865EF0" w:rsidP="002E5A86">
      <w:pPr>
        <w:pStyle w:val="Heading4"/>
        <w:rPr>
          <w:rFonts w:cstheme="minorHAnsi"/>
        </w:rPr>
      </w:pPr>
      <w:r>
        <w:t>4 -</w:t>
      </w:r>
      <w:r w:rsidR="002E5A86">
        <w:t xml:space="preserve"> </w:t>
      </w:r>
      <w:r w:rsidR="002E5A86" w:rsidRPr="008A282C">
        <w:rPr>
          <w:rFonts w:cstheme="minorHAnsi"/>
        </w:rPr>
        <w:t>Extinction o/</w:t>
      </w:r>
      <w:proofErr w:type="spellStart"/>
      <w:r w:rsidR="002E5A86" w:rsidRPr="008A282C">
        <w:rPr>
          <w:rFonts w:cstheme="minorHAnsi"/>
        </w:rPr>
        <w:t>ws</w:t>
      </w:r>
      <w:proofErr w:type="spellEnd"/>
      <w:r w:rsidR="002E5A86" w:rsidRPr="008A282C">
        <w:rPr>
          <w:rFonts w:cstheme="minorHAnsi"/>
        </w:rPr>
        <w:t xml:space="preserve"> under any framework, even under moral uncertainty – infinite future generations </w:t>
      </w:r>
    </w:p>
    <w:p w14:paraId="0612638A" w14:textId="77777777" w:rsidR="002E5A86" w:rsidRPr="008A282C" w:rsidRDefault="002E5A86" w:rsidP="002E5A86">
      <w:pPr>
        <w:rPr>
          <w:rFonts w:cstheme="minorHAnsi"/>
        </w:rPr>
      </w:pPr>
      <w:proofErr w:type="spellStart"/>
      <w:r w:rsidRPr="008A282C">
        <w:rPr>
          <w:rStyle w:val="Style13ptBold"/>
          <w:rFonts w:cstheme="minorHAnsi"/>
        </w:rPr>
        <w:t>Pummer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0A8159A9" w14:textId="77777777" w:rsidR="002E5A86" w:rsidRPr="008A282C" w:rsidRDefault="002E5A86" w:rsidP="002E5A86">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2E5A86">
        <w:rPr>
          <w:rStyle w:val="StyleUnderline"/>
          <w:rFonts w:cstheme="minorHAnsi"/>
          <w:highlight w:val="cyan"/>
        </w:rPr>
        <w:t>reducing existential risk is</w:t>
      </w:r>
      <w:r w:rsidRPr="008A282C">
        <w:rPr>
          <w:rStyle w:val="StyleUnderline"/>
          <w:rFonts w:cstheme="minorHAnsi"/>
        </w:rPr>
        <w:t xml:space="preserve"> easily </w:t>
      </w:r>
      <w:r w:rsidRPr="002E5A86">
        <w:rPr>
          <w:rStyle w:val="StyleUnderline"/>
          <w:rFonts w:cstheme="minorHAnsi"/>
          <w:highlight w:val="cyan"/>
        </w:rPr>
        <w:t>the most important</w:t>
      </w:r>
      <w:r w:rsidRPr="008A282C">
        <w:rPr>
          <w:rStyle w:val="StyleUnderline"/>
          <w:rFonts w:cstheme="minorHAnsi"/>
        </w:rPr>
        <w:t xml:space="preserve"> thing in the whole world. This is for the familiar reason that there are so many people who could exist in the future – </w:t>
      </w:r>
      <w:r w:rsidRPr="002E5A86">
        <w:rPr>
          <w:rStyle w:val="StyleUnderline"/>
          <w:rFonts w:cstheme="minorHAnsi"/>
          <w:highlight w:val="cyan"/>
        </w:rPr>
        <w:t>there are</w:t>
      </w:r>
      <w:r w:rsidRPr="008A282C">
        <w:rPr>
          <w:rStyle w:val="StyleUnderline"/>
          <w:rFonts w:cstheme="minorHAnsi"/>
        </w:rPr>
        <w:t xml:space="preserve"> </w:t>
      </w:r>
      <w:r w:rsidRPr="002E5A86">
        <w:rPr>
          <w:rStyle w:val="StyleUnderline"/>
          <w:rFonts w:cstheme="minorHAnsi"/>
          <w:highlight w:val="cyan"/>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2E5A86">
        <w:rPr>
          <w:rStyle w:val="StyleUnderline"/>
          <w:rFonts w:cstheme="minorHAnsi"/>
          <w:highlight w:val="cyan"/>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2E5A86">
        <w:rPr>
          <w:rStyle w:val="StyleUnderline"/>
          <w:rFonts w:cstheme="minorHAnsi"/>
          <w:highlight w:val="cyan"/>
        </w:rPr>
        <w:t>even if the well-being</w:t>
      </w:r>
      <w:r w:rsidRPr="008A282C">
        <w:rPr>
          <w:rStyle w:val="StyleUnderline"/>
          <w:rFonts w:cstheme="minorHAnsi"/>
        </w:rPr>
        <w:t xml:space="preserve"> of these possible people </w:t>
      </w:r>
      <w:r w:rsidRPr="002E5A86">
        <w:rPr>
          <w:rStyle w:val="StyleUnderline"/>
          <w:rFonts w:cstheme="minorHAnsi"/>
          <w:highlight w:val="cyan"/>
        </w:rPr>
        <w:t>were</w:t>
      </w:r>
      <w:r w:rsidRPr="008A282C">
        <w:rPr>
          <w:rStyle w:val="StyleUnderline"/>
          <w:rFonts w:cstheme="minorHAnsi"/>
        </w:rPr>
        <w:t xml:space="preserve"> </w:t>
      </w:r>
      <w:r w:rsidRPr="002E5A86">
        <w:rPr>
          <w:rStyle w:val="StyleUnderline"/>
          <w:rFonts w:cstheme="minorHAnsi"/>
          <w:highlight w:val="cyan"/>
        </w:rPr>
        <w:t>given</w:t>
      </w:r>
      <w:r w:rsidRPr="008A282C">
        <w:rPr>
          <w:rStyle w:val="StyleUnderline"/>
          <w:rFonts w:cstheme="minorHAnsi"/>
        </w:rPr>
        <w:t xml:space="preserve"> only </w:t>
      </w:r>
      <w:r w:rsidRPr="002E5A86">
        <w:rPr>
          <w:rStyle w:val="StyleUnderline"/>
          <w:rFonts w:cstheme="minorHAnsi"/>
          <w:highlight w:val="cyan"/>
        </w:rPr>
        <w:t xml:space="preserve">0.001% </w:t>
      </w:r>
      <w:r w:rsidRPr="008A282C">
        <w:rPr>
          <w:rStyle w:val="StyleUnderline"/>
          <w:rFonts w:cstheme="minorHAnsi"/>
        </w:rPr>
        <w:t xml:space="preserve">as much </w:t>
      </w:r>
      <w:r w:rsidRPr="002E5A86">
        <w:rPr>
          <w:rStyle w:val="StyleUnderline"/>
          <w:rFonts w:cstheme="minorHAnsi"/>
          <w:highlight w:val="cya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2E5A86">
        <w:rPr>
          <w:rStyle w:val="StyleUnderline"/>
          <w:rFonts w:cstheme="minorHAnsi"/>
          <w:highlight w:val="cyan"/>
        </w:rPr>
        <w:t xml:space="preserve">Non-consequentialism </w:t>
      </w:r>
      <w:r w:rsidRPr="008A282C">
        <w:rPr>
          <w:rStyle w:val="StyleUnderline"/>
          <w:rFonts w:cstheme="minorHAnsi"/>
        </w:rPr>
        <w:t xml:space="preserve">is the view that there’s more that determines rightness than the goodness of consequences or outcomes; it </w:t>
      </w:r>
      <w:r w:rsidRPr="002E5A86">
        <w:rPr>
          <w:rStyle w:val="StyleUnderline"/>
          <w:rFonts w:cstheme="minorHAnsi"/>
          <w:highlight w:val="cyan"/>
        </w:rPr>
        <w:t>is not</w:t>
      </w:r>
      <w:r w:rsidRPr="008A282C">
        <w:rPr>
          <w:rStyle w:val="StyleUnderline"/>
          <w:rFonts w:cstheme="minorHAnsi"/>
        </w:rPr>
        <w:t xml:space="preserve"> the view </w:t>
      </w:r>
      <w:r w:rsidRPr="002E5A86">
        <w:rPr>
          <w:rStyle w:val="StyleUnderline"/>
          <w:rFonts w:cstheme="minorHAnsi"/>
          <w:highlight w:val="cyan"/>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2E5A86">
        <w:rPr>
          <w:rStyle w:val="StyleUnderline"/>
          <w:rFonts w:cstheme="minorHAnsi"/>
          <w:highlight w:val="cyan"/>
        </w:rPr>
        <w:t>Minimally plausible versions of deont</w:t>
      </w:r>
      <w:r w:rsidRPr="008A282C">
        <w:rPr>
          <w:rStyle w:val="StyleUnderline"/>
          <w:rFonts w:cstheme="minorHAnsi"/>
        </w:rPr>
        <w:t xml:space="preserve">ology </w:t>
      </w:r>
      <w:r w:rsidRPr="002E5A86">
        <w:rPr>
          <w:rStyle w:val="StyleUnderline"/>
          <w:rFonts w:cstheme="minorHAnsi"/>
          <w:highlight w:val="cyan"/>
        </w:rPr>
        <w:t>and virtue ethics must be concerned</w:t>
      </w:r>
      <w:r w:rsidRPr="008A282C">
        <w:rPr>
          <w:rStyle w:val="StyleUnderline"/>
          <w:rFonts w:cstheme="minorHAnsi"/>
        </w:rPr>
        <w:t xml:space="preserve"> in part </w:t>
      </w:r>
      <w:r w:rsidRPr="002E5A86">
        <w:rPr>
          <w:rStyle w:val="StyleUnderline"/>
          <w:rFonts w:cstheme="minorHAnsi"/>
          <w:highlight w:val="cyan"/>
        </w:rPr>
        <w:t>with promoting the good</w:t>
      </w:r>
      <w:r w:rsidRPr="008A282C">
        <w:rPr>
          <w:rStyle w:val="StyleUnderline"/>
          <w:rFonts w:cstheme="minorHAnsi"/>
        </w:rPr>
        <w:t xml:space="preserve">, from an impartial point of view. They’d thus </w:t>
      </w:r>
      <w:r w:rsidRPr="002E5A86">
        <w:rPr>
          <w:rStyle w:val="StyleUnderline"/>
          <w:rFonts w:cstheme="minorHAnsi"/>
          <w:highlight w:val="cyan"/>
        </w:rPr>
        <w:t>imply</w:t>
      </w:r>
      <w:r w:rsidRPr="008A282C">
        <w:rPr>
          <w:rStyle w:val="StyleUnderline"/>
          <w:rFonts w:cstheme="minorHAnsi"/>
        </w:rPr>
        <w:t xml:space="preserve"> very </w:t>
      </w:r>
      <w:r w:rsidRPr="002E5A86">
        <w:rPr>
          <w:rStyle w:val="StyleUnderline"/>
          <w:rFonts w:cstheme="minorHAnsi"/>
          <w:highlight w:val="cya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2E5A86">
        <w:rPr>
          <w:rStyle w:val="StyleUnderline"/>
          <w:rFonts w:cstheme="minorHAnsi"/>
          <w:highlight w:val="cyan"/>
        </w:rPr>
        <w:t xml:space="preserve">Even if they were 90% sure </w:t>
      </w:r>
      <w:r w:rsidRPr="008A282C">
        <w:rPr>
          <w:rStyle w:val="StyleUnderline"/>
          <w:rFonts w:cstheme="minorHAnsi"/>
        </w:rPr>
        <w:t xml:space="preserve">that their view is the correct one (and 10% sure that one of these other ones is correct), </w:t>
      </w:r>
      <w:r w:rsidRPr="002E5A86">
        <w:rPr>
          <w:rStyle w:val="StyleUnderline"/>
          <w:rFonts w:cstheme="minorHAnsi"/>
          <w:highlight w:val="cyan"/>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2E5A86">
        <w:rPr>
          <w:rStyle w:val="StyleUnderline"/>
          <w:rFonts w:cstheme="minorHAnsi"/>
          <w:highlight w:val="cyan"/>
        </w:rPr>
        <w:t xml:space="preserve">reason, from </w:t>
      </w:r>
      <w:r w:rsidRPr="008A282C">
        <w:rPr>
          <w:rStyle w:val="StyleUnderline"/>
          <w:rFonts w:cstheme="minorHAnsi"/>
        </w:rPr>
        <w:t xml:space="preserve">the standpoint of </w:t>
      </w:r>
      <w:r w:rsidRPr="002E5A86">
        <w:rPr>
          <w:rStyle w:val="StyleUnderline"/>
          <w:rFonts w:cstheme="minorHAnsi"/>
          <w:highlight w:val="cya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1F596889" w14:textId="77777777" w:rsidR="002E5A86" w:rsidRDefault="002E5A86" w:rsidP="002E5A86"/>
    <w:p w14:paraId="440C15D4" w14:textId="7DD5260D" w:rsidR="002E5A86" w:rsidRPr="008A282C" w:rsidRDefault="00865EF0" w:rsidP="002E5A86">
      <w:pPr>
        <w:pStyle w:val="Heading4"/>
        <w:rPr>
          <w:rFonts w:cstheme="minorHAnsi"/>
        </w:rPr>
      </w:pPr>
      <w:r>
        <w:rPr>
          <w:rFonts w:cstheme="minorHAnsi"/>
        </w:rPr>
        <w:t>5</w:t>
      </w:r>
      <w:r w:rsidR="002E5A86" w:rsidRPr="008A282C">
        <w:rPr>
          <w:rFonts w:cstheme="minorHAnsi"/>
        </w:rPr>
        <w:t xml:space="preserve"> – Actor specificity: </w:t>
      </w:r>
    </w:p>
    <w:p w14:paraId="1EAE397D" w14:textId="77777777" w:rsidR="002E5A86" w:rsidRDefault="002E5A86" w:rsidP="002E5A86">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1CE0313A" w14:textId="77777777" w:rsidR="002E5A86" w:rsidRDefault="002E5A86" w:rsidP="002E5A86"/>
    <w:p w14:paraId="5FCD361D" w14:textId="2B26D385" w:rsidR="002E5A86" w:rsidRPr="008A282C" w:rsidRDefault="00865EF0" w:rsidP="002E5A86">
      <w:pPr>
        <w:pStyle w:val="Heading4"/>
      </w:pPr>
      <w:r>
        <w:t>6</w:t>
      </w:r>
      <w:r w:rsidR="002E5A86">
        <w:t xml:space="preserve"> – </w:t>
      </w:r>
      <w:r w:rsidR="002E5A86" w:rsidRPr="008A282C">
        <w:t xml:space="preserve">Decades of game theory research proves </w:t>
      </w:r>
      <w:r w:rsidR="002E5A86">
        <w:t xml:space="preserve">expected utility theory </w:t>
      </w:r>
      <w:r w:rsidR="002E5A86" w:rsidRPr="008A282C">
        <w:t>– means the veil of ignorance justifies util</w:t>
      </w:r>
    </w:p>
    <w:p w14:paraId="5EA1F1A4" w14:textId="77777777" w:rsidR="002E5A86" w:rsidRPr="008A282C" w:rsidRDefault="002E5A86" w:rsidP="002E5A86">
      <w:r w:rsidRPr="008A282C">
        <w:rPr>
          <w:rStyle w:val="Style13ptBold"/>
        </w:rPr>
        <w:t xml:space="preserve">MacAskill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“Our descendants will probably see us as moral monsters. What should we do about that?”, 80000 Hours, 1-19-18, Available Online at </w:t>
      </w:r>
      <w:hyperlink r:id="rId6" w:anchor="top" w:history="1">
        <w:r w:rsidRPr="008A282C">
          <w:rPr>
            <w:rStyle w:val="Hyperlink"/>
          </w:rPr>
          <w:t>https://80000hours.org/podcast/episodes/will-macaskill-moral-philosophy/#top</w:t>
        </w:r>
      </w:hyperlink>
      <w:r w:rsidRPr="008A282C">
        <w:t>, accessed 8-21-18, HKR-AM)</w:t>
      </w:r>
    </w:p>
    <w:p w14:paraId="05C00B21" w14:textId="77777777" w:rsidR="002E5A86" w:rsidRPr="008A282C" w:rsidRDefault="002E5A86" w:rsidP="002E5A86">
      <w:pPr>
        <w:rPr>
          <w:sz w:val="16"/>
        </w:rPr>
      </w:pPr>
      <w:r w:rsidRPr="008A282C">
        <w:rPr>
          <w:sz w:val="16"/>
        </w:rPr>
        <w:t xml:space="preserve">Will MacAskill: Terrific. </w:t>
      </w:r>
      <w:r w:rsidRPr="008A282C">
        <w:rPr>
          <w:rStyle w:val="StyleUnderline"/>
        </w:rPr>
        <w:t xml:space="preserve">Introducing the core idea is that </w:t>
      </w:r>
      <w:r w:rsidRPr="002E5A86">
        <w:rPr>
          <w:rStyle w:val="StyleUnderline"/>
          <w:highlight w:val="cyan"/>
        </w:rPr>
        <w:t>we make decisions</w:t>
      </w:r>
      <w:r w:rsidRPr="008A282C">
        <w:rPr>
          <w:rStyle w:val="StyleUnderline"/>
        </w:rPr>
        <w:t xml:space="preserve"> about </w:t>
      </w:r>
      <w:r w:rsidRPr="002E5A86">
        <w:rPr>
          <w:rStyle w:val="StyleUnderline"/>
          <w:highlight w:val="cyan"/>
        </w:rPr>
        <w:t>under empirical uncertainty all the time.</w:t>
      </w:r>
      <w:r w:rsidRPr="008A282C">
        <w:rPr>
          <w:rStyle w:val="StyleUnderline"/>
        </w:rPr>
        <w:t xml:space="preserve"> There’s been </w:t>
      </w:r>
      <w:r w:rsidRPr="002E5A86">
        <w:rPr>
          <w:rStyle w:val="StyleUnderline"/>
          <w:highlight w:val="cyan"/>
        </w:rPr>
        <w:t>decades of research</w:t>
      </w:r>
      <w:r w:rsidRPr="008A282C">
        <w:rPr>
          <w:rStyle w:val="StyleUnderline"/>
        </w:rPr>
        <w:t xml:space="preserve"> on how you ought to make those decisions. The standard view is to </w:t>
      </w:r>
      <w:r w:rsidRPr="002E5A86">
        <w:rPr>
          <w:rStyle w:val="StyleUnderline"/>
          <w:highlight w:val="cyan"/>
        </w:rPr>
        <w:t>use expected utility reasoning</w:t>
      </w:r>
      <w:r w:rsidRPr="008A282C">
        <w:rPr>
          <w:rStyle w:val="StyleUnderline"/>
        </w:rPr>
        <w:t xml:space="preserve"> or expected value reasoning, which is where you </w:t>
      </w:r>
      <w:r w:rsidRPr="002E5A86">
        <w:rPr>
          <w:rStyle w:val="StyleUnderline"/>
          <w:highlight w:val="cyan"/>
        </w:rPr>
        <w:t>look at the probability of</w:t>
      </w:r>
      <w:r w:rsidRPr="008A282C">
        <w:rPr>
          <w:rStyle w:val="StyleUnderline"/>
        </w:rPr>
        <w:t xml:space="preserve"> different </w:t>
      </w:r>
      <w:r w:rsidRPr="002E5A86">
        <w:rPr>
          <w:rStyle w:val="StyleUnderline"/>
          <w:highlight w:val="cyan"/>
        </w:rPr>
        <w:t>outcomes and the value it would obtain</w:t>
      </w:r>
      <w:r w:rsidRPr="008A282C">
        <w:rPr>
          <w:rStyle w:val="StyleUnderline"/>
        </w:rPr>
        <w:t xml:space="preserve">. Given those outcomes, all dependent on which action you choose, then you take the sum </w:t>
      </w:r>
      <w:proofErr w:type="gramStart"/>
      <w:r w:rsidRPr="008A282C">
        <w:rPr>
          <w:rStyle w:val="StyleUnderline"/>
        </w:rPr>
        <w:t>product</w:t>
      </w:r>
      <w:proofErr w:type="gramEnd"/>
      <w:r w:rsidRPr="008A282C">
        <w:rPr>
          <w:rStyle w:val="StyleUnderline"/>
        </w:rPr>
        <w:t xml:space="preserve"> and you choose the action with the highest expected value</w:t>
      </w:r>
      <w:r w:rsidRPr="008A282C">
        <w:rPr>
          <w:sz w:val="16"/>
        </w:rPr>
        <w:t>. That sounds all kind of abstract and mathematical, but the core idea is very simple where if I give you a beer you think 99% likely that beer is going to be delicious, give you a little bit happiness. There’s a 1 in 100 chance that it will kill you because I’ve poisoned it. Then it would seem like it’s irrational for you to drink the beer. Even though there’s a 99% chance of a slightly good outcome, there’s a 1 in 100 chance of an extremely bad outcome. In fact, that outcome’s 100 times worse than the pleasure of the beer is good.</w:t>
      </w:r>
    </w:p>
    <w:p w14:paraId="3377AFB4" w14:textId="77777777" w:rsidR="002E5A86" w:rsidRPr="008A282C" w:rsidRDefault="002E5A86" w:rsidP="002E5A86">
      <w:pPr>
        <w:rPr>
          <w:sz w:val="16"/>
        </w:rPr>
      </w:pPr>
      <w:r w:rsidRPr="008A282C">
        <w:rPr>
          <w:sz w:val="16"/>
        </w:rPr>
        <w:t xml:space="preserve">Robert </w:t>
      </w:r>
      <w:proofErr w:type="spellStart"/>
      <w:r w:rsidRPr="008A282C">
        <w:rPr>
          <w:sz w:val="16"/>
        </w:rPr>
        <w:t>Wiblin</w:t>
      </w:r>
      <w:proofErr w:type="spellEnd"/>
      <w:r w:rsidRPr="008A282C">
        <w:rPr>
          <w:sz w:val="16"/>
        </w:rPr>
        <w:t>: Probably more than 100 times. At least.</w:t>
      </w:r>
    </w:p>
    <w:p w14:paraId="119C6782" w14:textId="77777777" w:rsidR="002E5A86" w:rsidRPr="008A282C" w:rsidRDefault="002E5A86" w:rsidP="002E5A86">
      <w:pPr>
        <w:rPr>
          <w:sz w:val="16"/>
        </w:rPr>
      </w:pPr>
      <w:r w:rsidRPr="008A282C">
        <w:rPr>
          <w:sz w:val="16"/>
        </w:rPr>
        <w:t xml:space="preserve">Will MacAskill: At least, yeah. That’s all you need. In which case the action with greater expected value is to not drink the beer. </w:t>
      </w:r>
      <w:r w:rsidRPr="008A282C">
        <w:rPr>
          <w:rStyle w:val="StyleUnderline"/>
        </w:rPr>
        <w:t xml:space="preserve">We think about this under empirical uncertainty all the time. We look at both the probability of different outcomes and how good or bad those outcomes would be. Then, when you look at people’s moral reasoning, it seems like very often people reason in a very different way. I call this the football fan model of </w:t>
      </w:r>
      <w:proofErr w:type="gramStart"/>
      <w:r w:rsidRPr="008A282C">
        <w:rPr>
          <w:rStyle w:val="StyleUnderline"/>
        </w:rPr>
        <w:t>decision making</w:t>
      </w:r>
      <w:proofErr w:type="gramEnd"/>
      <w:r w:rsidRPr="008A282C">
        <w:rPr>
          <w:rStyle w:val="StyleUnderline"/>
        </w:rPr>
        <w:t xml:space="preserve"> given model uncertainty. People say, “I’m a libertarian, or I’m a utilitarian, or I’m a </w:t>
      </w:r>
      <w:proofErr w:type="spellStart"/>
      <w:r w:rsidRPr="008A282C">
        <w:rPr>
          <w:rStyle w:val="StyleUnderline"/>
        </w:rPr>
        <w:t>contractualist</w:t>
      </w:r>
      <w:proofErr w:type="spellEnd"/>
      <w:r w:rsidRPr="008A282C">
        <w:rPr>
          <w:rStyle w:val="StyleUnderline"/>
        </w:rPr>
        <w:t xml:space="preserve">.” At least, </w:t>
      </w:r>
      <w:r w:rsidRPr="002E5A86">
        <w:rPr>
          <w:rStyle w:val="StyleUnderline"/>
          <w:highlight w:val="cyan"/>
        </w:rPr>
        <w:t>moral philosophers</w:t>
      </w:r>
      <w:r w:rsidRPr="008A282C">
        <w:rPr>
          <w:rStyle w:val="StyleUnderline"/>
        </w:rPr>
        <w:t xml:space="preserve"> speak this way. Then they just say, “Well, given that, this is what I think I ought to do.” They’re no longer thinking about uncertainty about what matters morally. </w:t>
      </w:r>
      <w:proofErr w:type="gramStart"/>
      <w:r w:rsidRPr="008A282C">
        <w:rPr>
          <w:rStyle w:val="StyleUnderline"/>
        </w:rPr>
        <w:t>Instead</w:t>
      </w:r>
      <w:proofErr w:type="gramEnd"/>
      <w:r w:rsidRPr="008A282C">
        <w:rPr>
          <w:rStyle w:val="StyleUnderline"/>
        </w:rPr>
        <w:t xml:space="preserve"> they</w:t>
      </w:r>
      <w:r w:rsidRPr="002E5A86">
        <w:rPr>
          <w:rStyle w:val="StyleUnderline"/>
          <w:highlight w:val="cyan"/>
        </w:rPr>
        <w:t>’re</w:t>
      </w:r>
      <w:r w:rsidRPr="008A282C">
        <w:rPr>
          <w:rStyle w:val="StyleUnderline"/>
        </w:rPr>
        <w:t xml:space="preserve"> </w:t>
      </w:r>
      <w:r w:rsidRPr="002E5A86">
        <w:rPr>
          <w:rStyle w:val="StyleUnderline"/>
          <w:highlight w:val="cyan"/>
        </w:rPr>
        <w:t>just picking their favorite view and</w:t>
      </w:r>
      <w:r w:rsidRPr="008A282C">
        <w:rPr>
          <w:rStyle w:val="StyleUnderline"/>
        </w:rPr>
        <w:t xml:space="preserve"> then </w:t>
      </w:r>
      <w:r w:rsidRPr="002E5A86">
        <w:rPr>
          <w:rStyle w:val="StyleUnderline"/>
          <w:highlight w:val="cyan"/>
        </w:rPr>
        <w:t>acting on that assumptio</w:t>
      </w:r>
      <w:r w:rsidRPr="002E5A86">
        <w:rPr>
          <w:sz w:val="16"/>
          <w:highlight w:val="cyan"/>
        </w:rPr>
        <w:t>n.</w:t>
      </w:r>
      <w:r w:rsidRPr="008A282C">
        <w:rPr>
          <w:sz w:val="16"/>
        </w:rPr>
        <w:t xml:space="preserve"> That seems irrational given all we’ve learned about how to make decisions under empirical uncertainty. The question I address is: supposing we really do want to take moral uncertainty under account, how should we do that?</w:t>
      </w:r>
    </w:p>
    <w:p w14:paraId="383B94E8" w14:textId="77777777" w:rsidR="002E5A86" w:rsidRPr="008A282C" w:rsidRDefault="002E5A86" w:rsidP="002E5A86">
      <w:pPr>
        <w:rPr>
          <w:sz w:val="16"/>
        </w:rPr>
      </w:pPr>
      <w:proofErr w:type="gramStart"/>
      <w:r w:rsidRPr="008A282C">
        <w:rPr>
          <w:sz w:val="16"/>
        </w:rPr>
        <w:t>In particular</w:t>
      </w:r>
      <w:r w:rsidRPr="008A282C">
        <w:rPr>
          <w:rStyle w:val="StyleUnderline"/>
        </w:rPr>
        <w:t>, it</w:t>
      </w:r>
      <w:proofErr w:type="gramEnd"/>
      <w:r w:rsidRPr="008A282C">
        <w:rPr>
          <w:rStyle w:val="StyleUnderline"/>
        </w:rPr>
        <w:t xml:space="preserve"> seems like given the obvious analogy with decision making under empirical uncertainty, </w:t>
      </w:r>
      <w:r w:rsidRPr="002E5A86">
        <w:rPr>
          <w:rStyle w:val="StyleUnderline"/>
          <w:highlight w:val="cyan"/>
        </w:rPr>
        <w:t>we should do</w:t>
      </w:r>
      <w:r w:rsidRPr="008A282C">
        <w:rPr>
          <w:rStyle w:val="StyleUnderline"/>
        </w:rPr>
        <w:t xml:space="preserve"> something like </w:t>
      </w:r>
      <w:r w:rsidRPr="002E5A86">
        <w:rPr>
          <w:rStyle w:val="StyleUnderline"/>
          <w:highlight w:val="cyan"/>
        </w:rPr>
        <w:t>expected value reasoning where we look at a probability that we assign</w:t>
      </w:r>
      <w:r w:rsidRPr="008A282C">
        <w:rPr>
          <w:rStyle w:val="StyleUnderline"/>
        </w:rPr>
        <w:t xml:space="preserve"> </w:t>
      </w:r>
      <w:r w:rsidRPr="002E5A86">
        <w:rPr>
          <w:rStyle w:val="StyleUnderline"/>
          <w:highlight w:val="cyan"/>
        </w:rPr>
        <w:t>to</w:t>
      </w:r>
      <w:r w:rsidRPr="008A282C">
        <w:rPr>
          <w:rStyle w:val="StyleUnderline"/>
        </w:rPr>
        <w:t xml:space="preserve"> all sorts of different </w:t>
      </w:r>
      <w:r w:rsidRPr="002E5A86">
        <w:rPr>
          <w:rStyle w:val="StyleUnderline"/>
          <w:highlight w:val="cyan"/>
        </w:rPr>
        <w:t>moral views, and then we look at how good</w:t>
      </w:r>
      <w:r w:rsidRPr="008A282C">
        <w:rPr>
          <w:rStyle w:val="StyleUnderline"/>
        </w:rPr>
        <w:t xml:space="preserve"> or bad </w:t>
      </w:r>
      <w:r w:rsidRPr="002E5A86">
        <w:rPr>
          <w:rStyle w:val="StyleUnderline"/>
          <w:highlight w:val="cyan"/>
        </w:rPr>
        <w:t>would</w:t>
      </w:r>
      <w:r w:rsidRPr="008A282C">
        <w:rPr>
          <w:rStyle w:val="StyleUnderline"/>
        </w:rPr>
        <w:t xml:space="preserve"> </w:t>
      </w:r>
      <w:r w:rsidRPr="002E5A86">
        <w:rPr>
          <w:rStyle w:val="StyleUnderline"/>
          <w:highlight w:val="cyan"/>
        </w:rPr>
        <w:t>this action be</w:t>
      </w:r>
      <w:r w:rsidRPr="008A282C">
        <w:rPr>
          <w:rStyle w:val="StyleUnderline"/>
        </w:rPr>
        <w:t xml:space="preserve"> under all of those different moral views</w:t>
      </w:r>
      <w:r w:rsidRPr="008A282C">
        <w:rPr>
          <w:sz w:val="16"/>
        </w:rPr>
        <w:t>. Then, we take the best compromise among them, which seem to be given by the expected value under those different moral views.</w:t>
      </w:r>
    </w:p>
    <w:p w14:paraId="60CC6856" w14:textId="77777777" w:rsidR="002E5A86" w:rsidRPr="008A282C" w:rsidRDefault="002E5A86" w:rsidP="002E5A86">
      <w:pPr>
        <w:pStyle w:val="Heading4"/>
      </w:pPr>
      <w:r w:rsidRPr="008A282C">
        <w:t>He continues:</w:t>
      </w:r>
    </w:p>
    <w:p w14:paraId="1CCBA634" w14:textId="77777777" w:rsidR="002E5A86" w:rsidRPr="008A282C" w:rsidRDefault="002E5A86" w:rsidP="002E5A86">
      <w:pPr>
        <w:rPr>
          <w:rStyle w:val="StyleUnderline"/>
        </w:rPr>
      </w:pPr>
      <w:r w:rsidRPr="008A282C">
        <w:rPr>
          <w:sz w:val="16"/>
        </w:rPr>
        <w:t xml:space="preserve">Will MacAskill: The other best 2 I think are, one is </w:t>
      </w:r>
      <w:proofErr w:type="spellStart"/>
      <w:r w:rsidRPr="008A282C">
        <w:rPr>
          <w:sz w:val="16"/>
        </w:rPr>
        <w:t>Harsayni’s</w:t>
      </w:r>
      <w:proofErr w:type="spellEnd"/>
      <w:r w:rsidRPr="008A282C">
        <w:rPr>
          <w:sz w:val="16"/>
        </w:rPr>
        <w:t xml:space="preserve"> Veil of Ignorance argument. The second is the argument that moves from rejecting the notion of personhood. We can go into the first one, </w:t>
      </w:r>
      <w:proofErr w:type="spellStart"/>
      <w:r w:rsidRPr="008A282C">
        <w:rPr>
          <w:rStyle w:val="StyleUnderline"/>
        </w:rPr>
        <w:t>Harsayni’s</w:t>
      </w:r>
      <w:proofErr w:type="spellEnd"/>
      <w:r w:rsidRPr="008A282C">
        <w:rPr>
          <w:rStyle w:val="StyleUnderline"/>
        </w:rPr>
        <w:t xml:space="preserve"> Veil of Ignorance.</w:t>
      </w:r>
      <w:r w:rsidRPr="008A282C">
        <w:rPr>
          <w:sz w:val="16"/>
        </w:rPr>
        <w:t xml:space="preserve"> John </w:t>
      </w:r>
      <w:proofErr w:type="spellStart"/>
      <w:r w:rsidRPr="008A282C">
        <w:rPr>
          <w:sz w:val="16"/>
        </w:rPr>
        <w:t>Harsayni</w:t>
      </w:r>
      <w:proofErr w:type="spellEnd"/>
      <w:r w:rsidRPr="008A282C">
        <w:rPr>
          <w:sz w:val="16"/>
        </w:rPr>
        <w:t xml:space="preserve"> was an economist but also a philosopher. He suggested the following thought experiment: </w:t>
      </w:r>
      <w:r w:rsidRPr="002E5A86">
        <w:rPr>
          <w:rStyle w:val="StyleUnderline"/>
          <w:highlight w:val="cyan"/>
        </w:rPr>
        <w:t>Morality’s about being impartial</w:t>
      </w:r>
      <w:r w:rsidRPr="008A282C">
        <w:rPr>
          <w:rStyle w:val="StyleUnderline"/>
        </w:rPr>
        <w:t xml:space="preserve">. It’s about </w:t>
      </w:r>
      <w:r w:rsidRPr="002E5A86">
        <w:rPr>
          <w:rStyle w:val="StyleUnderline"/>
          <w:highlight w:val="cyan"/>
        </w:rPr>
        <w:t>taking a perspective</w:t>
      </w:r>
      <w:r w:rsidRPr="008A282C">
        <w:rPr>
          <w:rStyle w:val="StyleUnderline"/>
        </w:rPr>
        <w:t xml:space="preserve"> that’s beyond just your own personal perspective, somehow from the point of view </w:t>
      </w:r>
      <w:r w:rsidRPr="002E5A86">
        <w:rPr>
          <w:rStyle w:val="StyleUnderline"/>
          <w:highlight w:val="cyan"/>
        </w:rPr>
        <w:t>of everyone</w:t>
      </w:r>
      <w:r w:rsidRPr="008A282C">
        <w:rPr>
          <w:rStyle w:val="StyleUnderline"/>
        </w:rPr>
        <w:t>, or society, or point of view of the universe.</w:t>
      </w:r>
    </w:p>
    <w:p w14:paraId="4BB3CF23" w14:textId="77777777" w:rsidR="002E5A86" w:rsidRPr="008A282C" w:rsidRDefault="002E5A86" w:rsidP="002E5A86">
      <w:pPr>
        <w:rPr>
          <w:sz w:val="16"/>
        </w:rPr>
      </w:pPr>
      <w:r w:rsidRPr="008A282C">
        <w:rPr>
          <w:sz w:val="16"/>
        </w:rPr>
        <w:t>The way he made that more precise is by saying, “</w:t>
      </w:r>
      <w:r w:rsidRPr="002E5A86">
        <w:rPr>
          <w:rStyle w:val="StyleUnderline"/>
          <w:highlight w:val="cyan"/>
        </w:rPr>
        <w:t>Assume you didn’t know who you were going to be in society.</w:t>
      </w:r>
      <w:r w:rsidRPr="008A282C">
        <w:rPr>
          <w:rStyle w:val="StyleUnderline"/>
        </w:rPr>
        <w:t xml:space="preserve"> Assume </w:t>
      </w:r>
      <w:r w:rsidRPr="002E5A86">
        <w:rPr>
          <w:rStyle w:val="StyleUnderline"/>
          <w:highlight w:val="cyan"/>
        </w:rPr>
        <w:t>you had an equal chance of being anyone</w:t>
      </w:r>
      <w:r w:rsidRPr="008A282C">
        <w:rPr>
          <w:rStyle w:val="StyleUnderline"/>
        </w:rPr>
        <w:t xml:space="preserve">. Assume, now, that </w:t>
      </w:r>
      <w:r w:rsidRPr="002E5A86">
        <w:rPr>
          <w:rStyle w:val="StyleUnderline"/>
          <w:highlight w:val="cyan"/>
        </w:rPr>
        <w:t>you’re trying to act in a rational self-interested way</w:t>
      </w:r>
      <w:r w:rsidRPr="008A282C">
        <w:rPr>
          <w:rStyle w:val="StyleUnderline"/>
        </w:rPr>
        <w:t xml:space="preserve">. You’re just trying to do whatever’s best for yourself. </w:t>
      </w:r>
      <w:r w:rsidRPr="002E5A86">
        <w:rPr>
          <w:rStyle w:val="StyleUnderline"/>
          <w:highlight w:val="cyan"/>
        </w:rPr>
        <w:t>How would you structure society</w:t>
      </w:r>
      <w:r w:rsidRPr="008A282C">
        <w:rPr>
          <w:rStyle w:val="StyleUnderline"/>
        </w:rPr>
        <w:t xml:space="preserve">? What’s the principle that you would use </w:t>
      </w:r>
      <w:proofErr w:type="gramStart"/>
      <w:r w:rsidRPr="008A282C">
        <w:rPr>
          <w:rStyle w:val="StyleUnderline"/>
        </w:rPr>
        <w:t>in order to</w:t>
      </w:r>
      <w:proofErr w:type="gramEnd"/>
      <w:r w:rsidRPr="008A282C">
        <w:rPr>
          <w:rStyle w:val="StyleUnderline"/>
        </w:rPr>
        <w:t xml:space="preserve"> decide how people do things as this perspective of the social planner</w:t>
      </w:r>
      <w:r w:rsidRPr="008A282C">
        <w:rPr>
          <w:sz w:val="16"/>
        </w:rPr>
        <w:t xml:space="preserve">.” He proved that </w:t>
      </w:r>
      <w:r w:rsidRPr="002E5A86">
        <w:rPr>
          <w:rStyle w:val="StyleUnderline"/>
          <w:highlight w:val="cyan"/>
        </w:rPr>
        <w:t>if you’re using expected utility theory, which</w:t>
      </w:r>
      <w:r w:rsidRPr="008A282C">
        <w:rPr>
          <w:sz w:val="16"/>
        </w:rPr>
        <w:t xml:space="preserve"> we said in the past </w:t>
      </w:r>
      <w:r w:rsidRPr="008A282C">
        <w:rPr>
          <w:rStyle w:val="StyleUnderline"/>
        </w:rPr>
        <w:t xml:space="preserve">earlier </w:t>
      </w:r>
      <w:r w:rsidRPr="002E5A86">
        <w:rPr>
          <w:rStyle w:val="StyleUnderline"/>
          <w:highlight w:val="cyan"/>
        </w:rPr>
        <w:t>is</w:t>
      </w:r>
      <w:r w:rsidRPr="008A282C">
        <w:rPr>
          <w:rStyle w:val="StyleUnderline"/>
        </w:rPr>
        <w:t xml:space="preserve"> </w:t>
      </w:r>
      <w:proofErr w:type="gramStart"/>
      <w:r w:rsidRPr="008A282C">
        <w:rPr>
          <w:rStyle w:val="StyleUnderline"/>
        </w:rPr>
        <w:t xml:space="preserve">really </w:t>
      </w:r>
      <w:r w:rsidRPr="002E5A86">
        <w:rPr>
          <w:rStyle w:val="StyleUnderline"/>
          <w:highlight w:val="cyan"/>
        </w:rPr>
        <w:t>well</w:t>
      </w:r>
      <w:proofErr w:type="gramEnd"/>
      <w:r w:rsidRPr="002E5A86">
        <w:rPr>
          <w:rStyle w:val="StyleUnderline"/>
          <w:highlight w:val="cyan"/>
        </w:rPr>
        <w:t xml:space="preserve"> justified as</w:t>
      </w:r>
      <w:r w:rsidRPr="008A282C">
        <w:rPr>
          <w:rStyle w:val="StyleUnderline"/>
        </w:rPr>
        <w:t xml:space="preserve"> a view of </w:t>
      </w:r>
      <w:r w:rsidRPr="002E5A86">
        <w:rPr>
          <w:rStyle w:val="StyleUnderline"/>
          <w:highlight w:val="cyan"/>
        </w:rPr>
        <w:t>how to make decisions under empirical uncertainty</w:t>
      </w:r>
      <w:r w:rsidRPr="008A282C">
        <w:rPr>
          <w:rStyle w:val="StyleUnderline"/>
        </w:rPr>
        <w:t xml:space="preserve">, and you’re making this decision, the rule </w:t>
      </w:r>
      <w:r w:rsidRPr="002E5A86">
        <w:rPr>
          <w:rStyle w:val="StyleUnderline"/>
          <w:highlight w:val="cyan"/>
        </w:rPr>
        <w:t>you’ll come to</w:t>
      </w:r>
      <w:r w:rsidRPr="008A282C">
        <w:rPr>
          <w:rStyle w:val="StyleUnderline"/>
        </w:rPr>
        <w:t xml:space="preserve"> is </w:t>
      </w:r>
      <w:r w:rsidRPr="002E5A86">
        <w:rPr>
          <w:rStyle w:val="StyleUnderline"/>
          <w:highlight w:val="cyan"/>
        </w:rPr>
        <w:t>util</w:t>
      </w:r>
      <w:r w:rsidRPr="008A282C">
        <w:rPr>
          <w:rStyle w:val="StyleUnderline"/>
        </w:rPr>
        <w:t xml:space="preserve">itarianism. </w:t>
      </w:r>
      <w:r w:rsidRPr="002E5A86">
        <w:rPr>
          <w:rStyle w:val="StyleUnderline"/>
          <w:highlight w:val="cyan"/>
        </w:rPr>
        <w:t>You’ll try and maximize the welfare of everyone</w:t>
      </w:r>
      <w:r w:rsidRPr="008A282C">
        <w:rPr>
          <w:rStyle w:val="StyleUnderline"/>
        </w:rPr>
        <w:t xml:space="preserve">, of </w:t>
      </w:r>
      <w:r w:rsidRPr="002E5A86">
        <w:rPr>
          <w:rStyle w:val="StyleUnderline"/>
          <w:highlight w:val="cyan"/>
        </w:rPr>
        <w:t xml:space="preserve">the </w:t>
      </w:r>
      <w:proofErr w:type="gramStart"/>
      <w:r w:rsidRPr="002E5A86">
        <w:rPr>
          <w:rStyle w:val="StyleUnderline"/>
          <w:highlight w:val="cyan"/>
        </w:rPr>
        <w:t>sum total</w:t>
      </w:r>
      <w:proofErr w:type="gramEnd"/>
      <w:r w:rsidRPr="002E5A86">
        <w:rPr>
          <w:rStyle w:val="StyleUnderline"/>
          <w:highlight w:val="cyan"/>
        </w:rPr>
        <w:t xml:space="preserve"> of welfare in society</w:t>
      </w:r>
      <w:r w:rsidRPr="008A282C">
        <w:rPr>
          <w:sz w:val="16"/>
        </w:rPr>
        <w:t>.</w:t>
      </w:r>
    </w:p>
    <w:p w14:paraId="23DB91C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swiss"/>
    <w:pitch w:val="variable"/>
    <w:sig w:usb0="E1000AEF" w:usb1="5000A1FF" w:usb2="00000000" w:usb3="00000000" w:csb0="000001B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4C17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904A50"/>
    <w:rsid w:val="000139A3"/>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B146A"/>
    <w:rsid w:val="002B5E17"/>
    <w:rsid w:val="002C4AE2"/>
    <w:rsid w:val="002E5A86"/>
    <w:rsid w:val="00315690"/>
    <w:rsid w:val="00316B75"/>
    <w:rsid w:val="00325646"/>
    <w:rsid w:val="003460F2"/>
    <w:rsid w:val="0038158C"/>
    <w:rsid w:val="003902BA"/>
    <w:rsid w:val="003A09E2"/>
    <w:rsid w:val="00407037"/>
    <w:rsid w:val="004259EF"/>
    <w:rsid w:val="004605D6"/>
    <w:rsid w:val="004B5DD8"/>
    <w:rsid w:val="004C60E8"/>
    <w:rsid w:val="004E3579"/>
    <w:rsid w:val="004E728B"/>
    <w:rsid w:val="004F39E0"/>
    <w:rsid w:val="00537BD5"/>
    <w:rsid w:val="0057268A"/>
    <w:rsid w:val="005D2912"/>
    <w:rsid w:val="006065BD"/>
    <w:rsid w:val="00645FA9"/>
    <w:rsid w:val="00647866"/>
    <w:rsid w:val="00665003"/>
    <w:rsid w:val="00676DBD"/>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65EF0"/>
    <w:rsid w:val="008B3ECB"/>
    <w:rsid w:val="008B4E85"/>
    <w:rsid w:val="008C1B2E"/>
    <w:rsid w:val="00904A50"/>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950B"/>
  <w15:chartTrackingRefBased/>
  <w15:docId w15:val="{B1745245-76F4-42F4-9708-A4185171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5A86"/>
    <w:rPr>
      <w:rFonts w:ascii="Georgia" w:hAnsi="Georgia" w:cs="Helvetica"/>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904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04A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904A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904A50"/>
    <w:pPr>
      <w:keepNext/>
      <w:keepLines/>
      <w:spacing w:before="40" w:after="0"/>
      <w:outlineLvl w:val="3"/>
    </w:pPr>
    <w:rPr>
      <w:rFonts w:eastAsiaTheme="majorEastAsia" w:cstheme="majorBidi"/>
      <w:b/>
      <w:iCs/>
      <w:sz w:val="28"/>
    </w:rPr>
  </w:style>
  <w:style w:type="paragraph" w:styleId="Heading5">
    <w:name w:val="heading 5"/>
    <w:aliases w:val="Text"/>
    <w:basedOn w:val="Normal"/>
    <w:next w:val="Normal"/>
    <w:link w:val="Heading5Char"/>
    <w:uiPriority w:val="99"/>
    <w:qFormat/>
    <w:rsid w:val="002E5A86"/>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2E5A86"/>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2E5A86"/>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2E5A86"/>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2E5A86"/>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904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A5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904A50"/>
    <w:rPr>
      <w:rFonts w:ascii="Georgia" w:eastAsiaTheme="majorEastAsia" w:hAnsi="Georgia"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904A50"/>
    <w:rPr>
      <w:rFonts w:ascii="Georgia" w:eastAsiaTheme="majorEastAsia" w:hAnsi="Georgia"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904A50"/>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904A50"/>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904A50"/>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04A50"/>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904A5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1"/>
    <w:unhideWhenUsed/>
    <w:qFormat/>
    <w:rsid w:val="00904A50"/>
    <w:rPr>
      <w:color w:val="auto"/>
      <w:u w:val="none"/>
    </w:rPr>
  </w:style>
  <w:style w:type="character" w:styleId="FollowedHyperlink">
    <w:name w:val="FollowedHyperlink"/>
    <w:basedOn w:val="DefaultParagraphFont"/>
    <w:uiPriority w:val="99"/>
    <w:unhideWhenUsed/>
    <w:rsid w:val="00904A50"/>
    <w:rPr>
      <w:color w:val="auto"/>
      <w:u w:val="none"/>
    </w:rPr>
  </w:style>
  <w:style w:type="paragraph" w:customStyle="1" w:styleId="Card">
    <w:name w:val="Card"/>
    <w:aliases w:val="No Spacing1,No Spacing111112,nonunderlined,No Spacing11211,Debate Text,No Spacing11,No Spacing111,No Spacing2,Read stuff,No Spacing13,Note Level 2,Medium Grid 21,No Spacing31,No Spacing22,No Spacing3,Dont use,No Spacing41,No Spacing23,Tags,tag,tags"/>
    <w:basedOn w:val="Heading1"/>
    <w:link w:val="Hyperlink"/>
    <w:autoRedefine/>
    <w:uiPriority w:val="99"/>
    <w:qFormat/>
    <w:rsid w:val="002E5A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uiPriority w:val="99"/>
    <w:rsid w:val="002E5A8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2E5A8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2E5A8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2E5A8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E5A86"/>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2E5A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ClearFormatting,Clear,DDI Tag,Tag Title,No Spacing6,No Spacing7,No Spacing8,Dont u,No Spacing1111111,No Spacing tnr,ca"/>
    <w:basedOn w:val="Heading1"/>
    <w:autoRedefine/>
    <w:uiPriority w:val="99"/>
    <w:qFormat/>
    <w:rsid w:val="002E5A8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2E5A86"/>
    <w:rPr>
      <w:color w:val="605E5C"/>
      <w:shd w:val="clear" w:color="auto" w:fill="E1DFDD"/>
    </w:rPr>
  </w:style>
  <w:style w:type="paragraph" w:customStyle="1" w:styleId="textbold">
    <w:name w:val="text bold"/>
    <w:basedOn w:val="Normal"/>
    <w:uiPriority w:val="7"/>
    <w:qFormat/>
    <w:rsid w:val="002E5A86"/>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2E5A86"/>
    <w:rPr>
      <w:u w:val="single"/>
    </w:rPr>
  </w:style>
  <w:style w:type="paragraph" w:styleId="ListParagraph">
    <w:name w:val="List Paragraph"/>
    <w:aliases w:val="6 font"/>
    <w:basedOn w:val="Normal"/>
    <w:uiPriority w:val="99"/>
    <w:unhideWhenUsed/>
    <w:qFormat/>
    <w:rsid w:val="002E5A86"/>
    <w:pPr>
      <w:ind w:left="720"/>
      <w:contextualSpacing/>
    </w:pPr>
  </w:style>
  <w:style w:type="paragraph" w:customStyle="1" w:styleId="Emphasize">
    <w:name w:val="Emphasize"/>
    <w:basedOn w:val="Normal"/>
    <w:uiPriority w:val="7"/>
    <w:qFormat/>
    <w:rsid w:val="002E5A86"/>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2E5A86"/>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2E5A86"/>
    <w:rPr>
      <w:color w:val="808080"/>
    </w:rPr>
  </w:style>
  <w:style w:type="paragraph" w:styleId="BalloonText">
    <w:name w:val="Balloon Text"/>
    <w:basedOn w:val="Normal"/>
    <w:link w:val="BalloonTextChar"/>
    <w:uiPriority w:val="99"/>
    <w:unhideWhenUsed/>
    <w:rsid w:val="002E5A86"/>
    <w:rPr>
      <w:rFonts w:ascii="Segoe UI" w:hAnsi="Segoe UI" w:cs="Segoe UI"/>
      <w:sz w:val="18"/>
      <w:szCs w:val="18"/>
    </w:rPr>
  </w:style>
  <w:style w:type="character" w:customStyle="1" w:styleId="BalloonTextChar">
    <w:name w:val="Balloon Text Char"/>
    <w:basedOn w:val="DefaultParagraphFont"/>
    <w:link w:val="BalloonText"/>
    <w:uiPriority w:val="99"/>
    <w:rsid w:val="002E5A86"/>
    <w:rPr>
      <w:rFonts w:ascii="Segoe UI" w:hAnsi="Segoe UI" w:cs="Segoe UI"/>
      <w:sz w:val="18"/>
      <w:szCs w:val="18"/>
    </w:rPr>
  </w:style>
  <w:style w:type="character" w:styleId="CommentReference">
    <w:name w:val="annotation reference"/>
    <w:basedOn w:val="DefaultParagraphFont"/>
    <w:uiPriority w:val="99"/>
    <w:unhideWhenUsed/>
    <w:rsid w:val="002E5A86"/>
    <w:rPr>
      <w:sz w:val="16"/>
      <w:szCs w:val="16"/>
    </w:rPr>
  </w:style>
  <w:style w:type="paragraph" w:styleId="CommentText">
    <w:name w:val="annotation text"/>
    <w:basedOn w:val="Normal"/>
    <w:link w:val="CommentTextChar"/>
    <w:uiPriority w:val="99"/>
    <w:unhideWhenUsed/>
    <w:rsid w:val="002E5A86"/>
    <w:rPr>
      <w:sz w:val="20"/>
      <w:szCs w:val="20"/>
    </w:rPr>
  </w:style>
  <w:style w:type="character" w:customStyle="1" w:styleId="CommentTextChar">
    <w:name w:val="Comment Text Char"/>
    <w:basedOn w:val="DefaultParagraphFont"/>
    <w:link w:val="CommentText"/>
    <w:uiPriority w:val="99"/>
    <w:rsid w:val="002E5A86"/>
    <w:rPr>
      <w:rFonts w:ascii="Georgia" w:hAnsi="Georgia" w:cs="Helvetica"/>
      <w:sz w:val="20"/>
      <w:szCs w:val="20"/>
    </w:rPr>
  </w:style>
  <w:style w:type="paragraph" w:styleId="CommentSubject">
    <w:name w:val="annotation subject"/>
    <w:basedOn w:val="CommentText"/>
    <w:next w:val="CommentText"/>
    <w:link w:val="CommentSubjectChar"/>
    <w:uiPriority w:val="99"/>
    <w:unhideWhenUsed/>
    <w:rsid w:val="002E5A86"/>
    <w:rPr>
      <w:b/>
      <w:bCs/>
    </w:rPr>
  </w:style>
  <w:style w:type="character" w:customStyle="1" w:styleId="CommentSubjectChar">
    <w:name w:val="Comment Subject Char"/>
    <w:basedOn w:val="CommentTextChar"/>
    <w:link w:val="CommentSubject"/>
    <w:uiPriority w:val="99"/>
    <w:rsid w:val="002E5A86"/>
    <w:rPr>
      <w:rFonts w:ascii="Georgia" w:hAnsi="Georgia" w:cs="Helvetica"/>
      <w:b/>
      <w:bCs/>
      <w:sz w:val="20"/>
      <w:szCs w:val="20"/>
    </w:rPr>
  </w:style>
  <w:style w:type="paragraph" w:styleId="DocumentMap">
    <w:name w:val="Document Map"/>
    <w:basedOn w:val="Normal"/>
    <w:link w:val="DocumentMapChar"/>
    <w:uiPriority w:val="99"/>
    <w:unhideWhenUsed/>
    <w:rsid w:val="002E5A86"/>
    <w:rPr>
      <w:rFonts w:ascii="Lucida Grande" w:hAnsi="Lucida Grande" w:cs="Lucida Grande"/>
      <w:sz w:val="24"/>
    </w:rPr>
  </w:style>
  <w:style w:type="character" w:customStyle="1" w:styleId="DocumentMapChar">
    <w:name w:val="Document Map Char"/>
    <w:basedOn w:val="DefaultParagraphFont"/>
    <w:link w:val="DocumentMap"/>
    <w:uiPriority w:val="99"/>
    <w:rsid w:val="002E5A86"/>
    <w:rPr>
      <w:rFonts w:ascii="Lucida Grande" w:hAnsi="Lucida Grande" w:cs="Lucida Grande"/>
      <w:sz w:val="24"/>
    </w:rPr>
  </w:style>
  <w:style w:type="character" w:customStyle="1" w:styleId="Style11pt">
    <w:name w:val="Style 11 pt"/>
    <w:rsid w:val="002E5A86"/>
    <w:rPr>
      <w:sz w:val="20"/>
    </w:rPr>
  </w:style>
  <w:style w:type="character" w:customStyle="1" w:styleId="Style11ptUnderline">
    <w:name w:val="Style 11 pt Underline"/>
    <w:rsid w:val="002E5A86"/>
    <w:rPr>
      <w:sz w:val="20"/>
      <w:u w:val="single"/>
    </w:rPr>
  </w:style>
  <w:style w:type="paragraph" w:customStyle="1" w:styleId="StyleStyle411pt">
    <w:name w:val="Style Style4 + 11 pt"/>
    <w:basedOn w:val="Normal"/>
    <w:link w:val="StyleStyle411ptChar"/>
    <w:qFormat/>
    <w:rsid w:val="002E5A86"/>
    <w:rPr>
      <w:rFonts w:eastAsia="Times New Roman" w:cs="Times New Roman"/>
      <w:u w:val="single"/>
    </w:rPr>
  </w:style>
  <w:style w:type="character" w:customStyle="1" w:styleId="StyleStyle411ptChar">
    <w:name w:val="Style Style4 + 11 pt Char"/>
    <w:link w:val="StyleStyle411pt"/>
    <w:rsid w:val="002E5A86"/>
    <w:rPr>
      <w:rFonts w:ascii="Georgia" w:eastAsia="Times New Roman" w:hAnsi="Georgia" w:cs="Times New Roman"/>
      <w:u w:val="single"/>
    </w:rPr>
  </w:style>
  <w:style w:type="character" w:customStyle="1" w:styleId="Style11ptItalicUnderline">
    <w:name w:val="Style 11 pt Italic Underline"/>
    <w:rsid w:val="002E5A86"/>
    <w:rPr>
      <w:i/>
      <w:iCs/>
      <w:sz w:val="20"/>
      <w:u w:val="single"/>
    </w:rPr>
  </w:style>
  <w:style w:type="character" w:customStyle="1" w:styleId="Style11ptItalic">
    <w:name w:val="Style 11 pt Italic"/>
    <w:rsid w:val="002E5A86"/>
    <w:rPr>
      <w:rFonts w:ascii="Times New Roman" w:hAnsi="Times New Roman" w:cs="Times New Roman" w:hint="default"/>
      <w:i/>
      <w:iCs/>
      <w:sz w:val="20"/>
    </w:rPr>
  </w:style>
  <w:style w:type="paragraph" w:customStyle="1" w:styleId="UnderlinePara">
    <w:name w:val="Underline Para"/>
    <w:basedOn w:val="Normal"/>
    <w:uiPriority w:val="6"/>
    <w:qFormat/>
    <w:rsid w:val="002E5A86"/>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2E5A86"/>
    <w:pPr>
      <w:ind w:left="288" w:right="288"/>
    </w:pPr>
    <w:rPr>
      <w:rFonts w:ascii="Calibri" w:hAnsi="Calibri" w:cs="Calibri"/>
    </w:rPr>
  </w:style>
  <w:style w:type="character" w:customStyle="1" w:styleId="cardtextChar">
    <w:name w:val="card text Char"/>
    <w:basedOn w:val="DefaultParagraphFont"/>
    <w:link w:val="cardtext"/>
    <w:uiPriority w:val="99"/>
    <w:rsid w:val="002E5A86"/>
    <w:rPr>
      <w:rFonts w:ascii="Calibri" w:hAnsi="Calibri" w:cs="Calibri"/>
    </w:rPr>
  </w:style>
  <w:style w:type="character" w:customStyle="1" w:styleId="m4841727538114946087gmail-styleunderline">
    <w:name w:val="m_4841727538114946087gmail-styleunderline"/>
    <w:basedOn w:val="DefaultParagraphFont"/>
    <w:rsid w:val="002E5A86"/>
  </w:style>
  <w:style w:type="paragraph" w:customStyle="1" w:styleId="BreakTag">
    <w:name w:val="Break Tag"/>
    <w:basedOn w:val="Normal"/>
    <w:autoRedefine/>
    <w:uiPriority w:val="4"/>
    <w:qFormat/>
    <w:rsid w:val="002E5A86"/>
    <w:pPr>
      <w:spacing w:before="240"/>
    </w:pPr>
    <w:rPr>
      <w:rFonts w:ascii="Calibri" w:hAnsi="Calibri" w:cs="Calibri"/>
      <w:b/>
      <w:sz w:val="26"/>
    </w:rPr>
  </w:style>
  <w:style w:type="paragraph" w:customStyle="1" w:styleId="BreakBlock">
    <w:name w:val="Break Block"/>
    <w:basedOn w:val="Normal"/>
    <w:link w:val="BreakBlockChar"/>
    <w:autoRedefine/>
    <w:qFormat/>
    <w:rsid w:val="002E5A86"/>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2E5A86"/>
    <w:rPr>
      <w:rFonts w:ascii="Arial Bold" w:hAnsi="Arial Bold" w:cs="Calibri"/>
      <w:b/>
      <w:caps/>
      <w:sz w:val="32"/>
      <w:u w:val="single"/>
    </w:rPr>
  </w:style>
  <w:style w:type="character" w:customStyle="1" w:styleId="Mention1">
    <w:name w:val="Mention1"/>
    <w:basedOn w:val="DefaultParagraphFont"/>
    <w:uiPriority w:val="99"/>
    <w:semiHidden/>
    <w:unhideWhenUsed/>
    <w:rsid w:val="002E5A86"/>
    <w:rPr>
      <w:color w:val="2B579A"/>
      <w:shd w:val="clear" w:color="auto" w:fill="E6E6E6"/>
    </w:rPr>
  </w:style>
  <w:style w:type="character" w:customStyle="1" w:styleId="UnresolvedMention1">
    <w:name w:val="Unresolved Mention1"/>
    <w:basedOn w:val="DefaultParagraphFont"/>
    <w:uiPriority w:val="99"/>
    <w:unhideWhenUsed/>
    <w:rsid w:val="002E5A86"/>
    <w:rPr>
      <w:color w:val="808080"/>
      <w:shd w:val="clear" w:color="auto" w:fill="E6E6E6"/>
    </w:rPr>
  </w:style>
  <w:style w:type="paragraph" w:customStyle="1" w:styleId="evidencetext">
    <w:name w:val="evidence text"/>
    <w:basedOn w:val="Normal"/>
    <w:link w:val="evidencetextChar1"/>
    <w:qFormat/>
    <w:rsid w:val="002E5A86"/>
    <w:pPr>
      <w:ind w:left="432" w:right="432"/>
    </w:pPr>
    <w:rPr>
      <w:rFonts w:ascii="Calibri" w:hAnsi="Calibri" w:cs="Calibri"/>
      <w:color w:val="000000"/>
      <w:lang w:val="x-none" w:eastAsia="x-none"/>
    </w:rPr>
  </w:style>
  <w:style w:type="character" w:customStyle="1" w:styleId="evidencetextChar1">
    <w:name w:val="evidence text Char1"/>
    <w:link w:val="evidencetext"/>
    <w:rsid w:val="002E5A86"/>
    <w:rPr>
      <w:rFonts w:ascii="Calibri" w:hAnsi="Calibri" w:cs="Calibri"/>
      <w:color w:val="000000"/>
      <w:lang w:val="x-none" w:eastAsia="x-none"/>
    </w:rPr>
  </w:style>
  <w:style w:type="character" w:customStyle="1" w:styleId="Author-Date">
    <w:name w:val="Author-Date"/>
    <w:qFormat/>
    <w:rsid w:val="002E5A86"/>
    <w:rPr>
      <w:b/>
      <w:sz w:val="24"/>
    </w:rPr>
  </w:style>
  <w:style w:type="paragraph" w:customStyle="1" w:styleId="Nothing">
    <w:name w:val="Nothing"/>
    <w:link w:val="NothingChar"/>
    <w:qFormat/>
    <w:rsid w:val="002E5A86"/>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2E5A86"/>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99"/>
    <w:semiHidden/>
    <w:rsid w:val="002E5A8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2E5A86"/>
    <w:rPr>
      <w:rFonts w:ascii="Calibri" w:hAnsi="Calibri" w:cs="Calibri"/>
      <w:sz w:val="24"/>
      <w:u w:val="single"/>
    </w:rPr>
  </w:style>
  <w:style w:type="paragraph" w:customStyle="1" w:styleId="Style4">
    <w:name w:val="Style4"/>
    <w:basedOn w:val="Normal"/>
    <w:link w:val="Style4Char"/>
    <w:qFormat/>
    <w:rsid w:val="002E5A86"/>
    <w:rPr>
      <w:rFonts w:ascii="Calibri" w:eastAsia="Times New Roman" w:hAnsi="Calibri" w:cs="Calibri"/>
      <w:u w:val="single"/>
    </w:rPr>
  </w:style>
  <w:style w:type="character" w:customStyle="1" w:styleId="Style4Char">
    <w:name w:val="Style4 Char"/>
    <w:link w:val="Style4"/>
    <w:rsid w:val="002E5A86"/>
    <w:rPr>
      <w:rFonts w:ascii="Calibri" w:eastAsia="Times New Roman" w:hAnsi="Calibri" w:cs="Calibri"/>
      <w:u w:val="single"/>
    </w:rPr>
  </w:style>
  <w:style w:type="character" w:customStyle="1" w:styleId="cardChar">
    <w:name w:val="card Char"/>
    <w:aliases w:val="Bold Cite Char Char,Speed Cite Char"/>
    <w:basedOn w:val="DefaultParagraphFont"/>
    <w:rsid w:val="002E5A86"/>
    <w:rPr>
      <w:rFonts w:ascii="Georgia" w:hAnsi="Georgia" w:cs="Calibri"/>
    </w:rPr>
  </w:style>
  <w:style w:type="character" w:customStyle="1" w:styleId="term">
    <w:name w:val="term"/>
    <w:basedOn w:val="DefaultParagraphFont"/>
    <w:rsid w:val="002E5A86"/>
  </w:style>
  <w:style w:type="character" w:customStyle="1" w:styleId="Style1Char">
    <w:name w:val="Style1 Char"/>
    <w:rsid w:val="002E5A86"/>
    <w:rPr>
      <w:rFonts w:ascii="Times New Roman" w:eastAsia="SimSun" w:hAnsi="Times New Roman" w:cs="Times New Roman"/>
      <w:sz w:val="20"/>
      <w:szCs w:val="24"/>
      <w:u w:val="single"/>
      <w:lang w:eastAsia="zh-CN"/>
    </w:rPr>
  </w:style>
  <w:style w:type="character" w:customStyle="1" w:styleId="Styleunderline11pt">
    <w:name w:val="Style underline + 11 pt"/>
    <w:rsid w:val="002E5A86"/>
    <w:rPr>
      <w:rFonts w:ascii="Times New Roman" w:hAnsi="Times New Roman"/>
      <w:sz w:val="20"/>
      <w:u w:val="single"/>
    </w:rPr>
  </w:style>
  <w:style w:type="paragraph" w:customStyle="1" w:styleId="Stylecard11pt">
    <w:name w:val="Style card + 11 pt"/>
    <w:basedOn w:val="Normal"/>
    <w:link w:val="Stylecard11ptChar"/>
    <w:qFormat/>
    <w:rsid w:val="002E5A86"/>
    <w:pPr>
      <w:ind w:left="288" w:right="288"/>
    </w:pPr>
    <w:rPr>
      <w:rFonts w:eastAsia="SimSun" w:cs="Calibri"/>
      <w:lang w:eastAsia="zh-CN"/>
    </w:rPr>
  </w:style>
  <w:style w:type="character" w:customStyle="1" w:styleId="Stylecard11ptChar">
    <w:name w:val="Style card + 11 pt Char"/>
    <w:link w:val="Stylecard11pt"/>
    <w:rsid w:val="002E5A86"/>
    <w:rPr>
      <w:rFonts w:ascii="Georgia" w:eastAsia="SimSun" w:hAnsi="Georgia" w:cs="Calibri"/>
      <w:lang w:eastAsia="zh-CN"/>
    </w:rPr>
  </w:style>
  <w:style w:type="paragraph" w:customStyle="1" w:styleId="Minimize">
    <w:name w:val="Minimize"/>
    <w:basedOn w:val="Normal"/>
    <w:next w:val="Normal"/>
    <w:link w:val="MinimizeChar"/>
    <w:qFormat/>
    <w:rsid w:val="002E5A86"/>
    <w:pPr>
      <w:widowControl w:val="0"/>
      <w:autoSpaceDE w:val="0"/>
      <w:autoSpaceDN w:val="0"/>
      <w:adjustRightInd w:val="0"/>
      <w:spacing w:after="200" w:line="276" w:lineRule="auto"/>
      <w:ind w:left="288" w:right="288"/>
    </w:pPr>
    <w:rPr>
      <w:rFonts w:cs="Calibri"/>
      <w:color w:val="000000"/>
      <w:sz w:val="12"/>
      <w:szCs w:val="20"/>
    </w:rPr>
  </w:style>
  <w:style w:type="character" w:customStyle="1" w:styleId="MinimizeChar">
    <w:name w:val="Minimize Char"/>
    <w:link w:val="Minimize"/>
    <w:rsid w:val="002E5A86"/>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2E5A86"/>
    <w:pPr>
      <w:spacing w:after="0" w:line="240" w:lineRule="auto"/>
    </w:pPr>
    <w:rPr>
      <w:rFonts w:ascii="Arial" w:hAnsi="Arial" w:cs="Arial"/>
      <w:u w:val="single"/>
    </w:rPr>
  </w:style>
  <w:style w:type="character" w:customStyle="1" w:styleId="byline">
    <w:name w:val="byline"/>
    <w:basedOn w:val="DefaultParagraphFont"/>
    <w:rsid w:val="002E5A8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2E5A86"/>
    <w:rPr>
      <w:rFonts w:ascii="Arial" w:hAnsi="Arial"/>
      <w:b/>
      <w:sz w:val="24"/>
      <w:szCs w:val="22"/>
      <w:u w:val="single"/>
    </w:rPr>
  </w:style>
  <w:style w:type="character" w:customStyle="1" w:styleId="Style11ptBoldUnderline">
    <w:name w:val="Style 11 pt Bold Underline"/>
    <w:rsid w:val="002E5A86"/>
    <w:rPr>
      <w:b/>
      <w:bCs/>
      <w:sz w:val="20"/>
      <w:u w:val="single"/>
    </w:rPr>
  </w:style>
  <w:style w:type="paragraph" w:customStyle="1" w:styleId="StyleStyle411ptBold">
    <w:name w:val="Style Style4 + 11 pt Bold"/>
    <w:basedOn w:val="Normal"/>
    <w:link w:val="StyleStyle411ptBoldChar"/>
    <w:qFormat/>
    <w:rsid w:val="002E5A86"/>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2E5A86"/>
    <w:rPr>
      <w:rFonts w:ascii="Calibri" w:eastAsia="Times New Roman" w:hAnsi="Calibri" w:cs="Calibri"/>
      <w:b/>
      <w:bCs/>
      <w:u w:val="single"/>
    </w:rPr>
  </w:style>
  <w:style w:type="paragraph" w:customStyle="1" w:styleId="BlockTitle">
    <w:name w:val="Block Title"/>
    <w:basedOn w:val="Normal"/>
    <w:next w:val="Normal"/>
    <w:link w:val="BlockTitleChar"/>
    <w:qFormat/>
    <w:rsid w:val="002E5A86"/>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2E5A86"/>
    <w:rPr>
      <w:rFonts w:ascii="Calibri" w:eastAsia="Times New Roman" w:hAnsi="Calibri" w:cs="Calibri"/>
      <w:b/>
      <w:sz w:val="32"/>
      <w:szCs w:val="20"/>
      <w:u w:val="single"/>
    </w:rPr>
  </w:style>
  <w:style w:type="character" w:customStyle="1" w:styleId="Emphasis2">
    <w:name w:val="Emphasis2"/>
    <w:basedOn w:val="DefaultParagraphFont"/>
    <w:rsid w:val="002E5A86"/>
    <w:rPr>
      <w:rFonts w:ascii="Franklin Gothic Heavy" w:hAnsi="Franklin Gothic Heavy"/>
      <w:iCs/>
      <w:u w:val="single"/>
    </w:rPr>
  </w:style>
  <w:style w:type="paragraph" w:customStyle="1" w:styleId="Cards">
    <w:name w:val="Cards"/>
    <w:basedOn w:val="Normal"/>
    <w:link w:val="CardsChar1"/>
    <w:qFormat/>
    <w:rsid w:val="002E5A86"/>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2E5A86"/>
    <w:rPr>
      <w:rFonts w:ascii="Times New Roman" w:eastAsia="Times New Roman" w:hAnsi="Times New Roman" w:cs="Times New Roman"/>
      <w:sz w:val="20"/>
      <w:szCs w:val="24"/>
    </w:rPr>
  </w:style>
  <w:style w:type="paragraph" w:styleId="Header">
    <w:name w:val="header"/>
    <w:basedOn w:val="Normal"/>
    <w:link w:val="HeaderChar"/>
    <w:uiPriority w:val="99"/>
    <w:qFormat/>
    <w:rsid w:val="002E5A86"/>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2E5A86"/>
    <w:rPr>
      <w:rFonts w:ascii="Calibri" w:hAnsi="Calibri" w:cs="Calibri"/>
    </w:rPr>
  </w:style>
  <w:style w:type="character" w:customStyle="1" w:styleId="pmterms1">
    <w:name w:val="pmterms1"/>
    <w:basedOn w:val="DefaultParagraphFont"/>
    <w:rsid w:val="002E5A86"/>
  </w:style>
  <w:style w:type="character" w:customStyle="1" w:styleId="hilite1">
    <w:name w:val="hilite1"/>
    <w:basedOn w:val="DefaultParagraphFont"/>
    <w:rsid w:val="002E5A8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E5A8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E5A8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E5A86"/>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2E5A86"/>
    <w:rPr>
      <w:rFonts w:ascii="Calibri" w:eastAsia="Times New Roman" w:hAnsi="Calibri" w:cs="Calibri"/>
      <w:b/>
      <w:szCs w:val="20"/>
    </w:rPr>
  </w:style>
  <w:style w:type="character" w:customStyle="1" w:styleId="DebateUnderline">
    <w:name w:val="Debate Underline"/>
    <w:qFormat/>
    <w:rsid w:val="002E5A86"/>
    <w:rPr>
      <w:rFonts w:ascii="Times New Roman" w:hAnsi="Times New Roman"/>
      <w:sz w:val="20"/>
      <w:szCs w:val="24"/>
      <w:u w:val="thick"/>
    </w:rPr>
  </w:style>
  <w:style w:type="character" w:customStyle="1" w:styleId="blue">
    <w:name w:val="blue"/>
    <w:basedOn w:val="DefaultParagraphFont"/>
    <w:rsid w:val="002E5A86"/>
    <w:rPr>
      <w:rFonts w:cs="Times New Roman"/>
    </w:rPr>
  </w:style>
  <w:style w:type="paragraph" w:customStyle="1" w:styleId="cites">
    <w:name w:val="cites"/>
    <w:link w:val="Heading1Char3"/>
    <w:autoRedefine/>
    <w:qFormat/>
    <w:rsid w:val="002E5A8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2E5A8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E5A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E5A86"/>
    <w:rPr>
      <w:rFonts w:ascii="Times New Roman" w:eastAsia="Malgun Gothic" w:hAnsi="Times New Roman" w:cs="Times New Roman"/>
      <w:sz w:val="12"/>
      <w:szCs w:val="24"/>
    </w:rPr>
  </w:style>
  <w:style w:type="character" w:customStyle="1" w:styleId="CitesChar2">
    <w:name w:val="Cites Char2"/>
    <w:link w:val="Cites0"/>
    <w:rsid w:val="002E5A86"/>
    <w:rPr>
      <w:rFonts w:eastAsia="Times New Roman" w:cs="Times New Roman"/>
      <w:b/>
      <w:bCs/>
      <w:sz w:val="20"/>
      <w:szCs w:val="20"/>
    </w:rPr>
  </w:style>
  <w:style w:type="paragraph" w:styleId="Footer">
    <w:name w:val="footer"/>
    <w:basedOn w:val="Normal"/>
    <w:link w:val="FooterChar"/>
    <w:uiPriority w:val="99"/>
    <w:rsid w:val="002E5A86"/>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2E5A86"/>
    <w:rPr>
      <w:rFonts w:ascii="Calibri" w:hAnsi="Calibri" w:cs="Calibri"/>
    </w:rPr>
  </w:style>
  <w:style w:type="character" w:styleId="PageNumber">
    <w:name w:val="page number"/>
    <w:aliases w:val="card ununderlined"/>
    <w:basedOn w:val="DefaultParagraphFont"/>
    <w:uiPriority w:val="99"/>
    <w:rsid w:val="002E5A86"/>
  </w:style>
  <w:style w:type="paragraph" w:customStyle="1" w:styleId="BlockTitle2">
    <w:name w:val="Block Title2"/>
    <w:basedOn w:val="Normal"/>
    <w:next w:val="Normal"/>
    <w:qFormat/>
    <w:rsid w:val="002E5A86"/>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2E5A86"/>
    <w:pPr>
      <w:spacing w:before="120" w:after="120"/>
    </w:pPr>
    <w:rPr>
      <w:rFonts w:ascii="Calibri" w:eastAsia="Times New Roman" w:hAnsi="Calibri" w:cs="Calibri"/>
      <w:b/>
      <w:u w:val="single"/>
      <w:lang w:bidi="en-US"/>
    </w:rPr>
  </w:style>
  <w:style w:type="paragraph" w:styleId="TOC9">
    <w:name w:val="toc 9"/>
    <w:basedOn w:val="Normal"/>
    <w:next w:val="Normal"/>
    <w:autoRedefine/>
    <w:rsid w:val="002E5A86"/>
    <w:pPr>
      <w:ind w:left="1600"/>
    </w:pPr>
    <w:rPr>
      <w:rFonts w:ascii="Calibri" w:eastAsia="Times New Roman" w:hAnsi="Calibri" w:cs="Calibri"/>
      <w:sz w:val="20"/>
      <w:lang w:bidi="en-US"/>
    </w:rPr>
  </w:style>
  <w:style w:type="paragraph" w:customStyle="1" w:styleId="TxBrp1">
    <w:name w:val="TxBr_p1"/>
    <w:basedOn w:val="Normal"/>
    <w:qFormat/>
    <w:rsid w:val="002E5A86"/>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E5A86"/>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2E5A86"/>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2E5A86"/>
  </w:style>
  <w:style w:type="paragraph" w:customStyle="1" w:styleId="hat">
    <w:name w:val="hat"/>
    <w:basedOn w:val="Normal"/>
    <w:next w:val="Normal"/>
    <w:link w:val="hatChar"/>
    <w:qFormat/>
    <w:rsid w:val="002E5A86"/>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2E5A86"/>
  </w:style>
  <w:style w:type="paragraph" w:customStyle="1" w:styleId="HotRouteChar">
    <w:name w:val="Hot Route! Char"/>
    <w:basedOn w:val="Normal"/>
    <w:qFormat/>
    <w:rsid w:val="002E5A86"/>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2E5A86"/>
    <w:rPr>
      <w:rFonts w:cs="Times New Roman"/>
      <w:b/>
      <w:bCs/>
    </w:rPr>
  </w:style>
  <w:style w:type="paragraph" w:customStyle="1" w:styleId="Default">
    <w:name w:val="Default"/>
    <w:qFormat/>
    <w:rsid w:val="002E5A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E5A86"/>
    <w:rPr>
      <w:rFonts w:ascii="Cambria" w:hAnsi="Cambria" w:cs="Times New Roman"/>
      <w:b/>
      <w:bCs/>
      <w:sz w:val="26"/>
      <w:szCs w:val="26"/>
    </w:rPr>
  </w:style>
  <w:style w:type="character" w:customStyle="1" w:styleId="UnderliningChar">
    <w:name w:val="Underlining Char"/>
    <w:basedOn w:val="DefaultParagraphFont"/>
    <w:link w:val="Underlining"/>
    <w:rsid w:val="002E5A86"/>
    <w:rPr>
      <w:rFonts w:ascii="Arial Narrow" w:hAnsi="Arial Narrow" w:cs="Times New Roman"/>
      <w:u w:val="single"/>
    </w:rPr>
  </w:style>
  <w:style w:type="character" w:customStyle="1" w:styleId="CardCharChar1">
    <w:name w:val="Card Char Char1"/>
    <w:basedOn w:val="DefaultParagraphFont"/>
    <w:rsid w:val="002E5A86"/>
    <w:rPr>
      <w:rFonts w:cs="Times New Roman"/>
      <w:b/>
      <w:bCs/>
      <w:sz w:val="28"/>
      <w:szCs w:val="28"/>
    </w:rPr>
  </w:style>
  <w:style w:type="paragraph" w:customStyle="1" w:styleId="Cites0">
    <w:name w:val="Cites"/>
    <w:basedOn w:val="Normal"/>
    <w:link w:val="CitesChar2"/>
    <w:qFormat/>
    <w:rsid w:val="002E5A8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E5A86"/>
    <w:rPr>
      <w:rFonts w:ascii="Times New Roman" w:eastAsia="Calibri" w:hAnsi="Times New Roman" w:cs="Times New Roman"/>
      <w:sz w:val="24"/>
      <w:szCs w:val="24"/>
    </w:rPr>
  </w:style>
  <w:style w:type="character" w:customStyle="1" w:styleId="apple-converted-space">
    <w:name w:val="apple-converted-space"/>
    <w:basedOn w:val="DefaultParagraphFont"/>
    <w:rsid w:val="002E5A86"/>
  </w:style>
  <w:style w:type="character" w:customStyle="1" w:styleId="hit">
    <w:name w:val="hit"/>
    <w:basedOn w:val="DefaultParagraphFont"/>
    <w:rsid w:val="002E5A86"/>
    <w:rPr>
      <w:rFonts w:cs="Times New Roman"/>
    </w:rPr>
  </w:style>
  <w:style w:type="paragraph" w:customStyle="1" w:styleId="SmallFont">
    <w:name w:val="Small Font"/>
    <w:basedOn w:val="Normal"/>
    <w:link w:val="SmallFontChar"/>
    <w:qFormat/>
    <w:rsid w:val="002E5A86"/>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2E5A86"/>
    <w:rPr>
      <w:rFonts w:ascii="Calibri" w:eastAsia="Calibri" w:hAnsi="Calibri" w:cs="Calibri"/>
      <w:szCs w:val="18"/>
    </w:rPr>
  </w:style>
  <w:style w:type="character" w:customStyle="1" w:styleId="CircleChar1">
    <w:name w:val="Circle Char1"/>
    <w:basedOn w:val="DefaultParagraphFont"/>
    <w:rsid w:val="002E5A86"/>
    <w:rPr>
      <w:rFonts w:cs="Times New Roman"/>
      <w:b/>
      <w:i/>
      <w:sz w:val="18"/>
      <w:szCs w:val="18"/>
      <w:u w:val="single"/>
      <w:lang w:val="en-US" w:eastAsia="en-US" w:bidi="ar-SA"/>
    </w:rPr>
  </w:style>
  <w:style w:type="paragraph" w:styleId="BodyText">
    <w:name w:val="Body Text"/>
    <w:basedOn w:val="Normal"/>
    <w:link w:val="BodyTextChar"/>
    <w:qFormat/>
    <w:rsid w:val="002E5A86"/>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2E5A86"/>
    <w:rPr>
      <w:rFonts w:ascii="Calibri" w:eastAsia="Times New Roman" w:hAnsi="Calibri" w:cs="Calibri"/>
      <w:sz w:val="20"/>
      <w:szCs w:val="20"/>
      <w:lang w:eastAsia="ar-SA"/>
    </w:rPr>
  </w:style>
  <w:style w:type="character" w:customStyle="1" w:styleId="verdana">
    <w:name w:val="verdana"/>
    <w:basedOn w:val="DefaultParagraphFont"/>
    <w:rsid w:val="002E5A86"/>
  </w:style>
  <w:style w:type="character" w:customStyle="1" w:styleId="CardsChar1">
    <w:name w:val="Cards Char1"/>
    <w:link w:val="Cards"/>
    <w:rsid w:val="002E5A86"/>
    <w:rPr>
      <w:rFonts w:ascii="Calibri" w:eastAsia="Times New Roman" w:hAnsi="Calibri" w:cs="Times New Roman"/>
      <w:sz w:val="20"/>
      <w:szCs w:val="20"/>
    </w:rPr>
  </w:style>
  <w:style w:type="paragraph" w:customStyle="1" w:styleId="BlockHeadings">
    <w:name w:val="Block Headings"/>
    <w:basedOn w:val="Normal"/>
    <w:link w:val="BlockHeadingsChar"/>
    <w:qFormat/>
    <w:rsid w:val="002E5A86"/>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2E5A86"/>
    <w:rPr>
      <w:rFonts w:ascii="Calibri" w:eastAsia="Times New Roman" w:hAnsi="Calibri" w:cs="Times New Roman"/>
      <w:b/>
      <w:sz w:val="20"/>
      <w:szCs w:val="20"/>
    </w:rPr>
  </w:style>
  <w:style w:type="paragraph" w:customStyle="1" w:styleId="loose">
    <w:name w:val="loose"/>
    <w:basedOn w:val="Normal"/>
    <w:qFormat/>
    <w:rsid w:val="002E5A86"/>
    <w:pPr>
      <w:spacing w:before="210"/>
    </w:pPr>
    <w:rPr>
      <w:rFonts w:ascii="Calibri" w:eastAsia="Times New Roman" w:hAnsi="Calibri" w:cs="Calibri"/>
      <w:lang w:eastAsia="zh-CN" w:bidi="he-IL"/>
    </w:rPr>
  </w:style>
  <w:style w:type="character" w:customStyle="1" w:styleId="hit1">
    <w:name w:val="hit1"/>
    <w:basedOn w:val="DefaultParagraphFont"/>
    <w:rsid w:val="002E5A86"/>
    <w:rPr>
      <w:b/>
      <w:bCs/>
      <w:color w:val="CC0033"/>
    </w:rPr>
  </w:style>
  <w:style w:type="character" w:customStyle="1" w:styleId="upper">
    <w:name w:val="upper"/>
    <w:basedOn w:val="DefaultParagraphFont"/>
    <w:rsid w:val="002E5A86"/>
  </w:style>
  <w:style w:type="character" w:customStyle="1" w:styleId="Author">
    <w:name w:val="Author"/>
    <w:aliases w:val="Style Date"/>
    <w:basedOn w:val="DefaultParagraphFont"/>
    <w:qFormat/>
    <w:rsid w:val="002E5A86"/>
    <w:rPr>
      <w:b/>
      <w:sz w:val="24"/>
    </w:rPr>
  </w:style>
  <w:style w:type="character" w:customStyle="1" w:styleId="SmallFont7pt">
    <w:name w:val="Small Font (7 pt)"/>
    <w:basedOn w:val="DefaultParagraphFont"/>
    <w:rsid w:val="002E5A86"/>
    <w:rPr>
      <w:sz w:val="14"/>
    </w:rPr>
  </w:style>
  <w:style w:type="paragraph" w:customStyle="1" w:styleId="UnderlinedText">
    <w:name w:val="Underlined Text"/>
    <w:basedOn w:val="Normal"/>
    <w:qFormat/>
    <w:rsid w:val="002E5A86"/>
    <w:rPr>
      <w:rFonts w:ascii="Calibri" w:eastAsia="Times New Roman" w:hAnsi="Calibri" w:cs="Calibri"/>
      <w:b/>
      <w:szCs w:val="20"/>
    </w:rPr>
  </w:style>
  <w:style w:type="character" w:customStyle="1" w:styleId="SmallText-New">
    <w:name w:val="Small Text - New"/>
    <w:basedOn w:val="DefaultParagraphFont"/>
    <w:rsid w:val="002E5A86"/>
    <w:rPr>
      <w:rFonts w:ascii="Arial Narrow" w:hAnsi="Arial Narrow"/>
      <w:sz w:val="14"/>
    </w:rPr>
  </w:style>
  <w:style w:type="paragraph" w:customStyle="1" w:styleId="Smalltext">
    <w:name w:val="Small text"/>
    <w:aliases w:val="Quote1,Quote11"/>
    <w:basedOn w:val="Normal"/>
    <w:link w:val="SmalltextChar"/>
    <w:qFormat/>
    <w:rsid w:val="002E5A86"/>
    <w:rPr>
      <w:rFonts w:ascii="Arial Narrow" w:eastAsia="Times New Roman" w:hAnsi="Arial Narrow" w:cs="Calibri"/>
    </w:rPr>
  </w:style>
  <w:style w:type="character" w:customStyle="1" w:styleId="Underlined-New">
    <w:name w:val="Underlined - New"/>
    <w:basedOn w:val="DefaultParagraphFont"/>
    <w:rsid w:val="002E5A86"/>
    <w:rPr>
      <w:rFonts w:ascii="Arial Narrow" w:hAnsi="Arial Narrow"/>
      <w:sz w:val="16"/>
      <w:u w:val="single"/>
    </w:rPr>
  </w:style>
  <w:style w:type="paragraph" w:styleId="TOC2">
    <w:name w:val="toc 2"/>
    <w:basedOn w:val="Normal"/>
    <w:next w:val="Normal"/>
    <w:autoRedefine/>
    <w:uiPriority w:val="39"/>
    <w:rsid w:val="002E5A86"/>
    <w:pPr>
      <w:ind w:left="200"/>
    </w:pPr>
    <w:rPr>
      <w:rFonts w:ascii="Calibri" w:eastAsia="Times New Roman" w:hAnsi="Calibri" w:cs="Calibri"/>
      <w:sz w:val="20"/>
      <w:lang w:bidi="en-US"/>
    </w:rPr>
  </w:style>
  <w:style w:type="paragraph" w:styleId="Caption">
    <w:name w:val="caption"/>
    <w:basedOn w:val="Normal"/>
    <w:next w:val="Normal"/>
    <w:qFormat/>
    <w:rsid w:val="002E5A86"/>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2E5A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E5A86"/>
    <w:rPr>
      <w:rFonts w:ascii="Arial Narrow" w:hAnsi="Arial Narrow"/>
      <w:dstrike w:val="0"/>
      <w:sz w:val="20"/>
      <w:bdr w:val="single" w:sz="2" w:space="0" w:color="auto"/>
      <w:vertAlign w:val="baseline"/>
    </w:rPr>
  </w:style>
  <w:style w:type="character" w:customStyle="1" w:styleId="style65">
    <w:name w:val="style65"/>
    <w:basedOn w:val="DefaultParagraphFont"/>
    <w:rsid w:val="002E5A8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E5A86"/>
    <w:rPr>
      <w:rFonts w:cs="Arial"/>
      <w:bCs/>
      <w:szCs w:val="26"/>
      <w:u w:val="single"/>
      <w:lang w:val="en-US" w:eastAsia="en-US" w:bidi="ar-SA"/>
    </w:rPr>
  </w:style>
  <w:style w:type="character" w:customStyle="1" w:styleId="qlabel">
    <w:name w:val="q_label"/>
    <w:basedOn w:val="DefaultParagraphFont"/>
    <w:rsid w:val="002E5A86"/>
  </w:style>
  <w:style w:type="character" w:customStyle="1" w:styleId="alabel">
    <w:name w:val="a_label"/>
    <w:basedOn w:val="DefaultParagraphFont"/>
    <w:rsid w:val="002E5A86"/>
  </w:style>
  <w:style w:type="character" w:customStyle="1" w:styleId="Style1Char1">
    <w:name w:val="Style1 Char1"/>
    <w:basedOn w:val="DefaultParagraphFont"/>
    <w:rsid w:val="002E5A86"/>
    <w:rPr>
      <w:rFonts w:eastAsia="SimSun"/>
      <w:sz w:val="20"/>
      <w:szCs w:val="24"/>
      <w:u w:val="single"/>
      <w:lang w:val="en-US" w:eastAsia="zh-CN" w:bidi="ar-SA"/>
    </w:rPr>
  </w:style>
  <w:style w:type="character" w:customStyle="1" w:styleId="UnderlineCharChar">
    <w:name w:val="Underline Char Char"/>
    <w:basedOn w:val="DefaultParagraphFont"/>
    <w:rsid w:val="002E5A8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E5A86"/>
    <w:rPr>
      <w:rFonts w:eastAsia="MS Mincho"/>
      <w:b/>
      <w:u w:val="single"/>
      <w:lang w:val="en-US" w:eastAsia="en-US" w:bidi="ar-SA"/>
    </w:rPr>
  </w:style>
  <w:style w:type="character" w:customStyle="1" w:styleId="CardTextChar0">
    <w:name w:val="Card Text Char"/>
    <w:basedOn w:val="DefaultParagraphFont"/>
    <w:rsid w:val="002E5A86"/>
    <w:rPr>
      <w:rFonts w:ascii="Times New Roman" w:eastAsia="Times New Roman" w:hAnsi="Times New Roman" w:cs="Times New Roman"/>
      <w:szCs w:val="24"/>
    </w:rPr>
  </w:style>
  <w:style w:type="character" w:customStyle="1" w:styleId="reduce2">
    <w:name w:val="reduce2"/>
    <w:basedOn w:val="DefaultParagraphFont"/>
    <w:rsid w:val="002E5A86"/>
    <w:rPr>
      <w:rFonts w:ascii="Arial" w:hAnsi="Arial" w:cs="Arial"/>
      <w:color w:val="000000"/>
      <w:sz w:val="10"/>
      <w:szCs w:val="22"/>
    </w:rPr>
  </w:style>
  <w:style w:type="paragraph" w:customStyle="1" w:styleId="BoldUnderline">
    <w:name w:val="BoldUnderline"/>
    <w:link w:val="BoldUnderlineChar"/>
    <w:uiPriority w:val="99"/>
    <w:qFormat/>
    <w:rsid w:val="002E5A8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E5A8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E5A86"/>
    <w:rPr>
      <w:rFonts w:cs="Arial"/>
      <w:bCs/>
      <w:szCs w:val="26"/>
      <w:u w:val="single"/>
      <w:lang w:val="en-US" w:eastAsia="en-US" w:bidi="ar-SA"/>
    </w:rPr>
  </w:style>
  <w:style w:type="paragraph" w:customStyle="1" w:styleId="evidencetextChar">
    <w:name w:val="evidence text Char"/>
    <w:basedOn w:val="Normal"/>
    <w:qFormat/>
    <w:rsid w:val="002E5A86"/>
    <w:pPr>
      <w:ind w:left="1728" w:right="1008"/>
    </w:pPr>
    <w:rPr>
      <w:rFonts w:ascii="Calibri" w:eastAsia="Times New Roman" w:hAnsi="Calibri" w:cs="Calibri"/>
      <w:color w:val="000000"/>
      <w:sz w:val="18"/>
    </w:rPr>
  </w:style>
  <w:style w:type="character" w:customStyle="1" w:styleId="underline2">
    <w:name w:val="underline2"/>
    <w:basedOn w:val="DefaultParagraphFont"/>
    <w:rsid w:val="002E5A86"/>
    <w:rPr>
      <w:u w:val="single"/>
    </w:rPr>
  </w:style>
  <w:style w:type="character" w:customStyle="1" w:styleId="Style11ptUnderlineBorderSinglesolidlineAuto05pt">
    <w:name w:val="Style 11 pt Underline Border: : (Single solid line Auto  0.5 pt..."/>
    <w:rsid w:val="002E5A8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E5A8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E5A8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2E5A86"/>
    <w:rPr>
      <w:u w:val="single"/>
    </w:rPr>
  </w:style>
  <w:style w:type="paragraph" w:customStyle="1" w:styleId="UnderlineChar4">
    <w:name w:val="Underline Char4"/>
    <w:basedOn w:val="Normal"/>
    <w:link w:val="UnderlineChar4Char"/>
    <w:qFormat/>
    <w:rsid w:val="002E5A86"/>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2E5A86"/>
    <w:rPr>
      <w:b/>
      <w:u w:val="single"/>
    </w:rPr>
  </w:style>
  <w:style w:type="paragraph" w:customStyle="1" w:styleId="BoldandUnderlineChar3">
    <w:name w:val="Bold and Underline Char3"/>
    <w:basedOn w:val="Normal"/>
    <w:link w:val="BoldandUnderlineChar3Char2"/>
    <w:qFormat/>
    <w:rsid w:val="002E5A86"/>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2E5A86"/>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2E5A86"/>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2E5A86"/>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2E5A86"/>
    <w:rPr>
      <w:rFonts w:ascii="Calibri" w:eastAsia="Times New Roman" w:hAnsi="Calibri" w:cs="Calibri"/>
      <w:b/>
      <w:bCs/>
      <w:u w:val="single"/>
    </w:rPr>
  </w:style>
  <w:style w:type="character" w:customStyle="1" w:styleId="inside-head">
    <w:name w:val="inside-head"/>
    <w:basedOn w:val="DefaultParagraphFont"/>
    <w:rsid w:val="002E5A86"/>
  </w:style>
  <w:style w:type="paragraph" w:customStyle="1" w:styleId="Style3">
    <w:name w:val="Style3"/>
    <w:basedOn w:val="Normal"/>
    <w:link w:val="Style3Char"/>
    <w:qFormat/>
    <w:rsid w:val="002E5A86"/>
    <w:rPr>
      <w:rFonts w:ascii="Arial Narrow" w:eastAsia="Times New Roman" w:hAnsi="Arial Narrow" w:cs="Calibri"/>
      <w:b/>
    </w:rPr>
  </w:style>
  <w:style w:type="character" w:customStyle="1" w:styleId="Style3Char">
    <w:name w:val="Style3 Char"/>
    <w:basedOn w:val="DefaultParagraphFont"/>
    <w:link w:val="Style3"/>
    <w:rsid w:val="002E5A86"/>
    <w:rPr>
      <w:rFonts w:ascii="Arial Narrow" w:eastAsia="Times New Roman" w:hAnsi="Arial Narrow" w:cs="Calibri"/>
      <w:b/>
    </w:rPr>
  </w:style>
  <w:style w:type="character" w:customStyle="1" w:styleId="7TimesNewRoman">
    <w:name w:val="7 Times New Roman"/>
    <w:rsid w:val="002E5A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E5A86"/>
  </w:style>
  <w:style w:type="character" w:customStyle="1" w:styleId="officialsbureau">
    <w:name w:val="official_s_bureau"/>
    <w:basedOn w:val="DefaultParagraphFont"/>
    <w:rsid w:val="002E5A86"/>
  </w:style>
  <w:style w:type="paragraph" w:customStyle="1" w:styleId="Stylecard11ptUnderline">
    <w:name w:val="Style card + 11 pt Underline"/>
    <w:basedOn w:val="Normal"/>
    <w:link w:val="Stylecard11ptUnderlineChar"/>
    <w:qFormat/>
    <w:rsid w:val="002E5A86"/>
    <w:pPr>
      <w:ind w:left="288" w:right="288"/>
    </w:pPr>
    <w:rPr>
      <w:rFonts w:eastAsia="SimSun" w:cs="Calibri"/>
      <w:u w:val="single"/>
      <w:lang w:eastAsia="zh-CN"/>
    </w:rPr>
  </w:style>
  <w:style w:type="character" w:customStyle="1" w:styleId="Stylecard11ptUnderlineChar">
    <w:name w:val="Style card + 11 pt Underline Char"/>
    <w:link w:val="Stylecard11ptUnderline"/>
    <w:rsid w:val="002E5A86"/>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2E5A86"/>
    <w:pPr>
      <w:ind w:left="288" w:right="288"/>
    </w:pPr>
    <w:rPr>
      <w:rFonts w:eastAsia="SimSun" w:cs="Calibri"/>
      <w:b/>
      <w:bCs/>
      <w:u w:val="single"/>
      <w:lang w:eastAsia="zh-CN"/>
    </w:rPr>
  </w:style>
  <w:style w:type="character" w:customStyle="1" w:styleId="Stylecard11ptBoldUnderlineChar">
    <w:name w:val="Style card + 11 pt Bold Underline Char"/>
    <w:link w:val="Stylecard11ptBoldUnderline"/>
    <w:rsid w:val="002E5A86"/>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E5A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E5A8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E5A86"/>
    <w:rPr>
      <w:rFonts w:ascii="Georgia" w:eastAsia="SimSun" w:hAnsi="Georgia" w:cs="Calibri"/>
      <w:u w:val="single"/>
      <w:lang w:eastAsia="zh-CN"/>
    </w:rPr>
  </w:style>
  <w:style w:type="paragraph" w:styleId="HTMLPreformatted">
    <w:name w:val="HTML Preformatted"/>
    <w:basedOn w:val="Normal"/>
    <w:link w:val="HTMLPreformattedChar"/>
    <w:rsid w:val="002E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E5A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E5A86"/>
    <w:rPr>
      <w:rFonts w:ascii="Calibri" w:hAnsi="Calibri" w:cs="Calibri"/>
      <w:u w:val="single"/>
    </w:rPr>
  </w:style>
  <w:style w:type="character" w:customStyle="1" w:styleId="StyleUnderlining11ptChar">
    <w:name w:val="Style Underlining + 11 pt Char"/>
    <w:basedOn w:val="DefaultParagraphFont"/>
    <w:link w:val="StyleUnderlining11pt"/>
    <w:rsid w:val="002E5A86"/>
    <w:rPr>
      <w:rFonts w:ascii="Calibri" w:hAnsi="Calibri" w:cs="Calibri"/>
      <w:u w:val="single"/>
    </w:rPr>
  </w:style>
  <w:style w:type="paragraph" w:customStyle="1" w:styleId="StyleCardText9pt">
    <w:name w:val="Style Card Text + 9 pt"/>
    <w:basedOn w:val="Normal"/>
    <w:link w:val="StyleCardText9ptChar"/>
    <w:qFormat/>
    <w:rsid w:val="002E5A86"/>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2E5A86"/>
    <w:rPr>
      <w:rFonts w:ascii="Calibri" w:eastAsia="Calibri" w:hAnsi="Calibri" w:cs="Calibri"/>
    </w:rPr>
  </w:style>
  <w:style w:type="paragraph" w:styleId="Quote">
    <w:name w:val="Quote"/>
    <w:basedOn w:val="Normal"/>
    <w:next w:val="Normal"/>
    <w:link w:val="QuoteChar"/>
    <w:uiPriority w:val="29"/>
    <w:qFormat/>
    <w:rsid w:val="002E5A86"/>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2E5A86"/>
    <w:rPr>
      <w:rFonts w:ascii="Calibri" w:eastAsia="Times New Roman" w:hAnsi="Calibri" w:cs="Calibri"/>
      <w:iCs/>
      <w:color w:val="000000"/>
      <w:lang w:bidi="en-US"/>
    </w:rPr>
  </w:style>
  <w:style w:type="paragraph" w:customStyle="1" w:styleId="Underlining">
    <w:name w:val="Underlining"/>
    <w:basedOn w:val="Normal"/>
    <w:link w:val="UnderliningChar"/>
    <w:qFormat/>
    <w:rsid w:val="002E5A86"/>
    <w:rPr>
      <w:rFonts w:ascii="Arial Narrow" w:hAnsi="Arial Narrow" w:cs="Times New Roman"/>
      <w:u w:val="single"/>
    </w:rPr>
  </w:style>
  <w:style w:type="character" w:customStyle="1" w:styleId="ital-inline">
    <w:name w:val="ital-inline"/>
    <w:basedOn w:val="DefaultParagraphFont"/>
    <w:rsid w:val="002E5A86"/>
  </w:style>
  <w:style w:type="character" w:customStyle="1" w:styleId="underlineChar">
    <w:name w:val="underline Char"/>
    <w:basedOn w:val="DefaultParagraphFont"/>
    <w:rsid w:val="002E5A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E5A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E5A86"/>
    <w:rPr>
      <w:sz w:val="20"/>
      <w:u w:val="single"/>
    </w:rPr>
  </w:style>
  <w:style w:type="paragraph" w:styleId="BodyTextIndent2">
    <w:name w:val="Body Text Indent 2"/>
    <w:basedOn w:val="Normal"/>
    <w:link w:val="BodyTextIndent2Char"/>
    <w:unhideWhenUsed/>
    <w:rsid w:val="002E5A86"/>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2E5A86"/>
    <w:rPr>
      <w:rFonts w:ascii="Calibri" w:hAnsi="Calibri" w:cs="Calibri"/>
    </w:rPr>
  </w:style>
  <w:style w:type="paragraph" w:styleId="BodyTextIndent3">
    <w:name w:val="Body Text Indent 3"/>
    <w:basedOn w:val="Normal"/>
    <w:link w:val="BodyTextIndent3Char"/>
    <w:uiPriority w:val="99"/>
    <w:semiHidden/>
    <w:unhideWhenUsed/>
    <w:rsid w:val="002E5A86"/>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2E5A86"/>
    <w:rPr>
      <w:rFonts w:ascii="Calibri" w:hAnsi="Calibri" w:cs="Calibri"/>
      <w:szCs w:val="16"/>
    </w:rPr>
  </w:style>
  <w:style w:type="paragraph" w:styleId="BodyText2">
    <w:name w:val="Body Text 2"/>
    <w:basedOn w:val="Normal"/>
    <w:link w:val="BodyText2Char"/>
    <w:unhideWhenUsed/>
    <w:rsid w:val="002E5A86"/>
    <w:pPr>
      <w:spacing w:after="120" w:line="480" w:lineRule="auto"/>
    </w:pPr>
    <w:rPr>
      <w:rFonts w:ascii="Calibri" w:hAnsi="Calibri" w:cs="Calibri"/>
    </w:rPr>
  </w:style>
  <w:style w:type="character" w:customStyle="1" w:styleId="BodyText2Char">
    <w:name w:val="Body Text 2 Char"/>
    <w:basedOn w:val="DefaultParagraphFont"/>
    <w:link w:val="BodyText2"/>
    <w:rsid w:val="002E5A86"/>
    <w:rPr>
      <w:rFonts w:ascii="Calibri" w:hAnsi="Calibri" w:cs="Calibri"/>
    </w:rPr>
  </w:style>
  <w:style w:type="paragraph" w:styleId="BodyTextIndent">
    <w:name w:val="Body Text Indent"/>
    <w:basedOn w:val="Normal"/>
    <w:link w:val="BodyTextIndentChar"/>
    <w:uiPriority w:val="99"/>
    <w:unhideWhenUsed/>
    <w:rsid w:val="002E5A86"/>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2E5A86"/>
    <w:rPr>
      <w:rFonts w:ascii="Calibri" w:hAnsi="Calibri" w:cs="Calibri"/>
    </w:rPr>
  </w:style>
  <w:style w:type="paragraph" w:styleId="BodyText3">
    <w:name w:val="Body Text 3"/>
    <w:basedOn w:val="Normal"/>
    <w:link w:val="BodyText3Char"/>
    <w:unhideWhenUsed/>
    <w:rsid w:val="002E5A86"/>
    <w:pPr>
      <w:spacing w:after="120"/>
    </w:pPr>
    <w:rPr>
      <w:rFonts w:ascii="Calibri" w:hAnsi="Calibri" w:cs="Calibri"/>
      <w:szCs w:val="16"/>
    </w:rPr>
  </w:style>
  <w:style w:type="character" w:customStyle="1" w:styleId="BodyText3Char">
    <w:name w:val="Body Text 3 Char"/>
    <w:basedOn w:val="DefaultParagraphFont"/>
    <w:link w:val="BodyText3"/>
    <w:rsid w:val="002E5A86"/>
    <w:rPr>
      <w:rFonts w:ascii="Calibri" w:hAnsi="Calibri" w:cs="Calibri"/>
      <w:szCs w:val="16"/>
    </w:rPr>
  </w:style>
  <w:style w:type="character" w:customStyle="1" w:styleId="StyleBold">
    <w:name w:val="Style Bold"/>
    <w:basedOn w:val="DefaultParagraphFont"/>
    <w:uiPriority w:val="9"/>
    <w:semiHidden/>
    <w:rsid w:val="002E5A86"/>
    <w:rPr>
      <w:b/>
      <w:bCs/>
    </w:rPr>
  </w:style>
  <w:style w:type="character" w:customStyle="1" w:styleId="body-text">
    <w:name w:val="body-text"/>
    <w:basedOn w:val="DefaultParagraphFont"/>
    <w:rsid w:val="002E5A86"/>
  </w:style>
  <w:style w:type="paragraph" w:customStyle="1" w:styleId="StyleStyle411ptBoldBorderSinglesolidlineAuto0">
    <w:name w:val="Style Style4 + 11 pt Bold Border: : (Single solid line Auto  0...."/>
    <w:basedOn w:val="Normal"/>
    <w:link w:val="StyleStyle411ptBoldBorderSinglesolidlineAuto0Char"/>
    <w:qFormat/>
    <w:rsid w:val="002E5A86"/>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E5A86"/>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2E5A86"/>
    <w:rPr>
      <w:rFonts w:ascii="Segoe UI" w:eastAsiaTheme="minorHAnsi" w:hAnsi="Segoe UI" w:cs="Segoe UI"/>
      <w:sz w:val="18"/>
      <w:szCs w:val="18"/>
    </w:rPr>
  </w:style>
  <w:style w:type="character" w:customStyle="1" w:styleId="globalcontentbody">
    <w:name w:val="globalcontentbody"/>
    <w:basedOn w:val="DefaultParagraphFont"/>
    <w:rsid w:val="002E5A86"/>
  </w:style>
  <w:style w:type="paragraph" w:customStyle="1" w:styleId="StyleStyle112pt">
    <w:name w:val="Style Style1 + 12 pt"/>
    <w:basedOn w:val="Normal"/>
    <w:link w:val="StyleStyle112ptChar"/>
    <w:qFormat/>
    <w:rsid w:val="002E5A86"/>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2E5A86"/>
    <w:rPr>
      <w:rFonts w:ascii="Calibri" w:eastAsia="SimSun" w:hAnsi="Calibri" w:cs="Calibri"/>
      <w:u w:val="single"/>
      <w:lang w:eastAsia="zh-CN"/>
    </w:rPr>
  </w:style>
  <w:style w:type="paragraph" w:customStyle="1" w:styleId="MinimizedText">
    <w:name w:val="Minimized Text"/>
    <w:basedOn w:val="Normal"/>
    <w:link w:val="MinimizedTextChar"/>
    <w:qFormat/>
    <w:rsid w:val="002E5A86"/>
    <w:rPr>
      <w:rFonts w:ascii="Calibri" w:eastAsia="Times New Roman" w:hAnsi="Calibri" w:cs="Calibri"/>
    </w:rPr>
  </w:style>
  <w:style w:type="character" w:customStyle="1" w:styleId="MinimizedTextChar">
    <w:name w:val="Minimized Text Char"/>
    <w:basedOn w:val="DefaultParagraphFont"/>
    <w:link w:val="MinimizedText"/>
    <w:rsid w:val="002E5A86"/>
    <w:rPr>
      <w:rFonts w:ascii="Calibri" w:eastAsia="Times New Roman" w:hAnsi="Calibri" w:cs="Calibri"/>
    </w:rPr>
  </w:style>
  <w:style w:type="character" w:customStyle="1" w:styleId="term1">
    <w:name w:val="term1"/>
    <w:basedOn w:val="DefaultParagraphFont"/>
    <w:rsid w:val="002E5A86"/>
    <w:rPr>
      <w:b/>
      <w:bCs/>
    </w:rPr>
  </w:style>
  <w:style w:type="character" w:customStyle="1" w:styleId="Styleterm111ptUnderline">
    <w:name w:val="Style term1 + 11 pt Underline"/>
    <w:basedOn w:val="term1"/>
    <w:rsid w:val="002E5A86"/>
    <w:rPr>
      <w:b/>
      <w:bCs/>
      <w:sz w:val="20"/>
      <w:u w:val="single"/>
    </w:rPr>
  </w:style>
  <w:style w:type="paragraph" w:customStyle="1" w:styleId="StyleMinimizedTextArialNarrow10pt">
    <w:name w:val="Style Minimized Text + Arial Narrow 10 pt"/>
    <w:basedOn w:val="MinimizedText"/>
    <w:link w:val="StyleMinimizedTextArialNarrow10ptChar"/>
    <w:qFormat/>
    <w:rsid w:val="002E5A86"/>
    <w:rPr>
      <w:sz w:val="20"/>
    </w:rPr>
  </w:style>
  <w:style w:type="character" w:customStyle="1" w:styleId="StyleMinimizedTextArialNarrow10ptChar">
    <w:name w:val="Style Minimized Text + Arial Narrow 10 pt Char"/>
    <w:basedOn w:val="MinimizedTextChar"/>
    <w:link w:val="StyleMinimizedTextArialNarrow10pt"/>
    <w:rsid w:val="002E5A86"/>
    <w:rPr>
      <w:rFonts w:ascii="Calibri" w:eastAsia="Times New Roman" w:hAnsi="Calibri" w:cs="Calibri"/>
      <w:sz w:val="20"/>
    </w:rPr>
  </w:style>
  <w:style w:type="character" w:customStyle="1" w:styleId="Styleunderline11ptBold">
    <w:name w:val="Style underline + 11 pt Bold"/>
    <w:basedOn w:val="underline"/>
    <w:rsid w:val="002E5A8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E5A86"/>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E5A86"/>
    <w:rPr>
      <w:rFonts w:ascii="Calibri" w:eastAsia="Times New Roman" w:hAnsi="Calibri" w:cs="Calibri"/>
      <w:u w:val="single"/>
      <w:bdr w:val="single" w:sz="4" w:space="0" w:color="auto"/>
    </w:rPr>
  </w:style>
  <w:style w:type="character" w:customStyle="1" w:styleId="Style9pt">
    <w:name w:val="Style 9 pt"/>
    <w:basedOn w:val="DefaultParagraphFont"/>
    <w:rsid w:val="002E5A86"/>
    <w:rPr>
      <w:rFonts w:ascii="Times New Roman" w:hAnsi="Times New Roman"/>
      <w:sz w:val="20"/>
    </w:rPr>
  </w:style>
  <w:style w:type="paragraph" w:customStyle="1" w:styleId="StyleStyle49pt3">
    <w:name w:val="Style Style4 + 9 pt3"/>
    <w:basedOn w:val="Style4"/>
    <w:link w:val="StyleStyle49pt3Char"/>
    <w:qFormat/>
    <w:rsid w:val="002E5A86"/>
    <w:rPr>
      <w:rFonts w:cs="Times New Roman"/>
    </w:rPr>
  </w:style>
  <w:style w:type="character" w:customStyle="1" w:styleId="StyleStyle49pt3Char">
    <w:name w:val="Style Style4 + 9 pt3 Char"/>
    <w:basedOn w:val="Style4Char"/>
    <w:link w:val="StyleStyle49pt3"/>
    <w:rsid w:val="002E5A86"/>
    <w:rPr>
      <w:rFonts w:ascii="Calibri" w:eastAsia="Times New Roman" w:hAnsi="Calibri" w:cs="Times New Roman"/>
      <w:u w:val="single"/>
    </w:rPr>
  </w:style>
  <w:style w:type="paragraph" w:customStyle="1" w:styleId="StyleStyle4Bold">
    <w:name w:val="Style Style4 + Bold"/>
    <w:basedOn w:val="Style4"/>
    <w:link w:val="StyleStyle4BoldChar"/>
    <w:qFormat/>
    <w:rsid w:val="002E5A86"/>
    <w:rPr>
      <w:rFonts w:cs="Times New Roman"/>
      <w:b/>
      <w:bCs/>
    </w:rPr>
  </w:style>
  <w:style w:type="character" w:customStyle="1" w:styleId="StyleStyle4BoldChar">
    <w:name w:val="Style Style4 + Bold Char"/>
    <w:basedOn w:val="Style4Char"/>
    <w:link w:val="StyleStyle4Bold"/>
    <w:rsid w:val="002E5A86"/>
    <w:rPr>
      <w:rFonts w:ascii="Calibri" w:eastAsia="Times New Roman" w:hAnsi="Calibri" w:cs="Times New Roman"/>
      <w:b/>
      <w:bCs/>
      <w:u w:val="single"/>
    </w:rPr>
  </w:style>
  <w:style w:type="character" w:customStyle="1" w:styleId="CharChar11">
    <w:name w:val="Char Char11"/>
    <w:basedOn w:val="DefaultParagraphFont"/>
    <w:rsid w:val="002E5A86"/>
    <w:rPr>
      <w:rFonts w:cs="Arial"/>
      <w:bCs/>
      <w:szCs w:val="26"/>
      <w:u w:val="single"/>
      <w:lang w:val="en-US" w:eastAsia="en-US" w:bidi="ar-SA"/>
    </w:rPr>
  </w:style>
  <w:style w:type="character" w:customStyle="1" w:styleId="authorbio">
    <w:name w:val="authorbio"/>
    <w:basedOn w:val="DefaultParagraphFont"/>
    <w:rsid w:val="002E5A86"/>
  </w:style>
  <w:style w:type="character" w:customStyle="1" w:styleId="a">
    <w:name w:val="a"/>
    <w:basedOn w:val="DefaultParagraphFont"/>
    <w:rsid w:val="002E5A86"/>
  </w:style>
  <w:style w:type="character" w:customStyle="1" w:styleId="StyleStyleUnderline411pt">
    <w:name w:val="Style Style Underline4 + 11 pt"/>
    <w:basedOn w:val="DefaultParagraphFont"/>
    <w:rsid w:val="002E5A86"/>
    <w:rPr>
      <w:sz w:val="20"/>
      <w:u w:val="single"/>
    </w:rPr>
  </w:style>
  <w:style w:type="character" w:customStyle="1" w:styleId="StyleStyleUnderline411ptBold">
    <w:name w:val="Style Style Underline4 + 11 pt Bold"/>
    <w:basedOn w:val="DefaultParagraphFont"/>
    <w:rsid w:val="002E5A86"/>
    <w:rPr>
      <w:b/>
      <w:bCs/>
      <w:sz w:val="20"/>
      <w:u w:val="single"/>
    </w:rPr>
  </w:style>
  <w:style w:type="character" w:customStyle="1" w:styleId="StyleStyleUnderline311pt">
    <w:name w:val="Style Style Underline3 + 11 pt"/>
    <w:basedOn w:val="DefaultParagraphFont"/>
    <w:rsid w:val="002E5A86"/>
    <w:rPr>
      <w:sz w:val="20"/>
      <w:u w:val="single"/>
    </w:rPr>
  </w:style>
  <w:style w:type="character" w:customStyle="1" w:styleId="StyleStyleUnderline311ptBold">
    <w:name w:val="Style Style Underline3 + 11 pt Bold"/>
    <w:basedOn w:val="DefaultParagraphFont"/>
    <w:rsid w:val="002E5A86"/>
    <w:rPr>
      <w:b/>
      <w:bCs/>
      <w:sz w:val="20"/>
      <w:u w:val="single"/>
    </w:rPr>
  </w:style>
  <w:style w:type="character" w:customStyle="1" w:styleId="StyleUnderline3">
    <w:name w:val="Style Underline3"/>
    <w:basedOn w:val="DefaultParagraphFont"/>
    <w:rsid w:val="002E5A86"/>
    <w:rPr>
      <w:u w:val="single"/>
    </w:rPr>
  </w:style>
  <w:style w:type="paragraph" w:customStyle="1" w:styleId="StyleStyle111ptBorderSinglesolidlineAuto05ptL">
    <w:name w:val="Style Style1 + 11 pt Border: : (Single solid line Auto  0.5 pt L..."/>
    <w:link w:val="StyleStyle111ptBorderSinglesolidlineAuto05ptLChar"/>
    <w:qFormat/>
    <w:rsid w:val="002E5A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E5A8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E5A86"/>
    <w:rPr>
      <w:u w:val="single"/>
    </w:rPr>
  </w:style>
  <w:style w:type="character" w:customStyle="1" w:styleId="NothingChar">
    <w:name w:val="Nothing Char"/>
    <w:basedOn w:val="DefaultParagraphFont"/>
    <w:link w:val="Nothing"/>
    <w:rsid w:val="002E5A86"/>
    <w:rPr>
      <w:rFonts w:ascii="Times New Roman" w:eastAsia="Times New Roman" w:hAnsi="Times New Roman" w:cs="Times New Roman"/>
      <w:sz w:val="20"/>
      <w:szCs w:val="24"/>
    </w:rPr>
  </w:style>
  <w:style w:type="character" w:customStyle="1" w:styleId="CardsFont12pt0">
    <w:name w:val="Cards + Font 12pt"/>
    <w:basedOn w:val="DefaultParagraphFont"/>
    <w:rsid w:val="002E5A86"/>
    <w:rPr>
      <w:rFonts w:ascii="Times New Roman" w:eastAsia="Calibri" w:hAnsi="Times New Roman" w:cs="Times New Roman"/>
      <w:sz w:val="24"/>
      <w:szCs w:val="20"/>
      <w:u w:val="single"/>
    </w:rPr>
  </w:style>
  <w:style w:type="character" w:customStyle="1" w:styleId="SmallTextChar0">
    <w:name w:val="Small Text Char"/>
    <w:basedOn w:val="CardTextChar0"/>
    <w:rsid w:val="002E5A86"/>
    <w:rPr>
      <w:rFonts w:ascii="Times New Roman" w:eastAsia="MS Mincho" w:hAnsi="Times New Roman" w:cs="Times New Roman"/>
      <w:sz w:val="15"/>
      <w:szCs w:val="24"/>
      <w:lang w:eastAsia="ja-JP"/>
    </w:rPr>
  </w:style>
  <w:style w:type="paragraph" w:customStyle="1" w:styleId="Circled">
    <w:name w:val="Circled"/>
    <w:link w:val="CircledChar"/>
    <w:qFormat/>
    <w:rsid w:val="002E5A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E5A8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E5A8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E5A86"/>
  </w:style>
  <w:style w:type="character" w:customStyle="1" w:styleId="part-of-speech">
    <w:name w:val="part-of-speech"/>
    <w:basedOn w:val="DefaultParagraphFont"/>
    <w:rsid w:val="002E5A86"/>
  </w:style>
  <w:style w:type="character" w:customStyle="1" w:styleId="sep">
    <w:name w:val="sep"/>
    <w:basedOn w:val="DefaultParagraphFont"/>
    <w:rsid w:val="002E5A86"/>
  </w:style>
  <w:style w:type="character" w:customStyle="1" w:styleId="pron">
    <w:name w:val="pron"/>
    <w:basedOn w:val="DefaultParagraphFont"/>
    <w:rsid w:val="002E5A86"/>
  </w:style>
  <w:style w:type="paragraph" w:customStyle="1" w:styleId="StyleStyle4LatinTimesNewRomanAsianSimSun">
    <w:name w:val="Style Style4 + (Latin) Times New Roman (Asian) SimSun"/>
    <w:basedOn w:val="Normal"/>
    <w:link w:val="StyleStyle4LatinTimesNewRomanAsianSimSunChar"/>
    <w:qFormat/>
    <w:rsid w:val="002E5A86"/>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2E5A86"/>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E5A86"/>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E5A86"/>
    <w:rPr>
      <w:rFonts w:ascii="Calibri" w:eastAsia="SimSun" w:hAnsi="Calibri" w:cs="Calibri"/>
      <w:b/>
      <w:bCs/>
      <w:u w:val="single"/>
    </w:rPr>
  </w:style>
  <w:style w:type="character" w:customStyle="1" w:styleId="CharChar3">
    <w:name w:val="Char Char3"/>
    <w:basedOn w:val="DefaultParagraphFont"/>
    <w:rsid w:val="002E5A8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E5A86"/>
    <w:rPr>
      <w:bCs/>
      <w:szCs w:val="26"/>
      <w:u w:val="single"/>
    </w:rPr>
  </w:style>
  <w:style w:type="paragraph" w:styleId="Subtitle">
    <w:name w:val="Subtitle"/>
    <w:aliases w:val="Underlined card text"/>
    <w:basedOn w:val="Normal"/>
    <w:next w:val="Normal"/>
    <w:link w:val="SubtitleChar"/>
    <w:uiPriority w:val="99"/>
    <w:qFormat/>
    <w:rsid w:val="002E5A86"/>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2E5A8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E5A86"/>
    <w:rPr>
      <w:rFonts w:cs="Times New Roman"/>
    </w:rPr>
  </w:style>
  <w:style w:type="character" w:customStyle="1" w:styleId="StyleStyle411pt1Char">
    <w:name w:val="Style Style4 + 11 pt1 Char"/>
    <w:basedOn w:val="Style4Char"/>
    <w:link w:val="StyleStyle411pt1"/>
    <w:rsid w:val="002E5A86"/>
    <w:rPr>
      <w:rFonts w:ascii="Calibri" w:eastAsia="Times New Roman" w:hAnsi="Calibri" w:cs="Times New Roman"/>
      <w:u w:val="single"/>
    </w:rPr>
  </w:style>
  <w:style w:type="character" w:customStyle="1" w:styleId="BoldandUnderlineCharChar2">
    <w:name w:val="Bold and Underline Char Char2"/>
    <w:basedOn w:val="DefaultParagraphFont"/>
    <w:rsid w:val="002E5A86"/>
    <w:rPr>
      <w:b/>
      <w:u w:val="single"/>
      <w:lang w:val="en-US" w:eastAsia="en-US" w:bidi="ar-SA"/>
    </w:rPr>
  </w:style>
  <w:style w:type="character" w:customStyle="1" w:styleId="StyleUnderlineCharChar111pt">
    <w:name w:val="Style Underline Char Char1 + 11 pt"/>
    <w:basedOn w:val="DefaultParagraphFont"/>
    <w:rsid w:val="002E5A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E5A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E5A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E5A86"/>
    <w:rPr>
      <w:sz w:val="22"/>
      <w:u w:val="single"/>
    </w:rPr>
  </w:style>
  <w:style w:type="paragraph" w:customStyle="1" w:styleId="StyleMinimizedTextArialNarrow9pt">
    <w:name w:val="Style Minimized Text + Arial Narrow 9 pt"/>
    <w:basedOn w:val="Normal"/>
    <w:link w:val="StyleMinimizedTextArialNarrow9ptChar"/>
    <w:qFormat/>
    <w:rsid w:val="002E5A86"/>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2E5A86"/>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2E5A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E5A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E5A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E5A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E5A8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E5A86"/>
    <w:rPr>
      <w:b w:val="0"/>
      <w:bCs/>
      <w:sz w:val="20"/>
      <w:u w:val="single"/>
      <w:lang w:val="en-US" w:eastAsia="en-US" w:bidi="ar-SA"/>
    </w:rPr>
  </w:style>
  <w:style w:type="character" w:customStyle="1" w:styleId="Styleunderline9pt">
    <w:name w:val="Style underline + 9 pt"/>
    <w:basedOn w:val="underline"/>
    <w:rsid w:val="002E5A86"/>
    <w:rPr>
      <w:rFonts w:ascii="Times New Roman" w:hAnsi="Times New Roman" w:cs="Times New Roman"/>
      <w:b/>
      <w:sz w:val="20"/>
      <w:u w:val="single"/>
    </w:rPr>
  </w:style>
  <w:style w:type="character" w:customStyle="1" w:styleId="StyleTimesNewRoman9pt">
    <w:name w:val="Style Times New Roman 9 pt"/>
    <w:basedOn w:val="DefaultParagraphFont"/>
    <w:rsid w:val="002E5A86"/>
    <w:rPr>
      <w:rFonts w:ascii="Times New Roman" w:hAnsi="Times New Roman"/>
      <w:sz w:val="20"/>
    </w:rPr>
  </w:style>
  <w:style w:type="character" w:customStyle="1" w:styleId="Styleunderline9pt1">
    <w:name w:val="Style underline + 9 pt1"/>
    <w:basedOn w:val="underline"/>
    <w:rsid w:val="002E5A8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E5A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E5A8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E5A86"/>
    <w:rPr>
      <w:b/>
      <w:bCs/>
      <w:noProof w:val="0"/>
      <w:sz w:val="20"/>
      <w:u w:val="single"/>
      <w:lang w:val="en-US" w:eastAsia="en-US" w:bidi="ar-SA"/>
    </w:rPr>
  </w:style>
  <w:style w:type="character" w:customStyle="1" w:styleId="Hyperlink23">
    <w:name w:val="Hyperlink23"/>
    <w:basedOn w:val="DefaultParagraphFont"/>
    <w:rsid w:val="002E5A86"/>
    <w:rPr>
      <w:color w:val="3300CC"/>
      <w:u w:val="single"/>
    </w:rPr>
  </w:style>
  <w:style w:type="paragraph" w:customStyle="1" w:styleId="cardCharChar">
    <w:name w:val="card Char Char"/>
    <w:basedOn w:val="Normal"/>
    <w:link w:val="cardCharCharChar"/>
    <w:qFormat/>
    <w:rsid w:val="002E5A86"/>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2E5A86"/>
    <w:rPr>
      <w:rFonts w:ascii="Calibri" w:eastAsia="Times New Roman" w:hAnsi="Calibri" w:cs="Calibri"/>
      <w:szCs w:val="20"/>
    </w:rPr>
  </w:style>
  <w:style w:type="character" w:customStyle="1" w:styleId="StyleunderlineArialNarrow9ptBold">
    <w:name w:val="Style underline + Arial Narrow 9 pt Bold"/>
    <w:basedOn w:val="underline"/>
    <w:rsid w:val="002E5A8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E5A86"/>
  </w:style>
  <w:style w:type="character" w:customStyle="1" w:styleId="StylecardCharCharArialNarrow9ptChar">
    <w:name w:val="Style card Char Char + Arial Narrow 9 pt Char"/>
    <w:basedOn w:val="cardCharCharChar"/>
    <w:link w:val="StylecardCharCharArialNarrow9pt"/>
    <w:rsid w:val="002E5A86"/>
    <w:rPr>
      <w:rFonts w:ascii="Calibri" w:eastAsia="Times New Roman" w:hAnsi="Calibri" w:cs="Calibri"/>
      <w:szCs w:val="20"/>
    </w:rPr>
  </w:style>
  <w:style w:type="character" w:customStyle="1" w:styleId="UnderlineCharCharChar">
    <w:name w:val="Underline Char Char Char"/>
    <w:basedOn w:val="DefaultParagraphFont"/>
    <w:rsid w:val="002E5A86"/>
    <w:rPr>
      <w:noProof w:val="0"/>
      <w:u w:val="single"/>
      <w:lang w:val="en-US" w:eastAsia="en-US" w:bidi="ar-SA"/>
    </w:rPr>
  </w:style>
  <w:style w:type="character" w:customStyle="1" w:styleId="CardTextChar1">
    <w:name w:val="Card Text Char1"/>
    <w:basedOn w:val="DefaultParagraphFont"/>
    <w:rsid w:val="002E5A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E5A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E5A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E5A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E5A8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E5A8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E5A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E5A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E5A86"/>
    <w:rPr>
      <w:rFonts w:ascii="Calibri" w:eastAsia="Times New Roman" w:hAnsi="Calibri" w:cs="Calibri"/>
    </w:rPr>
  </w:style>
  <w:style w:type="character" w:customStyle="1" w:styleId="TextsmallChar">
    <w:name w:val="Textsmall Char"/>
    <w:basedOn w:val="DefaultParagraphFont"/>
    <w:link w:val="Textsmall"/>
    <w:rsid w:val="002E5A86"/>
    <w:rPr>
      <w:rFonts w:ascii="Calibri" w:eastAsia="Times New Roman" w:hAnsi="Calibri" w:cs="Calibri"/>
    </w:rPr>
  </w:style>
  <w:style w:type="character" w:customStyle="1" w:styleId="CharChar111">
    <w:name w:val="Char Char111"/>
    <w:basedOn w:val="DefaultParagraphFont"/>
    <w:rsid w:val="002E5A86"/>
    <w:rPr>
      <w:rFonts w:cs="Arial"/>
      <w:bCs/>
      <w:szCs w:val="26"/>
      <w:u w:val="single"/>
      <w:lang w:val="en-US" w:eastAsia="en-US" w:bidi="ar-SA"/>
    </w:rPr>
  </w:style>
  <w:style w:type="character" w:customStyle="1" w:styleId="UnderlineBold">
    <w:name w:val="Underline + Bold"/>
    <w:uiPriority w:val="1"/>
    <w:qFormat/>
    <w:rsid w:val="002E5A86"/>
    <w:rPr>
      <w:b/>
      <w:sz w:val="20"/>
      <w:u w:val="single"/>
    </w:rPr>
  </w:style>
  <w:style w:type="paragraph" w:customStyle="1" w:styleId="cardtextsmall">
    <w:name w:val="card text small"/>
    <w:basedOn w:val="Normal"/>
    <w:qFormat/>
    <w:rsid w:val="002E5A86"/>
    <w:rPr>
      <w:rFonts w:ascii="Arial Narrow" w:eastAsia="Times New Roman" w:hAnsi="Arial Narrow" w:cs="Calibri"/>
    </w:rPr>
  </w:style>
  <w:style w:type="character" w:customStyle="1" w:styleId="AUnterdline">
    <w:name w:val="AUnterdline"/>
    <w:qFormat/>
    <w:rsid w:val="002E5A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E5A86"/>
    <w:rPr>
      <w:rFonts w:ascii="Times New Roman" w:hAnsi="Times New Roman"/>
      <w:b/>
      <w:bCs/>
      <w:sz w:val="20"/>
      <w:u w:val="single"/>
      <w:bdr w:val="single" w:sz="4" w:space="0" w:color="auto"/>
    </w:rPr>
  </w:style>
  <w:style w:type="character" w:customStyle="1" w:styleId="highlightedsearchterm">
    <w:name w:val="highlightedsearchterm"/>
    <w:rsid w:val="002E5A86"/>
  </w:style>
  <w:style w:type="character" w:customStyle="1" w:styleId="StyleUnderline1">
    <w:name w:val="Style Underline1"/>
    <w:basedOn w:val="DefaultParagraphFont"/>
    <w:rsid w:val="002E5A86"/>
    <w:rPr>
      <w:rFonts w:ascii="Times New Roman" w:hAnsi="Times New Roman"/>
      <w:sz w:val="20"/>
      <w:u w:val="single"/>
    </w:rPr>
  </w:style>
  <w:style w:type="paragraph" w:customStyle="1" w:styleId="CardIndented">
    <w:name w:val="Card (Indented)"/>
    <w:basedOn w:val="Normal"/>
    <w:link w:val="CardIndentedChar"/>
    <w:qFormat/>
    <w:rsid w:val="002E5A86"/>
    <w:pPr>
      <w:ind w:left="288"/>
    </w:pPr>
    <w:rPr>
      <w:rFonts w:ascii="Calibri" w:hAnsi="Calibri" w:cs="Calibri"/>
    </w:rPr>
  </w:style>
  <w:style w:type="paragraph" w:customStyle="1" w:styleId="StyleStyle49pt10">
    <w:name w:val="Style Style4 + 9 pt10"/>
    <w:basedOn w:val="Style4"/>
    <w:link w:val="StyleStyle49pt10Char"/>
    <w:qFormat/>
    <w:rsid w:val="002E5A86"/>
    <w:rPr>
      <w:rFonts w:cs="Times New Roman"/>
    </w:rPr>
  </w:style>
  <w:style w:type="character" w:customStyle="1" w:styleId="StyleStyle49pt10Char">
    <w:name w:val="Style Style4 + 9 pt10 Char"/>
    <w:basedOn w:val="Style4Char"/>
    <w:link w:val="StyleStyle49pt10"/>
    <w:rsid w:val="002E5A8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2E5A86"/>
    <w:rPr>
      <w:rFonts w:cs="Times New Roman"/>
      <w:b/>
      <w:bCs/>
    </w:rPr>
  </w:style>
  <w:style w:type="character" w:customStyle="1" w:styleId="StyleStyle49ptBold7Char">
    <w:name w:val="Style Style4 + 9 pt Bold7 Char"/>
    <w:link w:val="StyleStyle49ptBold7"/>
    <w:rsid w:val="002E5A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2E5A86"/>
    <w:pPr>
      <w:ind w:left="288"/>
    </w:pPr>
    <w:rPr>
      <w:rFonts w:ascii="Calibri" w:eastAsia="Times New Roman" w:hAnsi="Calibri" w:cs="Calibri"/>
      <w:u w:val="single"/>
    </w:rPr>
  </w:style>
  <w:style w:type="character" w:customStyle="1" w:styleId="NormalUnderlineChar">
    <w:name w:val="Normal Underline Char"/>
    <w:link w:val="NormalUnderline"/>
    <w:rsid w:val="002E5A86"/>
    <w:rPr>
      <w:rFonts w:ascii="Calibri" w:eastAsia="Times New Roman" w:hAnsi="Calibri" w:cs="Calibri"/>
      <w:u w:val="single"/>
    </w:rPr>
  </w:style>
  <w:style w:type="character" w:customStyle="1" w:styleId="DontRead">
    <w:name w:val="Don't Read"/>
    <w:qFormat/>
    <w:rsid w:val="002E5A86"/>
    <w:rPr>
      <w:rFonts w:ascii="Times New Roman" w:hAnsi="Times New Roman"/>
      <w:sz w:val="16"/>
    </w:rPr>
  </w:style>
  <w:style w:type="paragraph" w:customStyle="1" w:styleId="Underlinestyle">
    <w:name w:val="Underline style"/>
    <w:basedOn w:val="Normal"/>
    <w:qFormat/>
    <w:rsid w:val="002E5A86"/>
    <w:rPr>
      <w:rFonts w:ascii="Calibri" w:eastAsia="Times New Roman" w:hAnsi="Calibri" w:cs="Calibri"/>
      <w:u w:val="single"/>
    </w:rPr>
  </w:style>
  <w:style w:type="character" w:customStyle="1" w:styleId="Style11ptUnderline3">
    <w:name w:val="Style 11 pt Underline3"/>
    <w:rsid w:val="002E5A86"/>
    <w:rPr>
      <w:sz w:val="20"/>
      <w:u w:val="single"/>
    </w:rPr>
  </w:style>
  <w:style w:type="character" w:customStyle="1" w:styleId="27">
    <w:name w:val="27"/>
    <w:rsid w:val="002E5A86"/>
    <w:rPr>
      <w:rFonts w:cs="Arial"/>
      <w:bCs/>
      <w:sz w:val="20"/>
      <w:u w:val="single"/>
      <w:lang w:val="en-US" w:eastAsia="en-US" w:bidi="ar-SA"/>
    </w:rPr>
  </w:style>
  <w:style w:type="character" w:customStyle="1" w:styleId="2">
    <w:name w:val="2"/>
    <w:rsid w:val="002E5A86"/>
    <w:rPr>
      <w:rFonts w:cs="Arial"/>
      <w:bCs/>
      <w:sz w:val="20"/>
      <w:u w:val="single"/>
      <w:lang w:val="en-US" w:eastAsia="en-US" w:bidi="ar-SA"/>
    </w:rPr>
  </w:style>
  <w:style w:type="character" w:customStyle="1" w:styleId="Style9ptUnderline11">
    <w:name w:val="Style 9 pt Underline11"/>
    <w:basedOn w:val="DefaultParagraphFont"/>
    <w:rsid w:val="002E5A86"/>
    <w:rPr>
      <w:sz w:val="20"/>
      <w:u w:val="single"/>
    </w:rPr>
  </w:style>
  <w:style w:type="character" w:customStyle="1" w:styleId="Style9ptBoldUnderline5">
    <w:name w:val="Style 9 pt Bold Underline5"/>
    <w:basedOn w:val="DefaultParagraphFont"/>
    <w:rsid w:val="002E5A86"/>
    <w:rPr>
      <w:b/>
      <w:bCs/>
      <w:sz w:val="20"/>
      <w:u w:val="single"/>
    </w:rPr>
  </w:style>
  <w:style w:type="character" w:customStyle="1" w:styleId="CharChar114">
    <w:name w:val="Char Char114"/>
    <w:basedOn w:val="DefaultParagraphFont"/>
    <w:rsid w:val="002E5A86"/>
    <w:rPr>
      <w:rFonts w:cs="Arial"/>
      <w:bCs/>
      <w:szCs w:val="26"/>
      <w:u w:val="single"/>
      <w:lang w:val="en-US" w:eastAsia="en-US" w:bidi="ar-SA"/>
    </w:rPr>
  </w:style>
  <w:style w:type="character" w:customStyle="1" w:styleId="CharChar113">
    <w:name w:val="Char Char113"/>
    <w:basedOn w:val="DefaultParagraphFont"/>
    <w:rsid w:val="002E5A86"/>
    <w:rPr>
      <w:rFonts w:cs="Arial"/>
      <w:bCs/>
      <w:szCs w:val="26"/>
      <w:u w:val="single"/>
      <w:lang w:val="en-US" w:eastAsia="en-US" w:bidi="ar-SA"/>
    </w:rPr>
  </w:style>
  <w:style w:type="character" w:customStyle="1" w:styleId="CharChar112">
    <w:name w:val="Char Char112"/>
    <w:basedOn w:val="DefaultParagraphFont"/>
    <w:rsid w:val="002E5A86"/>
    <w:rPr>
      <w:rFonts w:cs="Arial"/>
      <w:bCs/>
      <w:szCs w:val="26"/>
      <w:u w:val="single"/>
      <w:lang w:val="en-US" w:eastAsia="en-US" w:bidi="ar-SA"/>
    </w:rPr>
  </w:style>
  <w:style w:type="character" w:customStyle="1" w:styleId="ssl0">
    <w:name w:val="ss_l0"/>
    <w:basedOn w:val="DefaultParagraphFont"/>
    <w:rsid w:val="002E5A86"/>
  </w:style>
  <w:style w:type="character" w:customStyle="1" w:styleId="CommentSubjectChar1">
    <w:name w:val="Comment Subject Char1"/>
    <w:basedOn w:val="CommentTextChar"/>
    <w:uiPriority w:val="99"/>
    <w:semiHidden/>
    <w:rsid w:val="002E5A86"/>
    <w:rPr>
      <w:rFonts w:ascii="Calibri" w:eastAsiaTheme="minorHAnsi" w:hAnsi="Calibri" w:cs="Calibri"/>
      <w:b/>
      <w:bCs/>
      <w:sz w:val="22"/>
      <w:szCs w:val="20"/>
    </w:rPr>
  </w:style>
  <w:style w:type="paragraph" w:customStyle="1" w:styleId="WW-Default1">
    <w:name w:val="WW-Default1"/>
    <w:basedOn w:val="Normal"/>
    <w:qFormat/>
    <w:rsid w:val="002E5A86"/>
    <w:pPr>
      <w:suppressAutoHyphens/>
    </w:pPr>
    <w:rPr>
      <w:rFonts w:ascii="Calibri" w:eastAsia="Times New Roman" w:hAnsi="Calibri" w:cs="Calibri"/>
      <w:b/>
      <w:bCs/>
      <w:szCs w:val="20"/>
      <w:lang w:eastAsia="ar-SA"/>
    </w:rPr>
  </w:style>
  <w:style w:type="paragraph" w:customStyle="1" w:styleId="Normal1">
    <w:name w:val="Normal1"/>
    <w:basedOn w:val="BodyText"/>
    <w:qFormat/>
    <w:rsid w:val="002E5A86"/>
    <w:pPr>
      <w:widowControl/>
    </w:pPr>
    <w:rPr>
      <w:sz w:val="22"/>
    </w:rPr>
  </w:style>
  <w:style w:type="character" w:customStyle="1" w:styleId="zoomme">
    <w:name w:val="zoomme"/>
    <w:basedOn w:val="DefaultParagraphFont"/>
    <w:rsid w:val="002E5A86"/>
  </w:style>
  <w:style w:type="character" w:customStyle="1" w:styleId="Date1">
    <w:name w:val="Date1"/>
    <w:basedOn w:val="DefaultParagraphFont"/>
    <w:rsid w:val="002E5A86"/>
  </w:style>
  <w:style w:type="character" w:customStyle="1" w:styleId="classauthor">
    <w:name w:val="class=&quot;author&quot;"/>
    <w:basedOn w:val="DefaultParagraphFont"/>
    <w:rsid w:val="002E5A86"/>
  </w:style>
  <w:style w:type="paragraph" w:customStyle="1" w:styleId="CardStyle">
    <w:name w:val="Card Style"/>
    <w:basedOn w:val="Normal"/>
    <w:link w:val="CardStyleChar"/>
    <w:qFormat/>
    <w:rsid w:val="002E5A86"/>
    <w:rPr>
      <w:rFonts w:ascii="Calibri" w:eastAsia="Times New Roman" w:hAnsi="Calibri" w:cs="Calibri"/>
    </w:rPr>
  </w:style>
  <w:style w:type="character" w:customStyle="1" w:styleId="CharCharChar">
    <w:name w:val="Char Char Char"/>
    <w:basedOn w:val="DefaultParagraphFont"/>
    <w:rsid w:val="002E5A86"/>
    <w:rPr>
      <w:rFonts w:cs="Arial"/>
      <w:bCs/>
      <w:szCs w:val="26"/>
      <w:u w:val="single"/>
      <w:lang w:val="en-US" w:eastAsia="en-US" w:bidi="ar-SA"/>
    </w:rPr>
  </w:style>
  <w:style w:type="character" w:customStyle="1" w:styleId="BoldUnderlineChar0">
    <w:name w:val="Bold Underline Char"/>
    <w:rsid w:val="002E5A86"/>
    <w:rPr>
      <w:rFonts w:ascii="Times New Roman" w:eastAsia="Times New Roman" w:hAnsi="Times New Roman"/>
      <w:b/>
      <w:bCs/>
      <w:szCs w:val="24"/>
      <w:u w:val="single"/>
    </w:rPr>
  </w:style>
  <w:style w:type="character" w:customStyle="1" w:styleId="texto1">
    <w:name w:val="texto1"/>
    <w:rsid w:val="002E5A86"/>
  </w:style>
  <w:style w:type="character" w:customStyle="1" w:styleId="apple-style-span">
    <w:name w:val="apple-style-span"/>
    <w:rsid w:val="002E5A86"/>
  </w:style>
  <w:style w:type="paragraph" w:customStyle="1" w:styleId="citenon-bold">
    <w:name w:val="cite non-bold"/>
    <w:basedOn w:val="Normal"/>
    <w:link w:val="citenon-boldChar"/>
    <w:qFormat/>
    <w:rsid w:val="002E5A86"/>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E5A86"/>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E5A86"/>
    <w:rPr>
      <w:rFonts w:ascii="Calibri" w:eastAsia="Times New Roman" w:hAnsi="Calibri" w:cs="Arial"/>
      <w:b/>
      <w:bCs/>
      <w:sz w:val="24"/>
      <w:szCs w:val="28"/>
    </w:rPr>
  </w:style>
  <w:style w:type="paragraph" w:customStyle="1" w:styleId="Style23">
    <w:name w:val="Style23"/>
    <w:basedOn w:val="Normal"/>
    <w:uiPriority w:val="99"/>
    <w:qFormat/>
    <w:rsid w:val="002E5A86"/>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E5A86"/>
    <w:rPr>
      <w:rFonts w:ascii="Calibri" w:eastAsia="Times New Roman" w:hAnsi="Calibri" w:cs="Calibri"/>
      <w:lang w:bidi="en-US"/>
    </w:rPr>
  </w:style>
  <w:style w:type="character" w:customStyle="1" w:styleId="gray">
    <w:name w:val="gray"/>
    <w:basedOn w:val="DefaultParagraphFont"/>
    <w:rsid w:val="002E5A86"/>
  </w:style>
  <w:style w:type="paragraph" w:customStyle="1" w:styleId="Tagtemplate">
    <w:name w:val="Tagtemplate"/>
    <w:basedOn w:val="Normal"/>
    <w:link w:val="TagtemplateChar"/>
    <w:autoRedefine/>
    <w:qFormat/>
    <w:rsid w:val="002E5A86"/>
    <w:pPr>
      <w:keepNext/>
      <w:keepLines/>
    </w:pPr>
    <w:rPr>
      <w:rFonts w:ascii="Calibri" w:eastAsia="Calibri" w:hAnsi="Calibri" w:cs="Calibri"/>
      <w:b/>
    </w:rPr>
  </w:style>
  <w:style w:type="character" w:customStyle="1" w:styleId="TagtemplateChar">
    <w:name w:val="Tagtemplate Char"/>
    <w:basedOn w:val="DefaultParagraphFont"/>
    <w:link w:val="Tagtemplate"/>
    <w:rsid w:val="002E5A86"/>
    <w:rPr>
      <w:rFonts w:ascii="Calibri" w:eastAsia="Calibri" w:hAnsi="Calibri" w:cs="Calibri"/>
      <w:b/>
    </w:rPr>
  </w:style>
  <w:style w:type="character" w:customStyle="1" w:styleId="Styleunderline11ptBorderSinglesolidlineAuto05p">
    <w:name w:val="Style underline + 11 pt Border: : (Single solid line Auto  0.5 p..."/>
    <w:rsid w:val="002E5A86"/>
    <w:rPr>
      <w:sz w:val="20"/>
      <w:u w:val="single"/>
      <w:bdr w:val="single" w:sz="4" w:space="0" w:color="auto"/>
    </w:rPr>
  </w:style>
  <w:style w:type="paragraph" w:customStyle="1" w:styleId="Citation-FirstLine">
    <w:name w:val="Citation - First Line"/>
    <w:basedOn w:val="Normal"/>
    <w:next w:val="Normal"/>
    <w:autoRedefine/>
    <w:qFormat/>
    <w:rsid w:val="002E5A86"/>
    <w:pPr>
      <w:spacing w:line="240" w:lineRule="atLeast"/>
      <w:jc w:val="both"/>
    </w:pPr>
    <w:rPr>
      <w:rFonts w:ascii="Book Antiqua" w:eastAsia="Times New Roman" w:hAnsi="Book Antiqua" w:cs="Calibri"/>
    </w:rPr>
  </w:style>
  <w:style w:type="character" w:customStyle="1" w:styleId="CardText-Underlined">
    <w:name w:val="Card Text - Underlined"/>
    <w:rsid w:val="002E5A86"/>
    <w:rPr>
      <w:b/>
      <w:sz w:val="20"/>
      <w:u w:val="single"/>
    </w:rPr>
  </w:style>
  <w:style w:type="paragraph" w:customStyle="1" w:styleId="Citation-Complete">
    <w:name w:val="Citation - Complete"/>
    <w:basedOn w:val="Normal"/>
    <w:next w:val="Normal"/>
    <w:link w:val="Citation-CompleteChar"/>
    <w:autoRedefine/>
    <w:qFormat/>
    <w:rsid w:val="002E5A86"/>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2E5A86"/>
    <w:rPr>
      <w:rFonts w:ascii="Book Antiqua" w:eastAsia="Times New Roman" w:hAnsi="Book Antiqua" w:cs="Calibri"/>
    </w:rPr>
  </w:style>
  <w:style w:type="character" w:customStyle="1" w:styleId="MicroTextChar">
    <w:name w:val="MicroText Char"/>
    <w:link w:val="MicroText"/>
    <w:rsid w:val="002E5A86"/>
    <w:rPr>
      <w:rFonts w:ascii="Arial Narrow" w:hAnsi="Arial Narrow"/>
      <w:sz w:val="12"/>
    </w:rPr>
  </w:style>
  <w:style w:type="paragraph" w:customStyle="1" w:styleId="TagCite">
    <w:name w:val="Tag/Cite"/>
    <w:basedOn w:val="Normal"/>
    <w:qFormat/>
    <w:rsid w:val="002E5A86"/>
    <w:rPr>
      <w:rFonts w:ascii="Calibri" w:eastAsia="Times New Roman" w:hAnsi="Calibri" w:cs="Calibri"/>
      <w:b/>
    </w:rPr>
  </w:style>
  <w:style w:type="character" w:customStyle="1" w:styleId="BoldandUnderlineChar">
    <w:name w:val="Bold and Underline Char"/>
    <w:basedOn w:val="DefaultParagraphFont"/>
    <w:link w:val="BoldandUnderline"/>
    <w:locked/>
    <w:rsid w:val="002E5A86"/>
    <w:rPr>
      <w:b/>
      <w:u w:val="single"/>
    </w:rPr>
  </w:style>
  <w:style w:type="paragraph" w:customStyle="1" w:styleId="BoldandUnderline">
    <w:name w:val="Bold and Underline"/>
    <w:basedOn w:val="Normal"/>
    <w:link w:val="BoldandUnderlineChar"/>
    <w:qFormat/>
    <w:rsid w:val="002E5A86"/>
    <w:rPr>
      <w:rFonts w:asciiTheme="minorHAnsi" w:hAnsiTheme="minorHAnsi" w:cstheme="minorBidi"/>
      <w:b/>
      <w:u w:val="single"/>
    </w:rPr>
  </w:style>
  <w:style w:type="character" w:customStyle="1" w:styleId="hdr">
    <w:name w:val="hdr"/>
    <w:basedOn w:val="DefaultParagraphFont"/>
    <w:rsid w:val="002E5A86"/>
  </w:style>
  <w:style w:type="paragraph" w:customStyle="1" w:styleId="StyleStyle49ptBold3">
    <w:name w:val="Style Style4 + 9 pt Bold3"/>
    <w:basedOn w:val="Style4"/>
    <w:link w:val="StyleStyle49ptBold3Char"/>
    <w:qFormat/>
    <w:rsid w:val="002E5A86"/>
    <w:rPr>
      <w:rFonts w:cs="Times New Roman"/>
      <w:b/>
      <w:bCs/>
    </w:rPr>
  </w:style>
  <w:style w:type="character" w:customStyle="1" w:styleId="StyleStyle49ptBold3Char">
    <w:name w:val="Style Style4 + 9 pt Bold3 Char"/>
    <w:basedOn w:val="Style4Char"/>
    <w:link w:val="StyleStyle49ptBold3"/>
    <w:rsid w:val="002E5A86"/>
    <w:rPr>
      <w:rFonts w:ascii="Calibri" w:eastAsia="Times New Roman" w:hAnsi="Calibri" w:cs="Times New Roman"/>
      <w:b/>
      <w:bCs/>
      <w:u w:val="single"/>
    </w:rPr>
  </w:style>
  <w:style w:type="character" w:customStyle="1" w:styleId="Style9ptUnderline6">
    <w:name w:val="Style 9 pt Underline6"/>
    <w:basedOn w:val="DefaultParagraphFont"/>
    <w:rsid w:val="002E5A86"/>
    <w:rPr>
      <w:sz w:val="20"/>
      <w:u w:val="single"/>
    </w:rPr>
  </w:style>
  <w:style w:type="character" w:customStyle="1" w:styleId="ct-with-fmlt">
    <w:name w:val="ct-with-fmlt"/>
    <w:basedOn w:val="DefaultParagraphFont"/>
    <w:rsid w:val="002E5A86"/>
  </w:style>
  <w:style w:type="character" w:styleId="IntenseEmphasis">
    <w:name w:val="Intense Emphasis"/>
    <w:aliases w:val="cites Char Ch,Intense Emphasis4,Intense Emphasi,Box Out,Intense Emphasis5,Heading 3 Char1 Char,Char Char Char1,Sty,Style Underli,Minimized Char,cites Char Char,Underlined Text Char,9.5 p,Cites and Cards Char1"/>
    <w:uiPriority w:val="6"/>
    <w:qFormat/>
    <w:rsid w:val="002E5A86"/>
    <w:rPr>
      <w:rFonts w:ascii="Arial" w:hAnsi="Arial" w:cs="Arial" w:hint="default"/>
      <w:b w:val="0"/>
      <w:bCs w:val="0"/>
      <w:sz w:val="20"/>
      <w:u w:val="single"/>
    </w:rPr>
  </w:style>
  <w:style w:type="paragraph" w:customStyle="1" w:styleId="TagText">
    <w:name w:val="TagText"/>
    <w:basedOn w:val="Normal"/>
    <w:uiPriority w:val="99"/>
    <w:qFormat/>
    <w:rsid w:val="002E5A86"/>
    <w:rPr>
      <w:rFonts w:ascii="Calibri" w:hAnsi="Calibri" w:cs="Calibri"/>
      <w:b/>
    </w:rPr>
  </w:style>
  <w:style w:type="paragraph" w:customStyle="1" w:styleId="StyleStyle49pt">
    <w:name w:val="Style Style4 + 9 pt"/>
    <w:basedOn w:val="Normal"/>
    <w:link w:val="StyleStyle49ptChar"/>
    <w:qFormat/>
    <w:rsid w:val="002E5A86"/>
    <w:rPr>
      <w:rFonts w:ascii="Calibri" w:eastAsia="Times New Roman" w:hAnsi="Calibri" w:cs="Calibri"/>
      <w:u w:val="single"/>
    </w:rPr>
  </w:style>
  <w:style w:type="character" w:customStyle="1" w:styleId="StyleStyle49ptChar">
    <w:name w:val="Style Style4 + 9 pt Char"/>
    <w:basedOn w:val="DefaultParagraphFont"/>
    <w:link w:val="StyleStyle49pt"/>
    <w:rsid w:val="002E5A86"/>
    <w:rPr>
      <w:rFonts w:ascii="Calibri" w:eastAsia="Times New Roman" w:hAnsi="Calibri" w:cs="Calibri"/>
      <w:u w:val="single"/>
    </w:rPr>
  </w:style>
  <w:style w:type="paragraph" w:customStyle="1" w:styleId="StyleStyle49ptBold">
    <w:name w:val="Style Style4 + 9 pt Bold"/>
    <w:basedOn w:val="Normal"/>
    <w:link w:val="StyleStyle49ptBoldChar"/>
    <w:qFormat/>
    <w:rsid w:val="002E5A86"/>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2E5A86"/>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2E5A86"/>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2E5A86"/>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2E5A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E5A86"/>
    <w:rPr>
      <w:rFonts w:ascii="Arial" w:eastAsia="Times New Roman" w:hAnsi="Arial" w:cs="Arial"/>
      <w:b/>
      <w:bCs/>
      <w:szCs w:val="24"/>
      <w:u w:val="single"/>
    </w:rPr>
  </w:style>
  <w:style w:type="paragraph" w:customStyle="1" w:styleId="StyleUnderlined11pt">
    <w:name w:val="Style Underlined + 11 pt"/>
    <w:link w:val="StyleUnderlined11ptChar"/>
    <w:qFormat/>
    <w:rsid w:val="002E5A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E5A86"/>
    <w:rPr>
      <w:rFonts w:ascii="Arial" w:eastAsia="Times New Roman" w:hAnsi="Arial" w:cs="Arial"/>
      <w:szCs w:val="24"/>
      <w:u w:val="single"/>
    </w:rPr>
  </w:style>
  <w:style w:type="character" w:customStyle="1" w:styleId="newscontent">
    <w:name w:val="newscontent"/>
    <w:rsid w:val="002E5A86"/>
  </w:style>
  <w:style w:type="character" w:customStyle="1" w:styleId="StyleUnderlinePatternClearYellow">
    <w:name w:val="Style Underline Pattern: Clear (Yellow)"/>
    <w:basedOn w:val="DefaultParagraphFont"/>
    <w:rsid w:val="002E5A86"/>
    <w:rPr>
      <w:u w:val="single"/>
      <w:shd w:val="clear" w:color="auto" w:fill="00FF00"/>
    </w:rPr>
  </w:style>
  <w:style w:type="paragraph" w:customStyle="1" w:styleId="StyleUnderlineChar11pt3">
    <w:name w:val="Style Underline Char + 11 pt3"/>
    <w:link w:val="StyleUnderlineChar11pt3Char"/>
    <w:qFormat/>
    <w:rsid w:val="002E5A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E5A8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E5A86"/>
    <w:rPr>
      <w:b w:val="0"/>
      <w:bCs/>
      <w:u w:val="single"/>
    </w:rPr>
  </w:style>
  <w:style w:type="character" w:customStyle="1" w:styleId="date-display-single">
    <w:name w:val="date-display-single"/>
    <w:basedOn w:val="DefaultParagraphFont"/>
    <w:rsid w:val="002E5A86"/>
  </w:style>
  <w:style w:type="character" w:customStyle="1" w:styleId="CommentTextChar1">
    <w:name w:val="Comment Text Char1"/>
    <w:basedOn w:val="DefaultParagraphFont"/>
    <w:uiPriority w:val="99"/>
    <w:rsid w:val="002E5A8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E5A86"/>
    <w:rPr>
      <w:rFonts w:ascii="Times New Roman" w:hAnsi="Times New Roman" w:cs="Times New Roman"/>
      <w:sz w:val="20"/>
    </w:rPr>
  </w:style>
  <w:style w:type="paragraph" w:customStyle="1" w:styleId="Cite2">
    <w:name w:val="Cite 2"/>
    <w:basedOn w:val="Normal"/>
    <w:qFormat/>
    <w:rsid w:val="002E5A86"/>
    <w:rPr>
      <w:rFonts w:ascii="Calibri" w:eastAsia="MS Mincho" w:hAnsi="Calibri" w:cs="Calibri"/>
      <w:b/>
      <w:u w:val="single"/>
    </w:rPr>
  </w:style>
  <w:style w:type="character" w:customStyle="1" w:styleId="StyleunderlineBold">
    <w:name w:val="Style underline + Bold"/>
    <w:basedOn w:val="underline"/>
    <w:rsid w:val="002E5A86"/>
    <w:rPr>
      <w:rFonts w:ascii="Times New Roman" w:hAnsi="Times New Roman" w:cs="Times New Roman"/>
      <w:bCs/>
      <w:sz w:val="20"/>
      <w:u w:val="single"/>
    </w:rPr>
  </w:style>
  <w:style w:type="paragraph" w:customStyle="1" w:styleId="cards0">
    <w:name w:val="cards"/>
    <w:basedOn w:val="Cites0"/>
    <w:qFormat/>
    <w:rsid w:val="002E5A86"/>
    <w:pPr>
      <w:widowControl/>
      <w:jc w:val="left"/>
    </w:pPr>
    <w:rPr>
      <w:szCs w:val="22"/>
    </w:rPr>
  </w:style>
  <w:style w:type="character" w:customStyle="1" w:styleId="Style10ptUnderline">
    <w:name w:val="Style 10 pt Underline"/>
    <w:basedOn w:val="DefaultParagraphFont"/>
    <w:rsid w:val="002E5A86"/>
    <w:rPr>
      <w:sz w:val="20"/>
      <w:u w:val="single"/>
    </w:rPr>
  </w:style>
  <w:style w:type="character" w:styleId="HTMLCite">
    <w:name w:val="HTML Cite"/>
    <w:uiPriority w:val="99"/>
    <w:rsid w:val="002E5A86"/>
    <w:rPr>
      <w:i/>
      <w:iCs/>
    </w:rPr>
  </w:style>
  <w:style w:type="character" w:customStyle="1" w:styleId="slug-pub-date">
    <w:name w:val="slug-pub-date"/>
    <w:basedOn w:val="DefaultParagraphFont"/>
    <w:rsid w:val="002E5A86"/>
  </w:style>
  <w:style w:type="character" w:customStyle="1" w:styleId="slug-vol">
    <w:name w:val="slug-vol"/>
    <w:basedOn w:val="DefaultParagraphFont"/>
    <w:rsid w:val="002E5A86"/>
  </w:style>
  <w:style w:type="character" w:customStyle="1" w:styleId="slug-issue">
    <w:name w:val="slug-issue"/>
    <w:basedOn w:val="DefaultParagraphFont"/>
    <w:rsid w:val="002E5A86"/>
  </w:style>
  <w:style w:type="character" w:customStyle="1" w:styleId="slug-pages">
    <w:name w:val="slug-pages"/>
    <w:basedOn w:val="DefaultParagraphFont"/>
    <w:rsid w:val="002E5A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E5A86"/>
    <w:rPr>
      <w:b/>
      <w:bCs/>
      <w:strike w:val="0"/>
      <w:dstrike w:val="0"/>
      <w:sz w:val="24"/>
      <w:u w:val="none"/>
      <w:effect w:val="none"/>
    </w:rPr>
  </w:style>
  <w:style w:type="paragraph" w:customStyle="1" w:styleId="Tag2">
    <w:name w:val="Tag2"/>
    <w:basedOn w:val="Normal"/>
    <w:autoRedefine/>
    <w:qFormat/>
    <w:rsid w:val="002E5A86"/>
    <w:pPr>
      <w:spacing w:before="120"/>
    </w:pPr>
    <w:rPr>
      <w:rFonts w:ascii="Calibri" w:hAnsi="Calibri" w:cs="Calibri"/>
      <w:b/>
      <w:sz w:val="26"/>
    </w:rPr>
  </w:style>
  <w:style w:type="character" w:customStyle="1" w:styleId="tagchar">
    <w:name w:val="tagchar"/>
    <w:basedOn w:val="DefaultParagraphFont"/>
    <w:rsid w:val="002E5A86"/>
  </w:style>
  <w:style w:type="paragraph" w:customStyle="1" w:styleId="NormalText">
    <w:name w:val="Normal Text"/>
    <w:basedOn w:val="Normal"/>
    <w:link w:val="NormalTextChar"/>
    <w:autoRedefine/>
    <w:qFormat/>
    <w:rsid w:val="002E5A86"/>
    <w:pPr>
      <w:jc w:val="both"/>
    </w:pPr>
    <w:rPr>
      <w:rFonts w:ascii="Calibri" w:eastAsia="Times New Roman" w:hAnsi="Calibri" w:cs="Calibri"/>
      <w:szCs w:val="26"/>
    </w:rPr>
  </w:style>
  <w:style w:type="character" w:customStyle="1" w:styleId="pmterms11">
    <w:name w:val="pmterms11"/>
    <w:basedOn w:val="DefaultParagraphFont"/>
    <w:rsid w:val="002E5A86"/>
    <w:rPr>
      <w:b/>
      <w:bCs/>
      <w:i w:val="0"/>
      <w:iCs w:val="0"/>
      <w:color w:val="000000"/>
    </w:rPr>
  </w:style>
  <w:style w:type="character" w:customStyle="1" w:styleId="StyleUnderlineChar9ptBold">
    <w:name w:val="Style Underline Char + 9 pt Bold"/>
    <w:basedOn w:val="DefaultParagraphFont"/>
    <w:rsid w:val="002E5A86"/>
    <w:rPr>
      <w:rFonts w:ascii="Times New Roman" w:hAnsi="Times New Roman"/>
      <w:b/>
      <w:bCs/>
      <w:sz w:val="20"/>
      <w:u w:val="single"/>
      <w:lang w:val="en-US" w:eastAsia="en-US" w:bidi="ar-SA"/>
    </w:rPr>
  </w:style>
  <w:style w:type="character" w:customStyle="1" w:styleId="Style8pt">
    <w:name w:val="Style 8 pt"/>
    <w:basedOn w:val="DefaultParagraphFont"/>
    <w:rsid w:val="002E5A86"/>
    <w:rPr>
      <w:sz w:val="20"/>
    </w:rPr>
  </w:style>
  <w:style w:type="character" w:customStyle="1" w:styleId="UnderlineChar5Char">
    <w:name w:val="Underline Char5 Char"/>
    <w:basedOn w:val="DefaultParagraphFont"/>
    <w:rsid w:val="002E5A86"/>
    <w:rPr>
      <w:szCs w:val="24"/>
      <w:u w:val="single"/>
      <w:lang w:val="en-US" w:eastAsia="en-US" w:bidi="ar-SA"/>
    </w:rPr>
  </w:style>
  <w:style w:type="character" w:customStyle="1" w:styleId="BoldandUnderlineChar2Char1">
    <w:name w:val="Bold and Underline Char2 Char1"/>
    <w:basedOn w:val="DefaultParagraphFont"/>
    <w:rsid w:val="002E5A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E5A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E5A86"/>
    <w:rPr>
      <w:szCs w:val="24"/>
      <w:u w:val="single"/>
      <w:lang w:val="en-US" w:eastAsia="en-US" w:bidi="ar-SA"/>
    </w:rPr>
  </w:style>
  <w:style w:type="paragraph" w:customStyle="1" w:styleId="Language">
    <w:name w:val="Language"/>
    <w:basedOn w:val="Normal"/>
    <w:link w:val="LanguageChar"/>
    <w:qFormat/>
    <w:rsid w:val="002E5A86"/>
    <w:rPr>
      <w:rFonts w:ascii="Calibri" w:eastAsia="Times New Roman" w:hAnsi="Calibri" w:cs="Calibri"/>
      <w:strike/>
      <w:szCs w:val="20"/>
    </w:rPr>
  </w:style>
  <w:style w:type="character" w:customStyle="1" w:styleId="LanguageChar">
    <w:name w:val="Language Char"/>
    <w:basedOn w:val="DefaultParagraphFont"/>
    <w:link w:val="Language"/>
    <w:rsid w:val="002E5A86"/>
    <w:rPr>
      <w:rFonts w:ascii="Calibri" w:eastAsia="Times New Roman" w:hAnsi="Calibri" w:cs="Calibri"/>
      <w:strike/>
      <w:szCs w:val="20"/>
    </w:rPr>
  </w:style>
  <w:style w:type="paragraph" w:customStyle="1" w:styleId="UnderlineChar3">
    <w:name w:val="Underline Char3"/>
    <w:basedOn w:val="Normal"/>
    <w:link w:val="UnderlineChar3Char"/>
    <w:qFormat/>
    <w:rsid w:val="002E5A86"/>
    <w:rPr>
      <w:rFonts w:ascii="Calibri" w:eastAsia="Times New Roman" w:hAnsi="Calibri" w:cs="Calibri"/>
      <w:u w:val="single"/>
    </w:rPr>
  </w:style>
  <w:style w:type="character" w:customStyle="1" w:styleId="UnderlineChar3Char">
    <w:name w:val="Underline Char3 Char"/>
    <w:basedOn w:val="DefaultParagraphFont"/>
    <w:link w:val="UnderlineChar3"/>
    <w:rsid w:val="002E5A86"/>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2E5A86"/>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2E5A86"/>
    <w:rPr>
      <w:rFonts w:ascii="Calibri" w:eastAsia="Times New Roman" w:hAnsi="Calibri" w:cs="Calibri"/>
      <w:b/>
      <w:u w:val="single"/>
    </w:rPr>
  </w:style>
  <w:style w:type="character" w:customStyle="1" w:styleId="UnderlineChar1">
    <w:name w:val="Underline Char1"/>
    <w:basedOn w:val="DefaultParagraphFont"/>
    <w:rsid w:val="002E5A86"/>
    <w:rPr>
      <w:szCs w:val="24"/>
      <w:u w:val="single"/>
      <w:lang w:val="en-US" w:eastAsia="en-US" w:bidi="ar-SA"/>
    </w:rPr>
  </w:style>
  <w:style w:type="character" w:customStyle="1" w:styleId="BoldandUnderlineChar1Char2Char">
    <w:name w:val="Bold and Underline Char1 Char2 Char"/>
    <w:basedOn w:val="DefaultParagraphFont"/>
    <w:rsid w:val="002E5A86"/>
    <w:rPr>
      <w:b/>
      <w:szCs w:val="24"/>
      <w:u w:val="single"/>
      <w:lang w:val="en-US" w:eastAsia="en-US" w:bidi="ar-SA"/>
    </w:rPr>
  </w:style>
  <w:style w:type="character" w:customStyle="1" w:styleId="SmalltextChar">
    <w:name w:val="Small text Char"/>
    <w:aliases w:val="Quote1 Char1"/>
    <w:link w:val="Smalltext"/>
    <w:rsid w:val="002E5A86"/>
    <w:rPr>
      <w:rFonts w:ascii="Arial Narrow" w:eastAsia="Times New Roman" w:hAnsi="Arial Narrow" w:cs="Calibri"/>
    </w:rPr>
  </w:style>
  <w:style w:type="paragraph" w:customStyle="1" w:styleId="HotRoute">
    <w:name w:val="Hot Route"/>
    <w:basedOn w:val="Normal"/>
    <w:link w:val="HotRouteChar0"/>
    <w:qFormat/>
    <w:rsid w:val="002E5A86"/>
    <w:pPr>
      <w:ind w:left="144"/>
    </w:pPr>
    <w:rPr>
      <w:rFonts w:ascii="Calibri" w:eastAsia="Times New Roman" w:hAnsi="Calibri" w:cs="Calibri"/>
    </w:rPr>
  </w:style>
  <w:style w:type="paragraph" w:customStyle="1" w:styleId="Cardstyle0">
    <w:name w:val="Cardstyle"/>
    <w:basedOn w:val="Normal"/>
    <w:next w:val="Normal"/>
    <w:qFormat/>
    <w:rsid w:val="002E5A86"/>
    <w:rPr>
      <w:rFonts w:ascii="Calibri" w:eastAsia="Times New Roman" w:hAnsi="Calibri" w:cs="Calibri"/>
    </w:rPr>
  </w:style>
  <w:style w:type="character" w:customStyle="1" w:styleId="Style12ptBoldUnderline1">
    <w:name w:val="Style 12 pt Bold Underline1"/>
    <w:basedOn w:val="DefaultParagraphFont"/>
    <w:rsid w:val="002E5A86"/>
    <w:rPr>
      <w:b/>
      <w:bCs/>
      <w:sz w:val="24"/>
      <w:u w:val="single"/>
    </w:rPr>
  </w:style>
  <w:style w:type="character" w:customStyle="1" w:styleId="StyleEmphasisArial12ptBoldNotItalic">
    <w:name w:val="Style Emphasis + Arial 12 pt Bold Not Italic"/>
    <w:basedOn w:val="Emphasis"/>
    <w:rsid w:val="002E5A86"/>
    <w:rPr>
      <w:rFonts w:ascii="Arial" w:hAnsi="Arial" w:cs="Times New Roman"/>
      <w:b w:val="0"/>
      <w:bCs/>
      <w:i/>
      <w:iCs/>
      <w:sz w:val="24"/>
      <w:u w:val="single"/>
      <w:bdr w:val="single" w:sz="8" w:space="0" w:color="auto"/>
    </w:rPr>
  </w:style>
  <w:style w:type="character" w:customStyle="1" w:styleId="DebateHighlighted">
    <w:name w:val="Debate Highlighted"/>
    <w:qFormat/>
    <w:rsid w:val="002E5A8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E5A86"/>
    <w:rPr>
      <w:rFonts w:ascii="SimSun" w:eastAsia="SimSun" w:hAnsi="SimSun"/>
      <w:sz w:val="15"/>
      <w:lang w:eastAsia="zh-CN"/>
    </w:rPr>
  </w:style>
  <w:style w:type="paragraph" w:customStyle="1" w:styleId="UnreadText">
    <w:name w:val="Unread Text"/>
    <w:basedOn w:val="Normal"/>
    <w:next w:val="Normal"/>
    <w:link w:val="UnreadTextChar"/>
    <w:autoRedefine/>
    <w:qFormat/>
    <w:rsid w:val="002E5A8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2E5A8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E5A8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E5A8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E5A86"/>
    <w:rPr>
      <w:rFonts w:ascii="Times New Roman" w:hAnsi="Times New Roman"/>
      <w:sz w:val="20"/>
      <w:u w:val="single"/>
      <w:bdr w:val="none" w:sz="0" w:space="0" w:color="auto"/>
      <w:shd w:val="clear" w:color="auto" w:fill="C0C0C0"/>
    </w:rPr>
  </w:style>
  <w:style w:type="character" w:customStyle="1" w:styleId="smallChar">
    <w:name w:val="small Char"/>
    <w:rsid w:val="002E5A86"/>
    <w:rPr>
      <w:rFonts w:ascii="Calibri" w:eastAsia="Calibri" w:hAnsi="Calibri" w:cs="Calibri"/>
      <w:sz w:val="16"/>
      <w:szCs w:val="20"/>
      <w:lang w:val="x-none" w:eastAsia="x-none"/>
    </w:rPr>
  </w:style>
  <w:style w:type="paragraph" w:customStyle="1" w:styleId="HotRoute0">
    <w:name w:val="Hot Route!"/>
    <w:basedOn w:val="Normal"/>
    <w:qFormat/>
    <w:rsid w:val="002E5A86"/>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2E5A86"/>
    <w:rPr>
      <w:rFonts w:ascii="Times New Roman" w:hAnsi="Times New Roman" w:cs="Times New Roman"/>
      <w:sz w:val="16"/>
      <w:szCs w:val="16"/>
    </w:rPr>
  </w:style>
  <w:style w:type="character" w:customStyle="1" w:styleId="BodyText2Char1">
    <w:name w:val="Body Text 2 Char1"/>
    <w:basedOn w:val="DefaultParagraphFont"/>
    <w:semiHidden/>
    <w:rsid w:val="002E5A86"/>
    <w:rPr>
      <w:rFonts w:ascii="Times New Roman" w:hAnsi="Times New Roman" w:cs="Times New Roman"/>
      <w:sz w:val="20"/>
    </w:rPr>
  </w:style>
  <w:style w:type="character" w:customStyle="1" w:styleId="Heading2Char1CharCharCharCharCharC">
    <w:name w:val="Heading 2 Char1 Char Char Char Char Char C"/>
    <w:rsid w:val="002E5A86"/>
    <w:rPr>
      <w:rFonts w:cs="Arial"/>
      <w:b/>
      <w:bCs/>
      <w:iCs/>
      <w:sz w:val="24"/>
      <w:szCs w:val="28"/>
      <w:lang w:val="en-US" w:eastAsia="en-US" w:bidi="ar-SA"/>
    </w:rPr>
  </w:style>
  <w:style w:type="character" w:customStyle="1" w:styleId="underline1">
    <w:name w:val="underline1"/>
    <w:basedOn w:val="DefaultParagraphFont"/>
    <w:rsid w:val="002E5A86"/>
    <w:rPr>
      <w:u w:val="single"/>
    </w:rPr>
  </w:style>
  <w:style w:type="character" w:customStyle="1" w:styleId="author0">
    <w:name w:val="author"/>
    <w:basedOn w:val="DefaultParagraphFont"/>
    <w:rsid w:val="002E5A86"/>
    <w:rPr>
      <w:rFonts w:ascii="Times New Roman" w:hAnsi="Times New Roman"/>
      <w:b/>
      <w:sz w:val="24"/>
    </w:rPr>
  </w:style>
  <w:style w:type="character" w:customStyle="1" w:styleId="FontStyle291">
    <w:name w:val="Font Style291"/>
    <w:basedOn w:val="DefaultParagraphFont"/>
    <w:uiPriority w:val="99"/>
    <w:rsid w:val="002E5A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E5A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E5A86"/>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2E5A86"/>
    <w:rPr>
      <w:rFonts w:ascii="Calibri" w:eastAsia="Times New Roman" w:hAnsi="Calibri" w:cs="Calibri"/>
    </w:rPr>
  </w:style>
  <w:style w:type="paragraph" w:customStyle="1" w:styleId="Cards1">
    <w:name w:val="Cards1"/>
    <w:basedOn w:val="Normal"/>
    <w:link w:val="Cards1Char"/>
    <w:qFormat/>
    <w:rsid w:val="002E5A86"/>
    <w:pPr>
      <w:ind w:left="288"/>
    </w:pPr>
    <w:rPr>
      <w:rFonts w:ascii="Calibri" w:eastAsia="Times New Roman" w:hAnsi="Calibri" w:cs="Calibri"/>
      <w:u w:val="single"/>
    </w:rPr>
  </w:style>
  <w:style w:type="character" w:customStyle="1" w:styleId="Cards1Char">
    <w:name w:val="Cards1 Char"/>
    <w:basedOn w:val="DefaultParagraphFont"/>
    <w:link w:val="Cards1"/>
    <w:rsid w:val="002E5A86"/>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2E5A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E5A86"/>
    <w:rPr>
      <w:rFonts w:ascii="Arial" w:eastAsia="Calibri" w:hAnsi="Arial" w:cs="Arial"/>
      <w:u w:val="single"/>
    </w:rPr>
  </w:style>
  <w:style w:type="character" w:customStyle="1" w:styleId="EmphasizeThis">
    <w:name w:val="EmphasizeThis"/>
    <w:rsid w:val="002E5A86"/>
    <w:rPr>
      <w:rFonts w:ascii="Georgia" w:hAnsi="Georgia"/>
      <w:b/>
      <w:iCs/>
      <w:sz w:val="24"/>
      <w:u w:val="thick"/>
    </w:rPr>
  </w:style>
  <w:style w:type="paragraph" w:customStyle="1" w:styleId="Stylecard8pt">
    <w:name w:val="Style card + 8 pt"/>
    <w:basedOn w:val="Normal"/>
    <w:link w:val="Stylecard8ptChar"/>
    <w:qFormat/>
    <w:rsid w:val="002E5A86"/>
    <w:pPr>
      <w:ind w:left="288" w:right="288"/>
    </w:pPr>
    <w:rPr>
      <w:rFonts w:cs="Calibri"/>
      <w:color w:val="000000"/>
      <w:lang w:eastAsia="ar-SA"/>
    </w:rPr>
  </w:style>
  <w:style w:type="character" w:customStyle="1" w:styleId="Stylecard8ptChar">
    <w:name w:val="Style card + 8 pt Char"/>
    <w:basedOn w:val="cardChar"/>
    <w:link w:val="Stylecard8pt"/>
    <w:rsid w:val="002E5A86"/>
    <w:rPr>
      <w:rFonts w:ascii="Georgia" w:hAnsi="Georgia" w:cs="Calibri"/>
      <w:color w:val="000000"/>
      <w:lang w:eastAsia="ar-SA"/>
    </w:rPr>
  </w:style>
  <w:style w:type="character" w:customStyle="1" w:styleId="bhl">
    <w:name w:val="bhl"/>
    <w:basedOn w:val="DefaultParagraphFont"/>
    <w:rsid w:val="002E5A86"/>
  </w:style>
  <w:style w:type="paragraph" w:customStyle="1" w:styleId="TagGA11">
    <w:name w:val="Tag GA 11"/>
    <w:basedOn w:val="TOC1"/>
    <w:qFormat/>
    <w:rsid w:val="002E5A86"/>
    <w:pPr>
      <w:spacing w:before="0" w:after="160"/>
    </w:pPr>
    <w:rPr>
      <w:rFonts w:ascii="Georgia" w:eastAsia="Calibri" w:hAnsi="Georgia"/>
      <w:u w:val="none"/>
      <w:lang w:bidi="ar-SA"/>
    </w:rPr>
  </w:style>
  <w:style w:type="paragraph" w:customStyle="1" w:styleId="CiteCard">
    <w:name w:val="Cite/Card"/>
    <w:basedOn w:val="TOC2"/>
    <w:qFormat/>
    <w:rsid w:val="002E5A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E5A86"/>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2E5A86"/>
    <w:rPr>
      <w:rFonts w:ascii="Tahoma" w:hAnsi="Tahoma" w:cs="Tahoma"/>
      <w:sz w:val="16"/>
      <w:szCs w:val="16"/>
    </w:rPr>
  </w:style>
  <w:style w:type="character" w:customStyle="1" w:styleId="addmd">
    <w:name w:val="addmd"/>
    <w:basedOn w:val="DefaultParagraphFont"/>
    <w:rsid w:val="002E5A8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E5A86"/>
    <w:rPr>
      <w:rFonts w:ascii="Arial" w:hAnsi="Arial"/>
      <w:b/>
      <w:sz w:val="26"/>
    </w:rPr>
  </w:style>
  <w:style w:type="paragraph" w:styleId="FootnoteText">
    <w:name w:val="footnote text"/>
    <w:basedOn w:val="Normal"/>
    <w:link w:val="FootnoteTextChar"/>
    <w:unhideWhenUsed/>
    <w:rsid w:val="002E5A86"/>
    <w:rPr>
      <w:rFonts w:eastAsia="Calibri" w:cs="Calibri"/>
      <w:szCs w:val="20"/>
      <w:lang w:eastAsia="zh-CN"/>
    </w:rPr>
  </w:style>
  <w:style w:type="character" w:customStyle="1" w:styleId="FootnoteTextChar">
    <w:name w:val="Footnote Text Char"/>
    <w:basedOn w:val="DefaultParagraphFont"/>
    <w:link w:val="FootnoteText"/>
    <w:rsid w:val="002E5A86"/>
    <w:rPr>
      <w:rFonts w:ascii="Georgia" w:eastAsia="Calibri" w:hAnsi="Georgia" w:cs="Calibri"/>
      <w:szCs w:val="20"/>
      <w:lang w:eastAsia="zh-CN"/>
    </w:rPr>
  </w:style>
  <w:style w:type="character" w:customStyle="1" w:styleId="UnderlinedTextCharChar">
    <w:name w:val="Underlined Text Char Char"/>
    <w:basedOn w:val="DefaultParagraphFont"/>
    <w:rsid w:val="002E5A86"/>
    <w:rPr>
      <w:rFonts w:cs="Arial"/>
      <w:bCs/>
      <w:noProof w:val="0"/>
      <w:szCs w:val="26"/>
      <w:u w:val="single"/>
      <w:lang w:val="en-US" w:eastAsia="en-US" w:bidi="ar-SA"/>
    </w:rPr>
  </w:style>
  <w:style w:type="character" w:customStyle="1" w:styleId="StyleTimesNewRoman12ptBold">
    <w:name w:val="Style Times New Roman 12 pt Bold"/>
    <w:rsid w:val="002E5A86"/>
    <w:rPr>
      <w:b/>
      <w:bCs/>
      <w:sz w:val="24"/>
    </w:rPr>
  </w:style>
  <w:style w:type="character" w:customStyle="1" w:styleId="CardText1Char">
    <w:name w:val="Card Text 1 Char"/>
    <w:rsid w:val="002E5A86"/>
    <w:rPr>
      <w:rFonts w:ascii="Georgia" w:hAnsi="Georgia"/>
      <w:color w:val="000000"/>
      <w:sz w:val="22"/>
      <w:szCs w:val="22"/>
      <w:u w:val="single"/>
    </w:rPr>
  </w:style>
  <w:style w:type="character" w:customStyle="1" w:styleId="BoldUnderlining">
    <w:name w:val="Bold Underlining"/>
    <w:rsid w:val="002E5A86"/>
    <w:rPr>
      <w:u w:val="single"/>
    </w:rPr>
  </w:style>
  <w:style w:type="character" w:customStyle="1" w:styleId="Intemphasis">
    <w:name w:val="Intemphasis"/>
    <w:uiPriority w:val="1"/>
    <w:qFormat/>
    <w:rsid w:val="002E5A8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E5A86"/>
    <w:pPr>
      <w:ind w:left="288" w:right="288"/>
    </w:pPr>
    <w:rPr>
      <w:rFonts w:ascii="Calibri" w:hAnsi="Calibri" w:cs="Calibri"/>
      <w:szCs w:val="16"/>
    </w:rPr>
  </w:style>
  <w:style w:type="character" w:customStyle="1" w:styleId="cardtextChar2">
    <w:name w:val="cardtext Char"/>
    <w:basedOn w:val="DefaultParagraphFont"/>
    <w:link w:val="cardtext0"/>
    <w:rsid w:val="002E5A86"/>
    <w:rPr>
      <w:rFonts w:ascii="Calibri" w:hAnsi="Calibri" w:cs="Calibri"/>
      <w:szCs w:val="16"/>
    </w:rPr>
  </w:style>
  <w:style w:type="character" w:customStyle="1" w:styleId="BoldUnderlineChar1">
    <w:name w:val="BoldUnderline Char1"/>
    <w:rsid w:val="002E5A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E5A86"/>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2E5A86"/>
    <w:rPr>
      <w:rFonts w:ascii="Calibri" w:eastAsia="Calibri" w:hAnsi="Calibri" w:cs="Calibri"/>
      <w:u w:val="single"/>
    </w:rPr>
  </w:style>
  <w:style w:type="character" w:customStyle="1" w:styleId="Hyperlink6">
    <w:name w:val="Hyperlink6"/>
    <w:basedOn w:val="DefaultParagraphFont"/>
    <w:rsid w:val="002E5A86"/>
    <w:rPr>
      <w:color w:val="3300CC"/>
      <w:u w:val="single"/>
    </w:rPr>
  </w:style>
  <w:style w:type="paragraph" w:customStyle="1" w:styleId="Tag12">
    <w:name w:val="Tag12"/>
    <w:basedOn w:val="Normal"/>
    <w:qFormat/>
    <w:rsid w:val="002E5A86"/>
    <w:pPr>
      <w:contextualSpacing/>
    </w:pPr>
    <w:rPr>
      <w:rFonts w:ascii="Calibri" w:eastAsia="Cambria" w:hAnsi="Calibri" w:cs="Calibri"/>
      <w:b/>
    </w:rPr>
  </w:style>
  <w:style w:type="paragraph" w:customStyle="1" w:styleId="Shrink8">
    <w:name w:val="Shrink8"/>
    <w:basedOn w:val="Normal"/>
    <w:qFormat/>
    <w:rsid w:val="002E5A86"/>
    <w:rPr>
      <w:rFonts w:ascii="Calibri" w:eastAsia="Cambria" w:hAnsi="Calibri" w:cs="Calibri"/>
    </w:rPr>
  </w:style>
  <w:style w:type="character" w:customStyle="1" w:styleId="highlight2">
    <w:name w:val="highlight2"/>
    <w:rsid w:val="002E5A86"/>
    <w:rPr>
      <w:rFonts w:ascii="Arial" w:hAnsi="Arial"/>
      <w:b/>
      <w:sz w:val="19"/>
      <w:u w:val="thick"/>
      <w:bdr w:val="none" w:sz="0" w:space="0" w:color="auto"/>
      <w:shd w:val="clear" w:color="auto" w:fill="auto"/>
    </w:rPr>
  </w:style>
  <w:style w:type="character" w:customStyle="1" w:styleId="citation">
    <w:name w:val="citation"/>
    <w:basedOn w:val="DefaultParagraphFont"/>
    <w:rsid w:val="002E5A86"/>
  </w:style>
  <w:style w:type="paragraph" w:customStyle="1" w:styleId="UnderlineText">
    <w:name w:val="Underline Text"/>
    <w:basedOn w:val="Normal"/>
    <w:link w:val="UnderlineTextChar"/>
    <w:qFormat/>
    <w:rsid w:val="002E5A86"/>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2E5A86"/>
    <w:rPr>
      <w:rFonts w:ascii="Calibri" w:eastAsia="Times New Roman" w:hAnsi="Calibri" w:cs="Calibri"/>
      <w:u w:val="single"/>
    </w:rPr>
  </w:style>
  <w:style w:type="character" w:customStyle="1" w:styleId="il">
    <w:name w:val="il"/>
    <w:basedOn w:val="DefaultParagraphFont"/>
    <w:rsid w:val="002E5A86"/>
  </w:style>
  <w:style w:type="character" w:customStyle="1" w:styleId="commentstext">
    <w:name w:val="comments_text"/>
    <w:uiPriority w:val="99"/>
    <w:rsid w:val="002E5A86"/>
    <w:rPr>
      <w:rFonts w:cs="Times New Roman"/>
    </w:rPr>
  </w:style>
  <w:style w:type="paragraph" w:customStyle="1" w:styleId="Heading42">
    <w:name w:val="Heading 42"/>
    <w:basedOn w:val="Normal"/>
    <w:qFormat/>
    <w:rsid w:val="002E5A86"/>
    <w:rPr>
      <w:rFonts w:ascii="Calibri" w:eastAsia="Times New Roman" w:hAnsi="Calibri" w:cs="Calibri"/>
    </w:rPr>
  </w:style>
  <w:style w:type="paragraph" w:customStyle="1" w:styleId="DebateNormal">
    <w:name w:val="DebateNormal"/>
    <w:basedOn w:val="Normal"/>
    <w:link w:val="DebateNormalChar"/>
    <w:qFormat/>
    <w:rsid w:val="002E5A86"/>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2E5A86"/>
    <w:rPr>
      <w:rFonts w:ascii="Calibri" w:eastAsia="Calibri" w:hAnsi="Calibri" w:cs="Calibri"/>
      <w:szCs w:val="20"/>
    </w:rPr>
  </w:style>
  <w:style w:type="paragraph" w:customStyle="1" w:styleId="DebateEmphasis">
    <w:name w:val="DebateEmphasis"/>
    <w:basedOn w:val="Normal"/>
    <w:link w:val="DebateEmphasisChar"/>
    <w:qFormat/>
    <w:rsid w:val="002E5A86"/>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2E5A86"/>
    <w:rPr>
      <w:rFonts w:ascii="Calibri" w:eastAsia="Calibri" w:hAnsi="Calibri" w:cs="Calibri"/>
      <w:b/>
      <w:szCs w:val="20"/>
      <w:u w:val="single"/>
    </w:rPr>
  </w:style>
  <w:style w:type="paragraph" w:customStyle="1" w:styleId="NormalCite">
    <w:name w:val="NormalCite"/>
    <w:link w:val="NormalCiteChar"/>
    <w:qFormat/>
    <w:rsid w:val="002E5A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E5A86"/>
    <w:rPr>
      <w:rFonts w:ascii="Times New Roman" w:hAnsi="Times New Roman" w:cs="Times New Roman"/>
      <w:sz w:val="18"/>
    </w:rPr>
  </w:style>
  <w:style w:type="character" w:customStyle="1" w:styleId="articletext">
    <w:name w:val="articletext"/>
    <w:basedOn w:val="DefaultParagraphFont"/>
    <w:rsid w:val="002E5A86"/>
  </w:style>
  <w:style w:type="character" w:customStyle="1" w:styleId="grey10">
    <w:name w:val="grey10"/>
    <w:basedOn w:val="DefaultParagraphFont"/>
    <w:rsid w:val="002E5A86"/>
  </w:style>
  <w:style w:type="character" w:customStyle="1" w:styleId="navy13bd">
    <w:name w:val="navy13bd"/>
    <w:basedOn w:val="DefaultParagraphFont"/>
    <w:rsid w:val="002E5A86"/>
  </w:style>
  <w:style w:type="character" w:customStyle="1" w:styleId="Style9ptUnderline2">
    <w:name w:val="Style 9 pt Underline2"/>
    <w:basedOn w:val="DefaultParagraphFont"/>
    <w:rsid w:val="002E5A86"/>
    <w:rPr>
      <w:sz w:val="20"/>
      <w:u w:val="single"/>
    </w:rPr>
  </w:style>
  <w:style w:type="character" w:customStyle="1" w:styleId="Style9ptBoldUnderline1">
    <w:name w:val="Style 9 pt Bold Underline1"/>
    <w:basedOn w:val="DefaultParagraphFont"/>
    <w:rsid w:val="002E5A86"/>
    <w:rPr>
      <w:b/>
      <w:bCs/>
      <w:sz w:val="20"/>
      <w:u w:val="single"/>
    </w:rPr>
  </w:style>
  <w:style w:type="character" w:customStyle="1" w:styleId="TagsCharChar">
    <w:name w:val="Tags Char Char"/>
    <w:basedOn w:val="DefaultParagraphFont"/>
    <w:rsid w:val="002E5A86"/>
    <w:rPr>
      <w:rFonts w:eastAsia="SimSun"/>
      <w:b/>
      <w:sz w:val="24"/>
      <w:lang w:val="en-US" w:eastAsia="zh-CN" w:bidi="ar-SA"/>
    </w:rPr>
  </w:style>
  <w:style w:type="paragraph" w:customStyle="1" w:styleId="cardCharCharCharChar">
    <w:name w:val="card Char Char Char Char"/>
    <w:basedOn w:val="Normal"/>
    <w:qFormat/>
    <w:rsid w:val="002E5A86"/>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2E5A86"/>
    <w:rPr>
      <w:rFonts w:ascii="Times" w:eastAsia="Times New Roman" w:hAnsi="Times" w:cs="Calibri"/>
    </w:rPr>
  </w:style>
  <w:style w:type="paragraph" w:customStyle="1" w:styleId="CARD0">
    <w:name w:val="CARD"/>
    <w:basedOn w:val="Normal"/>
    <w:link w:val="CARDChar0"/>
    <w:qFormat/>
    <w:rsid w:val="002E5A86"/>
    <w:rPr>
      <w:rFonts w:ascii="Calibri" w:eastAsia="Times New Roman" w:hAnsi="Calibri" w:cs="Calibri"/>
      <w:u w:val="single"/>
    </w:rPr>
  </w:style>
  <w:style w:type="character" w:customStyle="1" w:styleId="CARDChar0">
    <w:name w:val="CARD Char"/>
    <w:basedOn w:val="DefaultParagraphFont"/>
    <w:link w:val="CARD0"/>
    <w:rsid w:val="002E5A86"/>
    <w:rPr>
      <w:rFonts w:ascii="Calibri" w:eastAsia="Times New Roman" w:hAnsi="Calibri" w:cs="Calibri"/>
      <w:u w:val="single"/>
    </w:rPr>
  </w:style>
  <w:style w:type="paragraph" w:customStyle="1" w:styleId="Normal2">
    <w:name w:val="Normal2"/>
    <w:basedOn w:val="Normal"/>
    <w:qFormat/>
    <w:rsid w:val="002E5A86"/>
    <w:rPr>
      <w:rFonts w:ascii="Calibri" w:eastAsia="Times New Roman" w:hAnsi="Calibri" w:cs="Calibri"/>
    </w:rPr>
  </w:style>
  <w:style w:type="character" w:customStyle="1" w:styleId="Style11ptThickunderline">
    <w:name w:val="Style 11 pt Thick underline"/>
    <w:rsid w:val="002E5A86"/>
    <w:rPr>
      <w:rFonts w:ascii="Times New Roman" w:hAnsi="Times New Roman"/>
      <w:sz w:val="20"/>
      <w:u w:val="single"/>
    </w:rPr>
  </w:style>
  <w:style w:type="character" w:customStyle="1" w:styleId="Style11ptBoldThickunderline">
    <w:name w:val="Style 11 pt Bold Thick underline"/>
    <w:rsid w:val="002E5A86"/>
    <w:rPr>
      <w:rFonts w:ascii="Times New Roman" w:hAnsi="Times New Roman"/>
      <w:b/>
      <w:bCs/>
      <w:sz w:val="20"/>
      <w:u w:val="single"/>
    </w:rPr>
  </w:style>
  <w:style w:type="character" w:styleId="FootnoteReference">
    <w:name w:val="footnote reference"/>
    <w:unhideWhenUsed/>
    <w:rsid w:val="002E5A86"/>
    <w:rPr>
      <w:vertAlign w:val="superscript"/>
    </w:rPr>
  </w:style>
  <w:style w:type="character" w:customStyle="1" w:styleId="CharChar5">
    <w:name w:val="Char Char5"/>
    <w:rsid w:val="002E5A8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E5A86"/>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2E5A86"/>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2E5A86"/>
    <w:rPr>
      <w:u w:val="single"/>
    </w:rPr>
  </w:style>
  <w:style w:type="character" w:customStyle="1" w:styleId="StyleUnderlineBoldIndent11ptChar">
    <w:name w:val="Style Underline + Bold Indent + 11 pt Char"/>
    <w:link w:val="StyleUnderlineBoldIndent11pt"/>
    <w:rsid w:val="002E5A86"/>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2E5A86"/>
    <w:rPr>
      <w:b/>
      <w:bCs/>
      <w:u w:val="single"/>
    </w:rPr>
  </w:style>
  <w:style w:type="character" w:customStyle="1" w:styleId="StyleUnderlineBoldIndent11ptBoldChar">
    <w:name w:val="Style Underline + Bold Indent + 11 pt Bold Char"/>
    <w:link w:val="StyleUnderlineBoldIndent11ptBold"/>
    <w:rsid w:val="002E5A86"/>
    <w:rPr>
      <w:rFonts w:ascii="Calibri" w:eastAsia="Times New Roman" w:hAnsi="Calibri" w:cs="Calibri"/>
      <w:b/>
      <w:bCs/>
      <w:szCs w:val="20"/>
      <w:u w:val="single"/>
    </w:rPr>
  </w:style>
  <w:style w:type="paragraph" w:customStyle="1" w:styleId="Normal20pt">
    <w:name w:val="Normal  + 20 pt"/>
    <w:basedOn w:val="Normal"/>
    <w:uiPriority w:val="6"/>
    <w:qFormat/>
    <w:rsid w:val="002E5A86"/>
    <w:rPr>
      <w:rFonts w:ascii="Calibri" w:hAnsi="Calibri" w:cs="Calibri"/>
      <w:bCs/>
      <w:u w:val="single"/>
    </w:rPr>
  </w:style>
  <w:style w:type="character" w:customStyle="1" w:styleId="StyleStyle4CharTimesNewRoman11pt">
    <w:name w:val="Style Style4 Char + Times New Roman 11 pt"/>
    <w:basedOn w:val="DefaultParagraphFont"/>
    <w:rsid w:val="002E5A86"/>
    <w:rPr>
      <w:rFonts w:ascii="Times New Roman" w:hAnsi="Times New Roman"/>
      <w:sz w:val="20"/>
      <w:szCs w:val="24"/>
      <w:u w:val="single"/>
      <w:lang w:val="en-US" w:eastAsia="en-US" w:bidi="ar-SA"/>
    </w:rPr>
  </w:style>
  <w:style w:type="paragraph" w:customStyle="1" w:styleId="author-name">
    <w:name w:val="author-name"/>
    <w:basedOn w:val="Normal"/>
    <w:qFormat/>
    <w:rsid w:val="002E5A86"/>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2E5A86"/>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2E5A86"/>
    <w:rPr>
      <w:rFonts w:ascii="Consolas" w:hAnsi="Consolas" w:cs="Consolas"/>
      <w:sz w:val="20"/>
      <w:szCs w:val="20"/>
    </w:rPr>
  </w:style>
  <w:style w:type="character" w:customStyle="1" w:styleId="StyleStyle4CharTimesNewRoman11ptBold">
    <w:name w:val="Style Style4 Char + Times New Roman 11 pt Bold"/>
    <w:basedOn w:val="DefaultParagraphFont"/>
    <w:rsid w:val="002E5A8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E5A86"/>
    <w:rPr>
      <w:rFonts w:ascii="Times New Roman" w:hAnsi="Times New Roman"/>
      <w:i/>
      <w:iCs/>
      <w:sz w:val="20"/>
      <w:szCs w:val="24"/>
      <w:u w:val="single"/>
      <w:lang w:val="en-US" w:eastAsia="en-US" w:bidi="ar-SA"/>
    </w:rPr>
  </w:style>
  <w:style w:type="character" w:customStyle="1" w:styleId="headline">
    <w:name w:val="headline"/>
    <w:basedOn w:val="DefaultParagraphFont"/>
    <w:rsid w:val="002E5A86"/>
  </w:style>
  <w:style w:type="character" w:customStyle="1" w:styleId="CharChar4">
    <w:name w:val="Char Char4"/>
    <w:basedOn w:val="DefaultParagraphFont"/>
    <w:rsid w:val="002E5A86"/>
    <w:rPr>
      <w:rFonts w:cs="Arial"/>
      <w:b/>
      <w:bCs/>
      <w:iCs/>
      <w:szCs w:val="28"/>
      <w:lang w:val="en-US" w:eastAsia="en-US" w:bidi="ar-SA"/>
    </w:rPr>
  </w:style>
  <w:style w:type="character" w:customStyle="1" w:styleId="yshortcuts">
    <w:name w:val="yshortcuts"/>
    <w:basedOn w:val="DefaultParagraphFont"/>
    <w:rsid w:val="002E5A86"/>
  </w:style>
  <w:style w:type="character" w:customStyle="1" w:styleId="HotRouteChar0">
    <w:name w:val="Hot Route Char"/>
    <w:link w:val="HotRoute"/>
    <w:rsid w:val="002E5A86"/>
    <w:rPr>
      <w:rFonts w:ascii="Calibri" w:eastAsia="Times New Roman" w:hAnsi="Calibri" w:cs="Calibri"/>
    </w:rPr>
  </w:style>
  <w:style w:type="paragraph" w:styleId="PlainText">
    <w:name w:val="Plain Text"/>
    <w:basedOn w:val="Normal"/>
    <w:link w:val="PlainTextChar"/>
    <w:rsid w:val="002E5A86"/>
    <w:rPr>
      <w:rFonts w:ascii="Courier New" w:eastAsia="Times New Roman" w:hAnsi="Courier New" w:cs="Courier New"/>
      <w:szCs w:val="20"/>
    </w:rPr>
  </w:style>
  <w:style w:type="character" w:customStyle="1" w:styleId="PlainTextChar">
    <w:name w:val="Plain Text Char"/>
    <w:basedOn w:val="DefaultParagraphFont"/>
    <w:link w:val="PlainText"/>
    <w:rsid w:val="002E5A86"/>
    <w:rPr>
      <w:rFonts w:ascii="Courier New" w:eastAsia="Times New Roman" w:hAnsi="Courier New" w:cs="Courier New"/>
      <w:szCs w:val="20"/>
    </w:rPr>
  </w:style>
  <w:style w:type="character" w:customStyle="1" w:styleId="senselabelstart">
    <w:name w:val="sense_label start"/>
    <w:basedOn w:val="DefaultParagraphFont"/>
    <w:rsid w:val="002E5A86"/>
  </w:style>
  <w:style w:type="character" w:customStyle="1" w:styleId="sensecontent">
    <w:name w:val="sense_content"/>
    <w:basedOn w:val="DefaultParagraphFont"/>
    <w:rsid w:val="002E5A86"/>
  </w:style>
  <w:style w:type="character" w:customStyle="1" w:styleId="vi">
    <w:name w:val="vi"/>
    <w:basedOn w:val="DefaultParagraphFont"/>
    <w:rsid w:val="002E5A86"/>
  </w:style>
  <w:style w:type="character" w:customStyle="1" w:styleId="italic">
    <w:name w:val="italic"/>
    <w:basedOn w:val="DefaultParagraphFont"/>
    <w:rsid w:val="002E5A86"/>
  </w:style>
  <w:style w:type="paragraph" w:customStyle="1" w:styleId="Microtext0">
    <w:name w:val="Microtext"/>
    <w:basedOn w:val="Normal"/>
    <w:next w:val="Normal"/>
    <w:link w:val="MicrotextChar0"/>
    <w:qFormat/>
    <w:rsid w:val="002E5A86"/>
    <w:rPr>
      <w:rFonts w:ascii="Calibri" w:hAnsi="Calibri" w:cs="Calibri"/>
      <w:sz w:val="12"/>
    </w:rPr>
  </w:style>
  <w:style w:type="character" w:customStyle="1" w:styleId="MicrotextChar0">
    <w:name w:val="Microtext Char"/>
    <w:link w:val="Microtext0"/>
    <w:rsid w:val="002E5A86"/>
    <w:rPr>
      <w:rFonts w:ascii="Calibri" w:hAnsi="Calibri" w:cs="Calibri"/>
      <w:sz w:val="12"/>
    </w:rPr>
  </w:style>
  <w:style w:type="character" w:customStyle="1" w:styleId="st">
    <w:name w:val="st"/>
    <w:basedOn w:val="DefaultParagraphFont"/>
    <w:rsid w:val="002E5A86"/>
  </w:style>
  <w:style w:type="paragraph" w:customStyle="1" w:styleId="Style6">
    <w:name w:val="Style6"/>
    <w:basedOn w:val="Normal"/>
    <w:link w:val="Style6Char"/>
    <w:autoRedefine/>
    <w:qFormat/>
    <w:rsid w:val="002E5A86"/>
    <w:rPr>
      <w:rFonts w:ascii="Calibri" w:hAnsi="Calibri" w:cs="Calibri"/>
      <w:b/>
    </w:rPr>
  </w:style>
  <w:style w:type="character" w:customStyle="1" w:styleId="Style6Char">
    <w:name w:val="Style6 Char"/>
    <w:basedOn w:val="DefaultParagraphFont"/>
    <w:link w:val="Style6"/>
    <w:rsid w:val="002E5A86"/>
    <w:rPr>
      <w:rFonts w:ascii="Calibri" w:hAnsi="Calibri" w:cs="Calibri"/>
      <w:b/>
    </w:rPr>
  </w:style>
  <w:style w:type="paragraph" w:customStyle="1" w:styleId="Style11">
    <w:name w:val="Style11"/>
    <w:basedOn w:val="Normal"/>
    <w:link w:val="Style11Char"/>
    <w:qFormat/>
    <w:rsid w:val="002E5A86"/>
    <w:rPr>
      <w:rFonts w:ascii="Calibri" w:eastAsia="Times New Roman" w:hAnsi="Calibri" w:cs="Calibri"/>
      <w:b/>
      <w:szCs w:val="20"/>
      <w:u w:val="thick"/>
    </w:rPr>
  </w:style>
  <w:style w:type="paragraph" w:customStyle="1" w:styleId="Style12">
    <w:name w:val="Style12"/>
    <w:basedOn w:val="Normal"/>
    <w:link w:val="Style12Char"/>
    <w:qFormat/>
    <w:rsid w:val="002E5A86"/>
    <w:rPr>
      <w:rFonts w:ascii="Calibri" w:eastAsia="Times New Roman" w:hAnsi="Calibri" w:cs="Calibri"/>
      <w:b/>
      <w:u w:val="thick"/>
    </w:rPr>
  </w:style>
  <w:style w:type="character" w:customStyle="1" w:styleId="Style11Char">
    <w:name w:val="Style11 Char"/>
    <w:basedOn w:val="DefaultParagraphFont"/>
    <w:link w:val="Style11"/>
    <w:rsid w:val="002E5A86"/>
    <w:rPr>
      <w:rFonts w:ascii="Calibri" w:eastAsia="Times New Roman" w:hAnsi="Calibri" w:cs="Calibri"/>
      <w:b/>
      <w:szCs w:val="20"/>
      <w:u w:val="thick"/>
    </w:rPr>
  </w:style>
  <w:style w:type="character" w:customStyle="1" w:styleId="Style12Char">
    <w:name w:val="Style12 Char"/>
    <w:basedOn w:val="DefaultParagraphFont"/>
    <w:link w:val="Style12"/>
    <w:rsid w:val="002E5A86"/>
    <w:rPr>
      <w:rFonts w:ascii="Calibri" w:eastAsia="Times New Roman" w:hAnsi="Calibri" w:cs="Calibri"/>
      <w:b/>
      <w:u w:val="thick"/>
    </w:rPr>
  </w:style>
  <w:style w:type="character" w:customStyle="1" w:styleId="caps-label">
    <w:name w:val="caps-label"/>
    <w:basedOn w:val="DefaultParagraphFont"/>
    <w:rsid w:val="002E5A86"/>
  </w:style>
  <w:style w:type="character" w:customStyle="1" w:styleId="wikiexternallink">
    <w:name w:val="wikiexternallink"/>
    <w:basedOn w:val="DefaultParagraphFont"/>
    <w:rsid w:val="002E5A86"/>
  </w:style>
  <w:style w:type="character" w:customStyle="1" w:styleId="wikigeneratedlinkcontent">
    <w:name w:val="wikigeneratedlinkcontent"/>
    <w:basedOn w:val="DefaultParagraphFont"/>
    <w:rsid w:val="002E5A86"/>
  </w:style>
  <w:style w:type="character" w:customStyle="1" w:styleId="ShrinkChar">
    <w:name w:val="Shrink Char"/>
    <w:link w:val="Shrink"/>
    <w:locked/>
    <w:rsid w:val="002E5A86"/>
    <w:rPr>
      <w:rFonts w:ascii="Garamond" w:eastAsia="Times New Roman" w:hAnsi="Garamond"/>
      <w:sz w:val="12"/>
    </w:rPr>
  </w:style>
  <w:style w:type="paragraph" w:customStyle="1" w:styleId="Shrink">
    <w:name w:val="Shrink"/>
    <w:link w:val="ShrinkChar"/>
    <w:qFormat/>
    <w:rsid w:val="002E5A86"/>
    <w:pPr>
      <w:spacing w:after="0" w:line="240" w:lineRule="auto"/>
      <w:ind w:left="288" w:right="288"/>
    </w:pPr>
    <w:rPr>
      <w:rFonts w:ascii="Garamond" w:eastAsia="Times New Roman" w:hAnsi="Garamond"/>
      <w:sz w:val="12"/>
    </w:rPr>
  </w:style>
  <w:style w:type="character" w:customStyle="1" w:styleId="aqj">
    <w:name w:val="aqj"/>
    <w:basedOn w:val="DefaultParagraphFont"/>
    <w:rsid w:val="002E5A86"/>
  </w:style>
  <w:style w:type="character" w:customStyle="1" w:styleId="StyleStyleBoldUnderlineIntenseEmphasisUnderlineapple-style-s">
    <w:name w:val="Style Style Bold UnderlineIntense EmphasisUnderlineapple-style-s..."/>
    <w:basedOn w:val="DefaultParagraphFont"/>
    <w:rsid w:val="002E5A86"/>
    <w:rPr>
      <w:b w:val="0"/>
      <w:bCs w:val="0"/>
      <w:sz w:val="22"/>
      <w:u w:val="single"/>
      <w:bdr w:val="none" w:sz="0" w:space="0" w:color="auto"/>
    </w:rPr>
  </w:style>
  <w:style w:type="paragraph" w:customStyle="1" w:styleId="blocktitle0">
    <w:name w:val="block title"/>
    <w:basedOn w:val="Normal"/>
    <w:link w:val="blocktitleChar0"/>
    <w:autoRedefine/>
    <w:qFormat/>
    <w:rsid w:val="002E5A86"/>
    <w:pPr>
      <w:spacing w:after="240"/>
      <w:jc w:val="center"/>
      <w:outlineLvl w:val="0"/>
    </w:pPr>
    <w:rPr>
      <w:rFonts w:ascii="Calibri" w:eastAsia="Calibri" w:hAnsi="Calibri" w:cs="Calibri"/>
      <w:b/>
      <w:caps/>
      <w:sz w:val="28"/>
      <w:szCs w:val="28"/>
      <w:lang w:val="es-ES"/>
    </w:rPr>
  </w:style>
  <w:style w:type="character" w:customStyle="1" w:styleId="Boxed">
    <w:name w:val="Boxed"/>
    <w:qFormat/>
    <w:rsid w:val="002E5A86"/>
    <w:rPr>
      <w:rFonts w:ascii="Times New Roman" w:hAnsi="Times New Roman"/>
      <w:sz w:val="20"/>
      <w:bdr w:val="single" w:sz="6" w:space="0" w:color="auto"/>
    </w:rPr>
  </w:style>
  <w:style w:type="character" w:customStyle="1" w:styleId="UnderlineCard">
    <w:name w:val="Underline Card"/>
    <w:uiPriority w:val="6"/>
    <w:qFormat/>
    <w:rsid w:val="002E5A86"/>
    <w:rPr>
      <w:rFonts w:ascii="Arial" w:hAnsi="Arial"/>
      <w:b w:val="0"/>
      <w:bCs/>
      <w:sz w:val="20"/>
      <w:u w:val="single"/>
    </w:rPr>
  </w:style>
  <w:style w:type="character" w:customStyle="1" w:styleId="story-author">
    <w:name w:val="story-author"/>
    <w:basedOn w:val="DefaultParagraphFont"/>
    <w:rsid w:val="002E5A86"/>
  </w:style>
  <w:style w:type="paragraph" w:customStyle="1" w:styleId="type">
    <w:name w:val="type"/>
    <w:basedOn w:val="Normal"/>
    <w:qFormat/>
    <w:rsid w:val="002E5A86"/>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2E5A86"/>
  </w:style>
  <w:style w:type="character" w:customStyle="1" w:styleId="abodyblack3">
    <w:name w:val="abodyblack3"/>
    <w:basedOn w:val="DefaultParagraphFont"/>
    <w:rsid w:val="002E5A86"/>
  </w:style>
  <w:style w:type="paragraph" w:customStyle="1" w:styleId="UnderlineChar2CharChar">
    <w:name w:val="Underline Char2 Char Char"/>
    <w:basedOn w:val="Normal"/>
    <w:link w:val="UnderlineChar2CharCharChar"/>
    <w:qFormat/>
    <w:rsid w:val="002E5A86"/>
    <w:rPr>
      <w:rFonts w:ascii="Calibri" w:eastAsia="MS Mincho" w:hAnsi="Calibri" w:cs="Calibri"/>
      <w:szCs w:val="20"/>
      <w:u w:val="single"/>
    </w:rPr>
  </w:style>
  <w:style w:type="character" w:customStyle="1" w:styleId="UnderlineChar2CharCharChar">
    <w:name w:val="Underline Char2 Char Char Char"/>
    <w:link w:val="UnderlineChar2CharChar"/>
    <w:rsid w:val="002E5A86"/>
    <w:rPr>
      <w:rFonts w:ascii="Calibri" w:eastAsia="MS Mincho" w:hAnsi="Calibri" w:cs="Calibri"/>
      <w:szCs w:val="20"/>
      <w:u w:val="single"/>
    </w:rPr>
  </w:style>
  <w:style w:type="character" w:customStyle="1" w:styleId="CharacterStyle1">
    <w:name w:val="Character Style 1"/>
    <w:rsid w:val="002E5A86"/>
    <w:rPr>
      <w:sz w:val="20"/>
      <w:szCs w:val="20"/>
    </w:rPr>
  </w:style>
  <w:style w:type="character" w:customStyle="1" w:styleId="FontStyle177">
    <w:name w:val="Font Style177"/>
    <w:basedOn w:val="DefaultParagraphFont"/>
    <w:uiPriority w:val="99"/>
    <w:rsid w:val="002E5A86"/>
    <w:rPr>
      <w:rFonts w:ascii="Times New Roman" w:hAnsi="Times New Roman" w:cs="Times New Roman"/>
      <w:sz w:val="20"/>
      <w:szCs w:val="20"/>
    </w:rPr>
  </w:style>
  <w:style w:type="character" w:customStyle="1" w:styleId="FontStyle173">
    <w:name w:val="Font Style173"/>
    <w:basedOn w:val="DefaultParagraphFont"/>
    <w:uiPriority w:val="99"/>
    <w:rsid w:val="002E5A86"/>
    <w:rPr>
      <w:rFonts w:ascii="Times New Roman" w:hAnsi="Times New Roman" w:cs="Times New Roman"/>
      <w:sz w:val="14"/>
      <w:szCs w:val="14"/>
    </w:rPr>
  </w:style>
  <w:style w:type="character" w:customStyle="1" w:styleId="FontStyle151">
    <w:name w:val="Font Style151"/>
    <w:basedOn w:val="DefaultParagraphFont"/>
    <w:uiPriority w:val="99"/>
    <w:rsid w:val="002E5A86"/>
    <w:rPr>
      <w:rFonts w:ascii="Arial Narrow" w:hAnsi="Arial Narrow" w:cs="Arial Narrow"/>
      <w:b/>
      <w:bCs/>
      <w:sz w:val="12"/>
      <w:szCs w:val="12"/>
    </w:rPr>
  </w:style>
  <w:style w:type="character" w:customStyle="1" w:styleId="FontStyle156">
    <w:name w:val="Font Style156"/>
    <w:basedOn w:val="DefaultParagraphFont"/>
    <w:uiPriority w:val="99"/>
    <w:rsid w:val="002E5A86"/>
    <w:rPr>
      <w:rFonts w:ascii="Arial Narrow" w:hAnsi="Arial Narrow" w:cs="Arial Narrow"/>
      <w:sz w:val="8"/>
      <w:szCs w:val="8"/>
    </w:rPr>
  </w:style>
  <w:style w:type="character" w:customStyle="1" w:styleId="FontStyle160">
    <w:name w:val="Font Style160"/>
    <w:basedOn w:val="DefaultParagraphFont"/>
    <w:uiPriority w:val="99"/>
    <w:rsid w:val="002E5A86"/>
    <w:rPr>
      <w:rFonts w:ascii="Times New Roman" w:hAnsi="Times New Roman" w:cs="Times New Roman"/>
      <w:b/>
      <w:bCs/>
      <w:sz w:val="20"/>
      <w:szCs w:val="20"/>
    </w:rPr>
  </w:style>
  <w:style w:type="character" w:customStyle="1" w:styleId="FontStyle178">
    <w:name w:val="Font Style178"/>
    <w:basedOn w:val="DefaultParagraphFont"/>
    <w:uiPriority w:val="99"/>
    <w:rsid w:val="002E5A86"/>
    <w:rPr>
      <w:rFonts w:ascii="Times New Roman" w:hAnsi="Times New Roman" w:cs="Times New Roman"/>
      <w:sz w:val="18"/>
      <w:szCs w:val="18"/>
    </w:rPr>
  </w:style>
  <w:style w:type="paragraph" w:customStyle="1" w:styleId="Style14">
    <w:name w:val="Style14"/>
    <w:basedOn w:val="Normal"/>
    <w:uiPriority w:val="99"/>
    <w:qFormat/>
    <w:rsid w:val="002E5A86"/>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2E5A86"/>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2E5A86"/>
    <w:rPr>
      <w:rFonts w:ascii="Times New Roman" w:hAnsi="Times New Roman" w:cs="Times New Roman"/>
      <w:sz w:val="12"/>
      <w:szCs w:val="12"/>
    </w:rPr>
  </w:style>
  <w:style w:type="paragraph" w:customStyle="1" w:styleId="Style9">
    <w:name w:val="Style9"/>
    <w:basedOn w:val="Normal"/>
    <w:uiPriority w:val="99"/>
    <w:qFormat/>
    <w:rsid w:val="002E5A86"/>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2E5A86"/>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2E5A86"/>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2E5A86"/>
    <w:rPr>
      <w:rFonts w:ascii="Times New Roman" w:hAnsi="Times New Roman" w:cs="Times New Roman"/>
      <w:sz w:val="16"/>
      <w:szCs w:val="16"/>
    </w:rPr>
  </w:style>
  <w:style w:type="character" w:customStyle="1" w:styleId="f">
    <w:name w:val="f"/>
    <w:basedOn w:val="DefaultParagraphFont"/>
    <w:rsid w:val="002E5A86"/>
  </w:style>
  <w:style w:type="character" w:customStyle="1" w:styleId="TagsChar2">
    <w:name w:val="Tags Char2"/>
    <w:rsid w:val="002E5A86"/>
    <w:rPr>
      <w:b/>
      <w:sz w:val="24"/>
    </w:rPr>
  </w:style>
  <w:style w:type="paragraph" w:customStyle="1" w:styleId="CardsFont6ptChar">
    <w:name w:val="Cards + Font: 6 pt Char"/>
    <w:basedOn w:val="Normal"/>
    <w:link w:val="CardsFont6ptCharChar"/>
    <w:qFormat/>
    <w:rsid w:val="002E5A86"/>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2E5A86"/>
    <w:rPr>
      <w:rFonts w:ascii="Calibri" w:eastAsia="Times New Roman" w:hAnsi="Calibri" w:cs="Calibri"/>
      <w:sz w:val="12"/>
    </w:rPr>
  </w:style>
  <w:style w:type="character" w:customStyle="1" w:styleId="FontStyle172">
    <w:name w:val="Font Style172"/>
    <w:basedOn w:val="DefaultParagraphFont"/>
    <w:uiPriority w:val="99"/>
    <w:rsid w:val="002E5A86"/>
    <w:rPr>
      <w:rFonts w:ascii="Times New Roman" w:hAnsi="Times New Roman" w:cs="Times New Roman"/>
      <w:b/>
      <w:bCs/>
      <w:sz w:val="16"/>
      <w:szCs w:val="16"/>
    </w:rPr>
  </w:style>
  <w:style w:type="paragraph" w:customStyle="1" w:styleId="Style18">
    <w:name w:val="Style18"/>
    <w:basedOn w:val="Normal"/>
    <w:uiPriority w:val="99"/>
    <w:qFormat/>
    <w:rsid w:val="002E5A86"/>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2E5A86"/>
    <w:rPr>
      <w:rFonts w:ascii="Times New Roman" w:hAnsi="Times New Roman" w:cs="Times New Roman"/>
      <w:i/>
      <w:iCs/>
      <w:sz w:val="16"/>
      <w:szCs w:val="16"/>
    </w:rPr>
  </w:style>
  <w:style w:type="character" w:customStyle="1" w:styleId="FontStyle162">
    <w:name w:val="Font Style162"/>
    <w:basedOn w:val="DefaultParagraphFont"/>
    <w:uiPriority w:val="99"/>
    <w:rsid w:val="002E5A86"/>
    <w:rPr>
      <w:rFonts w:ascii="Times New Roman" w:hAnsi="Times New Roman" w:cs="Times New Roman"/>
      <w:b/>
      <w:bCs/>
      <w:sz w:val="18"/>
      <w:szCs w:val="18"/>
    </w:rPr>
  </w:style>
  <w:style w:type="character" w:customStyle="1" w:styleId="FontStyle167">
    <w:name w:val="Font Style167"/>
    <w:basedOn w:val="DefaultParagraphFont"/>
    <w:uiPriority w:val="99"/>
    <w:rsid w:val="002E5A86"/>
    <w:rPr>
      <w:rFonts w:ascii="Times New Roman" w:hAnsi="Times New Roman" w:cs="Times New Roman"/>
      <w:sz w:val="10"/>
      <w:szCs w:val="10"/>
    </w:rPr>
  </w:style>
  <w:style w:type="character" w:customStyle="1" w:styleId="FontStyle174">
    <w:name w:val="Font Style174"/>
    <w:basedOn w:val="DefaultParagraphFont"/>
    <w:uiPriority w:val="99"/>
    <w:rsid w:val="002E5A86"/>
    <w:rPr>
      <w:rFonts w:ascii="Arial Narrow" w:hAnsi="Arial Narrow" w:cs="Arial Narrow"/>
      <w:b/>
      <w:bCs/>
      <w:sz w:val="18"/>
      <w:szCs w:val="18"/>
    </w:rPr>
  </w:style>
  <w:style w:type="paragraph" w:customStyle="1" w:styleId="Style47">
    <w:name w:val="Style47"/>
    <w:basedOn w:val="Normal"/>
    <w:uiPriority w:val="99"/>
    <w:qFormat/>
    <w:rsid w:val="002E5A86"/>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2E5A86"/>
    <w:rPr>
      <w:rFonts w:ascii="Times New Roman" w:hAnsi="Times New Roman" w:cs="Times New Roman"/>
      <w:sz w:val="12"/>
      <w:szCs w:val="12"/>
    </w:rPr>
  </w:style>
  <w:style w:type="paragraph" w:customStyle="1" w:styleId="Style24">
    <w:name w:val="Style24"/>
    <w:basedOn w:val="Normal"/>
    <w:uiPriority w:val="99"/>
    <w:qFormat/>
    <w:rsid w:val="002E5A86"/>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2E5A86"/>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2E5A86"/>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2E5A86"/>
    <w:rPr>
      <w:rFonts w:ascii="Times New Roman" w:hAnsi="Times New Roman" w:cs="Times New Roman"/>
      <w:b/>
      <w:bCs/>
      <w:sz w:val="18"/>
      <w:szCs w:val="18"/>
    </w:rPr>
  </w:style>
  <w:style w:type="paragraph" w:customStyle="1" w:styleId="Style21">
    <w:name w:val="Style21"/>
    <w:basedOn w:val="Normal"/>
    <w:uiPriority w:val="99"/>
    <w:qFormat/>
    <w:rsid w:val="002E5A86"/>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2E5A86"/>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2E5A86"/>
    <w:rPr>
      <w:rFonts w:ascii="Calibri" w:hAnsi="Calibri"/>
      <w:sz w:val="20"/>
      <w:szCs w:val="20"/>
    </w:rPr>
  </w:style>
  <w:style w:type="paragraph" w:customStyle="1" w:styleId="Standard">
    <w:name w:val="Standard"/>
    <w:qFormat/>
    <w:rsid w:val="002E5A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E5A86"/>
    <w:rPr>
      <w:color w:val="000000"/>
      <w:sz w:val="32"/>
      <w:szCs w:val="32"/>
    </w:rPr>
  </w:style>
  <w:style w:type="paragraph" w:customStyle="1" w:styleId="Cardnon-underlined">
    <w:name w:val="Card non-underlined"/>
    <w:basedOn w:val="Normal"/>
    <w:link w:val="Cardnon-underlinedChar"/>
    <w:autoRedefine/>
    <w:uiPriority w:val="99"/>
    <w:qFormat/>
    <w:rsid w:val="002E5A86"/>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2E5A86"/>
    <w:rPr>
      <w:rFonts w:ascii="Calibri" w:eastAsia="Times New Roman" w:hAnsi="Calibri" w:cs="Calibri"/>
      <w:szCs w:val="20"/>
    </w:rPr>
  </w:style>
  <w:style w:type="numbering" w:customStyle="1" w:styleId="NoList1">
    <w:name w:val="No List1"/>
    <w:next w:val="NoList"/>
    <w:semiHidden/>
    <w:unhideWhenUsed/>
    <w:rsid w:val="002E5A86"/>
  </w:style>
  <w:style w:type="character" w:customStyle="1" w:styleId="TitleChar2">
    <w:name w:val="Title Char2"/>
    <w:basedOn w:val="DefaultParagraphFont"/>
    <w:uiPriority w:val="10"/>
    <w:qFormat/>
    <w:locked/>
    <w:rsid w:val="002E5A86"/>
    <w:rPr>
      <w:b/>
      <w:bCs/>
      <w:u w:val="single"/>
    </w:rPr>
  </w:style>
  <w:style w:type="paragraph" w:styleId="TOC3">
    <w:name w:val="toc 3"/>
    <w:basedOn w:val="Normal"/>
    <w:next w:val="Normal"/>
    <w:autoRedefine/>
    <w:rsid w:val="002E5A86"/>
    <w:pPr>
      <w:ind w:left="400"/>
    </w:pPr>
    <w:rPr>
      <w:rFonts w:ascii="Calibri" w:eastAsia="Times New Roman" w:hAnsi="Calibri" w:cs="Calibri"/>
      <w:szCs w:val="20"/>
    </w:rPr>
  </w:style>
  <w:style w:type="paragraph" w:styleId="TOC4">
    <w:name w:val="toc 4"/>
    <w:basedOn w:val="Normal"/>
    <w:next w:val="Normal"/>
    <w:autoRedefine/>
    <w:rsid w:val="002E5A86"/>
    <w:pPr>
      <w:ind w:left="600"/>
    </w:pPr>
    <w:rPr>
      <w:rFonts w:ascii="Calibri" w:eastAsia="Times New Roman" w:hAnsi="Calibri" w:cs="Calibri"/>
      <w:szCs w:val="20"/>
    </w:rPr>
  </w:style>
  <w:style w:type="paragraph" w:styleId="TOC5">
    <w:name w:val="toc 5"/>
    <w:basedOn w:val="Normal"/>
    <w:next w:val="Normal"/>
    <w:autoRedefine/>
    <w:rsid w:val="002E5A86"/>
    <w:pPr>
      <w:ind w:left="800"/>
    </w:pPr>
    <w:rPr>
      <w:rFonts w:ascii="Calibri" w:eastAsia="Times New Roman" w:hAnsi="Calibri" w:cs="Calibri"/>
      <w:szCs w:val="20"/>
    </w:rPr>
  </w:style>
  <w:style w:type="paragraph" w:styleId="TOC6">
    <w:name w:val="toc 6"/>
    <w:basedOn w:val="Normal"/>
    <w:next w:val="Normal"/>
    <w:autoRedefine/>
    <w:rsid w:val="002E5A86"/>
    <w:pPr>
      <w:ind w:left="1000"/>
    </w:pPr>
    <w:rPr>
      <w:rFonts w:ascii="Calibri" w:eastAsia="Times New Roman" w:hAnsi="Calibri" w:cs="Calibri"/>
      <w:szCs w:val="20"/>
    </w:rPr>
  </w:style>
  <w:style w:type="paragraph" w:styleId="TOC7">
    <w:name w:val="toc 7"/>
    <w:basedOn w:val="Normal"/>
    <w:next w:val="Normal"/>
    <w:autoRedefine/>
    <w:rsid w:val="002E5A86"/>
    <w:pPr>
      <w:ind w:left="1200"/>
    </w:pPr>
    <w:rPr>
      <w:rFonts w:ascii="Calibri" w:eastAsia="Times New Roman" w:hAnsi="Calibri" w:cs="Calibri"/>
      <w:szCs w:val="20"/>
    </w:rPr>
  </w:style>
  <w:style w:type="paragraph" w:styleId="TOC8">
    <w:name w:val="toc 8"/>
    <w:basedOn w:val="Normal"/>
    <w:next w:val="Normal"/>
    <w:autoRedefine/>
    <w:rsid w:val="002E5A86"/>
    <w:pPr>
      <w:ind w:left="1400"/>
    </w:pPr>
    <w:rPr>
      <w:rFonts w:ascii="Calibri" w:eastAsia="Times New Roman" w:hAnsi="Calibri" w:cs="Calibri"/>
      <w:szCs w:val="20"/>
    </w:rPr>
  </w:style>
  <w:style w:type="character" w:customStyle="1" w:styleId="allocatoragentsleft">
    <w:name w:val="al_locatoragentsleft"/>
    <w:basedOn w:val="DefaultParagraphFont"/>
    <w:rsid w:val="002E5A86"/>
  </w:style>
  <w:style w:type="character" w:styleId="HTMLTypewriter">
    <w:name w:val="HTML Typewriter"/>
    <w:basedOn w:val="DefaultParagraphFont"/>
    <w:unhideWhenUsed/>
    <w:rsid w:val="002E5A86"/>
    <w:rPr>
      <w:rFonts w:ascii="Courier New" w:eastAsia="Times New Roman" w:hAnsi="Courier New" w:cs="Courier New"/>
      <w:sz w:val="20"/>
      <w:szCs w:val="20"/>
    </w:rPr>
  </w:style>
  <w:style w:type="character" w:customStyle="1" w:styleId="caps">
    <w:name w:val="caps"/>
    <w:basedOn w:val="DefaultParagraphFont"/>
    <w:rsid w:val="002E5A86"/>
  </w:style>
  <w:style w:type="character" w:customStyle="1" w:styleId="UnderlinesCharChar">
    <w:name w:val="Underlines Char Char"/>
    <w:basedOn w:val="DefaultParagraphFont"/>
    <w:rsid w:val="002E5A86"/>
    <w:rPr>
      <w:rFonts w:cs="Arial"/>
      <w:b/>
      <w:bCs/>
      <w:noProof w:val="0"/>
      <w:sz w:val="22"/>
      <w:szCs w:val="26"/>
      <w:u w:val="single"/>
      <w:lang w:val="en-US" w:eastAsia="en-US" w:bidi="ar-SA"/>
    </w:rPr>
  </w:style>
  <w:style w:type="paragraph" w:customStyle="1" w:styleId="Carding">
    <w:name w:val="Carding"/>
    <w:basedOn w:val="Normal"/>
    <w:uiPriority w:val="99"/>
    <w:qFormat/>
    <w:rsid w:val="002E5A86"/>
    <w:rPr>
      <w:rFonts w:ascii="Calibri" w:eastAsia="Times New Roman" w:hAnsi="Calibri" w:cs="Calibri"/>
      <w:sz w:val="18"/>
    </w:rPr>
  </w:style>
  <w:style w:type="character" w:customStyle="1" w:styleId="TagsChar1">
    <w:name w:val="Tags Char1"/>
    <w:aliases w:val="Super Script Char1,TagStyle Char1"/>
    <w:basedOn w:val="DefaultParagraphFont"/>
    <w:rsid w:val="002E5A86"/>
    <w:rPr>
      <w:rFonts w:ascii="Arial Narrow" w:hAnsi="Arial Narrow"/>
      <w:b/>
      <w:noProof w:val="0"/>
      <w:sz w:val="22"/>
      <w:szCs w:val="60"/>
      <w:lang w:val="en-US" w:eastAsia="en-US" w:bidi="ar-SA"/>
    </w:rPr>
  </w:style>
  <w:style w:type="character" w:customStyle="1" w:styleId="aunderline">
    <w:name w:val="aunderline"/>
    <w:basedOn w:val="DefaultParagraphFont"/>
    <w:qFormat/>
    <w:rsid w:val="002E5A86"/>
    <w:rPr>
      <w:rFonts w:ascii="Times New Roman" w:hAnsi="Times New Roman"/>
      <w:sz w:val="20"/>
      <w:szCs w:val="24"/>
      <w:u w:val="thick"/>
    </w:rPr>
  </w:style>
  <w:style w:type="character" w:customStyle="1" w:styleId="tagChar1">
    <w:name w:val="tag Char1"/>
    <w:basedOn w:val="DefaultParagraphFont"/>
    <w:rsid w:val="002E5A86"/>
    <w:rPr>
      <w:b/>
      <w:noProof w:val="0"/>
      <w:sz w:val="24"/>
      <w:lang w:val="en-US" w:eastAsia="en-US" w:bidi="ar-SA"/>
    </w:rPr>
  </w:style>
  <w:style w:type="character" w:customStyle="1" w:styleId="tagChar2">
    <w:name w:val="tag Char2"/>
    <w:basedOn w:val="DefaultParagraphFont"/>
    <w:qFormat/>
    <w:rsid w:val="002E5A86"/>
    <w:rPr>
      <w:b/>
      <w:noProof w:val="0"/>
      <w:sz w:val="24"/>
      <w:lang w:val="en-US" w:eastAsia="en-US" w:bidi="ar-SA"/>
    </w:rPr>
  </w:style>
  <w:style w:type="character" w:customStyle="1" w:styleId="Taggin-New">
    <w:name w:val="Taggin - New"/>
    <w:basedOn w:val="DefaultParagraphFont"/>
    <w:rsid w:val="002E5A86"/>
    <w:rPr>
      <w:rFonts w:ascii="Arial Narrow" w:hAnsi="Arial Narrow"/>
      <w:b/>
      <w:sz w:val="22"/>
    </w:rPr>
  </w:style>
  <w:style w:type="character" w:customStyle="1" w:styleId="Boxing-New">
    <w:name w:val="Boxing - New"/>
    <w:basedOn w:val="DefaultParagraphFont"/>
    <w:rsid w:val="002E5A86"/>
    <w:rPr>
      <w:rFonts w:ascii="Arial Narrow" w:hAnsi="Arial Narrow"/>
      <w:sz w:val="16"/>
      <w:u w:val="none"/>
      <w:bdr w:val="single" w:sz="4" w:space="0" w:color="auto"/>
    </w:rPr>
  </w:style>
  <w:style w:type="character" w:customStyle="1" w:styleId="ilad">
    <w:name w:val="il_ad"/>
    <w:rsid w:val="002E5A86"/>
  </w:style>
  <w:style w:type="paragraph" w:customStyle="1" w:styleId="CardsHighlighted">
    <w:name w:val="Cards Highlighted"/>
    <w:next w:val="Normal"/>
    <w:link w:val="CardsHighlightedChar"/>
    <w:qFormat/>
    <w:rsid w:val="002E5A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E5A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E5A86"/>
    <w:rPr>
      <w:rFonts w:ascii="Garamond" w:hAnsi="Garamond"/>
      <w:sz w:val="22"/>
      <w:szCs w:val="24"/>
      <w:u w:val="single"/>
      <w:lang w:val="en-US" w:eastAsia="en-US" w:bidi="ar-SA"/>
    </w:rPr>
  </w:style>
  <w:style w:type="paragraph" w:customStyle="1" w:styleId="Style2">
    <w:name w:val="Style2"/>
    <w:basedOn w:val="Heading4"/>
    <w:qFormat/>
    <w:rsid w:val="002E5A86"/>
    <w:pPr>
      <w:spacing w:before="0"/>
    </w:pPr>
    <w:rPr>
      <w:rFonts w:ascii="Calibri" w:eastAsia="Times New Roman" w:hAnsi="Calibri" w:cs="Times New Roman"/>
      <w:iCs w:val="0"/>
      <w:caps/>
      <w:szCs w:val="20"/>
    </w:rPr>
  </w:style>
  <w:style w:type="character" w:customStyle="1" w:styleId="pagetitle">
    <w:name w:val="pagetitle"/>
    <w:basedOn w:val="DefaultParagraphFont"/>
    <w:rsid w:val="002E5A86"/>
  </w:style>
  <w:style w:type="paragraph" w:customStyle="1" w:styleId="text">
    <w:name w:val="text"/>
    <w:basedOn w:val="Normal"/>
    <w:uiPriority w:val="99"/>
    <w:qFormat/>
    <w:rsid w:val="002E5A86"/>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2E5A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E5A86"/>
    <w:rPr>
      <w:rFonts w:ascii="Times New Roman" w:hAnsi="Times New Roman"/>
      <w:sz w:val="20"/>
      <w:szCs w:val="24"/>
      <w:u w:val="single"/>
      <w:lang w:val="en-US" w:eastAsia="en-US" w:bidi="ar-SA"/>
    </w:rPr>
  </w:style>
  <w:style w:type="character" w:customStyle="1" w:styleId="Style9ptBoldUnderline">
    <w:name w:val="Style 9 pt Bold Underline"/>
    <w:rsid w:val="002E5A86"/>
    <w:rPr>
      <w:b/>
      <w:bCs/>
      <w:sz w:val="20"/>
      <w:u w:val="single"/>
    </w:rPr>
  </w:style>
  <w:style w:type="paragraph" w:customStyle="1" w:styleId="StyleUnderline9pt0">
    <w:name w:val="Style Underline + 9 pt"/>
    <w:link w:val="StyleUnderline9ptChar"/>
    <w:qFormat/>
    <w:rsid w:val="002E5A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E5A86"/>
    <w:rPr>
      <w:rFonts w:ascii="Arial" w:eastAsia="Times New Roman" w:hAnsi="Arial" w:cs="Times New Roman"/>
      <w:szCs w:val="20"/>
      <w:u w:val="single"/>
    </w:rPr>
  </w:style>
  <w:style w:type="character" w:customStyle="1" w:styleId="StyleUnderlineChar1Bold">
    <w:name w:val="Style Underline Char1 + Bold"/>
    <w:rsid w:val="002E5A8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E5A86"/>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2E5A86"/>
    <w:rPr>
      <w:rFonts w:ascii="Calibri" w:hAnsi="Calibri" w:cs="Calibri"/>
      <w:kern w:val="32"/>
      <w:szCs w:val="20"/>
      <w:lang w:eastAsia="ar-SA"/>
    </w:rPr>
  </w:style>
  <w:style w:type="character" w:customStyle="1" w:styleId="TagsCharCharChar">
    <w:name w:val="Tags Char Char Char"/>
    <w:basedOn w:val="DefaultParagraphFont"/>
    <w:rsid w:val="002E5A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E5A86"/>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2E5A86"/>
    <w:rPr>
      <w:color w:val="000000"/>
      <w:sz w:val="20"/>
      <w:u w:val="single"/>
    </w:rPr>
  </w:style>
  <w:style w:type="character" w:customStyle="1" w:styleId="Style11ptBlack">
    <w:name w:val="Style 11 pt Black"/>
    <w:basedOn w:val="DefaultParagraphFont"/>
    <w:rsid w:val="002E5A86"/>
    <w:rPr>
      <w:color w:val="000000"/>
      <w:sz w:val="20"/>
    </w:rPr>
  </w:style>
  <w:style w:type="character" w:customStyle="1" w:styleId="StyleUnderlineCharTimesBold">
    <w:name w:val="Style Underline Char + Times Bold"/>
    <w:basedOn w:val="DefaultParagraphFont"/>
    <w:rsid w:val="002E5A86"/>
    <w:rPr>
      <w:rFonts w:ascii="Times" w:hAnsi="Times"/>
      <w:b w:val="0"/>
      <w:bCs/>
      <w:sz w:val="20"/>
      <w:u w:val="single"/>
    </w:rPr>
  </w:style>
  <w:style w:type="character" w:customStyle="1" w:styleId="blubigktbiz">
    <w:name w:val="blubigktbiz"/>
    <w:rsid w:val="002E5A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E5A86"/>
  </w:style>
  <w:style w:type="character" w:customStyle="1" w:styleId="StyleevidencetextBorderSinglesolidlineAuto05ptLChar">
    <w:name w:val="Style evidence text + Border: : (Single solid line Auto  0.5 pt L... Char"/>
    <w:link w:val="StyleevidencetextBorderSinglesolidlineAuto05ptL"/>
    <w:rsid w:val="002E5A86"/>
    <w:rPr>
      <w:rFonts w:ascii="Calibri" w:hAnsi="Calibri" w:cs="Calibri"/>
      <w:color w:val="000000"/>
      <w:lang w:val="x-none" w:eastAsia="x-none"/>
    </w:rPr>
  </w:style>
  <w:style w:type="character" w:customStyle="1" w:styleId="Style4CharChar">
    <w:name w:val="Style4 Char Char"/>
    <w:basedOn w:val="DefaultParagraphFont"/>
    <w:rsid w:val="002E5A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E5A86"/>
    <w:rPr>
      <w:rFonts w:ascii="Times New Roman" w:hAnsi="Times New Roman" w:cs="Times New Roman"/>
      <w:sz w:val="16"/>
      <w:szCs w:val="16"/>
    </w:rPr>
  </w:style>
  <w:style w:type="character" w:customStyle="1" w:styleId="StyleEmphasisArial12ptBold">
    <w:name w:val="Style Emphasis + Arial 12 pt Bold"/>
    <w:rsid w:val="002E5A86"/>
    <w:rPr>
      <w:rFonts w:ascii="Arial" w:hAnsi="Arial"/>
      <w:b/>
      <w:bCs/>
      <w:i/>
      <w:iCs/>
      <w:sz w:val="24"/>
    </w:rPr>
  </w:style>
  <w:style w:type="character" w:customStyle="1" w:styleId="super">
    <w:name w:val="super"/>
    <w:rsid w:val="002E5A86"/>
  </w:style>
  <w:style w:type="character" w:customStyle="1" w:styleId="text30">
    <w:name w:val="text30"/>
    <w:rsid w:val="002E5A86"/>
  </w:style>
  <w:style w:type="character" w:customStyle="1" w:styleId="uppercase">
    <w:name w:val="uppercase"/>
    <w:rsid w:val="002E5A86"/>
  </w:style>
  <w:style w:type="character" w:customStyle="1" w:styleId="bodytext0">
    <w:name w:val="bodytext"/>
    <w:rsid w:val="002E5A86"/>
  </w:style>
  <w:style w:type="character" w:customStyle="1" w:styleId="entry-title">
    <w:name w:val="entry-title"/>
    <w:rsid w:val="002E5A86"/>
  </w:style>
  <w:style w:type="character" w:customStyle="1" w:styleId="BodyTextIndentChar1">
    <w:name w:val="Body Text Indent Char1"/>
    <w:basedOn w:val="DefaultParagraphFont"/>
    <w:uiPriority w:val="99"/>
    <w:semiHidden/>
    <w:rsid w:val="002E5A86"/>
    <w:rPr>
      <w:rFonts w:ascii="Times New Roman" w:hAnsi="Times New Roman" w:cs="Times New Roman"/>
      <w:sz w:val="20"/>
    </w:rPr>
  </w:style>
  <w:style w:type="character" w:customStyle="1" w:styleId="Style6pt">
    <w:name w:val="Style 6 pt"/>
    <w:basedOn w:val="DefaultParagraphFont"/>
    <w:qFormat/>
    <w:rsid w:val="002E5A86"/>
    <w:rPr>
      <w:sz w:val="12"/>
    </w:rPr>
  </w:style>
  <w:style w:type="character" w:customStyle="1" w:styleId="CiteCharCharCharCharCharChar">
    <w:name w:val="Cite Char Char Char Char Char Char"/>
    <w:basedOn w:val="DefaultParagraphFont"/>
    <w:rsid w:val="002E5A86"/>
    <w:rPr>
      <w:b/>
      <w:noProof w:val="0"/>
      <w:sz w:val="22"/>
      <w:szCs w:val="24"/>
      <w:u w:val="single"/>
      <w:lang w:val="en-US" w:eastAsia="en-US" w:bidi="ar-SA"/>
    </w:rPr>
  </w:style>
  <w:style w:type="character" w:customStyle="1" w:styleId="mainbody1">
    <w:name w:val="mainbody1"/>
    <w:basedOn w:val="DefaultParagraphFont"/>
    <w:rsid w:val="002E5A86"/>
    <w:rPr>
      <w:rFonts w:ascii="Verdana" w:hAnsi="Verdana" w:hint="default"/>
      <w:color w:val="000000"/>
      <w:sz w:val="22"/>
      <w:szCs w:val="22"/>
    </w:rPr>
  </w:style>
  <w:style w:type="character" w:customStyle="1" w:styleId="ssl4">
    <w:name w:val="ss_l4"/>
    <w:basedOn w:val="DefaultParagraphFont"/>
    <w:rsid w:val="002E5A86"/>
  </w:style>
  <w:style w:type="paragraph" w:customStyle="1" w:styleId="StyleNormalWeb11ptUnderline">
    <w:name w:val="Style Normal (Web) + 11 pt Underline"/>
    <w:basedOn w:val="NormalWeb"/>
    <w:link w:val="StyleNormalWeb11ptUnderlineChar"/>
    <w:qFormat/>
    <w:rsid w:val="002E5A8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E5A86"/>
    <w:rPr>
      <w:rFonts w:ascii="Calibri" w:eastAsia="Calibri" w:hAnsi="Calibri" w:cs="Calibri"/>
      <w:u w:val="single"/>
    </w:rPr>
  </w:style>
  <w:style w:type="character" w:customStyle="1" w:styleId="cit-first-element">
    <w:name w:val="cit-first-element"/>
    <w:basedOn w:val="DefaultParagraphFont"/>
    <w:rsid w:val="002E5A86"/>
  </w:style>
  <w:style w:type="character" w:customStyle="1" w:styleId="title1">
    <w:name w:val="title1"/>
    <w:basedOn w:val="DefaultParagraphFont"/>
    <w:rsid w:val="002E5A86"/>
  </w:style>
  <w:style w:type="character" w:customStyle="1" w:styleId="StyleThickunderline1">
    <w:name w:val="Style Thick underline1"/>
    <w:basedOn w:val="DefaultParagraphFont"/>
    <w:rsid w:val="002E5A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E5A86"/>
    <w:rPr>
      <w:rFonts w:ascii="Georgia" w:hAnsi="Georgia"/>
    </w:rPr>
  </w:style>
  <w:style w:type="character" w:customStyle="1" w:styleId="FooterChar1">
    <w:name w:val="Footer Char1"/>
    <w:basedOn w:val="DefaultParagraphFont"/>
    <w:uiPriority w:val="99"/>
    <w:semiHidden/>
    <w:rsid w:val="002E5A86"/>
    <w:rPr>
      <w:rFonts w:ascii="Georgia" w:hAnsi="Georgia"/>
    </w:rPr>
  </w:style>
  <w:style w:type="character" w:customStyle="1" w:styleId="UnderlineBold0">
    <w:name w:val="Underline Bold"/>
    <w:uiPriority w:val="6"/>
    <w:qFormat/>
    <w:rsid w:val="002E5A86"/>
    <w:rPr>
      <w:b/>
      <w:sz w:val="20"/>
      <w:u w:val="single"/>
    </w:rPr>
  </w:style>
  <w:style w:type="paragraph" w:customStyle="1" w:styleId="Underline20">
    <w:name w:val="Underline2"/>
    <w:basedOn w:val="Normal"/>
    <w:link w:val="Underline2Char"/>
    <w:autoRedefine/>
    <w:uiPriority w:val="4"/>
    <w:qFormat/>
    <w:rsid w:val="002E5A86"/>
    <w:rPr>
      <w:rFonts w:ascii="Calibri" w:hAnsi="Calibri" w:cs="Calibri"/>
      <w:b/>
      <w:u w:val="single"/>
    </w:rPr>
  </w:style>
  <w:style w:type="character" w:customStyle="1" w:styleId="Underline2Char">
    <w:name w:val="Underline2 Char"/>
    <w:basedOn w:val="DefaultParagraphFont"/>
    <w:link w:val="Underline20"/>
    <w:uiPriority w:val="4"/>
    <w:rsid w:val="002E5A86"/>
    <w:rPr>
      <w:rFonts w:ascii="Calibri" w:hAnsi="Calibri" w:cs="Calibri"/>
      <w:b/>
      <w:u w:val="single"/>
    </w:rPr>
  </w:style>
  <w:style w:type="character" w:customStyle="1" w:styleId="NormalTextChar">
    <w:name w:val="Normal Text Char"/>
    <w:link w:val="NormalText"/>
    <w:rsid w:val="002E5A86"/>
    <w:rPr>
      <w:rFonts w:ascii="Calibri" w:eastAsia="Times New Roman" w:hAnsi="Calibri" w:cs="Calibri"/>
      <w:szCs w:val="26"/>
    </w:rPr>
  </w:style>
  <w:style w:type="paragraph" w:customStyle="1" w:styleId="TableParagraph">
    <w:name w:val="Table Paragraph"/>
    <w:basedOn w:val="Normal"/>
    <w:uiPriority w:val="1"/>
    <w:qFormat/>
    <w:rsid w:val="002E5A86"/>
    <w:pPr>
      <w:widowControl w:val="0"/>
    </w:pPr>
    <w:rPr>
      <w:rFonts w:ascii="Calibri" w:hAnsi="Calibri" w:cs="Calibri"/>
    </w:rPr>
  </w:style>
  <w:style w:type="character" w:customStyle="1" w:styleId="UnderlineChar0">
    <w:name w:val="UnderlineChar"/>
    <w:rsid w:val="002E5A86"/>
    <w:rPr>
      <w:sz w:val="24"/>
      <w:u w:val="single"/>
      <w:shd w:val="clear" w:color="auto" w:fill="auto"/>
    </w:rPr>
  </w:style>
  <w:style w:type="character" w:customStyle="1" w:styleId="foreground">
    <w:name w:val="foreground"/>
    <w:basedOn w:val="DefaultParagraphFont"/>
    <w:rsid w:val="002E5A86"/>
  </w:style>
  <w:style w:type="paragraph" w:customStyle="1" w:styleId="StyleCircled11pt">
    <w:name w:val="Style Circled + 11 pt"/>
    <w:basedOn w:val="Normal"/>
    <w:link w:val="StyleCircled11ptChar"/>
    <w:qFormat/>
    <w:rsid w:val="002E5A86"/>
    <w:rPr>
      <w:rFonts w:ascii="Calibri" w:eastAsia="Times New Roman" w:hAnsi="Calibri" w:cs="Calibri"/>
      <w:b/>
      <w:bCs/>
      <w:sz w:val="20"/>
      <w:u w:val="single"/>
    </w:rPr>
  </w:style>
  <w:style w:type="character" w:customStyle="1" w:styleId="StyleCircled11ptChar">
    <w:name w:val="Style Circled + 11 pt Char"/>
    <w:link w:val="StyleCircled11pt"/>
    <w:rsid w:val="002E5A8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2E5A86"/>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2E5A86"/>
    <w:rPr>
      <w:rFonts w:ascii="Times" w:eastAsia="Times New Roman" w:hAnsi="Times" w:cs="Calibri"/>
      <w:sz w:val="20"/>
      <w:szCs w:val="28"/>
      <w:u w:val="single"/>
    </w:rPr>
  </w:style>
  <w:style w:type="paragraph" w:customStyle="1" w:styleId="cite20">
    <w:name w:val="cite2"/>
    <w:basedOn w:val="Normal"/>
    <w:uiPriority w:val="99"/>
    <w:qFormat/>
    <w:rsid w:val="002E5A86"/>
    <w:rPr>
      <w:rFonts w:ascii="Calibri" w:eastAsia="Times New Roman" w:hAnsi="Calibri" w:cs="Calibri"/>
      <w:color w:val="000000"/>
      <w:sz w:val="20"/>
      <w:szCs w:val="20"/>
    </w:rPr>
  </w:style>
  <w:style w:type="character" w:customStyle="1" w:styleId="postby">
    <w:name w:val="post_by"/>
    <w:basedOn w:val="DefaultParagraphFont"/>
    <w:rsid w:val="002E5A86"/>
  </w:style>
  <w:style w:type="character" w:customStyle="1" w:styleId="Style11ptBorderSinglesolidlineAuto05ptLinewidth">
    <w:name w:val="Style 11 pt Border: : (Single solid line Auto  0.5 pt Line width)"/>
    <w:rsid w:val="002E5A86"/>
    <w:rPr>
      <w:sz w:val="20"/>
      <w:bdr w:val="single" w:sz="4" w:space="0" w:color="auto" w:frame="1"/>
    </w:rPr>
  </w:style>
  <w:style w:type="character" w:customStyle="1" w:styleId="StyleUnderlineChar9ptBorderSinglesolidlineAuto0">
    <w:name w:val="Style Underline Char + 9 pt Border: : (Single solid line Auto  0..."/>
    <w:rsid w:val="002E5A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E5A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E5A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E5A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E5A86"/>
    <w:rPr>
      <w:sz w:val="20"/>
      <w:szCs w:val="24"/>
      <w:u w:val="single"/>
      <w:bdr w:val="single" w:sz="4" w:space="0" w:color="auto"/>
      <w:lang w:val="en-US" w:eastAsia="en-US" w:bidi="ar-SA"/>
    </w:rPr>
  </w:style>
  <w:style w:type="character" w:customStyle="1" w:styleId="StyleLatinGaramondUnderline">
    <w:name w:val="Style (Latin) Garamond Underline"/>
    <w:rsid w:val="002E5A86"/>
    <w:rPr>
      <w:rFonts w:ascii="Times New Roman" w:hAnsi="Times New Roman"/>
      <w:sz w:val="20"/>
      <w:u w:val="single"/>
    </w:rPr>
  </w:style>
  <w:style w:type="character" w:customStyle="1" w:styleId="StyleLatinGaramond">
    <w:name w:val="Style (Latin) Garamond"/>
    <w:rsid w:val="002E5A86"/>
    <w:rPr>
      <w:rFonts w:ascii="Times New Roman" w:hAnsi="Times New Roman"/>
      <w:sz w:val="20"/>
    </w:rPr>
  </w:style>
  <w:style w:type="character" w:customStyle="1" w:styleId="styletimesnewroman12ptbold0">
    <w:name w:val="styletimesnewroman12ptbold"/>
    <w:basedOn w:val="DefaultParagraphFont"/>
    <w:rsid w:val="002E5A86"/>
  </w:style>
  <w:style w:type="character" w:customStyle="1" w:styleId="CharCharCharCharChar">
    <w:name w:val="Char Char Char Char Char"/>
    <w:aliases w:val="Char Char Char Char,Char Char Char Char Char Char Char1,Heading 2 Char1 Char Char Char Char Char Char"/>
    <w:basedOn w:val="DefaultParagraphFont"/>
    <w:rsid w:val="002E5A86"/>
    <w:rPr>
      <w:rFonts w:cs="Arial"/>
      <w:b/>
      <w:bCs/>
      <w:iCs/>
      <w:sz w:val="24"/>
      <w:szCs w:val="28"/>
      <w:lang w:val="en-US" w:eastAsia="en-US" w:bidi="ar-SA"/>
    </w:rPr>
  </w:style>
  <w:style w:type="character" w:customStyle="1" w:styleId="mainheading">
    <w:name w:val="mainheading"/>
    <w:basedOn w:val="DefaultParagraphFont"/>
    <w:rsid w:val="002E5A86"/>
  </w:style>
  <w:style w:type="paragraph" w:customStyle="1" w:styleId="BoldandUnderlineChar2CharChar">
    <w:name w:val="Bold and Underline Char2 Char Char"/>
    <w:basedOn w:val="Normal"/>
    <w:link w:val="BoldandUnderlineChar2CharCharChar"/>
    <w:qFormat/>
    <w:rsid w:val="002E5A86"/>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2E5A86"/>
    <w:rPr>
      <w:rFonts w:ascii="Calibri" w:eastAsia="Times New Roman" w:hAnsi="Calibri" w:cs="Calibri"/>
      <w:b/>
      <w:u w:val="single"/>
    </w:rPr>
  </w:style>
  <w:style w:type="character" w:customStyle="1" w:styleId="StyleUnderlineChar9ptChar">
    <w:name w:val="Style Underline Char + 9 pt Char"/>
    <w:basedOn w:val="UnderlineCharChar"/>
    <w:rsid w:val="002E5A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E5A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E5A86"/>
    <w:rPr>
      <w:sz w:val="16"/>
    </w:rPr>
  </w:style>
  <w:style w:type="paragraph" w:customStyle="1" w:styleId="Reduce8pt">
    <w:name w:val="Reduce 8pt"/>
    <w:basedOn w:val="Normal"/>
    <w:link w:val="Reduce8ptCharChar"/>
    <w:qFormat/>
    <w:rsid w:val="002E5A86"/>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2E5A86"/>
    <w:pPr>
      <w:contextualSpacing/>
    </w:pPr>
    <w:rPr>
      <w:rFonts w:ascii="Calibri" w:eastAsia="Calibri" w:hAnsi="Calibri" w:cs="Calibri"/>
    </w:rPr>
  </w:style>
  <w:style w:type="character" w:customStyle="1" w:styleId="CardIndentedChar">
    <w:name w:val="Card (Indented) Char"/>
    <w:link w:val="CardIndented"/>
    <w:locked/>
    <w:rsid w:val="002E5A86"/>
    <w:rPr>
      <w:rFonts w:ascii="Calibri" w:hAnsi="Calibri" w:cs="Calibri"/>
    </w:rPr>
  </w:style>
  <w:style w:type="character" w:customStyle="1" w:styleId="citenon-boldChar">
    <w:name w:val="cite non-bold Char"/>
    <w:basedOn w:val="DefaultParagraphFont"/>
    <w:link w:val="citenon-bold"/>
    <w:locked/>
    <w:rsid w:val="002E5A86"/>
    <w:rPr>
      <w:rFonts w:ascii="Garamond" w:eastAsia="Times New Roman" w:hAnsi="Garamond" w:cs="Calibri"/>
      <w:szCs w:val="20"/>
    </w:rPr>
  </w:style>
  <w:style w:type="character" w:customStyle="1" w:styleId="boldciteChar4">
    <w:name w:val="bold cite Char4"/>
    <w:link w:val="boldcite"/>
    <w:locked/>
    <w:rsid w:val="002E5A86"/>
    <w:rPr>
      <w:rFonts w:eastAsia="Times New Roman" w:cs="Times New Roman"/>
      <w:b/>
      <w:color w:val="000000"/>
      <w:sz w:val="20"/>
      <w:u w:val="thick" w:color="000000"/>
    </w:rPr>
  </w:style>
  <w:style w:type="paragraph" w:customStyle="1" w:styleId="boldcite">
    <w:name w:val="bold cite"/>
    <w:basedOn w:val="Normal"/>
    <w:link w:val="boldciteChar4"/>
    <w:qFormat/>
    <w:rsid w:val="002E5A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E5A86"/>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2E5A86"/>
    <w:rPr>
      <w:rFonts w:ascii="Calibri" w:eastAsia="Calibri" w:hAnsi="Calibri" w:cs="Calibri"/>
      <w:b/>
    </w:rPr>
  </w:style>
  <w:style w:type="character" w:customStyle="1" w:styleId="HeadingsBaseChar">
    <w:name w:val="Headings Base Char"/>
    <w:basedOn w:val="DefaultParagraphFont"/>
    <w:link w:val="HeadingsBase"/>
    <w:locked/>
    <w:rsid w:val="002E5A86"/>
    <w:rPr>
      <w:rFonts w:ascii="Times New Roman" w:hAnsi="Times New Roman" w:cs="Times New Roman"/>
      <w:b/>
      <w:sz w:val="32"/>
    </w:rPr>
  </w:style>
  <w:style w:type="paragraph" w:customStyle="1" w:styleId="HeadingsBase">
    <w:name w:val="Headings Base"/>
    <w:basedOn w:val="Normal"/>
    <w:link w:val="HeadingsBaseChar"/>
    <w:qFormat/>
    <w:rsid w:val="002E5A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E5A86"/>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2E5A86"/>
    <w:pPr>
      <w:spacing w:line="480" w:lineRule="auto"/>
      <w:ind w:firstLine="720"/>
    </w:pPr>
    <w:rPr>
      <w:rFonts w:ascii="Calibri" w:eastAsia="Calibri" w:hAnsi="Calibri" w:cs="Calibri"/>
    </w:rPr>
  </w:style>
  <w:style w:type="paragraph" w:customStyle="1" w:styleId="SchoolBlockQuote">
    <w:name w:val="School Block Quote"/>
    <w:basedOn w:val="SchoolPaper"/>
    <w:qFormat/>
    <w:rsid w:val="002E5A86"/>
  </w:style>
  <w:style w:type="paragraph" w:customStyle="1" w:styleId="SchoolWorksCited">
    <w:name w:val="School Works Cited"/>
    <w:basedOn w:val="SchoolPaper"/>
    <w:qFormat/>
    <w:rsid w:val="002E5A86"/>
  </w:style>
  <w:style w:type="paragraph" w:customStyle="1" w:styleId="BlockQuote">
    <w:name w:val="Block Quote"/>
    <w:basedOn w:val="Normal"/>
    <w:qFormat/>
    <w:rsid w:val="002E5A86"/>
    <w:pPr>
      <w:ind w:left="720" w:right="720"/>
    </w:pPr>
    <w:rPr>
      <w:rFonts w:ascii="Calibri" w:eastAsia="Calibri" w:hAnsi="Calibri" w:cs="Calibri"/>
    </w:rPr>
  </w:style>
  <w:style w:type="paragraph" w:customStyle="1" w:styleId="PaperBody">
    <w:name w:val="Paper Body"/>
    <w:basedOn w:val="Normal"/>
    <w:qFormat/>
    <w:rsid w:val="002E5A86"/>
    <w:pPr>
      <w:spacing w:line="480" w:lineRule="auto"/>
      <w:ind w:firstLine="720"/>
    </w:pPr>
    <w:rPr>
      <w:rFonts w:ascii="Calibri" w:eastAsia="Calibri" w:hAnsi="Calibri" w:cs="Calibri"/>
    </w:rPr>
  </w:style>
  <w:style w:type="paragraph" w:customStyle="1" w:styleId="PaperCitation">
    <w:name w:val="Paper Citation"/>
    <w:basedOn w:val="Normal"/>
    <w:qFormat/>
    <w:rsid w:val="002E5A86"/>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2E5A86"/>
    <w:rPr>
      <w:rFonts w:ascii="Calibri" w:eastAsia="Times New Roman" w:hAnsi="Calibri" w:cs="Calibri"/>
      <w:b/>
      <w:bCs/>
      <w:sz w:val="32"/>
      <w:u w:val="single"/>
      <w:lang w:bidi="en-US"/>
    </w:rPr>
  </w:style>
  <w:style w:type="paragraph" w:customStyle="1" w:styleId="WW-Default">
    <w:name w:val="WW-Default"/>
    <w:qFormat/>
    <w:rsid w:val="002E5A86"/>
    <w:pPr>
      <w:suppressAutoHyphens/>
      <w:spacing w:after="0" w:line="240" w:lineRule="auto"/>
    </w:pPr>
    <w:rPr>
      <w:rFonts w:ascii="Georgia" w:eastAsia="Calibri" w:hAnsi="Georgia" w:cs="Calibri"/>
      <w:lang w:eastAsia="ar-SA"/>
    </w:rPr>
  </w:style>
  <w:style w:type="paragraph" w:customStyle="1" w:styleId="B-TagCite">
    <w:name w:val="B-TagCite"/>
    <w:qFormat/>
    <w:rsid w:val="002E5A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E5A86"/>
    <w:rPr>
      <w:rFonts w:ascii="Times New Roman" w:hAnsi="Times New Roman" w:cs="Times New Roman"/>
      <w:b/>
      <w:sz w:val="20"/>
    </w:rPr>
  </w:style>
  <w:style w:type="paragraph" w:customStyle="1" w:styleId="MicroText">
    <w:name w:val="MicroText"/>
    <w:basedOn w:val="Normal"/>
    <w:next w:val="Normal"/>
    <w:link w:val="MicroTextChar"/>
    <w:qFormat/>
    <w:rsid w:val="002E5A86"/>
    <w:rPr>
      <w:rFonts w:ascii="Arial Narrow" w:hAnsi="Arial Narrow" w:cstheme="minorBidi"/>
      <w:sz w:val="12"/>
    </w:rPr>
  </w:style>
  <w:style w:type="character" w:customStyle="1" w:styleId="Footnote2Char">
    <w:name w:val="Footnote2 Char"/>
    <w:link w:val="Footnote2"/>
    <w:locked/>
    <w:rsid w:val="002E5A86"/>
  </w:style>
  <w:style w:type="paragraph" w:customStyle="1" w:styleId="Footnote2">
    <w:name w:val="Footnote2"/>
    <w:basedOn w:val="Normal"/>
    <w:next w:val="Normal"/>
    <w:link w:val="Footnote2Char"/>
    <w:autoRedefine/>
    <w:qFormat/>
    <w:rsid w:val="002E5A86"/>
    <w:pPr>
      <w:spacing w:after="120" w:line="480" w:lineRule="auto"/>
    </w:pPr>
    <w:rPr>
      <w:rFonts w:asciiTheme="minorHAnsi" w:hAnsiTheme="minorHAnsi" w:cstheme="minorBidi"/>
    </w:rPr>
  </w:style>
  <w:style w:type="paragraph" w:customStyle="1" w:styleId="indent">
    <w:name w:val="indent"/>
    <w:basedOn w:val="Normal"/>
    <w:qFormat/>
    <w:rsid w:val="002E5A86"/>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2E5A86"/>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2E5A86"/>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2E5A86"/>
    <w:rPr>
      <w:rFonts w:ascii="Times New Roman" w:hAnsi="Times New Roman" w:cs="Times New Roman"/>
      <w:sz w:val="20"/>
    </w:rPr>
  </w:style>
  <w:style w:type="paragraph" w:customStyle="1" w:styleId="CardText1">
    <w:name w:val="CardText"/>
    <w:basedOn w:val="Normal"/>
    <w:link w:val="CardTextChar3"/>
    <w:qFormat/>
    <w:rsid w:val="002E5A86"/>
    <w:pPr>
      <w:ind w:left="288"/>
    </w:pPr>
    <w:rPr>
      <w:rFonts w:ascii="Times New Roman" w:hAnsi="Times New Roman" w:cs="Times New Roman"/>
      <w:sz w:val="20"/>
    </w:rPr>
  </w:style>
  <w:style w:type="character" w:customStyle="1" w:styleId="stylestylebold12pt">
    <w:name w:val="stylestylebold12pt"/>
    <w:basedOn w:val="DefaultParagraphFont"/>
    <w:rsid w:val="002E5A86"/>
  </w:style>
  <w:style w:type="character" w:customStyle="1" w:styleId="styleboldunderline">
    <w:name w:val="styleboldunderline"/>
    <w:basedOn w:val="DefaultParagraphFont"/>
    <w:rsid w:val="002E5A86"/>
  </w:style>
  <w:style w:type="character" w:customStyle="1" w:styleId="box">
    <w:name w:val="box"/>
    <w:basedOn w:val="DefaultParagraphFont"/>
    <w:rsid w:val="002E5A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E5A86"/>
    <w:rPr>
      <w:rFonts w:ascii="Arial Narrow" w:hAnsi="Arial Narrow" w:cs="Arial Narrow" w:hint="default"/>
      <w:sz w:val="18"/>
      <w:szCs w:val="18"/>
    </w:rPr>
  </w:style>
  <w:style w:type="character" w:customStyle="1" w:styleId="FontStyle14">
    <w:name w:val="Font Style14"/>
    <w:basedOn w:val="DefaultParagraphFont"/>
    <w:uiPriority w:val="99"/>
    <w:rsid w:val="002E5A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E5A86"/>
    <w:rPr>
      <w:rFonts w:ascii="Arial Narrow" w:hAnsi="Arial Narrow" w:cs="Arial Narrow" w:hint="default"/>
      <w:b/>
      <w:bCs/>
      <w:sz w:val="10"/>
      <w:szCs w:val="10"/>
    </w:rPr>
  </w:style>
  <w:style w:type="character" w:customStyle="1" w:styleId="CardTagandCiteChar">
    <w:name w:val="Card Tag and Cite Char"/>
    <w:basedOn w:val="DefaultParagraphFont"/>
    <w:rsid w:val="002E5A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E5A86"/>
    <w:rPr>
      <w:rFonts w:ascii="Arial Narrow" w:hAnsi="Arial Narrow"/>
      <w:b/>
      <w:color w:val="000000"/>
      <w:sz w:val="22"/>
      <w:szCs w:val="22"/>
      <w:u w:val="single"/>
    </w:rPr>
  </w:style>
  <w:style w:type="character" w:customStyle="1" w:styleId="SmallText0">
    <w:name w:val="SmallText"/>
    <w:rsid w:val="002E5A86"/>
    <w:rPr>
      <w:color w:val="000000"/>
    </w:rPr>
  </w:style>
  <w:style w:type="character" w:customStyle="1" w:styleId="CitesChar1">
    <w:name w:val="Cites Char1"/>
    <w:basedOn w:val="DefaultParagraphFont"/>
    <w:rsid w:val="002E5A86"/>
    <w:rPr>
      <w:b/>
      <w:bCs w:val="0"/>
      <w:szCs w:val="24"/>
      <w:u w:val="single"/>
      <w:lang w:val="en-US" w:eastAsia="en-US" w:bidi="ar-SA"/>
    </w:rPr>
  </w:style>
  <w:style w:type="character" w:customStyle="1" w:styleId="CardUnderlinedChar">
    <w:name w:val="Card Underlined Char"/>
    <w:basedOn w:val="DefaultParagraphFont"/>
    <w:rsid w:val="002E5A86"/>
    <w:rPr>
      <w:rFonts w:ascii="Arial Narrow" w:hAnsi="Arial Narrow" w:hint="default"/>
      <w:sz w:val="22"/>
      <w:szCs w:val="24"/>
      <w:u w:val="single"/>
      <w:lang w:val="en-US" w:eastAsia="en-US" w:bidi="ar-SA"/>
    </w:rPr>
  </w:style>
  <w:style w:type="character" w:customStyle="1" w:styleId="underline3">
    <w:name w:val="underline3"/>
    <w:basedOn w:val="underline2"/>
    <w:rsid w:val="002E5A86"/>
    <w:rPr>
      <w:rFonts w:ascii="Arial" w:hAnsi="Arial"/>
      <w:sz w:val="18"/>
      <w:u w:val="single"/>
      <w:bdr w:val="none" w:sz="0" w:space="0" w:color="auto" w:frame="1"/>
      <w:shd w:val="clear" w:color="auto" w:fill="FFFF00"/>
    </w:rPr>
  </w:style>
  <w:style w:type="character" w:customStyle="1" w:styleId="menu">
    <w:name w:val="menu"/>
    <w:basedOn w:val="DefaultParagraphFont"/>
    <w:rsid w:val="002E5A86"/>
  </w:style>
  <w:style w:type="character" w:customStyle="1" w:styleId="itxtrst">
    <w:name w:val="itxtrst"/>
    <w:rsid w:val="002E5A86"/>
  </w:style>
  <w:style w:type="character" w:customStyle="1" w:styleId="A-Underlining">
    <w:name w:val="A-Underlining"/>
    <w:basedOn w:val="DefaultParagraphFont"/>
    <w:rsid w:val="002E5A86"/>
    <w:rPr>
      <w:rFonts w:ascii="Garamond" w:hAnsi="Garamond" w:hint="default"/>
      <w:color w:val="auto"/>
      <w:sz w:val="24"/>
      <w:u w:val="single"/>
    </w:rPr>
  </w:style>
  <w:style w:type="character" w:customStyle="1" w:styleId="StyleUnderlineBold0">
    <w:name w:val="Style Underline + Bold"/>
    <w:rsid w:val="002E5A86"/>
    <w:rPr>
      <w:b/>
      <w:bCs/>
      <w:u w:val="single"/>
    </w:rPr>
  </w:style>
  <w:style w:type="character" w:customStyle="1" w:styleId="Underline-Highlighted">
    <w:name w:val="Underline-Highlighted"/>
    <w:uiPriority w:val="1"/>
    <w:qFormat/>
    <w:rsid w:val="002E5A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E5A86"/>
  </w:style>
  <w:style w:type="character" w:customStyle="1" w:styleId="newsmain">
    <w:name w:val="news_main"/>
    <w:basedOn w:val="DefaultParagraphFont"/>
    <w:rsid w:val="002E5A86"/>
  </w:style>
  <w:style w:type="character" w:customStyle="1" w:styleId="vitstoryheadline">
    <w:name w:val="vitstoryheadline"/>
    <w:rsid w:val="002E5A86"/>
  </w:style>
  <w:style w:type="character" w:customStyle="1" w:styleId="AuthorDate0">
    <w:name w:val="Author Date"/>
    <w:rsid w:val="002E5A86"/>
    <w:rPr>
      <w:b/>
      <w:bCs w:val="0"/>
      <w:sz w:val="24"/>
      <w:u w:val="thick"/>
    </w:rPr>
  </w:style>
  <w:style w:type="character" w:customStyle="1" w:styleId="red">
    <w:name w:val="red"/>
    <w:basedOn w:val="DefaultParagraphFont"/>
    <w:rsid w:val="002E5A86"/>
  </w:style>
  <w:style w:type="character" w:customStyle="1" w:styleId="at">
    <w:name w:val="at"/>
    <w:rsid w:val="002E5A86"/>
  </w:style>
  <w:style w:type="character" w:customStyle="1" w:styleId="org">
    <w:name w:val="org"/>
    <w:rsid w:val="002E5A86"/>
  </w:style>
  <w:style w:type="character" w:customStyle="1" w:styleId="pnumber">
    <w:name w:val="pnumber"/>
    <w:rsid w:val="002E5A86"/>
  </w:style>
  <w:style w:type="character" w:customStyle="1" w:styleId="ital">
    <w:name w:val="ital"/>
    <w:rsid w:val="002E5A86"/>
  </w:style>
  <w:style w:type="character" w:customStyle="1" w:styleId="orgdiv">
    <w:name w:val="orgdiv"/>
    <w:rsid w:val="002E5A86"/>
  </w:style>
  <w:style w:type="character" w:customStyle="1" w:styleId="orgname">
    <w:name w:val="orgname"/>
    <w:rsid w:val="002E5A86"/>
  </w:style>
  <w:style w:type="character" w:customStyle="1" w:styleId="city">
    <w:name w:val="city"/>
    <w:rsid w:val="002E5A86"/>
  </w:style>
  <w:style w:type="character" w:customStyle="1" w:styleId="state">
    <w:name w:val="state"/>
    <w:rsid w:val="002E5A86"/>
  </w:style>
  <w:style w:type="character" w:customStyle="1" w:styleId="country">
    <w:name w:val="country"/>
    <w:rsid w:val="002E5A86"/>
  </w:style>
  <w:style w:type="character" w:customStyle="1" w:styleId="articletitle">
    <w:name w:val="articletitle"/>
    <w:rsid w:val="002E5A86"/>
    <w:rPr>
      <w:rFonts w:ascii="Times New Roman" w:hAnsi="Times New Roman" w:cs="Times New Roman" w:hint="default"/>
    </w:rPr>
  </w:style>
  <w:style w:type="character" w:customStyle="1" w:styleId="6pointChar">
    <w:name w:val="6 point Char"/>
    <w:rsid w:val="002E5A86"/>
    <w:rPr>
      <w:rFonts w:ascii="Times New Roman" w:hAnsi="Times New Roman" w:cs="Times New Roman" w:hint="default"/>
      <w:sz w:val="12"/>
      <w:lang w:val="en-US" w:eastAsia="en-US"/>
    </w:rPr>
  </w:style>
  <w:style w:type="character" w:customStyle="1" w:styleId="StyleThickunderline">
    <w:name w:val="Style Thick underline"/>
    <w:qFormat/>
    <w:rsid w:val="002E5A86"/>
    <w:rPr>
      <w:u w:val="thick"/>
    </w:rPr>
  </w:style>
  <w:style w:type="character" w:customStyle="1" w:styleId="Box0">
    <w:name w:val="Box!"/>
    <w:rsid w:val="002E5A86"/>
    <w:rPr>
      <w:rFonts w:ascii="Garamond" w:hAnsi="Garamond" w:hint="default"/>
      <w:sz w:val="24"/>
      <w:u w:val="single"/>
      <w:bdr w:val="single" w:sz="4" w:space="0" w:color="auto" w:frame="1"/>
    </w:rPr>
  </w:style>
  <w:style w:type="character" w:customStyle="1" w:styleId="citechar">
    <w:name w:val="citechar"/>
    <w:basedOn w:val="DefaultParagraphFont"/>
    <w:rsid w:val="002E5A86"/>
  </w:style>
  <w:style w:type="character" w:customStyle="1" w:styleId="underlinechar2">
    <w:name w:val="underlinechar"/>
    <w:basedOn w:val="DefaultParagraphFont"/>
    <w:rsid w:val="002E5A86"/>
  </w:style>
  <w:style w:type="character" w:customStyle="1" w:styleId="CardUnderlineChar">
    <w:name w:val="Card Underline Char"/>
    <w:rsid w:val="002E5A86"/>
    <w:rPr>
      <w:szCs w:val="24"/>
      <w:u w:val="single"/>
      <w:lang w:val="en-US" w:eastAsia="en-US" w:bidi="ar-SA"/>
    </w:rPr>
  </w:style>
  <w:style w:type="character" w:customStyle="1" w:styleId="tagciteChar">
    <w:name w:val="tag/cite Char"/>
    <w:basedOn w:val="DefaultParagraphFont"/>
    <w:rsid w:val="002E5A86"/>
    <w:rPr>
      <w:b/>
      <w:bCs w:val="0"/>
      <w:sz w:val="24"/>
      <w:lang w:val="en-US" w:eastAsia="en-US" w:bidi="ar-SA"/>
    </w:rPr>
  </w:style>
  <w:style w:type="character" w:customStyle="1" w:styleId="8pointChar">
    <w:name w:val="8 point Char"/>
    <w:basedOn w:val="DefaultParagraphFont"/>
    <w:rsid w:val="002E5A86"/>
    <w:rPr>
      <w:sz w:val="16"/>
      <w:lang w:val="en-US" w:eastAsia="en-US" w:bidi="ar-SA"/>
    </w:rPr>
  </w:style>
  <w:style w:type="character" w:customStyle="1" w:styleId="BoldText12pt">
    <w:name w:val="Bold Text 12 pt"/>
    <w:rsid w:val="002E5A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E5A86"/>
  </w:style>
  <w:style w:type="table" w:styleId="TableGrid">
    <w:name w:val="Table Grid"/>
    <w:basedOn w:val="TableNormal"/>
    <w:rsid w:val="002E5A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E5A86"/>
    <w:rPr>
      <w:b/>
      <w:bCs w:val="0"/>
      <w:sz w:val="24"/>
      <w:lang w:val="en-US" w:eastAsia="en-US" w:bidi="ar-SA"/>
    </w:rPr>
  </w:style>
  <w:style w:type="character" w:customStyle="1" w:styleId="Mention11">
    <w:name w:val="Mention11"/>
    <w:basedOn w:val="DefaultParagraphFont"/>
    <w:uiPriority w:val="99"/>
    <w:semiHidden/>
    <w:unhideWhenUsed/>
    <w:rsid w:val="002E5A86"/>
    <w:rPr>
      <w:color w:val="2B579A"/>
      <w:shd w:val="clear" w:color="auto" w:fill="E6E6E6"/>
    </w:rPr>
  </w:style>
  <w:style w:type="character" w:customStyle="1" w:styleId="Emph">
    <w:name w:val="Emph"/>
    <w:basedOn w:val="DefaultParagraphFont"/>
    <w:uiPriority w:val="1"/>
    <w:qFormat/>
    <w:rsid w:val="002E5A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E5A86"/>
  </w:style>
  <w:style w:type="character" w:customStyle="1" w:styleId="Mention2">
    <w:name w:val="Mention2"/>
    <w:basedOn w:val="DefaultParagraphFont"/>
    <w:uiPriority w:val="99"/>
    <w:semiHidden/>
    <w:unhideWhenUsed/>
    <w:rsid w:val="002E5A86"/>
    <w:rPr>
      <w:color w:val="2B579A"/>
      <w:shd w:val="clear" w:color="auto" w:fill="E6E6E6"/>
    </w:rPr>
  </w:style>
  <w:style w:type="paragraph" w:customStyle="1" w:styleId="FlashTag">
    <w:name w:val="FlashTag"/>
    <w:basedOn w:val="Normal"/>
    <w:link w:val="FlashTagChar"/>
    <w:autoRedefine/>
    <w:uiPriority w:val="4"/>
    <w:qFormat/>
    <w:rsid w:val="002E5A86"/>
    <w:rPr>
      <w:rFonts w:asciiTheme="majorHAnsi" w:hAnsiTheme="majorHAnsi" w:cs="Calibri"/>
      <w:b/>
      <w:sz w:val="28"/>
    </w:rPr>
  </w:style>
  <w:style w:type="character" w:customStyle="1" w:styleId="FlashTagChar">
    <w:name w:val="FlashTag Char"/>
    <w:basedOn w:val="DefaultParagraphFont"/>
    <w:link w:val="FlashTag"/>
    <w:uiPriority w:val="4"/>
    <w:rsid w:val="002E5A86"/>
    <w:rPr>
      <w:rFonts w:asciiTheme="majorHAnsi" w:hAnsiTheme="majorHAnsi" w:cs="Calibri"/>
      <w:b/>
      <w:sz w:val="28"/>
    </w:rPr>
  </w:style>
  <w:style w:type="paragraph" w:customStyle="1" w:styleId="Warrant">
    <w:name w:val="Warrant"/>
    <w:autoRedefine/>
    <w:uiPriority w:val="4"/>
    <w:qFormat/>
    <w:rsid w:val="002E5A86"/>
    <w:pPr>
      <w:ind w:left="720"/>
    </w:pPr>
    <w:rPr>
      <w:rFonts w:ascii="Calibri" w:hAnsi="Calibri" w:cs="Arial"/>
    </w:rPr>
  </w:style>
  <w:style w:type="character" w:customStyle="1" w:styleId="m-8793234324905335251gmail-style13ptbold">
    <w:name w:val="m_-8793234324905335251gmail-style13ptbold"/>
    <w:basedOn w:val="DefaultParagraphFont"/>
    <w:rsid w:val="002E5A86"/>
  </w:style>
  <w:style w:type="character" w:customStyle="1" w:styleId="m3965771245576658108gmail-styleunderline">
    <w:name w:val="m_3965771245576658108gmail-styleunderline"/>
    <w:basedOn w:val="DefaultParagraphFont"/>
    <w:rsid w:val="002E5A86"/>
  </w:style>
  <w:style w:type="paragraph" w:customStyle="1" w:styleId="Header1">
    <w:name w:val="Header1"/>
    <w:aliases w:val="Header Char Char,Header Char Char Char Char Char Char Char Cha,Header Char2,Header Char1 Char,Char Char Char Cha"/>
    <w:basedOn w:val="Normal"/>
    <w:qFormat/>
    <w:rsid w:val="002E5A86"/>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2E5A86"/>
    <w:rPr>
      <w:rFonts w:ascii="Georgia" w:eastAsia="Times New Roman" w:hAnsi="Georgia"/>
      <w:szCs w:val="20"/>
    </w:rPr>
  </w:style>
  <w:style w:type="paragraph" w:styleId="EndnoteText">
    <w:name w:val="endnote text"/>
    <w:basedOn w:val="Normal"/>
    <w:link w:val="EndnoteTextChar"/>
    <w:unhideWhenUsed/>
    <w:rsid w:val="002E5A86"/>
    <w:rPr>
      <w:rFonts w:eastAsia="Times New Roman" w:cstheme="minorBidi"/>
      <w:szCs w:val="20"/>
    </w:rPr>
  </w:style>
  <w:style w:type="character" w:customStyle="1" w:styleId="EndnoteTextChar1">
    <w:name w:val="Endnote Text Char1"/>
    <w:basedOn w:val="DefaultParagraphFont"/>
    <w:semiHidden/>
    <w:rsid w:val="002E5A86"/>
    <w:rPr>
      <w:rFonts w:ascii="Georgia" w:hAnsi="Georgia" w:cs="Helvetica"/>
      <w:sz w:val="20"/>
      <w:szCs w:val="20"/>
    </w:rPr>
  </w:style>
  <w:style w:type="character" w:customStyle="1" w:styleId="DateChar">
    <w:name w:val="Date Char"/>
    <w:aliases w:val="date Char"/>
    <w:basedOn w:val="DefaultParagraphFont"/>
    <w:link w:val="Date"/>
    <w:uiPriority w:val="99"/>
    <w:locked/>
    <w:rsid w:val="002E5A86"/>
    <w:rPr>
      <w:rFonts w:ascii="Georgia" w:eastAsia="Times New Roman" w:hAnsi="Georgia"/>
    </w:rPr>
  </w:style>
  <w:style w:type="paragraph" w:styleId="Date">
    <w:name w:val="Date"/>
    <w:aliases w:val="date"/>
    <w:basedOn w:val="Normal"/>
    <w:next w:val="Normal"/>
    <w:link w:val="DateChar"/>
    <w:uiPriority w:val="99"/>
    <w:unhideWhenUsed/>
    <w:rsid w:val="002E5A86"/>
    <w:rPr>
      <w:rFonts w:eastAsia="Times New Roman" w:cstheme="minorBidi"/>
    </w:rPr>
  </w:style>
  <w:style w:type="character" w:customStyle="1" w:styleId="DateChar1">
    <w:name w:val="Date Char1"/>
    <w:basedOn w:val="DefaultParagraphFont"/>
    <w:uiPriority w:val="99"/>
    <w:semiHidden/>
    <w:rsid w:val="002E5A86"/>
    <w:rPr>
      <w:rFonts w:ascii="Georgia" w:hAnsi="Georgia" w:cs="Helvetica"/>
    </w:rPr>
  </w:style>
  <w:style w:type="character" w:customStyle="1" w:styleId="BodyTextFirstIndentChar">
    <w:name w:val="Body Text First Indent Char"/>
    <w:basedOn w:val="BodyTextChar"/>
    <w:link w:val="BodyTextFirstIndent"/>
    <w:locked/>
    <w:rsid w:val="002E5A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E5A86"/>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2E5A86"/>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2E5A86"/>
    <w:rPr>
      <w:rFonts w:ascii="Calibri" w:hAnsi="Calibri" w:cs="Calibri"/>
    </w:rPr>
  </w:style>
  <w:style w:type="character" w:customStyle="1" w:styleId="PlainTextChar1">
    <w:name w:val="Plain Text Char1"/>
    <w:basedOn w:val="DefaultParagraphFont"/>
    <w:semiHidden/>
    <w:rsid w:val="002E5A86"/>
    <w:rPr>
      <w:rFonts w:ascii="Consolas" w:hAnsi="Consolas" w:cs="Calibri"/>
      <w:sz w:val="21"/>
      <w:szCs w:val="21"/>
    </w:rPr>
  </w:style>
  <w:style w:type="paragraph" w:customStyle="1" w:styleId="msolistparagraphcxspfirst">
    <w:name w:val="msolistparagraphcxspfirst"/>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2E5A86"/>
    <w:rPr>
      <w:rFonts w:ascii="Calibri" w:hAnsi="Calibri" w:cs="Calibri"/>
      <w:i/>
      <w:iCs/>
      <w:color w:val="000000" w:themeColor="text1"/>
    </w:rPr>
  </w:style>
  <w:style w:type="paragraph" w:customStyle="1" w:styleId="Heading2-NotBold">
    <w:name w:val="Heading 2 - Not Bold"/>
    <w:basedOn w:val="Heading2"/>
    <w:autoRedefine/>
    <w:uiPriority w:val="99"/>
    <w:qFormat/>
    <w:rsid w:val="002E5A8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2E5A86"/>
    <w:rPr>
      <w:rFonts w:ascii="Calibri" w:eastAsia="Calibri" w:hAnsi="Calibri" w:cs="Calibri"/>
      <w:b/>
    </w:rPr>
  </w:style>
  <w:style w:type="paragraph" w:customStyle="1" w:styleId="Heading2-Bold">
    <w:name w:val="Heading 2 - Bold"/>
    <w:basedOn w:val="Normal"/>
    <w:autoRedefine/>
    <w:uiPriority w:val="99"/>
    <w:qFormat/>
    <w:rsid w:val="002E5A86"/>
    <w:rPr>
      <w:rFonts w:ascii="Garamond" w:eastAsia="Calibri" w:hAnsi="Garamond" w:cs="Calibri"/>
      <w:b/>
    </w:rPr>
  </w:style>
  <w:style w:type="paragraph" w:customStyle="1" w:styleId="tag">
    <w:name w:val="%tag"/>
    <w:basedOn w:val="Normal"/>
    <w:next w:val="Normal"/>
    <w:uiPriority w:val="99"/>
    <w:qFormat/>
    <w:rsid w:val="002E5A86"/>
    <w:rPr>
      <w:rFonts w:ascii="Garamond" w:eastAsia="Calibri" w:hAnsi="Garamond" w:cs="Calibri"/>
      <w:bCs/>
      <w:sz w:val="18"/>
    </w:rPr>
  </w:style>
  <w:style w:type="character" w:customStyle="1" w:styleId="Style2Char">
    <w:name w:val="Style 2 Char"/>
    <w:link w:val="Style20"/>
    <w:uiPriority w:val="99"/>
    <w:locked/>
    <w:rsid w:val="002E5A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E5A86"/>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2E5A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E5A86"/>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2E5A86"/>
    <w:rPr>
      <w:rFonts w:ascii="Georgia" w:eastAsia="Times New Roman" w:hAnsi="Georgia"/>
      <w:sz w:val="18"/>
      <w:szCs w:val="20"/>
      <w:lang w:val="x-none" w:eastAsia="x-none"/>
    </w:rPr>
  </w:style>
  <w:style w:type="paragraph" w:customStyle="1" w:styleId="textsmall0">
    <w:name w:val="textsmall"/>
    <w:basedOn w:val="Normal"/>
    <w:link w:val="textsmallChar0"/>
    <w:qFormat/>
    <w:rsid w:val="002E5A86"/>
    <w:rPr>
      <w:rFonts w:eastAsia="Times New Roman" w:cstheme="minorBidi"/>
      <w:sz w:val="18"/>
      <w:szCs w:val="20"/>
      <w:lang w:val="x-none" w:eastAsia="x-none"/>
    </w:rPr>
  </w:style>
  <w:style w:type="character" w:customStyle="1" w:styleId="cardtextemphasisChar">
    <w:name w:val="card text emphasis Char"/>
    <w:link w:val="cardtextemphasis"/>
    <w:locked/>
    <w:rsid w:val="002E5A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E5A8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2E5A86"/>
    <w:rPr>
      <w:rFonts w:ascii="Arial" w:eastAsia="Times New Roman" w:hAnsi="Arial" w:cs="Arial"/>
      <w:sz w:val="12"/>
    </w:rPr>
  </w:style>
  <w:style w:type="paragraph" w:customStyle="1" w:styleId="Micro">
    <w:name w:val="Micro"/>
    <w:basedOn w:val="Normal"/>
    <w:next w:val="Normal"/>
    <w:link w:val="MicroChar"/>
    <w:qFormat/>
    <w:rsid w:val="002E5A86"/>
    <w:rPr>
      <w:rFonts w:ascii="Arial" w:eastAsia="Times New Roman" w:hAnsi="Arial" w:cs="Arial"/>
      <w:sz w:val="12"/>
    </w:rPr>
  </w:style>
  <w:style w:type="character" w:customStyle="1" w:styleId="CardNotUnderlinedChar1">
    <w:name w:val="Card Not Underlined Char1"/>
    <w:link w:val="CardNotUnderlined"/>
    <w:locked/>
    <w:rsid w:val="002E5A86"/>
    <w:rPr>
      <w:rFonts w:ascii="Bell MT" w:eastAsia="Calibri" w:hAnsi="Bell MT"/>
      <w:szCs w:val="20"/>
    </w:rPr>
  </w:style>
  <w:style w:type="paragraph" w:customStyle="1" w:styleId="CardNotUnderlined">
    <w:name w:val="Card Not Underlined"/>
    <w:basedOn w:val="Normal"/>
    <w:link w:val="CardNotUnderlinedChar1"/>
    <w:autoRedefine/>
    <w:qFormat/>
    <w:rsid w:val="002E5A86"/>
    <w:rPr>
      <w:rFonts w:ascii="Bell MT" w:eastAsia="Calibri" w:hAnsi="Bell MT" w:cstheme="minorBidi"/>
      <w:szCs w:val="20"/>
    </w:rPr>
  </w:style>
  <w:style w:type="paragraph" w:customStyle="1" w:styleId="h-lead">
    <w:name w:val="h-lead"/>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2E5A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E5A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E5A86"/>
    <w:rPr>
      <w:rFonts w:ascii="Calibri" w:eastAsia="Calibri" w:hAnsi="Calibri" w:cs="Calibri"/>
    </w:rPr>
  </w:style>
  <w:style w:type="paragraph" w:customStyle="1" w:styleId="F3-TagAuthor">
    <w:name w:val="F3 - Tag/Author"/>
    <w:basedOn w:val="Normal"/>
    <w:uiPriority w:val="99"/>
    <w:qFormat/>
    <w:rsid w:val="002E5A86"/>
    <w:rPr>
      <w:rFonts w:ascii="Calibri" w:eastAsia="Times New Roman" w:hAnsi="Calibri" w:cs="Calibri"/>
      <w:b/>
    </w:rPr>
  </w:style>
  <w:style w:type="paragraph" w:customStyle="1" w:styleId="F5-UnderlineNormal">
    <w:name w:val="F5 - Underline Normal"/>
    <w:basedOn w:val="Normal"/>
    <w:uiPriority w:val="99"/>
    <w:qFormat/>
    <w:rsid w:val="002E5A86"/>
    <w:rPr>
      <w:rFonts w:ascii="Calibri" w:eastAsia="Calibri" w:hAnsi="Calibri" w:cs="Calibri"/>
      <w:u w:val="single"/>
    </w:rPr>
  </w:style>
  <w:style w:type="paragraph" w:customStyle="1" w:styleId="Brief-PrimarySource">
    <w:name w:val="Brief - Primary Source"/>
    <w:basedOn w:val="Normal"/>
    <w:uiPriority w:val="99"/>
    <w:qFormat/>
    <w:rsid w:val="002E5A86"/>
    <w:rPr>
      <w:rFonts w:ascii="Calibri" w:eastAsia="Times New Roman" w:hAnsi="Calibri" w:cs="Calibri"/>
      <w:b/>
      <w:sz w:val="24"/>
      <w:u w:val="single"/>
    </w:rPr>
  </w:style>
  <w:style w:type="paragraph" w:customStyle="1" w:styleId="Brief-Underline">
    <w:name w:val="Brief - Underline"/>
    <w:basedOn w:val="Normal"/>
    <w:uiPriority w:val="99"/>
    <w:qFormat/>
    <w:rsid w:val="002E5A86"/>
    <w:rPr>
      <w:rFonts w:ascii="Calibri" w:eastAsia="Times New Roman" w:hAnsi="Calibri" w:cs="Calibri"/>
      <w:u w:val="single"/>
    </w:rPr>
  </w:style>
  <w:style w:type="paragraph" w:customStyle="1" w:styleId="Brief">
    <w:name w:val="Brief"/>
    <w:basedOn w:val="Brief-PrimarySource"/>
    <w:uiPriority w:val="99"/>
    <w:qFormat/>
    <w:rsid w:val="002E5A86"/>
    <w:rPr>
      <w:b w:val="0"/>
    </w:rPr>
  </w:style>
  <w:style w:type="paragraph" w:customStyle="1" w:styleId="CM2">
    <w:name w:val="CM2"/>
    <w:basedOn w:val="Normal"/>
    <w:next w:val="Normal"/>
    <w:uiPriority w:val="99"/>
    <w:qFormat/>
    <w:rsid w:val="002E5A86"/>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2E5A86"/>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2E5A86"/>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2E5A86"/>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2E5A86"/>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2E5A86"/>
    <w:pPr>
      <w:widowControl w:val="0"/>
      <w:spacing w:line="276" w:lineRule="atLeast"/>
    </w:pPr>
    <w:rPr>
      <w:color w:val="auto"/>
    </w:rPr>
  </w:style>
  <w:style w:type="paragraph" w:customStyle="1" w:styleId="CM34">
    <w:name w:val="CM34"/>
    <w:basedOn w:val="Default"/>
    <w:next w:val="Default"/>
    <w:uiPriority w:val="99"/>
    <w:qFormat/>
    <w:rsid w:val="002E5A86"/>
    <w:pPr>
      <w:widowControl w:val="0"/>
    </w:pPr>
    <w:rPr>
      <w:color w:val="auto"/>
    </w:rPr>
  </w:style>
  <w:style w:type="paragraph" w:customStyle="1" w:styleId="CM56">
    <w:name w:val="CM56"/>
    <w:basedOn w:val="Default"/>
    <w:next w:val="Default"/>
    <w:uiPriority w:val="99"/>
    <w:qFormat/>
    <w:rsid w:val="002E5A86"/>
    <w:pPr>
      <w:widowControl w:val="0"/>
    </w:pPr>
    <w:rPr>
      <w:rFonts w:eastAsia="Calibri"/>
      <w:color w:val="auto"/>
    </w:rPr>
  </w:style>
  <w:style w:type="paragraph" w:customStyle="1" w:styleId="CM58">
    <w:name w:val="CM58"/>
    <w:basedOn w:val="Default"/>
    <w:next w:val="Default"/>
    <w:uiPriority w:val="99"/>
    <w:qFormat/>
    <w:rsid w:val="002E5A86"/>
    <w:pPr>
      <w:widowControl w:val="0"/>
    </w:pPr>
    <w:rPr>
      <w:rFonts w:eastAsia="Calibri"/>
      <w:color w:val="auto"/>
    </w:rPr>
  </w:style>
  <w:style w:type="paragraph" w:customStyle="1" w:styleId="CM57">
    <w:name w:val="CM57"/>
    <w:basedOn w:val="Default"/>
    <w:next w:val="Default"/>
    <w:uiPriority w:val="99"/>
    <w:qFormat/>
    <w:rsid w:val="002E5A86"/>
    <w:pPr>
      <w:widowControl w:val="0"/>
    </w:pPr>
    <w:rPr>
      <w:rFonts w:eastAsia="Calibri"/>
      <w:color w:val="auto"/>
    </w:rPr>
  </w:style>
  <w:style w:type="paragraph" w:customStyle="1" w:styleId="CM1">
    <w:name w:val="CM1"/>
    <w:basedOn w:val="Default"/>
    <w:next w:val="Default"/>
    <w:uiPriority w:val="99"/>
    <w:qFormat/>
    <w:rsid w:val="002E5A86"/>
    <w:pPr>
      <w:widowControl w:val="0"/>
    </w:pPr>
    <w:rPr>
      <w:rFonts w:eastAsia="Calibri"/>
      <w:color w:val="auto"/>
    </w:rPr>
  </w:style>
  <w:style w:type="paragraph" w:customStyle="1" w:styleId="CM49">
    <w:name w:val="CM49"/>
    <w:basedOn w:val="Default"/>
    <w:next w:val="Default"/>
    <w:uiPriority w:val="99"/>
    <w:qFormat/>
    <w:rsid w:val="002E5A86"/>
    <w:pPr>
      <w:widowControl w:val="0"/>
    </w:pPr>
    <w:rPr>
      <w:rFonts w:eastAsia="Calibri"/>
      <w:color w:val="auto"/>
    </w:rPr>
  </w:style>
  <w:style w:type="paragraph" w:customStyle="1" w:styleId="CM41">
    <w:name w:val="CM41"/>
    <w:basedOn w:val="Default"/>
    <w:next w:val="Default"/>
    <w:uiPriority w:val="99"/>
    <w:qFormat/>
    <w:rsid w:val="002E5A86"/>
    <w:pPr>
      <w:widowControl w:val="0"/>
    </w:pPr>
    <w:rPr>
      <w:rFonts w:eastAsia="Calibri"/>
      <w:color w:val="auto"/>
    </w:rPr>
  </w:style>
  <w:style w:type="paragraph" w:customStyle="1" w:styleId="3rdOrderPara">
    <w:name w:val="3rd Order Para"/>
    <w:basedOn w:val="Default"/>
    <w:next w:val="Default"/>
    <w:qFormat/>
    <w:rsid w:val="002E5A86"/>
    <w:pPr>
      <w:widowControl w:val="0"/>
    </w:pPr>
    <w:rPr>
      <w:rFonts w:eastAsia="Calibri"/>
      <w:color w:val="auto"/>
    </w:rPr>
  </w:style>
  <w:style w:type="paragraph" w:customStyle="1" w:styleId="2ndOrderPara">
    <w:name w:val="2nd Order Para"/>
    <w:basedOn w:val="Default"/>
    <w:next w:val="Default"/>
    <w:qFormat/>
    <w:rsid w:val="002E5A86"/>
    <w:pPr>
      <w:widowControl w:val="0"/>
    </w:pPr>
    <w:rPr>
      <w:rFonts w:eastAsia="Calibri"/>
      <w:color w:val="auto"/>
    </w:rPr>
  </w:style>
  <w:style w:type="paragraph" w:customStyle="1" w:styleId="Normal-SIGN2">
    <w:name w:val="Normal-SIGN2"/>
    <w:basedOn w:val="Default"/>
    <w:next w:val="Default"/>
    <w:qFormat/>
    <w:rsid w:val="002E5A86"/>
    <w:pPr>
      <w:widowControl w:val="0"/>
    </w:pPr>
    <w:rPr>
      <w:rFonts w:eastAsia="Calibri"/>
      <w:color w:val="auto"/>
    </w:rPr>
  </w:style>
  <w:style w:type="paragraph" w:customStyle="1" w:styleId="Normal-SIGN1">
    <w:name w:val="Normal-SIGN1"/>
    <w:basedOn w:val="Default"/>
    <w:next w:val="Default"/>
    <w:uiPriority w:val="99"/>
    <w:qFormat/>
    <w:rsid w:val="002E5A86"/>
    <w:pPr>
      <w:widowControl w:val="0"/>
    </w:pPr>
    <w:rPr>
      <w:rFonts w:eastAsia="Calibri"/>
      <w:color w:val="auto"/>
    </w:rPr>
  </w:style>
  <w:style w:type="paragraph" w:customStyle="1" w:styleId="CM3">
    <w:name w:val="CM3"/>
    <w:basedOn w:val="Default"/>
    <w:next w:val="Default"/>
    <w:uiPriority w:val="99"/>
    <w:qFormat/>
    <w:rsid w:val="002E5A86"/>
    <w:pPr>
      <w:widowControl w:val="0"/>
      <w:spacing w:line="553" w:lineRule="atLeast"/>
    </w:pPr>
    <w:rPr>
      <w:rFonts w:eastAsia="Calibri"/>
      <w:color w:val="auto"/>
    </w:rPr>
  </w:style>
  <w:style w:type="paragraph" w:customStyle="1" w:styleId="CM33">
    <w:name w:val="CM33"/>
    <w:basedOn w:val="Default"/>
    <w:next w:val="Default"/>
    <w:uiPriority w:val="99"/>
    <w:qFormat/>
    <w:rsid w:val="002E5A86"/>
    <w:pPr>
      <w:widowControl w:val="0"/>
    </w:pPr>
    <w:rPr>
      <w:rFonts w:eastAsia="Calibri"/>
      <w:color w:val="auto"/>
    </w:rPr>
  </w:style>
  <w:style w:type="paragraph" w:customStyle="1" w:styleId="CM37">
    <w:name w:val="CM37"/>
    <w:basedOn w:val="Default"/>
    <w:next w:val="Default"/>
    <w:uiPriority w:val="99"/>
    <w:qFormat/>
    <w:rsid w:val="002E5A86"/>
    <w:pPr>
      <w:widowControl w:val="0"/>
    </w:pPr>
    <w:rPr>
      <w:rFonts w:eastAsia="Calibri"/>
      <w:color w:val="auto"/>
    </w:rPr>
  </w:style>
  <w:style w:type="paragraph" w:customStyle="1" w:styleId="CM7">
    <w:name w:val="CM7"/>
    <w:basedOn w:val="Default"/>
    <w:next w:val="Default"/>
    <w:uiPriority w:val="99"/>
    <w:qFormat/>
    <w:rsid w:val="002E5A86"/>
    <w:pPr>
      <w:widowControl w:val="0"/>
      <w:spacing w:line="553" w:lineRule="atLeast"/>
    </w:pPr>
    <w:rPr>
      <w:rFonts w:eastAsia="Calibri"/>
      <w:color w:val="auto"/>
    </w:rPr>
  </w:style>
  <w:style w:type="paragraph" w:customStyle="1" w:styleId="Brief-SecondarySource">
    <w:name w:val="Brief - Secondary Source"/>
    <w:basedOn w:val="Normal"/>
    <w:qFormat/>
    <w:rsid w:val="002E5A86"/>
    <w:rPr>
      <w:rFonts w:ascii="Calibri" w:eastAsia="Times New Roman" w:hAnsi="Calibri" w:cs="Calibri"/>
      <w:sz w:val="14"/>
      <w:szCs w:val="20"/>
    </w:rPr>
  </w:style>
  <w:style w:type="paragraph" w:customStyle="1" w:styleId="Brief-Card">
    <w:name w:val="Brief - Card"/>
    <w:basedOn w:val="Normal"/>
    <w:uiPriority w:val="99"/>
    <w:qFormat/>
    <w:rsid w:val="002E5A86"/>
    <w:rPr>
      <w:rFonts w:ascii="Calibri" w:eastAsia="Times New Roman" w:hAnsi="Calibri" w:cs="Calibri"/>
    </w:rPr>
  </w:style>
  <w:style w:type="paragraph" w:customStyle="1" w:styleId="Pa2">
    <w:name w:val="Pa2"/>
    <w:basedOn w:val="Default"/>
    <w:next w:val="Default"/>
    <w:uiPriority w:val="99"/>
    <w:qFormat/>
    <w:rsid w:val="002E5A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E5A86"/>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2E5A86"/>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2E5A86"/>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2E5A86"/>
    <w:pPr>
      <w:widowControl w:val="0"/>
    </w:pPr>
    <w:rPr>
      <w:rFonts w:ascii="Arial Black" w:hAnsi="Arial Black"/>
      <w:color w:val="auto"/>
    </w:rPr>
  </w:style>
  <w:style w:type="paragraph" w:customStyle="1" w:styleId="Cover1">
    <w:name w:val="Cover 1"/>
    <w:basedOn w:val="Normal"/>
    <w:next w:val="Normal"/>
    <w:uiPriority w:val="99"/>
    <w:qFormat/>
    <w:rsid w:val="002E5A86"/>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2E5A86"/>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2E5A86"/>
    <w:pPr>
      <w:widowControl w:val="0"/>
    </w:pPr>
    <w:rPr>
      <w:color w:val="auto"/>
    </w:rPr>
  </w:style>
  <w:style w:type="paragraph" w:customStyle="1" w:styleId="Pa11">
    <w:name w:val="Pa11"/>
    <w:basedOn w:val="Normal"/>
    <w:next w:val="Normal"/>
    <w:uiPriority w:val="99"/>
    <w:qFormat/>
    <w:rsid w:val="002E5A86"/>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2E5A86"/>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2E5A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2E5A86"/>
    <w:pPr>
      <w:widowControl w:val="0"/>
    </w:pPr>
    <w:rPr>
      <w:rFonts w:eastAsia="Calibri"/>
      <w:color w:val="auto"/>
    </w:rPr>
  </w:style>
  <w:style w:type="paragraph" w:customStyle="1" w:styleId="CM5">
    <w:name w:val="CM5"/>
    <w:basedOn w:val="Default"/>
    <w:next w:val="Default"/>
    <w:qFormat/>
    <w:rsid w:val="002E5A86"/>
    <w:pPr>
      <w:widowControl w:val="0"/>
      <w:spacing w:line="553" w:lineRule="atLeast"/>
    </w:pPr>
    <w:rPr>
      <w:rFonts w:eastAsia="Calibri"/>
      <w:color w:val="auto"/>
    </w:rPr>
  </w:style>
  <w:style w:type="paragraph" w:customStyle="1" w:styleId="CM28">
    <w:name w:val="CM28"/>
    <w:basedOn w:val="Default"/>
    <w:next w:val="Default"/>
    <w:uiPriority w:val="99"/>
    <w:qFormat/>
    <w:rsid w:val="002E5A86"/>
    <w:pPr>
      <w:widowControl w:val="0"/>
    </w:pPr>
    <w:rPr>
      <w:rFonts w:eastAsia="Calibri"/>
      <w:color w:val="auto"/>
    </w:rPr>
  </w:style>
  <w:style w:type="paragraph" w:customStyle="1" w:styleId="CM8">
    <w:name w:val="CM8"/>
    <w:basedOn w:val="Default"/>
    <w:next w:val="Default"/>
    <w:uiPriority w:val="99"/>
    <w:qFormat/>
    <w:rsid w:val="002E5A86"/>
    <w:pPr>
      <w:widowControl w:val="0"/>
    </w:pPr>
    <w:rPr>
      <w:rFonts w:eastAsia="Calibri"/>
      <w:color w:val="auto"/>
    </w:rPr>
  </w:style>
  <w:style w:type="paragraph" w:customStyle="1" w:styleId="CM6">
    <w:name w:val="CM6"/>
    <w:basedOn w:val="Default"/>
    <w:next w:val="Default"/>
    <w:uiPriority w:val="99"/>
    <w:qFormat/>
    <w:rsid w:val="002E5A86"/>
    <w:pPr>
      <w:widowControl w:val="0"/>
      <w:spacing w:line="553" w:lineRule="atLeast"/>
    </w:pPr>
    <w:rPr>
      <w:rFonts w:eastAsia="Calibri"/>
      <w:color w:val="auto"/>
    </w:rPr>
  </w:style>
  <w:style w:type="paragraph" w:customStyle="1" w:styleId="CM22">
    <w:name w:val="CM22"/>
    <w:basedOn w:val="Default"/>
    <w:next w:val="Default"/>
    <w:uiPriority w:val="99"/>
    <w:qFormat/>
    <w:rsid w:val="002E5A86"/>
    <w:pPr>
      <w:widowControl w:val="0"/>
    </w:pPr>
    <w:rPr>
      <w:rFonts w:eastAsia="Calibri"/>
      <w:color w:val="auto"/>
    </w:rPr>
  </w:style>
  <w:style w:type="paragraph" w:customStyle="1" w:styleId="DoubleUnderlined">
    <w:name w:val="Double Underlined"/>
    <w:basedOn w:val="Heading2"/>
    <w:autoRedefine/>
    <w:uiPriority w:val="99"/>
    <w:qFormat/>
    <w:rsid w:val="002E5A8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E5A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E5A86"/>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2E5A86"/>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2E5A86"/>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2E5A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E5A8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E5A86"/>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2E5A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2E5A86"/>
  </w:style>
  <w:style w:type="paragraph" w:customStyle="1" w:styleId="StyleUnderliningTimesNewRomanBoldNounderlineKernat16">
    <w:name w:val="Style Underlining + Times New Roman Bold No underline Kern at 16..."/>
    <w:basedOn w:val="Normal"/>
    <w:uiPriority w:val="99"/>
    <w:qFormat/>
    <w:rsid w:val="002E5A86"/>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E5A86"/>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2E5A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E5A86"/>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2E5A8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E5A86"/>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E5A86"/>
    <w:pPr>
      <w:ind w:left="400"/>
    </w:pPr>
    <w:rPr>
      <w:rFonts w:ascii="Calibri" w:eastAsia="Times New Roman" w:hAnsi="Calibri" w:cs="Calibri"/>
      <w:szCs w:val="20"/>
    </w:rPr>
  </w:style>
  <w:style w:type="paragraph" w:customStyle="1" w:styleId="Paste">
    <w:name w:val="Paste"/>
    <w:basedOn w:val="Normal"/>
    <w:qFormat/>
    <w:rsid w:val="002E5A86"/>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2E5A86"/>
    <w:rPr>
      <w:rFonts w:ascii="Georgia" w:eastAsia="Times New Roman" w:hAnsi="Georgia"/>
      <w:b/>
      <w:u w:val="single"/>
    </w:rPr>
  </w:style>
  <w:style w:type="paragraph" w:customStyle="1" w:styleId="UnderlineStyle0">
    <w:name w:val="Underline Style"/>
    <w:basedOn w:val="Normal"/>
    <w:link w:val="UnderlineStyleChar"/>
    <w:qFormat/>
    <w:rsid w:val="002E5A86"/>
    <w:rPr>
      <w:rFonts w:eastAsia="Times New Roman" w:cstheme="minorBidi"/>
      <w:b/>
      <w:u w:val="single"/>
    </w:rPr>
  </w:style>
  <w:style w:type="paragraph" w:customStyle="1" w:styleId="Normalization">
    <w:name w:val="Normalization"/>
    <w:basedOn w:val="Normal"/>
    <w:uiPriority w:val="99"/>
    <w:qFormat/>
    <w:rsid w:val="002E5A86"/>
    <w:rPr>
      <w:rFonts w:ascii="Calibri" w:eastAsia="Times New Roman" w:hAnsi="Calibri" w:cs="Calibri"/>
      <w:sz w:val="18"/>
    </w:rPr>
  </w:style>
  <w:style w:type="paragraph" w:customStyle="1" w:styleId="BreifTitle">
    <w:name w:val="Breif Title"/>
    <w:basedOn w:val="Normal"/>
    <w:autoRedefine/>
    <w:uiPriority w:val="99"/>
    <w:qFormat/>
    <w:rsid w:val="002E5A86"/>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2E5A86"/>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2E5A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E5A86"/>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2E5A86"/>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E5A86"/>
    <w:rPr>
      <w:bCs/>
    </w:rPr>
  </w:style>
  <w:style w:type="paragraph" w:customStyle="1" w:styleId="tagCharCharCharCharCharCharChar">
    <w:name w:val="tag Char Char Char Char Char Char Char"/>
    <w:basedOn w:val="Normal"/>
    <w:uiPriority w:val="99"/>
    <w:qFormat/>
    <w:rsid w:val="002E5A86"/>
    <w:rPr>
      <w:rFonts w:ascii="Calibri" w:eastAsia="Times New Roman" w:hAnsi="Calibri" w:cs="Calibri"/>
      <w:b/>
      <w:sz w:val="24"/>
      <w:szCs w:val="20"/>
    </w:rPr>
  </w:style>
  <w:style w:type="paragraph" w:customStyle="1" w:styleId="title-bold-medium">
    <w:name w:val="title-bold-medium"/>
    <w:basedOn w:val="Normal"/>
    <w:uiPriority w:val="99"/>
    <w:qFormat/>
    <w:rsid w:val="002E5A86"/>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2E5A86"/>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2E5A86"/>
    <w:rPr>
      <w:rFonts w:ascii="Arial Narrow" w:eastAsia="Times New Roman" w:hAnsi="Arial Narrow" w:cs="Calibri"/>
      <w:b/>
      <w:sz w:val="24"/>
    </w:rPr>
  </w:style>
  <w:style w:type="paragraph" w:customStyle="1" w:styleId="BLOCKTITLE1">
    <w:name w:val="BLOCK TITLE"/>
    <w:basedOn w:val="Heading1"/>
    <w:uiPriority w:val="99"/>
    <w:qFormat/>
    <w:rsid w:val="002E5A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E5A86"/>
    <w:pPr>
      <w:widowControl w:val="0"/>
      <w:autoSpaceDE w:val="0"/>
      <w:autoSpaceDN w:val="0"/>
      <w:adjustRightInd w:val="0"/>
    </w:pPr>
    <w:rPr>
      <w:sz w:val="24"/>
      <w:szCs w:val="20"/>
    </w:rPr>
  </w:style>
  <w:style w:type="paragraph" w:customStyle="1" w:styleId="BriefTitle1">
    <w:name w:val="Brief Title 1"/>
    <w:basedOn w:val="Normal"/>
    <w:uiPriority w:val="99"/>
    <w:qFormat/>
    <w:rsid w:val="002E5A86"/>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2E5A86"/>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2E5A86"/>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2E5A86"/>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2E5A86"/>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2E5A86"/>
    <w:pPr>
      <w:ind w:left="720"/>
    </w:pPr>
    <w:rPr>
      <w:rFonts w:ascii="Verdana" w:eastAsia="Times New Roman" w:hAnsi="Verdana" w:cs="Calibri"/>
      <w:b/>
      <w:u w:val="single"/>
    </w:rPr>
  </w:style>
  <w:style w:type="paragraph" w:customStyle="1" w:styleId="Style1">
    <w:name w:val="Style 1"/>
    <w:basedOn w:val="Normal"/>
    <w:uiPriority w:val="99"/>
    <w:qFormat/>
    <w:rsid w:val="002E5A86"/>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2E5A86"/>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2E5A86"/>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2E5A86"/>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2E5A86"/>
    <w:pPr>
      <w:ind w:left="1660"/>
    </w:pPr>
  </w:style>
  <w:style w:type="paragraph" w:customStyle="1" w:styleId="PageNumber1">
    <w:name w:val="Page Number1"/>
    <w:basedOn w:val="Normal"/>
    <w:next w:val="Normal"/>
    <w:uiPriority w:val="99"/>
    <w:qFormat/>
    <w:rsid w:val="002E5A86"/>
    <w:rPr>
      <w:rFonts w:ascii="Calibri" w:eastAsia="Times New Roman" w:hAnsi="Calibri" w:cs="Calibri"/>
    </w:rPr>
  </w:style>
  <w:style w:type="paragraph" w:customStyle="1" w:styleId="Card1">
    <w:name w:val="Card1"/>
    <w:uiPriority w:val="99"/>
    <w:qFormat/>
    <w:rsid w:val="002E5A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E5A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E5A86"/>
    <w:pPr>
      <w:ind w:left="288" w:right="288"/>
    </w:pPr>
    <w:rPr>
      <w:rFonts w:ascii="Calibri" w:eastAsia="Times New Roman" w:hAnsi="Calibri" w:cs="Calibri"/>
    </w:rPr>
  </w:style>
  <w:style w:type="paragraph" w:customStyle="1" w:styleId="CaseListNormal">
    <w:name w:val="Case List Normal"/>
    <w:basedOn w:val="Normal"/>
    <w:uiPriority w:val="99"/>
    <w:qFormat/>
    <w:rsid w:val="002E5A86"/>
    <w:rPr>
      <w:rFonts w:ascii="Times" w:eastAsia="Times New Roman" w:hAnsi="Times" w:cs="Calibri"/>
      <w:szCs w:val="26"/>
    </w:rPr>
  </w:style>
  <w:style w:type="paragraph" w:customStyle="1" w:styleId="Body">
    <w:name w:val="Body"/>
    <w:basedOn w:val="Normal"/>
    <w:uiPriority w:val="99"/>
    <w:qFormat/>
    <w:rsid w:val="002E5A86"/>
    <w:pPr>
      <w:outlineLvl w:val="3"/>
    </w:pPr>
    <w:rPr>
      <w:rFonts w:ascii="Calibri" w:eastAsia="Times New Roman" w:hAnsi="Calibri" w:cs="Calibri"/>
      <w:szCs w:val="20"/>
    </w:rPr>
  </w:style>
  <w:style w:type="paragraph" w:customStyle="1" w:styleId="3text">
    <w:name w:val="3text"/>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2E5A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2E5A86"/>
    <w:rPr>
      <w:rFonts w:ascii="Calibri" w:eastAsia="Times New Roman" w:hAnsi="Calibri" w:cs="Calibri"/>
      <w:color w:val="000000"/>
      <w:sz w:val="18"/>
    </w:rPr>
  </w:style>
  <w:style w:type="paragraph" w:customStyle="1" w:styleId="text1">
    <w:name w:val="text1"/>
    <w:basedOn w:val="Normal"/>
    <w:autoRedefine/>
    <w:uiPriority w:val="99"/>
    <w:qFormat/>
    <w:rsid w:val="002E5A86"/>
    <w:rPr>
      <w:rFonts w:ascii="Calibri" w:eastAsia="Times New Roman" w:hAnsi="Calibri" w:cs="Calibri"/>
      <w:szCs w:val="20"/>
    </w:rPr>
  </w:style>
  <w:style w:type="paragraph" w:customStyle="1" w:styleId="RepeatBlockHeading">
    <w:name w:val="Repeat Block Heading"/>
    <w:basedOn w:val="Normal"/>
    <w:autoRedefine/>
    <w:uiPriority w:val="99"/>
    <w:qFormat/>
    <w:rsid w:val="002E5A86"/>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2E5A86"/>
    <w:pPr>
      <w:spacing w:before="72" w:after="72"/>
    </w:pPr>
    <w:rPr>
      <w:rFonts w:eastAsia="Times New Roman" w:cs="Calibri"/>
      <w:b/>
      <w:bCs/>
      <w:sz w:val="26"/>
      <w:szCs w:val="26"/>
    </w:rPr>
  </w:style>
  <w:style w:type="paragraph" w:customStyle="1" w:styleId="story-body">
    <w:name w:val="story-body"/>
    <w:basedOn w:val="Normal"/>
    <w:uiPriority w:val="99"/>
    <w:qFormat/>
    <w:rsid w:val="002E5A86"/>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2E5A86"/>
    <w:rPr>
      <w:rFonts w:eastAsia="Times New Roman" w:cs="Calibri"/>
      <w:b/>
      <w:bCs/>
    </w:rPr>
  </w:style>
  <w:style w:type="paragraph" w:customStyle="1" w:styleId="TextofCards">
    <w:name w:val="Text of Cards"/>
    <w:basedOn w:val="Normal"/>
    <w:uiPriority w:val="99"/>
    <w:qFormat/>
    <w:rsid w:val="002E5A86"/>
    <w:rPr>
      <w:rFonts w:ascii="Calibri" w:eastAsia="Times New Roman" w:hAnsi="Calibri" w:cs="Calibri"/>
      <w:color w:val="000000"/>
      <w:spacing w:val="6"/>
      <w:szCs w:val="23"/>
    </w:rPr>
  </w:style>
  <w:style w:type="paragraph" w:customStyle="1" w:styleId="Corpotesto">
    <w:name w:val="Corpo testo"/>
    <w:basedOn w:val="Normal"/>
    <w:uiPriority w:val="99"/>
    <w:qFormat/>
    <w:rsid w:val="002E5A86"/>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2E5A86"/>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2E5A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E5A86"/>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2E5A86"/>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2E5A86"/>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2E5A86"/>
    <w:rPr>
      <w:rFonts w:ascii="Arial" w:hAnsi="Arial"/>
      <w:b w:val="0"/>
      <w:caps w:val="0"/>
      <w:sz w:val="20"/>
    </w:rPr>
  </w:style>
  <w:style w:type="paragraph" w:customStyle="1" w:styleId="ProjectTitleLine">
    <w:name w:val="Project Title Line"/>
    <w:basedOn w:val="Normal"/>
    <w:next w:val="Normal"/>
    <w:autoRedefine/>
    <w:uiPriority w:val="99"/>
    <w:qFormat/>
    <w:rsid w:val="002E5A86"/>
    <w:pPr>
      <w:jc w:val="center"/>
    </w:pPr>
    <w:rPr>
      <w:rFonts w:eastAsia="Times New Roman" w:cs="Calibri"/>
      <w:caps/>
      <w:szCs w:val="20"/>
    </w:rPr>
  </w:style>
  <w:style w:type="paragraph" w:customStyle="1" w:styleId="LanguageStrike">
    <w:name w:val="Language Strike"/>
    <w:basedOn w:val="Normal"/>
    <w:next w:val="Normal"/>
    <w:uiPriority w:val="99"/>
    <w:qFormat/>
    <w:rsid w:val="002E5A86"/>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2E5A86"/>
    <w:rPr>
      <w:rFonts w:eastAsia="Times New Roman" w:cs="Calibri"/>
      <w:szCs w:val="20"/>
      <w:u w:val="single"/>
    </w:rPr>
  </w:style>
  <w:style w:type="paragraph" w:customStyle="1" w:styleId="Normal10pt">
    <w:name w:val="Normal + 10 pt"/>
    <w:basedOn w:val="Normal"/>
    <w:uiPriority w:val="99"/>
    <w:qFormat/>
    <w:rsid w:val="002E5A86"/>
    <w:rPr>
      <w:rFonts w:ascii="Calibri" w:eastAsia="Times New Roman" w:hAnsi="Calibri" w:cs="Calibri"/>
      <w:szCs w:val="20"/>
    </w:rPr>
  </w:style>
  <w:style w:type="paragraph" w:customStyle="1" w:styleId="cardChar1Char">
    <w:name w:val="card Char1 Char"/>
    <w:basedOn w:val="Normal"/>
    <w:uiPriority w:val="99"/>
    <w:qFormat/>
    <w:rsid w:val="002E5A86"/>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2E5A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E5A86"/>
    <w:pPr>
      <w:widowControl w:val="0"/>
      <w:spacing w:after="480"/>
    </w:pPr>
    <w:rPr>
      <w:rFonts w:ascii="Granjon LT Std" w:hAnsi="Granjon LT Std"/>
      <w:color w:val="auto"/>
    </w:rPr>
  </w:style>
  <w:style w:type="paragraph" w:customStyle="1" w:styleId="CM10">
    <w:name w:val="CM10"/>
    <w:basedOn w:val="Default"/>
    <w:next w:val="Default"/>
    <w:uiPriority w:val="99"/>
    <w:qFormat/>
    <w:rsid w:val="002E5A86"/>
    <w:pPr>
      <w:widowControl w:val="0"/>
      <w:spacing w:line="320" w:lineRule="atLeast"/>
    </w:pPr>
    <w:rPr>
      <w:rFonts w:ascii="Granjon LT Std" w:hAnsi="Granjon LT Std"/>
      <w:color w:val="auto"/>
    </w:rPr>
  </w:style>
  <w:style w:type="paragraph" w:customStyle="1" w:styleId="bold">
    <w:name w:val="bold"/>
    <w:basedOn w:val="Normal"/>
    <w:uiPriority w:val="99"/>
    <w:qFormat/>
    <w:rsid w:val="002E5A86"/>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2E5A86"/>
    <w:rPr>
      <w:rFonts w:ascii="Arial Narrow" w:eastAsia="Times New Roman" w:hAnsi="Arial Narrow" w:cs="Calibri"/>
      <w:strike/>
      <w:szCs w:val="20"/>
    </w:rPr>
  </w:style>
  <w:style w:type="paragraph" w:customStyle="1" w:styleId="textbodyblack">
    <w:name w:val="textbodyblack"/>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2E5A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2E5A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2E5A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2E5A86"/>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2E5A86"/>
    <w:rPr>
      <w:rFonts w:ascii="Georgia" w:eastAsia="Times New Roman" w:hAnsi="Georgia"/>
      <w:b/>
      <w:bCs/>
      <w:szCs w:val="16"/>
      <w:u w:val="single"/>
    </w:rPr>
  </w:style>
  <w:style w:type="paragraph" w:customStyle="1" w:styleId="CiteCorrected">
    <w:name w:val="Cite Corrected"/>
    <w:basedOn w:val="Normal"/>
    <w:link w:val="CiteCorrectedChar"/>
    <w:qFormat/>
    <w:rsid w:val="002E5A86"/>
    <w:rPr>
      <w:rFonts w:eastAsia="Times New Roman" w:cstheme="minorBidi"/>
      <w:b/>
      <w:bCs/>
      <w:szCs w:val="16"/>
      <w:u w:val="single"/>
    </w:rPr>
  </w:style>
  <w:style w:type="paragraph" w:customStyle="1" w:styleId="CardText2">
    <w:name w:val="Card Text 2"/>
    <w:basedOn w:val="CardText10"/>
    <w:link w:val="CardText2Char"/>
    <w:qFormat/>
    <w:rsid w:val="002E5A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2E5A86"/>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2E5A8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E5A86"/>
    <w:rPr>
      <w:u w:val="single"/>
    </w:rPr>
  </w:style>
  <w:style w:type="paragraph" w:customStyle="1" w:styleId="StyleCardText11ptUnderline">
    <w:name w:val="Style Card Text + 11 pt Underline"/>
    <w:link w:val="StyleCardText11ptUnderlineChar"/>
    <w:qFormat/>
    <w:rsid w:val="002E5A86"/>
    <w:pPr>
      <w:spacing w:line="254" w:lineRule="auto"/>
    </w:pPr>
    <w:rPr>
      <w:u w:val="single"/>
    </w:rPr>
  </w:style>
  <w:style w:type="character" w:customStyle="1" w:styleId="StyleMinimizedText11ptChar">
    <w:name w:val="Style Minimized Text + 11 pt Char"/>
    <w:basedOn w:val="DefaultParagraphFont"/>
    <w:link w:val="StyleMinimizedText11pt"/>
    <w:locked/>
    <w:rsid w:val="002E5A86"/>
    <w:rPr>
      <w:rFonts w:ascii="Georgia" w:hAnsi="Georgia"/>
      <w:sz w:val="16"/>
    </w:rPr>
  </w:style>
  <w:style w:type="paragraph" w:customStyle="1" w:styleId="StyleMinimizedText11pt">
    <w:name w:val="Style Minimized Text + 11 pt"/>
    <w:basedOn w:val="Normal"/>
    <w:link w:val="StyleMinimizedText11ptChar"/>
    <w:qFormat/>
    <w:rsid w:val="002E5A86"/>
    <w:rPr>
      <w:rFonts w:cstheme="minorBidi"/>
      <w:sz w:val="16"/>
    </w:rPr>
  </w:style>
  <w:style w:type="character" w:customStyle="1" w:styleId="StyleMinimizedText11pt1Char">
    <w:name w:val="Style Minimized Text + 11 pt1 Char"/>
    <w:basedOn w:val="DefaultParagraphFont"/>
    <w:link w:val="StyleMinimizedText11pt1"/>
    <w:locked/>
    <w:rsid w:val="002E5A86"/>
    <w:rPr>
      <w:rFonts w:ascii="Georgia" w:hAnsi="Georgia"/>
      <w:sz w:val="16"/>
    </w:rPr>
  </w:style>
  <w:style w:type="paragraph" w:customStyle="1" w:styleId="StyleMinimizedText11pt1">
    <w:name w:val="Style Minimized Text + 11 pt1"/>
    <w:basedOn w:val="Normal"/>
    <w:link w:val="StyleMinimizedText11pt1Char"/>
    <w:qFormat/>
    <w:rsid w:val="002E5A86"/>
    <w:rPr>
      <w:rFonts w:cstheme="minorBidi"/>
      <w:sz w:val="16"/>
    </w:rPr>
  </w:style>
  <w:style w:type="character" w:customStyle="1" w:styleId="Debate-CardSmalltextF2Char">
    <w:name w:val="Debate- Card Small text F2 Char"/>
    <w:link w:val="Debate-CardSmalltextF2"/>
    <w:locked/>
    <w:rsid w:val="002E5A86"/>
    <w:rPr>
      <w:rFonts w:ascii="Arial Narrow" w:hAnsi="Arial Narrow"/>
      <w:sz w:val="16"/>
    </w:rPr>
  </w:style>
  <w:style w:type="paragraph" w:customStyle="1" w:styleId="Debate-CardSmalltextF2">
    <w:name w:val="Debate- Card Small text F2"/>
    <w:basedOn w:val="Normal"/>
    <w:next w:val="Normal"/>
    <w:link w:val="Debate-CardSmalltextF2Char"/>
    <w:qFormat/>
    <w:rsid w:val="002E5A8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2E5A86"/>
    <w:rPr>
      <w:rFonts w:ascii="Arial Narrow" w:hAnsi="Arial Narrow"/>
      <w:b/>
      <w:sz w:val="18"/>
      <w:u w:val="single"/>
    </w:rPr>
  </w:style>
  <w:style w:type="paragraph" w:customStyle="1" w:styleId="Debate-EmphasizedText-F5">
    <w:name w:val="Debate- Emphasized Text- F5"/>
    <w:basedOn w:val="Normal"/>
    <w:link w:val="Debate-EmphasizedText-F5Char"/>
    <w:qFormat/>
    <w:rsid w:val="002E5A8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E5A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E5A8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E5A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E5A86"/>
    <w:rPr>
      <w:rFonts w:ascii="Times New Roman" w:eastAsia="Times New Roman" w:hAnsi="Times New Roman" w:cs="Calibri"/>
      <w:sz w:val="16"/>
    </w:rPr>
  </w:style>
  <w:style w:type="character" w:customStyle="1" w:styleId="CardStyleChar">
    <w:name w:val="Card Style Char"/>
    <w:link w:val="CardStyle"/>
    <w:locked/>
    <w:rsid w:val="002E5A86"/>
    <w:rPr>
      <w:rFonts w:ascii="Calibri" w:eastAsia="Times New Roman" w:hAnsi="Calibri" w:cs="Calibri"/>
    </w:rPr>
  </w:style>
  <w:style w:type="paragraph" w:customStyle="1" w:styleId="emactive">
    <w:name w:val="emactiv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2E5A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E5A86"/>
    <w:rPr>
      <w:rFonts w:eastAsia="Times New Roman" w:cs="Times New Roman"/>
      <w:b/>
      <w:u w:val="single"/>
    </w:rPr>
  </w:style>
  <w:style w:type="character" w:customStyle="1" w:styleId="CardHighlightChar">
    <w:name w:val="Card Highlight Char"/>
    <w:link w:val="CardHighlight"/>
    <w:locked/>
    <w:rsid w:val="002E5A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E5A86"/>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2E5A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E5A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2E5A86"/>
    <w:rPr>
      <w:rFonts w:ascii="Calibri" w:eastAsia="MS Gothic" w:hAnsi="Calibri" w:cs="Arial"/>
      <w:sz w:val="24"/>
    </w:rPr>
  </w:style>
  <w:style w:type="paragraph" w:customStyle="1" w:styleId="nromal">
    <w:name w:val="nromal"/>
    <w:basedOn w:val="Normal"/>
    <w:uiPriority w:val="99"/>
    <w:qFormat/>
    <w:rsid w:val="002E5A86"/>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2E5A86"/>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2E5A86"/>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2E5A86"/>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2E5A86"/>
    <w:rPr>
      <w:rFonts w:ascii="Georgia" w:eastAsia="Calibri" w:hAnsi="Georgia"/>
      <w:sz w:val="16"/>
      <w:szCs w:val="16"/>
    </w:rPr>
  </w:style>
  <w:style w:type="paragraph" w:customStyle="1" w:styleId="SmallSizeParagraph">
    <w:name w:val="Small Size Paragraph"/>
    <w:basedOn w:val="Normal"/>
    <w:link w:val="SmallSizeParagraphChar"/>
    <w:qFormat/>
    <w:rsid w:val="002E5A86"/>
    <w:rPr>
      <w:rFonts w:eastAsia="Calibri"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E5A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E5A86"/>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2E5A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E5A86"/>
    <w:rPr>
      <w:rFonts w:ascii="Times New Roman" w:eastAsia="Times New Roman" w:hAnsi="Times New Roman" w:cs="Times New Roman"/>
      <w:strike/>
      <w:sz w:val="20"/>
    </w:rPr>
  </w:style>
  <w:style w:type="character" w:customStyle="1" w:styleId="CardT1Char">
    <w:name w:val="CardT1 Char"/>
    <w:link w:val="CardT1"/>
    <w:locked/>
    <w:rsid w:val="002E5A86"/>
    <w:rPr>
      <w:rFonts w:ascii="Arial" w:eastAsia="Calibri" w:hAnsi="Arial" w:cs="Arial"/>
      <w:kern w:val="2"/>
      <w:sz w:val="14"/>
      <w:szCs w:val="14"/>
      <w:lang w:eastAsia="zh-TW"/>
    </w:rPr>
  </w:style>
  <w:style w:type="paragraph" w:customStyle="1" w:styleId="CardT1">
    <w:name w:val="CardT1"/>
    <w:basedOn w:val="Normal"/>
    <w:link w:val="CardT1Char"/>
    <w:qFormat/>
    <w:rsid w:val="002E5A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E5A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E5A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2E5A86"/>
    <w:rPr>
      <w:rFonts w:eastAsia="MS Mincho" w:cs="Calibri"/>
      <w:b/>
      <w:sz w:val="24"/>
      <w:u w:val="single"/>
    </w:rPr>
  </w:style>
  <w:style w:type="paragraph" w:customStyle="1" w:styleId="2909F619802848F09E01365C32F34654">
    <w:name w:val="2909F619802848F09E01365C32F34654"/>
    <w:uiPriority w:val="99"/>
    <w:qFormat/>
    <w:rsid w:val="002E5A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E5A86"/>
    <w:rPr>
      <w:rFonts w:ascii="Georgia" w:eastAsia="Calibri" w:hAnsi="Georgia"/>
      <w:u w:val="single"/>
      <w:lang w:val="x-none" w:eastAsia="zh-CN"/>
    </w:rPr>
  </w:style>
  <w:style w:type="paragraph" w:customStyle="1" w:styleId="UnderlineS">
    <w:name w:val="Underline S"/>
    <w:basedOn w:val="Normal"/>
    <w:link w:val="UnderlineSChar"/>
    <w:qFormat/>
    <w:rsid w:val="002E5A86"/>
    <w:pPr>
      <w:spacing w:after="200"/>
    </w:pPr>
    <w:rPr>
      <w:rFonts w:eastAsia="Calibri" w:cstheme="minorBidi"/>
      <w:u w:val="single"/>
      <w:lang w:val="x-none" w:eastAsia="zh-CN"/>
    </w:rPr>
  </w:style>
  <w:style w:type="character" w:customStyle="1" w:styleId="UnunderlinedChar">
    <w:name w:val="Ununderlined Char"/>
    <w:link w:val="Ununderlined"/>
    <w:locked/>
    <w:rsid w:val="002E5A86"/>
    <w:rPr>
      <w:rFonts w:ascii="Georgia" w:eastAsia="SimSun" w:hAnsi="Georgia"/>
      <w:sz w:val="12"/>
    </w:rPr>
  </w:style>
  <w:style w:type="paragraph" w:customStyle="1" w:styleId="Ununderlined">
    <w:name w:val="Ununderlined"/>
    <w:basedOn w:val="Normal"/>
    <w:link w:val="UnunderlinedChar"/>
    <w:qFormat/>
    <w:rsid w:val="002E5A86"/>
    <w:rPr>
      <w:rFonts w:eastAsia="SimSun" w:cstheme="minorBidi"/>
      <w:sz w:val="12"/>
    </w:rPr>
  </w:style>
  <w:style w:type="character" w:customStyle="1" w:styleId="HighlightingChar">
    <w:name w:val="Highlighting Char"/>
    <w:link w:val="Highlighting"/>
    <w:locked/>
    <w:rsid w:val="002E5A86"/>
    <w:rPr>
      <w:rFonts w:ascii="Georgia" w:eastAsia="SimSun" w:hAnsi="Georgia"/>
      <w:u w:val="thick"/>
    </w:rPr>
  </w:style>
  <w:style w:type="paragraph" w:customStyle="1" w:styleId="Highlighting">
    <w:name w:val="Highlighting"/>
    <w:basedOn w:val="Normal"/>
    <w:link w:val="HighlightingChar"/>
    <w:autoRedefine/>
    <w:qFormat/>
    <w:rsid w:val="002E5A86"/>
    <w:rPr>
      <w:rFonts w:eastAsia="SimSun" w:cstheme="minorBidi"/>
      <w:u w:val="thick"/>
    </w:rPr>
  </w:style>
  <w:style w:type="character" w:customStyle="1" w:styleId="CITEChar0">
    <w:name w:val="CITE Char"/>
    <w:link w:val="CITE"/>
    <w:locked/>
    <w:rsid w:val="002E5A8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E5A8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E5A86"/>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2E5A86"/>
    <w:rPr>
      <w:rFonts w:eastAsia="Calibri" w:cs="Calibri"/>
      <w:b/>
      <w:sz w:val="24"/>
    </w:rPr>
  </w:style>
  <w:style w:type="paragraph" w:customStyle="1" w:styleId="D345FF3D873148C5AE3FBF3267827368">
    <w:name w:val="D345FF3D873148C5AE3FBF3267827368"/>
    <w:uiPriority w:val="99"/>
    <w:qFormat/>
    <w:rsid w:val="002E5A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E5A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E5A86"/>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2E5A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E5A86"/>
    <w:rPr>
      <w:b/>
      <w:sz w:val="28"/>
    </w:rPr>
  </w:style>
  <w:style w:type="character" w:customStyle="1" w:styleId="SourcenameChar">
    <w:name w:val="Source name Char"/>
    <w:link w:val="Sourcename"/>
    <w:locked/>
    <w:rsid w:val="002E5A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E5A86"/>
    <w:rPr>
      <w:b/>
      <w:bCs/>
      <w:sz w:val="20"/>
    </w:rPr>
  </w:style>
  <w:style w:type="character" w:customStyle="1" w:styleId="underlinedcardChar">
    <w:name w:val="underlined card Char"/>
    <w:link w:val="underlinedcard0"/>
    <w:locked/>
    <w:rsid w:val="002E5A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E5A86"/>
    <w:rPr>
      <w:sz w:val="22"/>
      <w:u w:val="single"/>
    </w:rPr>
  </w:style>
  <w:style w:type="paragraph" w:customStyle="1" w:styleId="FullText">
    <w:name w:val="Full Text"/>
    <w:basedOn w:val="Normal"/>
    <w:uiPriority w:val="99"/>
    <w:qFormat/>
    <w:rsid w:val="002E5A86"/>
    <w:rPr>
      <w:rFonts w:ascii="Calibri" w:eastAsia="Times New Roman" w:hAnsi="Calibri" w:cs="Calibri"/>
      <w:sz w:val="16"/>
    </w:rPr>
  </w:style>
  <w:style w:type="character" w:customStyle="1" w:styleId="TextUnderlineChar">
    <w:name w:val="Text Underline Char"/>
    <w:link w:val="TextUnderline"/>
    <w:locked/>
    <w:rsid w:val="002E5A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E5A86"/>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2E5A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E5A86"/>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2E5A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E5A86"/>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2E5A86"/>
    <w:pPr>
      <w:spacing w:before="240"/>
      <w:outlineLvl w:val="2"/>
    </w:pPr>
    <w:rPr>
      <w:rFonts w:ascii="Calibri" w:eastAsia="Times New Roman" w:hAnsi="Calibri" w:cs="Calibri"/>
      <w:b/>
    </w:rPr>
  </w:style>
  <w:style w:type="character" w:customStyle="1" w:styleId="CiteCardChar">
    <w:name w:val="Cite_Card Char"/>
    <w:link w:val="CiteCard0"/>
    <w:locked/>
    <w:rsid w:val="002E5A86"/>
    <w:rPr>
      <w:rFonts w:ascii="Times New Roman" w:eastAsia="Times New Roman" w:hAnsi="Times New Roman" w:cs="Arial"/>
      <w:bCs/>
      <w:sz w:val="20"/>
      <w:szCs w:val="20"/>
    </w:rPr>
  </w:style>
  <w:style w:type="paragraph" w:customStyle="1" w:styleId="CiteCard0">
    <w:name w:val="Cite_Card"/>
    <w:link w:val="CiteCardChar"/>
    <w:qFormat/>
    <w:rsid w:val="002E5A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E5A86"/>
    <w:pPr>
      <w:widowControl w:val="0"/>
    </w:pPr>
    <w:rPr>
      <w:rFonts w:eastAsia="MS Mincho"/>
      <w:color w:val="auto"/>
    </w:rPr>
  </w:style>
  <w:style w:type="paragraph" w:customStyle="1" w:styleId="dropcap">
    <w:name w:val="dropcap"/>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2E5A86"/>
    <w:rPr>
      <w:rFonts w:ascii="Georgia" w:eastAsia="Times New Roman" w:hAnsi="Georgia" w:cs="Calibri"/>
      <w:u w:val="single"/>
    </w:rPr>
  </w:style>
  <w:style w:type="paragraph" w:customStyle="1" w:styleId="StyleStyle49pt6">
    <w:name w:val="Style Style4 + 9 pt6"/>
    <w:basedOn w:val="Style4"/>
    <w:link w:val="StyleStyle49pt6Char"/>
    <w:qFormat/>
    <w:rsid w:val="002E5A86"/>
    <w:rPr>
      <w:rFonts w:ascii="Georgia" w:hAnsi="Georgia"/>
    </w:rPr>
  </w:style>
  <w:style w:type="character" w:customStyle="1" w:styleId="UnderlineCharCharCharCharChar">
    <w:name w:val="Underline Char Char Char Char Char"/>
    <w:link w:val="UnderlineCharCharCharChar"/>
    <w:locked/>
    <w:rsid w:val="002E5A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E5A86"/>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E5A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E5A86"/>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E5A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E5A86"/>
    <w:rPr>
      <w:rFonts w:cs="Calibri"/>
      <w:b/>
      <w:bCs/>
      <w:u w:val="single"/>
    </w:rPr>
  </w:style>
  <w:style w:type="character" w:customStyle="1" w:styleId="DebatenoramlChar">
    <w:name w:val="Debatenoraml Char"/>
    <w:link w:val="Debatenoraml"/>
    <w:locked/>
    <w:rsid w:val="002E5A86"/>
    <w:rPr>
      <w:rFonts w:ascii="Times New Roman" w:hAnsi="Times New Roman" w:cs="Times New Roman"/>
    </w:rPr>
  </w:style>
  <w:style w:type="paragraph" w:customStyle="1" w:styleId="Debatenoraml">
    <w:name w:val="Debatenoraml"/>
    <w:basedOn w:val="NoSpacing"/>
    <w:link w:val="DebatenoramlChar"/>
    <w:qFormat/>
    <w:rsid w:val="002E5A86"/>
    <w:pPr>
      <w:spacing w:before="0" w:line="240" w:lineRule="auto"/>
    </w:pPr>
    <w:rPr>
      <w:rFonts w:ascii="Times New Roman" w:hAnsi="Times New Roman" w:cs="Times New Roman"/>
    </w:rPr>
  </w:style>
  <w:style w:type="paragraph" w:customStyle="1" w:styleId="SynergyTag">
    <w:name w:val="SynergyTag"/>
    <w:basedOn w:val="Normal"/>
    <w:uiPriority w:val="99"/>
    <w:qFormat/>
    <w:rsid w:val="002E5A86"/>
    <w:rPr>
      <w:rFonts w:ascii="Calibri" w:eastAsia="Calibri" w:hAnsi="Calibri" w:cs="Calibri"/>
      <w:b/>
    </w:rPr>
  </w:style>
  <w:style w:type="character" w:customStyle="1" w:styleId="QualsChar">
    <w:name w:val="Quals Char"/>
    <w:link w:val="Quals"/>
    <w:locked/>
    <w:rsid w:val="002E5A86"/>
    <w:rPr>
      <w:rFonts w:ascii="Georgia" w:eastAsia="Calibri" w:hAnsi="Georgia"/>
      <w:sz w:val="18"/>
    </w:rPr>
  </w:style>
  <w:style w:type="paragraph" w:customStyle="1" w:styleId="Quals">
    <w:name w:val="Quals"/>
    <w:basedOn w:val="Normal"/>
    <w:link w:val="QualsChar"/>
    <w:qFormat/>
    <w:rsid w:val="002E5A86"/>
    <w:rPr>
      <w:rFonts w:eastAsia="Calibri" w:cstheme="minorBidi"/>
      <w:sz w:val="18"/>
    </w:rPr>
  </w:style>
  <w:style w:type="paragraph" w:customStyle="1" w:styleId="times">
    <w:name w:val="times"/>
    <w:basedOn w:val="Normal"/>
    <w:qFormat/>
    <w:rsid w:val="002E5A86"/>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2E5A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E5A86"/>
    <w:rPr>
      <w:rFonts w:ascii="Georgia" w:eastAsia="Times New Roman" w:hAnsi="Georgia"/>
      <w:b/>
      <w:caps/>
      <w:szCs w:val="28"/>
      <w:u w:val="single"/>
    </w:rPr>
  </w:style>
  <w:style w:type="paragraph" w:customStyle="1" w:styleId="Starred">
    <w:name w:val="Starred"/>
    <w:basedOn w:val="Normal"/>
    <w:link w:val="StarredChar"/>
    <w:qFormat/>
    <w:rsid w:val="002E5A86"/>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2E5A86"/>
    <w:rPr>
      <w:rFonts w:ascii="Georgia" w:eastAsia="Times New Roman" w:hAnsi="Georgia"/>
      <w:b/>
      <w:caps/>
      <w:szCs w:val="28"/>
      <w:u w:val="single"/>
    </w:rPr>
  </w:style>
  <w:style w:type="paragraph" w:customStyle="1" w:styleId="NotStarred">
    <w:name w:val="NotStarred"/>
    <w:basedOn w:val="Normal"/>
    <w:link w:val="NotStarredChar"/>
    <w:qFormat/>
    <w:rsid w:val="002E5A86"/>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ocked/>
    <w:rsid w:val="002E5A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E5A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E5A8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E5A86"/>
    <w:rPr>
      <w:rFonts w:ascii="Georgia" w:eastAsia="Calibri" w:hAnsi="Georgia"/>
      <w:b/>
    </w:rPr>
  </w:style>
  <w:style w:type="paragraph" w:customStyle="1" w:styleId="H4Tag">
    <w:name w:val="H4 (Tag)"/>
    <w:basedOn w:val="Normal"/>
    <w:link w:val="H4TagChar1"/>
    <w:qFormat/>
    <w:rsid w:val="002E5A86"/>
    <w:rPr>
      <w:rFonts w:eastAsia="Calibri" w:cstheme="minorBidi"/>
      <w:b/>
    </w:rPr>
  </w:style>
  <w:style w:type="paragraph" w:customStyle="1" w:styleId="CM25">
    <w:name w:val="CM25"/>
    <w:basedOn w:val="Default"/>
    <w:next w:val="Default"/>
    <w:qFormat/>
    <w:rsid w:val="002E5A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E5A86"/>
    <w:rPr>
      <w:rFonts w:ascii="Georgia" w:hAnsi="Georgia"/>
      <w:b/>
    </w:rPr>
  </w:style>
  <w:style w:type="paragraph" w:customStyle="1" w:styleId="Debate-CardTagandCite-F6">
    <w:name w:val="Debate- Card Tag and Cite- F6"/>
    <w:basedOn w:val="Normal"/>
    <w:link w:val="Debate-CardTagandCite-F6Char"/>
    <w:qFormat/>
    <w:rsid w:val="002E5A86"/>
    <w:pPr>
      <w:contextualSpacing/>
    </w:pPr>
    <w:rPr>
      <w:rFonts w:cstheme="minorBidi"/>
      <w:b/>
    </w:rPr>
  </w:style>
  <w:style w:type="character" w:customStyle="1" w:styleId="CardtextChar4">
    <w:name w:val="Card text Char"/>
    <w:link w:val="Cardtext3"/>
    <w:locked/>
    <w:rsid w:val="002E5A86"/>
    <w:rPr>
      <w:rFonts w:ascii="Arial Narrow" w:hAnsi="Arial Narrow"/>
      <w:u w:val="single"/>
    </w:rPr>
  </w:style>
  <w:style w:type="paragraph" w:customStyle="1" w:styleId="Cardtext3">
    <w:name w:val="Card text"/>
    <w:link w:val="CardtextChar4"/>
    <w:qFormat/>
    <w:rsid w:val="002E5A8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E5A86"/>
    <w:rPr>
      <w:rFonts w:ascii="Georgia" w:eastAsia="Times New Roman" w:hAnsi="Georgia"/>
      <w:b/>
      <w:szCs w:val="28"/>
      <w:u w:val="single"/>
    </w:rPr>
  </w:style>
  <w:style w:type="paragraph" w:customStyle="1" w:styleId="NewHeading2">
    <w:name w:val="NewHeading2"/>
    <w:basedOn w:val="Normal"/>
    <w:link w:val="NewHeading2Char"/>
    <w:qFormat/>
    <w:rsid w:val="002E5A86"/>
    <w:pPr>
      <w:spacing w:before="240" w:after="60"/>
    </w:pPr>
    <w:rPr>
      <w:rFonts w:eastAsia="Times New Roman" w:cstheme="minorBidi"/>
      <w:b/>
      <w:szCs w:val="28"/>
      <w:u w:val="single"/>
    </w:rPr>
  </w:style>
  <w:style w:type="paragraph" w:customStyle="1" w:styleId="CM32">
    <w:name w:val="CM3+2"/>
    <w:basedOn w:val="Normal"/>
    <w:next w:val="Normal"/>
    <w:uiPriority w:val="99"/>
    <w:qFormat/>
    <w:rsid w:val="002E5A86"/>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2E5A86"/>
    <w:rPr>
      <w:rFonts w:ascii="Calibri" w:eastAsia="Calibri" w:hAnsi="Calibri" w:cs="Calibri"/>
    </w:rPr>
  </w:style>
  <w:style w:type="paragraph" w:customStyle="1" w:styleId="TagLine">
    <w:name w:val="Tag Line"/>
    <w:basedOn w:val="Normal"/>
    <w:next w:val="FullText"/>
    <w:uiPriority w:val="99"/>
    <w:qFormat/>
    <w:rsid w:val="002E5A86"/>
    <w:rPr>
      <w:rFonts w:ascii="Arial Narrow" w:eastAsia="Times New Roman" w:hAnsi="Arial Narrow" w:cs="Calibri"/>
      <w:b/>
      <w:sz w:val="28"/>
    </w:rPr>
  </w:style>
  <w:style w:type="paragraph" w:customStyle="1" w:styleId="Card6pt">
    <w:name w:val="Card 6pt"/>
    <w:basedOn w:val="Normal"/>
    <w:uiPriority w:val="99"/>
    <w:qFormat/>
    <w:rsid w:val="002E5A86"/>
    <w:pPr>
      <w:ind w:left="288" w:right="288"/>
    </w:pPr>
    <w:rPr>
      <w:rFonts w:eastAsia="Calibri" w:cs="Calibri"/>
      <w:color w:val="000000"/>
      <w:sz w:val="12"/>
      <w:szCs w:val="20"/>
    </w:rPr>
  </w:style>
  <w:style w:type="character" w:customStyle="1" w:styleId="FullCiteChar">
    <w:name w:val="Full Cite Char"/>
    <w:link w:val="FullCite"/>
    <w:locked/>
    <w:rsid w:val="002E5A86"/>
    <w:rPr>
      <w:rFonts w:ascii="Garamond" w:eastAsia="Calibri" w:hAnsi="Garamond"/>
    </w:rPr>
  </w:style>
  <w:style w:type="paragraph" w:customStyle="1" w:styleId="FullCite">
    <w:name w:val="Full Cite"/>
    <w:basedOn w:val="Normal"/>
    <w:next w:val="Normal"/>
    <w:link w:val="FullCiteChar"/>
    <w:qFormat/>
    <w:rsid w:val="002E5A86"/>
    <w:rPr>
      <w:rFonts w:ascii="Garamond" w:eastAsia="Calibri" w:hAnsi="Garamond" w:cstheme="minorBidi"/>
    </w:rPr>
  </w:style>
  <w:style w:type="character" w:customStyle="1" w:styleId="StyleCardStyleBlackUnderlineChar">
    <w:name w:val="Style Card Style + Black Underline Char"/>
    <w:link w:val="StyleCardStyleBlackUnderline"/>
    <w:locked/>
    <w:rsid w:val="002E5A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E5A86"/>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2E5A86"/>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2E5A86"/>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2E5A8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E5A86"/>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2E5A8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E5A86"/>
    <w:pPr>
      <w:ind w:left="288" w:right="288"/>
    </w:pPr>
    <w:rPr>
      <w:rFonts w:eastAsia="SimSun" w:cstheme="minorBidi"/>
      <w:b/>
      <w:bCs/>
      <w:u w:val="single"/>
      <w:lang w:eastAsia="zh-CN"/>
    </w:rPr>
  </w:style>
  <w:style w:type="paragraph" w:customStyle="1" w:styleId="CM27">
    <w:name w:val="CM27"/>
    <w:basedOn w:val="Default"/>
    <w:next w:val="Default"/>
    <w:qFormat/>
    <w:rsid w:val="002E5A86"/>
    <w:pPr>
      <w:spacing w:after="200" w:line="276" w:lineRule="auto"/>
    </w:pPr>
    <w:rPr>
      <w:rFonts w:eastAsia="Calibri"/>
      <w:color w:val="auto"/>
      <w:sz w:val="22"/>
    </w:rPr>
  </w:style>
  <w:style w:type="paragraph" w:customStyle="1" w:styleId="font-null">
    <w:name w:val="font-null"/>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2E5A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2E5A86"/>
    <w:rPr>
      <w:rFonts w:ascii="Calibri" w:eastAsia="Calibri" w:hAnsi="Calibri" w:cs="Calibri"/>
      <w:b/>
      <w:caps/>
      <w:sz w:val="28"/>
      <w:szCs w:val="28"/>
      <w:lang w:val="es-ES"/>
    </w:rPr>
  </w:style>
  <w:style w:type="paragraph" w:customStyle="1" w:styleId="Pa6">
    <w:name w:val="Pa6"/>
    <w:basedOn w:val="Normal"/>
    <w:next w:val="Normal"/>
    <w:uiPriority w:val="99"/>
    <w:qFormat/>
    <w:rsid w:val="002E5A86"/>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2E5A86"/>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2E5A86"/>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2E5A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E5A86"/>
    <w:rPr>
      <w:rFonts w:ascii="Georgia" w:eastAsia="SimSun" w:hAnsi="Georgia" w:cstheme="minorBidi"/>
      <w:b/>
      <w:bCs/>
    </w:rPr>
  </w:style>
  <w:style w:type="paragraph" w:customStyle="1" w:styleId="summary">
    <w:name w:val="summary"/>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2E5A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E5A86"/>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2E5A86"/>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2E5A86"/>
    <w:pPr>
      <w:keepNext/>
      <w:ind w:left="288" w:right="288"/>
    </w:pPr>
    <w:rPr>
      <w:rFonts w:eastAsia="MS Gothic" w:cs="Calibri"/>
      <w:szCs w:val="20"/>
    </w:rPr>
  </w:style>
  <w:style w:type="paragraph" w:customStyle="1" w:styleId="Little">
    <w:name w:val="Little"/>
    <w:basedOn w:val="Normal"/>
    <w:next w:val="Normal"/>
    <w:link w:val="LittleChar"/>
    <w:qFormat/>
    <w:rsid w:val="002E5A86"/>
    <w:pPr>
      <w:ind w:left="288"/>
    </w:pPr>
    <w:rPr>
      <w:rFonts w:ascii="Garamond" w:eastAsia="Times New Roman" w:hAnsi="Garamond" w:cs="Calibri"/>
      <w:sz w:val="16"/>
    </w:rPr>
  </w:style>
  <w:style w:type="paragraph" w:customStyle="1" w:styleId="AAAcard">
    <w:name w:val="AAAcard"/>
    <w:basedOn w:val="Normal"/>
    <w:uiPriority w:val="99"/>
    <w:qFormat/>
    <w:rsid w:val="002E5A86"/>
    <w:pPr>
      <w:ind w:left="288" w:right="288"/>
    </w:pPr>
    <w:rPr>
      <w:rFonts w:ascii="Calibri" w:eastAsia="Times New Roman" w:hAnsi="Calibri" w:cs="Calibri"/>
    </w:rPr>
  </w:style>
  <w:style w:type="paragraph" w:customStyle="1" w:styleId="Caption3">
    <w:name w:val="Caption3"/>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2E5A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E5A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E5A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E5A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E5A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E5A86"/>
    <w:pPr>
      <w:ind w:left="144"/>
    </w:pPr>
    <w:rPr>
      <w:rFonts w:ascii="Cambria" w:eastAsia="Calibri" w:hAnsi="Cambria" w:cs="Calibri"/>
      <w:sz w:val="24"/>
    </w:rPr>
  </w:style>
  <w:style w:type="paragraph" w:customStyle="1" w:styleId="FreeFormA">
    <w:name w:val="Free Form A"/>
    <w:autoRedefine/>
    <w:uiPriority w:val="99"/>
    <w:qFormat/>
    <w:rsid w:val="002E5A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E5A86"/>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2E5A8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E5A86"/>
    <w:rPr>
      <w:rFonts w:ascii="Times New Roman" w:eastAsia="Times New Roman" w:hAnsi="Times New Roman" w:cs="Times New Roman"/>
      <w:sz w:val="10"/>
    </w:rPr>
  </w:style>
  <w:style w:type="paragraph" w:customStyle="1" w:styleId="subheader">
    <w:name w:val="subheader"/>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2E5A86"/>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2E5A86"/>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2E5A86"/>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2E5A86"/>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2E5A86"/>
    <w:pPr>
      <w:widowControl w:val="0"/>
      <w:spacing w:after="63"/>
    </w:pPr>
    <w:rPr>
      <w:rFonts w:ascii="Arial" w:hAnsi="Arial"/>
      <w:color w:val="auto"/>
    </w:rPr>
  </w:style>
  <w:style w:type="paragraph" w:customStyle="1" w:styleId="CM35">
    <w:name w:val="CM35"/>
    <w:basedOn w:val="Default"/>
    <w:next w:val="Default"/>
    <w:uiPriority w:val="99"/>
    <w:qFormat/>
    <w:rsid w:val="002E5A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E5A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E5A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E5A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E5A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E5A8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E5A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E5A8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E5A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E5A8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E5A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E5A8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E5A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E5A86"/>
    <w:rPr>
      <w:rFonts w:ascii="Georgia" w:hAnsi="Georgia" w:cstheme="minorBidi"/>
      <w:lang w:val="x-none" w:eastAsia="x-none"/>
    </w:rPr>
  </w:style>
  <w:style w:type="character" w:customStyle="1" w:styleId="NormalFontChar">
    <w:name w:val="Normal Font Char"/>
    <w:link w:val="NormalFont"/>
    <w:locked/>
    <w:rsid w:val="002E5A86"/>
    <w:rPr>
      <w:rFonts w:ascii="Times New Roman" w:eastAsia="Times New Roman" w:hAnsi="Times New Roman" w:cs="Times New Roman"/>
      <w:sz w:val="20"/>
      <w:szCs w:val="20"/>
    </w:rPr>
  </w:style>
  <w:style w:type="paragraph" w:customStyle="1" w:styleId="NormalFont">
    <w:name w:val="Normal Font"/>
    <w:link w:val="NormalFontChar"/>
    <w:qFormat/>
    <w:rsid w:val="002E5A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E5A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E5A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E5A86"/>
    <w:rPr>
      <w:u w:val="single"/>
      <w:lang w:val="x-none" w:eastAsia="x-none"/>
    </w:rPr>
  </w:style>
  <w:style w:type="character" w:customStyle="1" w:styleId="StyleNormalFont11ptBoldUnderlineChar">
    <w:name w:val="Style Normal Font + 11 pt Bold Underline Char"/>
    <w:link w:val="StyleNormalFont11ptBoldUnderline"/>
    <w:locked/>
    <w:rsid w:val="002E5A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E5A86"/>
    <w:rPr>
      <w:b/>
      <w:bCs/>
      <w:u w:val="single"/>
      <w:lang w:val="x-none" w:eastAsia="x-none"/>
    </w:rPr>
  </w:style>
  <w:style w:type="paragraph" w:customStyle="1" w:styleId="Smallfont0">
    <w:name w:val="Smallfont"/>
    <w:basedOn w:val="Normal"/>
    <w:uiPriority w:val="99"/>
    <w:qFormat/>
    <w:rsid w:val="002E5A86"/>
    <w:rPr>
      <w:rFonts w:ascii="Calibri" w:eastAsia="Times New Roman" w:hAnsi="Calibri" w:cs="Calibri"/>
      <w:sz w:val="15"/>
    </w:rPr>
  </w:style>
  <w:style w:type="paragraph" w:customStyle="1" w:styleId="formatvorlage2">
    <w:name w:val="formatvorlage2"/>
    <w:basedOn w:val="Normal"/>
    <w:uiPriority w:val="99"/>
    <w:qFormat/>
    <w:rsid w:val="002E5A86"/>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2E5A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E5A86"/>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2E5A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E5A86"/>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2E5A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E5A86"/>
    <w:pPr>
      <w:ind w:left="144"/>
    </w:pPr>
    <w:rPr>
      <w:rFonts w:eastAsia="Times New Roman" w:cstheme="minorBidi"/>
      <w:lang w:val="x-none" w:eastAsia="x-none"/>
    </w:rPr>
  </w:style>
  <w:style w:type="paragraph" w:customStyle="1" w:styleId="deck">
    <w:name w:val="deck"/>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2E5A86"/>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2E5A86"/>
    <w:rPr>
      <w:rFonts w:eastAsia="Calibri" w:cs="Calibri"/>
    </w:rPr>
  </w:style>
  <w:style w:type="paragraph" w:customStyle="1" w:styleId="NoteLevel22">
    <w:name w:val="Note Level 22"/>
    <w:basedOn w:val="Normal"/>
    <w:next w:val="Normal"/>
    <w:uiPriority w:val="99"/>
    <w:qFormat/>
    <w:rsid w:val="002E5A86"/>
    <w:pPr>
      <w:keepNext/>
      <w:ind w:left="288" w:right="288"/>
    </w:pPr>
    <w:rPr>
      <w:rFonts w:eastAsia="MS Gothic" w:cs="Calibri"/>
      <w:szCs w:val="20"/>
    </w:rPr>
  </w:style>
  <w:style w:type="paragraph" w:customStyle="1" w:styleId="wp-caption-text">
    <w:name w:val="wp-caption-text"/>
    <w:basedOn w:val="Normal"/>
    <w:qFormat/>
    <w:rsid w:val="002E5A86"/>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E5A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E5A86"/>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2E5A86"/>
    <w:pPr>
      <w:spacing w:before="100" w:beforeAutospacing="1" w:after="100" w:afterAutospacing="1"/>
    </w:pPr>
    <w:rPr>
      <w:rFonts w:ascii="Calibri" w:hAnsi="Calibri" w:cs="Calibri"/>
    </w:rPr>
  </w:style>
  <w:style w:type="paragraph" w:customStyle="1" w:styleId="graf">
    <w:name w:val="graf"/>
    <w:basedOn w:val="Normal"/>
    <w:uiPriority w:val="99"/>
    <w:qFormat/>
    <w:rsid w:val="002E5A86"/>
    <w:pPr>
      <w:spacing w:before="100" w:beforeAutospacing="1" w:after="100" w:afterAutospacing="1"/>
    </w:pPr>
    <w:rPr>
      <w:rFonts w:ascii="Calibri" w:hAnsi="Calibri" w:cs="Calibri"/>
    </w:rPr>
  </w:style>
  <w:style w:type="paragraph" w:customStyle="1" w:styleId="column">
    <w:name w:val="column"/>
    <w:basedOn w:val="Normal"/>
    <w:uiPriority w:val="99"/>
    <w:qFormat/>
    <w:rsid w:val="002E5A86"/>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2E5A8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E5A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E5A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E5A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E5A86"/>
    <w:rPr>
      <w:rFonts w:ascii="Georgia" w:hAnsi="Georgia" w:hint="default"/>
      <w:i/>
      <w:iCs/>
      <w:color w:val="808080"/>
    </w:rPr>
  </w:style>
  <w:style w:type="character" w:customStyle="1" w:styleId="cardchar00">
    <w:name w:val="cardchar0"/>
    <w:basedOn w:val="DefaultParagraphFont"/>
    <w:rsid w:val="002E5A86"/>
  </w:style>
  <w:style w:type="character" w:customStyle="1" w:styleId="UnderlineNon-bold">
    <w:name w:val="Underline Non - bold"/>
    <w:rsid w:val="002E5A8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E5A86"/>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2E5A86"/>
    <w:rPr>
      <w:rFonts w:ascii="Calibri" w:hAnsi="Calibri" w:cs="Calibri"/>
    </w:rPr>
  </w:style>
  <w:style w:type="character" w:customStyle="1" w:styleId="Heading5Char2">
    <w:name w:val="Heading 5 Char2"/>
    <w:rsid w:val="002E5A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E5A86"/>
    <w:rPr>
      <w:rFonts w:ascii="Arial" w:hAnsi="Arial" w:cs="Arial"/>
      <w:vanish/>
      <w:sz w:val="16"/>
      <w:szCs w:val="16"/>
    </w:rPr>
  </w:style>
  <w:style w:type="paragraph" w:styleId="z-TopofForm">
    <w:name w:val="HTML Top of Form"/>
    <w:basedOn w:val="Normal"/>
    <w:next w:val="Normal"/>
    <w:link w:val="z-TopofFormChar"/>
    <w:hidden/>
    <w:uiPriority w:val="99"/>
    <w:unhideWhenUsed/>
    <w:rsid w:val="002E5A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E5A86"/>
    <w:rPr>
      <w:rFonts w:ascii="Arial" w:hAnsi="Arial" w:cs="Arial"/>
      <w:vanish/>
      <w:sz w:val="16"/>
      <w:szCs w:val="16"/>
    </w:rPr>
  </w:style>
  <w:style w:type="character" w:customStyle="1" w:styleId="z-BottomofFormChar">
    <w:name w:val="z-Bottom of Form Char"/>
    <w:basedOn w:val="DefaultParagraphFont"/>
    <w:link w:val="z-BottomofForm"/>
    <w:uiPriority w:val="99"/>
    <w:rsid w:val="002E5A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E5A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E5A86"/>
    <w:rPr>
      <w:rFonts w:ascii="Arial" w:hAnsi="Arial" w:cs="Arial"/>
      <w:vanish/>
      <w:sz w:val="16"/>
      <w:szCs w:val="16"/>
    </w:rPr>
  </w:style>
  <w:style w:type="character" w:customStyle="1" w:styleId="Style2CharChar">
    <w:name w:val="Style2 Char Char"/>
    <w:rsid w:val="002E5A86"/>
    <w:rPr>
      <w:u w:val="thick"/>
      <w:lang w:val="en-US" w:eastAsia="en-US" w:bidi="ar-SA"/>
    </w:rPr>
  </w:style>
  <w:style w:type="character" w:customStyle="1" w:styleId="authordate1">
    <w:name w:val="authordate"/>
    <w:rsid w:val="002E5A86"/>
  </w:style>
  <w:style w:type="character" w:customStyle="1" w:styleId="underline0">
    <w:name w:val="%underline"/>
    <w:qFormat/>
    <w:rsid w:val="002E5A86"/>
    <w:rPr>
      <w:rFonts w:ascii="Times New Roman" w:hAnsi="Times New Roman" w:cs="Times New Roman" w:hint="default"/>
      <w:strike w:val="0"/>
      <w:dstrike w:val="0"/>
      <w:sz w:val="16"/>
      <w:u w:val="none"/>
      <w:effect w:val="none"/>
    </w:rPr>
  </w:style>
  <w:style w:type="character" w:customStyle="1" w:styleId="AUNDERLINE0">
    <w:name w:val="AUNDERLINE"/>
    <w:qFormat/>
    <w:rsid w:val="002E5A86"/>
    <w:rPr>
      <w:rFonts w:ascii="Times New Roman" w:hAnsi="Times New Roman" w:cs="Times New Roman" w:hint="default"/>
      <w:sz w:val="20"/>
      <w:u w:val="single"/>
    </w:rPr>
  </w:style>
  <w:style w:type="character" w:customStyle="1" w:styleId="UnderlinedCharChar">
    <w:name w:val="Underlined Char Char"/>
    <w:rsid w:val="002E5A86"/>
    <w:rPr>
      <w:rFonts w:ascii="Garamond" w:hAnsi="Garamond" w:hint="default"/>
      <w:szCs w:val="28"/>
      <w:u w:val="single"/>
      <w:lang w:val="en-US" w:eastAsia="en-US" w:bidi="ar-SA"/>
    </w:rPr>
  </w:style>
  <w:style w:type="character" w:customStyle="1" w:styleId="slug-doi">
    <w:name w:val="slug-doi"/>
    <w:basedOn w:val="DefaultParagraphFont"/>
    <w:rsid w:val="002E5A86"/>
  </w:style>
  <w:style w:type="character" w:customStyle="1" w:styleId="af">
    <w:name w:val="af"/>
    <w:basedOn w:val="DefaultParagraphFont"/>
    <w:rsid w:val="002E5A86"/>
  </w:style>
  <w:style w:type="character" w:customStyle="1" w:styleId="ab">
    <w:name w:val="ab"/>
    <w:basedOn w:val="DefaultParagraphFont"/>
    <w:rsid w:val="002E5A86"/>
  </w:style>
  <w:style w:type="character" w:customStyle="1" w:styleId="em">
    <w:name w:val="em"/>
    <w:basedOn w:val="DefaultParagraphFont"/>
    <w:rsid w:val="002E5A86"/>
  </w:style>
  <w:style w:type="character" w:customStyle="1" w:styleId="au">
    <w:name w:val="au"/>
    <w:basedOn w:val="DefaultParagraphFont"/>
    <w:rsid w:val="002E5A86"/>
  </w:style>
  <w:style w:type="character" w:customStyle="1" w:styleId="ti">
    <w:name w:val="ti"/>
    <w:basedOn w:val="DefaultParagraphFont"/>
    <w:rsid w:val="002E5A86"/>
  </w:style>
  <w:style w:type="character" w:customStyle="1" w:styleId="subheadblue">
    <w:name w:val="subhead_blue"/>
    <w:basedOn w:val="DefaultParagraphFont"/>
    <w:rsid w:val="002E5A86"/>
  </w:style>
  <w:style w:type="character" w:customStyle="1" w:styleId="affiliation">
    <w:name w:val="affiliation"/>
    <w:basedOn w:val="DefaultParagraphFont"/>
    <w:rsid w:val="002E5A86"/>
  </w:style>
  <w:style w:type="character" w:customStyle="1" w:styleId="slug-doi-wrapper">
    <w:name w:val="slug-doi-wrapper"/>
    <w:basedOn w:val="DefaultParagraphFont"/>
    <w:rsid w:val="002E5A86"/>
  </w:style>
  <w:style w:type="character" w:customStyle="1" w:styleId="slug-metadata-noteahead-of-print">
    <w:name w:val="slug-metadata-note ahead-of-print"/>
    <w:basedOn w:val="DefaultParagraphFont"/>
    <w:rsid w:val="002E5A86"/>
  </w:style>
  <w:style w:type="character" w:customStyle="1" w:styleId="slug-ahead-of-print-date">
    <w:name w:val="slug-ahead-of-print-date"/>
    <w:basedOn w:val="DefaultParagraphFont"/>
    <w:rsid w:val="002E5A86"/>
  </w:style>
  <w:style w:type="character" w:customStyle="1" w:styleId="medium-bold">
    <w:name w:val="medium-bold"/>
    <w:basedOn w:val="DefaultParagraphFont"/>
    <w:rsid w:val="002E5A86"/>
  </w:style>
  <w:style w:type="character" w:customStyle="1" w:styleId="updated-short-citation">
    <w:name w:val="updated-short-citation"/>
    <w:basedOn w:val="DefaultParagraphFont"/>
    <w:rsid w:val="002E5A86"/>
  </w:style>
  <w:style w:type="character" w:customStyle="1" w:styleId="goohl0">
    <w:name w:val="goohl0"/>
    <w:basedOn w:val="DefaultParagraphFont"/>
    <w:rsid w:val="002E5A86"/>
  </w:style>
  <w:style w:type="character" w:customStyle="1" w:styleId="CharChar6">
    <w:name w:val="Char Char6"/>
    <w:rsid w:val="002E5A86"/>
    <w:rPr>
      <w:rFonts w:ascii="Arial" w:hAnsi="Arial" w:cs="Arial" w:hint="default"/>
      <w:bCs/>
      <w:sz w:val="16"/>
      <w:szCs w:val="26"/>
      <w:lang w:val="en-US" w:eastAsia="en-US" w:bidi="ar-SA"/>
    </w:rPr>
  </w:style>
  <w:style w:type="character" w:customStyle="1" w:styleId="TagCharChar1">
    <w:name w:val="Tag Char Char1"/>
    <w:rsid w:val="002E5A86"/>
    <w:rPr>
      <w:b/>
      <w:bCs w:val="0"/>
      <w:sz w:val="24"/>
      <w:szCs w:val="24"/>
      <w:lang w:val="en-US" w:eastAsia="en-US" w:bidi="ar-SA"/>
    </w:rPr>
  </w:style>
  <w:style w:type="character" w:customStyle="1" w:styleId="12TimesNewRoman">
    <w:name w:val="12 Times New Roman"/>
    <w:rsid w:val="002E5A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E5A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E5A86"/>
    <w:rPr>
      <w:rFonts w:ascii="Times New Roman" w:hAnsi="Times New Roman" w:cs="Times New Roman" w:hint="default"/>
      <w:strike w:val="0"/>
      <w:dstrike w:val="0"/>
      <w:sz w:val="14"/>
      <w:u w:val="none"/>
      <w:effect w:val="none"/>
    </w:rPr>
  </w:style>
  <w:style w:type="character" w:customStyle="1" w:styleId="F8-UnderlineBold">
    <w:name w:val="F8 - Underline/Bold"/>
    <w:rsid w:val="002E5A86"/>
    <w:rPr>
      <w:rFonts w:ascii="Times New Roman" w:hAnsi="Times New Roman" w:cs="Times New Roman" w:hint="default"/>
      <w:b/>
      <w:bCs w:val="0"/>
      <w:sz w:val="20"/>
      <w:u w:val="single"/>
    </w:rPr>
  </w:style>
  <w:style w:type="character" w:customStyle="1" w:styleId="F7-SmallFont">
    <w:name w:val="F7 - Small Font"/>
    <w:rsid w:val="002E5A86"/>
    <w:rPr>
      <w:rFonts w:ascii="Times New Roman" w:hAnsi="Times New Roman" w:cs="Times New Roman" w:hint="default"/>
      <w:sz w:val="14"/>
    </w:rPr>
  </w:style>
  <w:style w:type="character" w:customStyle="1" w:styleId="Brief-Bold">
    <w:name w:val="Brief - Bold"/>
    <w:rsid w:val="002E5A86"/>
    <w:rPr>
      <w:rFonts w:ascii="Times New Roman" w:hAnsi="Times New Roman" w:cs="Times New Roman" w:hint="default"/>
      <w:b/>
      <w:bCs w:val="0"/>
    </w:rPr>
  </w:style>
  <w:style w:type="character" w:customStyle="1" w:styleId="Card-Underline">
    <w:name w:val="Card - Underline"/>
    <w:rsid w:val="002E5A86"/>
    <w:rPr>
      <w:rFonts w:ascii="Times New Roman" w:hAnsi="Times New Roman" w:cs="Times New Roman" w:hint="default"/>
      <w:u w:val="single"/>
    </w:rPr>
  </w:style>
  <w:style w:type="character" w:customStyle="1" w:styleId="beriefunderline">
    <w:name w:val="berief = underline"/>
    <w:rsid w:val="002E5A86"/>
    <w:rPr>
      <w:rFonts w:ascii="Times New Roman" w:eastAsia="Times New Roman" w:hAnsi="Times New Roman" w:cs="Times New Roman" w:hint="default"/>
      <w:sz w:val="20"/>
      <w:u w:val="single"/>
    </w:rPr>
  </w:style>
  <w:style w:type="character" w:customStyle="1" w:styleId="BoldText10pt">
    <w:name w:val="Bold Text 10 pt"/>
    <w:rsid w:val="002E5A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2E5A86"/>
    <w:rPr>
      <w:i/>
      <w:iCs w:val="0"/>
    </w:rPr>
  </w:style>
  <w:style w:type="character" w:customStyle="1" w:styleId="eoeaheader">
    <w:name w:val="eoea_header"/>
    <w:basedOn w:val="DefaultParagraphFont"/>
    <w:rsid w:val="002E5A86"/>
  </w:style>
  <w:style w:type="character" w:customStyle="1" w:styleId="SC4208902">
    <w:name w:val="SC.4.208902"/>
    <w:rsid w:val="002E5A86"/>
    <w:rPr>
      <w:rFonts w:ascii="Century" w:hAnsi="Century" w:cs="Century" w:hint="default"/>
      <w:color w:val="000000"/>
      <w:sz w:val="22"/>
      <w:szCs w:val="22"/>
    </w:rPr>
  </w:style>
  <w:style w:type="character" w:customStyle="1" w:styleId="SC4208915">
    <w:name w:val="SC.4.208915"/>
    <w:rsid w:val="002E5A86"/>
    <w:rPr>
      <w:rFonts w:ascii="Century" w:hAnsi="Century" w:cs="Century" w:hint="default"/>
      <w:color w:val="000000"/>
      <w:sz w:val="13"/>
      <w:szCs w:val="13"/>
    </w:rPr>
  </w:style>
  <w:style w:type="character" w:customStyle="1" w:styleId="SC273764">
    <w:name w:val="SC.2.73764"/>
    <w:rsid w:val="002E5A86"/>
    <w:rPr>
      <w:rFonts w:ascii="Century" w:hAnsi="Century" w:cs="Century" w:hint="default"/>
      <w:color w:val="000000"/>
      <w:sz w:val="72"/>
      <w:szCs w:val="72"/>
    </w:rPr>
  </w:style>
  <w:style w:type="character" w:customStyle="1" w:styleId="SC273779">
    <w:name w:val="SC.2.73779"/>
    <w:rsid w:val="002E5A86"/>
    <w:rPr>
      <w:rFonts w:ascii="Century" w:hAnsi="Century" w:cs="Century" w:hint="default"/>
      <w:color w:val="000000"/>
      <w:sz w:val="40"/>
      <w:szCs w:val="40"/>
    </w:rPr>
  </w:style>
  <w:style w:type="character" w:customStyle="1" w:styleId="SC273763">
    <w:name w:val="SC.2.73763"/>
    <w:rsid w:val="002E5A86"/>
    <w:rPr>
      <w:rFonts w:ascii="Century" w:hAnsi="Century" w:cs="Century" w:hint="default"/>
      <w:b/>
      <w:bCs/>
      <w:color w:val="000000"/>
    </w:rPr>
  </w:style>
  <w:style w:type="character" w:customStyle="1" w:styleId="SC4208910">
    <w:name w:val="SC.4.208910"/>
    <w:rsid w:val="002E5A86"/>
    <w:rPr>
      <w:rFonts w:ascii="Century" w:hAnsi="Century" w:cs="Century" w:hint="default"/>
      <w:color w:val="000000"/>
      <w:sz w:val="28"/>
      <w:szCs w:val="28"/>
    </w:rPr>
  </w:style>
  <w:style w:type="character" w:customStyle="1" w:styleId="SC4208911">
    <w:name w:val="SC.4.208911"/>
    <w:rsid w:val="002E5A86"/>
    <w:rPr>
      <w:rFonts w:ascii="Century" w:hAnsi="Century" w:cs="Century" w:hint="default"/>
      <w:color w:val="000000"/>
    </w:rPr>
  </w:style>
  <w:style w:type="character" w:customStyle="1" w:styleId="articlesubtitle">
    <w:name w:val="article_sub_title"/>
    <w:basedOn w:val="DefaultParagraphFont"/>
    <w:rsid w:val="002E5A86"/>
  </w:style>
  <w:style w:type="character" w:customStyle="1" w:styleId="newsdate2">
    <w:name w:val="news_date2"/>
    <w:basedOn w:val="DefaultParagraphFont"/>
    <w:rsid w:val="002E5A86"/>
  </w:style>
  <w:style w:type="character" w:customStyle="1" w:styleId="readarticleheader">
    <w:name w:val="readarticleheader"/>
    <w:basedOn w:val="DefaultParagraphFont"/>
    <w:rsid w:val="002E5A86"/>
  </w:style>
  <w:style w:type="character" w:customStyle="1" w:styleId="UnderlineChar20">
    <w:name w:val="Underline Char2"/>
    <w:rsid w:val="002E5A86"/>
    <w:rPr>
      <w:rFonts w:ascii="Trebuchet MS" w:hAnsi="Trebuchet MS" w:hint="default"/>
      <w:u w:val="thick"/>
      <w:lang w:val="en-US" w:eastAsia="zh-CN" w:bidi="ar-SA"/>
    </w:rPr>
  </w:style>
  <w:style w:type="character" w:customStyle="1" w:styleId="BoldUnderliningChar">
    <w:name w:val="Bold Underlining Char"/>
    <w:rsid w:val="002E5A86"/>
    <w:rPr>
      <w:rFonts w:ascii="Arial Narrow" w:eastAsia="Times New Roman" w:hAnsi="Arial Narrow" w:hint="default"/>
      <w:b/>
      <w:bCs w:val="0"/>
      <w:szCs w:val="24"/>
      <w:u w:val="single"/>
      <w:lang w:val="en-GB" w:eastAsia="en-US" w:bidi="ar-SA"/>
    </w:rPr>
  </w:style>
  <w:style w:type="character" w:customStyle="1" w:styleId="medium-normal1">
    <w:name w:val="medium-normal1"/>
    <w:rsid w:val="002E5A86"/>
    <w:rPr>
      <w:rFonts w:ascii="Arial" w:hAnsi="Arial" w:cs="Arial" w:hint="default"/>
      <w:b w:val="0"/>
      <w:bCs w:val="0"/>
      <w:i w:val="0"/>
      <w:iCs w:val="0"/>
      <w:sz w:val="20"/>
      <w:szCs w:val="20"/>
    </w:rPr>
  </w:style>
  <w:style w:type="character" w:customStyle="1" w:styleId="UnderlinedCardChar0">
    <w:name w:val="Underlined Card Char"/>
    <w:rsid w:val="002E5A86"/>
    <w:rPr>
      <w:rFonts w:ascii="Palatino Linotype" w:hAnsi="Palatino Linotype" w:hint="default"/>
      <w:u w:val="single"/>
      <w:lang w:val="en-US" w:eastAsia="en-US" w:bidi="ar-SA"/>
    </w:rPr>
  </w:style>
  <w:style w:type="character" w:customStyle="1" w:styleId="char">
    <w:name w:val="char"/>
    <w:basedOn w:val="DefaultParagraphFont"/>
    <w:rsid w:val="002E5A86"/>
  </w:style>
  <w:style w:type="character" w:customStyle="1" w:styleId="UnderlineCharCharCharCharCharChar">
    <w:name w:val="Underline Char Char Char Char Char Char"/>
    <w:rsid w:val="002E5A86"/>
    <w:rPr>
      <w:rFonts w:ascii="Arial Narrow" w:hAnsi="Arial Narrow" w:hint="default"/>
      <w:szCs w:val="24"/>
      <w:u w:val="single"/>
      <w:lang w:val="en-US" w:eastAsia="en-US" w:bidi="ar-SA"/>
    </w:rPr>
  </w:style>
  <w:style w:type="character" w:customStyle="1" w:styleId="klink">
    <w:name w:val="klink"/>
    <w:basedOn w:val="DefaultParagraphFont"/>
    <w:rsid w:val="002E5A86"/>
  </w:style>
  <w:style w:type="character" w:customStyle="1" w:styleId="date10">
    <w:name w:val="date1"/>
    <w:basedOn w:val="DefaultParagraphFont"/>
    <w:rsid w:val="002E5A86"/>
  </w:style>
  <w:style w:type="character" w:customStyle="1" w:styleId="bolding1">
    <w:name w:val="bolding1"/>
    <w:rsid w:val="002E5A86"/>
    <w:rPr>
      <w:b/>
      <w:bCs/>
    </w:rPr>
  </w:style>
  <w:style w:type="character" w:customStyle="1" w:styleId="bookoptions1">
    <w:name w:val="book_options1"/>
    <w:rsid w:val="002E5A86"/>
    <w:rPr>
      <w:b/>
      <w:bCs/>
      <w:color w:val="333366"/>
    </w:rPr>
  </w:style>
  <w:style w:type="character" w:customStyle="1" w:styleId="descriptionblock">
    <w:name w:val="description block"/>
    <w:basedOn w:val="DefaultParagraphFont"/>
    <w:rsid w:val="002E5A86"/>
  </w:style>
  <w:style w:type="character" w:customStyle="1" w:styleId="detailsboxblock">
    <w:name w:val="detailsbox block"/>
    <w:basedOn w:val="DefaultParagraphFont"/>
    <w:rsid w:val="002E5A86"/>
  </w:style>
  <w:style w:type="character" w:customStyle="1" w:styleId="Char3">
    <w:name w:val="Char3"/>
    <w:rsid w:val="002E5A86"/>
    <w:rPr>
      <w:rFonts w:ascii="Arial" w:hAnsi="Arial" w:cs="Arial" w:hint="default"/>
      <w:bCs/>
      <w:u w:val="thick"/>
      <w:lang w:val="en-US" w:eastAsia="en-US" w:bidi="ar-SA"/>
    </w:rPr>
  </w:style>
  <w:style w:type="character" w:customStyle="1" w:styleId="texto11">
    <w:name w:val="texto11"/>
    <w:rsid w:val="002E5A86"/>
    <w:rPr>
      <w:rFonts w:ascii="Arial" w:hAnsi="Arial" w:cs="Arial" w:hint="default"/>
      <w:b w:val="0"/>
      <w:bCs w:val="0"/>
      <w:i w:val="0"/>
      <w:iCs w:val="0"/>
      <w:caps w:val="0"/>
      <w:color w:val="000000"/>
      <w:sz w:val="26"/>
      <w:szCs w:val="26"/>
    </w:rPr>
  </w:style>
  <w:style w:type="character" w:customStyle="1" w:styleId="CardTagChar">
    <w:name w:val="Card Tag Char"/>
    <w:rsid w:val="002E5A86"/>
    <w:rPr>
      <w:rFonts w:ascii="Arial Narrow" w:hAnsi="Arial Narrow" w:hint="default"/>
      <w:b/>
      <w:bCs w:val="0"/>
      <w:sz w:val="24"/>
      <w:szCs w:val="24"/>
      <w:lang w:val="en-US" w:eastAsia="en-US" w:bidi="ar-SA"/>
    </w:rPr>
  </w:style>
  <w:style w:type="character" w:customStyle="1" w:styleId="DebateCiteCharCharChar">
    <w:name w:val="Debate Cite Char Char Char"/>
    <w:rsid w:val="002E5A86"/>
    <w:rPr>
      <w:b/>
      <w:bCs w:val="0"/>
      <w:sz w:val="32"/>
      <w:szCs w:val="32"/>
      <w:lang w:val="en-US" w:eastAsia="en-US" w:bidi="ar-SA"/>
    </w:rPr>
  </w:style>
  <w:style w:type="character" w:customStyle="1" w:styleId="TagChar3">
    <w:name w:val="Tag Char3"/>
    <w:rsid w:val="002E5A86"/>
    <w:rPr>
      <w:rFonts w:ascii="Palatino Linotype" w:hAnsi="Palatino Linotype" w:hint="default"/>
      <w:b/>
      <w:bCs w:val="0"/>
      <w:sz w:val="24"/>
      <w:szCs w:val="24"/>
      <w:lang w:val="en-US" w:eastAsia="en-US" w:bidi="ar-SA"/>
    </w:rPr>
  </w:style>
  <w:style w:type="character" w:customStyle="1" w:styleId="TagandCiteChar">
    <w:name w:val="Tag and Cite Char"/>
    <w:rsid w:val="002E5A86"/>
    <w:rPr>
      <w:color w:val="333333"/>
      <w:sz w:val="22"/>
      <w:szCs w:val="22"/>
      <w:lang w:val="en-US" w:eastAsia="en-US" w:bidi="ar-SA"/>
    </w:rPr>
  </w:style>
  <w:style w:type="character" w:customStyle="1" w:styleId="Style10ptBold">
    <w:name w:val="Style 10 pt Bold"/>
    <w:rsid w:val="002E5A86"/>
    <w:rPr>
      <w:b/>
      <w:bCs/>
      <w:sz w:val="20"/>
    </w:rPr>
  </w:style>
  <w:style w:type="character" w:customStyle="1" w:styleId="text9">
    <w:name w:val="text9"/>
    <w:basedOn w:val="DefaultParagraphFont"/>
    <w:rsid w:val="002E5A86"/>
  </w:style>
  <w:style w:type="character" w:customStyle="1" w:styleId="text21">
    <w:name w:val="text21"/>
    <w:basedOn w:val="DefaultParagraphFont"/>
    <w:rsid w:val="002E5A86"/>
  </w:style>
  <w:style w:type="character" w:customStyle="1" w:styleId="text19">
    <w:name w:val="text19"/>
    <w:basedOn w:val="DefaultParagraphFont"/>
    <w:rsid w:val="002E5A86"/>
  </w:style>
  <w:style w:type="character" w:customStyle="1" w:styleId="term2">
    <w:name w:val="term2"/>
    <w:rsid w:val="002E5A86"/>
    <w:rPr>
      <w:b/>
      <w:bCs/>
    </w:rPr>
  </w:style>
  <w:style w:type="character" w:customStyle="1" w:styleId="pmterms12">
    <w:name w:val="pmterms12"/>
    <w:rsid w:val="002E5A86"/>
    <w:rPr>
      <w:b/>
      <w:bCs/>
      <w:i w:val="0"/>
      <w:iCs w:val="0"/>
      <w:color w:val="000000"/>
    </w:rPr>
  </w:style>
  <w:style w:type="character" w:customStyle="1" w:styleId="ToReadChar">
    <w:name w:val="To Read Char"/>
    <w:rsid w:val="002E5A86"/>
    <w:rPr>
      <w:rFonts w:ascii="Verdana" w:hAnsi="Verdana" w:hint="default"/>
      <w:b/>
      <w:bCs w:val="0"/>
      <w:szCs w:val="24"/>
      <w:u w:val="single"/>
      <w:lang w:val="en-US" w:eastAsia="en-US" w:bidi="ar-SA"/>
    </w:rPr>
  </w:style>
  <w:style w:type="character" w:customStyle="1" w:styleId="ToReadCharChar">
    <w:name w:val="To Read Char Char"/>
    <w:rsid w:val="002E5A86"/>
    <w:rPr>
      <w:rFonts w:ascii="Verdana" w:hAnsi="Verdana" w:hint="default"/>
      <w:b/>
      <w:bCs w:val="0"/>
      <w:szCs w:val="24"/>
      <w:u w:val="single"/>
      <w:lang w:val="en-US" w:eastAsia="en-US" w:bidi="ar-SA"/>
    </w:rPr>
  </w:style>
  <w:style w:type="character" w:customStyle="1" w:styleId="bio">
    <w:name w:val="bio"/>
    <w:basedOn w:val="DefaultParagraphFont"/>
    <w:rsid w:val="002E5A86"/>
  </w:style>
  <w:style w:type="character" w:customStyle="1" w:styleId="storytextstyle">
    <w:name w:val="storytextstyle"/>
    <w:basedOn w:val="DefaultParagraphFont"/>
    <w:rsid w:val="002E5A86"/>
  </w:style>
  <w:style w:type="character" w:customStyle="1" w:styleId="cardunderlinedCharChar">
    <w:name w:val="card underlined Char Char"/>
    <w:rsid w:val="002E5A86"/>
    <w:rPr>
      <w:rFonts w:ascii="Arial" w:hAnsi="Arial" w:cs="Arial" w:hint="default"/>
      <w:sz w:val="22"/>
      <w:szCs w:val="24"/>
      <w:u w:val="single"/>
      <w:lang w:val="en-US" w:eastAsia="en-US" w:bidi="ar-SA"/>
    </w:rPr>
  </w:style>
  <w:style w:type="character" w:customStyle="1" w:styleId="Style2Char0">
    <w:name w:val="Style2 Char"/>
    <w:rsid w:val="002E5A86"/>
    <w:rPr>
      <w:rFonts w:ascii="Book Antiqua" w:hAnsi="Book Antiqua" w:hint="default"/>
      <w:u w:val="thick"/>
      <w:lang w:val="en-US" w:eastAsia="en-US" w:bidi="ar-SA"/>
    </w:rPr>
  </w:style>
  <w:style w:type="character" w:customStyle="1" w:styleId="Style2Char1">
    <w:name w:val="Style2 Char1"/>
    <w:rsid w:val="002E5A86"/>
    <w:rPr>
      <w:rFonts w:ascii="Book Antiqua" w:hAnsi="Book Antiqua" w:hint="default"/>
      <w:szCs w:val="24"/>
      <w:u w:val="thick"/>
      <w:lang w:val="en-US" w:eastAsia="en-US" w:bidi="ar-SA"/>
    </w:rPr>
  </w:style>
  <w:style w:type="character" w:customStyle="1" w:styleId="articlehead21">
    <w:name w:val="articlehead21"/>
    <w:rsid w:val="002E5A86"/>
    <w:rPr>
      <w:rFonts w:ascii="Arial" w:hAnsi="Arial" w:cs="Arial" w:hint="default"/>
      <w:b/>
      <w:bCs/>
      <w:color w:val="660000"/>
      <w:sz w:val="20"/>
      <w:szCs w:val="20"/>
    </w:rPr>
  </w:style>
  <w:style w:type="character" w:customStyle="1" w:styleId="TagCiteChar1">
    <w:name w:val="Tag/Cite Char1"/>
    <w:rsid w:val="002E5A86"/>
    <w:rPr>
      <w:b/>
      <w:bCs w:val="0"/>
      <w:lang w:val="en-US" w:eastAsia="en-US" w:bidi="ar-SA"/>
    </w:rPr>
  </w:style>
  <w:style w:type="character" w:customStyle="1" w:styleId="goohl2">
    <w:name w:val="goohl2"/>
    <w:basedOn w:val="DefaultParagraphFont"/>
    <w:rsid w:val="002E5A86"/>
  </w:style>
  <w:style w:type="character" w:customStyle="1" w:styleId="CardCharChar0">
    <w:name w:val="Card Char Char"/>
    <w:rsid w:val="002E5A86"/>
    <w:rPr>
      <w:lang w:val="en-US" w:eastAsia="en-US" w:bidi="ar-SA"/>
    </w:rPr>
  </w:style>
  <w:style w:type="character" w:customStyle="1" w:styleId="BriefTitle1Char">
    <w:name w:val="Brief Title 1 Char"/>
    <w:rsid w:val="002E5A86"/>
    <w:rPr>
      <w:b/>
      <w:bCs w:val="0"/>
      <w:u w:val="single"/>
      <w:lang w:val="en-US" w:eastAsia="en-US" w:bidi="ar-SA"/>
    </w:rPr>
  </w:style>
  <w:style w:type="character" w:customStyle="1" w:styleId="TagCiteCharChar">
    <w:name w:val="Tag/Cite Char Char"/>
    <w:rsid w:val="002E5A86"/>
    <w:rPr>
      <w:b/>
      <w:bCs w:val="0"/>
      <w:lang w:val="en-US" w:eastAsia="en-US" w:bidi="ar-SA"/>
    </w:rPr>
  </w:style>
  <w:style w:type="character" w:customStyle="1" w:styleId="btx">
    <w:name w:val="btx"/>
    <w:basedOn w:val="DefaultParagraphFont"/>
    <w:rsid w:val="002E5A86"/>
  </w:style>
  <w:style w:type="character" w:customStyle="1" w:styleId="CardChar1">
    <w:name w:val="Card Char1"/>
    <w:rsid w:val="002E5A86"/>
    <w:rPr>
      <w:lang w:val="en-US" w:eastAsia="en-US" w:bidi="ar-SA"/>
    </w:rPr>
  </w:style>
  <w:style w:type="character" w:customStyle="1" w:styleId="prodgeneral1">
    <w:name w:val="prodgeneral1"/>
    <w:rsid w:val="002E5A86"/>
    <w:rPr>
      <w:rFonts w:ascii="Verdana" w:hAnsi="Verdana" w:hint="default"/>
      <w:b w:val="0"/>
      <w:bCs w:val="0"/>
      <w:caps w:val="0"/>
      <w:color w:val="000000"/>
      <w:spacing w:val="0"/>
      <w:sz w:val="16"/>
      <w:szCs w:val="16"/>
    </w:rPr>
  </w:style>
  <w:style w:type="character" w:customStyle="1" w:styleId="summary1">
    <w:name w:val="summary1"/>
    <w:rsid w:val="002E5A86"/>
    <w:rPr>
      <w:rFonts w:ascii="Arial" w:hAnsi="Arial" w:cs="Arial" w:hint="default"/>
      <w:sz w:val="18"/>
      <w:szCs w:val="18"/>
    </w:rPr>
  </w:style>
  <w:style w:type="character" w:customStyle="1" w:styleId="text3">
    <w:name w:val="text3"/>
    <w:basedOn w:val="DefaultParagraphFont"/>
    <w:rsid w:val="002E5A86"/>
  </w:style>
  <w:style w:type="character" w:customStyle="1" w:styleId="cardtextsmallChar">
    <w:name w:val="card text small Char"/>
    <w:rsid w:val="002E5A86"/>
    <w:rPr>
      <w:rFonts w:ascii="Arial Narrow" w:hAnsi="Arial Narrow" w:hint="default"/>
      <w:sz w:val="16"/>
      <w:szCs w:val="24"/>
      <w:lang w:val="en-US" w:eastAsia="en-US" w:bidi="ar-SA"/>
    </w:rPr>
  </w:style>
  <w:style w:type="character" w:customStyle="1" w:styleId="countrytitle1">
    <w:name w:val="countrytitle1"/>
    <w:rsid w:val="002E5A86"/>
    <w:rPr>
      <w:rFonts w:ascii="Verdana" w:hAnsi="Verdana" w:hint="default"/>
      <w:b/>
      <w:bCs/>
      <w:color w:val="293643"/>
      <w:sz w:val="24"/>
      <w:szCs w:val="24"/>
    </w:rPr>
  </w:style>
  <w:style w:type="character" w:customStyle="1" w:styleId="storyheader1">
    <w:name w:val="storyheader1"/>
    <w:rsid w:val="002E5A86"/>
    <w:rPr>
      <w:rFonts w:ascii="Verdana" w:hAnsi="Verdana" w:hint="default"/>
      <w:b/>
      <w:bCs/>
      <w:color w:val="000000"/>
      <w:sz w:val="21"/>
      <w:szCs w:val="21"/>
    </w:rPr>
  </w:style>
  <w:style w:type="character" w:customStyle="1" w:styleId="cardunderlinedChar0">
    <w:name w:val="card underlined Char"/>
    <w:rsid w:val="002E5A86"/>
    <w:rPr>
      <w:rFonts w:ascii="Arial" w:hAnsi="Arial" w:cs="Arial" w:hint="default"/>
      <w:sz w:val="22"/>
      <w:szCs w:val="24"/>
      <w:u w:val="single"/>
      <w:lang w:val="en-US" w:eastAsia="en-US" w:bidi="ar-SA"/>
    </w:rPr>
  </w:style>
  <w:style w:type="character" w:customStyle="1" w:styleId="article1">
    <w:name w:val="article1"/>
    <w:rsid w:val="002E5A86"/>
    <w:rPr>
      <w:rFonts w:ascii="Verdana" w:hAnsi="Verdana" w:hint="default"/>
      <w:color w:val="333333"/>
      <w:sz w:val="16"/>
      <w:szCs w:val="16"/>
    </w:rPr>
  </w:style>
  <w:style w:type="character" w:customStyle="1" w:styleId="story-posted-date1">
    <w:name w:val="story-posted-date1"/>
    <w:rsid w:val="002E5A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E5A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E5A86"/>
  </w:style>
  <w:style w:type="character" w:customStyle="1" w:styleId="textmedium">
    <w:name w:val="textmedium"/>
    <w:basedOn w:val="DefaultParagraphFont"/>
    <w:rsid w:val="002E5A86"/>
  </w:style>
  <w:style w:type="character" w:customStyle="1" w:styleId="citation1">
    <w:name w:val="citation1"/>
    <w:rsid w:val="002E5A86"/>
    <w:rPr>
      <w:rFonts w:ascii="Verdana" w:hAnsi="Verdana" w:hint="default"/>
      <w:sz w:val="17"/>
      <w:szCs w:val="17"/>
    </w:rPr>
  </w:style>
  <w:style w:type="character" w:customStyle="1" w:styleId="hithighlite">
    <w:name w:val="hithighlite"/>
    <w:basedOn w:val="DefaultParagraphFont"/>
    <w:rsid w:val="002E5A86"/>
  </w:style>
  <w:style w:type="character" w:customStyle="1" w:styleId="articlecontent">
    <w:name w:val="articlecontent"/>
    <w:basedOn w:val="DefaultParagraphFont"/>
    <w:rsid w:val="002E5A86"/>
  </w:style>
  <w:style w:type="character" w:customStyle="1" w:styleId="fource1">
    <w:name w:val="fource1"/>
    <w:rsid w:val="002E5A86"/>
    <w:rPr>
      <w:sz w:val="34"/>
      <w:szCs w:val="34"/>
    </w:rPr>
  </w:style>
  <w:style w:type="character" w:customStyle="1" w:styleId="LanguageStrikeChar">
    <w:name w:val="Language Strike Char"/>
    <w:rsid w:val="002E5A86"/>
    <w:rPr>
      <w:rFonts w:ascii="Arial Narrow" w:hAnsi="Arial Narrow" w:hint="default"/>
      <w:strike/>
      <w:szCs w:val="24"/>
      <w:lang w:val="en-US" w:eastAsia="en-US" w:bidi="ar-SA"/>
    </w:rPr>
  </w:style>
  <w:style w:type="character" w:customStyle="1" w:styleId="normal11">
    <w:name w:val="normal1"/>
    <w:basedOn w:val="DefaultParagraphFont"/>
    <w:rsid w:val="002E5A86"/>
  </w:style>
  <w:style w:type="character" w:customStyle="1" w:styleId="ds">
    <w:name w:val="ds"/>
    <w:basedOn w:val="DefaultParagraphFont"/>
    <w:rsid w:val="002E5A86"/>
  </w:style>
  <w:style w:type="character" w:customStyle="1" w:styleId="UnderliningChar1">
    <w:name w:val="Underlining Char1"/>
    <w:rsid w:val="002E5A86"/>
    <w:rPr>
      <w:rFonts w:ascii="Arial Narrow" w:hAnsi="Arial Narrow" w:hint="default"/>
      <w:szCs w:val="24"/>
      <w:u w:val="single"/>
      <w:lang w:val="en-US" w:eastAsia="en-US" w:bidi="ar-SA"/>
    </w:rPr>
  </w:style>
  <w:style w:type="character" w:customStyle="1" w:styleId="UnderliningChar2">
    <w:name w:val="Underlining Char2"/>
    <w:rsid w:val="002E5A86"/>
    <w:rPr>
      <w:rFonts w:ascii="Arial Narrow" w:hAnsi="Arial Narrow" w:hint="default"/>
      <w:szCs w:val="24"/>
      <w:u w:val="single"/>
      <w:lang w:val="en-US" w:eastAsia="en-US" w:bidi="ar-SA"/>
    </w:rPr>
  </w:style>
  <w:style w:type="character" w:customStyle="1" w:styleId="MicroTextChar1">
    <w:name w:val="MicroText Char1"/>
    <w:rsid w:val="002E5A86"/>
    <w:rPr>
      <w:rFonts w:ascii="Arial Narrow" w:hAnsi="Arial Narrow" w:hint="default"/>
      <w:sz w:val="12"/>
      <w:szCs w:val="24"/>
      <w:lang w:val="en-US" w:eastAsia="en-US" w:bidi="ar-SA"/>
    </w:rPr>
  </w:style>
  <w:style w:type="character" w:customStyle="1" w:styleId="DefaultPara">
    <w:name w:val="Default Para"/>
    <w:rsid w:val="002E5A86"/>
    <w:rPr>
      <w:sz w:val="20"/>
    </w:rPr>
  </w:style>
  <w:style w:type="character" w:customStyle="1" w:styleId="SYSHYPERTEXT">
    <w:name w:val="SYS_HYPERTEXT"/>
    <w:rsid w:val="002E5A86"/>
    <w:rPr>
      <w:color w:val="0000FF"/>
      <w:u w:val="single"/>
    </w:rPr>
  </w:style>
  <w:style w:type="character" w:customStyle="1" w:styleId="Hyperlink1">
    <w:name w:val="Hyperlink1"/>
    <w:rsid w:val="002E5A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E5A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E5A86"/>
    <w:rPr>
      <w:rFonts w:ascii="Arial Narrow" w:hAnsi="Arial Narrow" w:hint="default"/>
      <w:noProof w:val="0"/>
      <w:szCs w:val="24"/>
      <w:u w:val="single"/>
      <w:lang w:val="en-US" w:eastAsia="en-US" w:bidi="ar-SA"/>
    </w:rPr>
  </w:style>
  <w:style w:type="character" w:customStyle="1" w:styleId="BlockHeading1Char">
    <w:name w:val="Block Heading 1 Char"/>
    <w:rsid w:val="002E5A86"/>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2E5A86"/>
    <w:rPr>
      <w:b/>
      <w:bCs w:val="0"/>
      <w:sz w:val="24"/>
      <w:szCs w:val="24"/>
      <w:u w:val="single"/>
      <w:lang w:val="en-US" w:eastAsia="en-US" w:bidi="ar-SA"/>
    </w:rPr>
  </w:style>
  <w:style w:type="character" w:customStyle="1" w:styleId="StyleTagTimesNewRomanChar">
    <w:name w:val="Style Tag + Times New Roman Char"/>
    <w:rsid w:val="002E5A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E5A86"/>
    <w:rPr>
      <w:rFonts w:ascii="Arial Narrow" w:hAnsi="Arial Narrow" w:cs="Arial" w:hint="default"/>
      <w:b/>
      <w:bCs/>
      <w:iCs/>
      <w:sz w:val="24"/>
      <w:szCs w:val="28"/>
      <w:lang w:val="en-US" w:eastAsia="en-US" w:bidi="ar-SA"/>
    </w:rPr>
  </w:style>
  <w:style w:type="character" w:customStyle="1" w:styleId="UnderliningCharChar">
    <w:name w:val="Underlining Char Char"/>
    <w:rsid w:val="002E5A86"/>
    <w:rPr>
      <w:rFonts w:ascii="Arial Narrow" w:hAnsi="Arial Narrow" w:hint="default"/>
      <w:szCs w:val="24"/>
      <w:u w:val="single"/>
      <w:lang w:val="en-US" w:eastAsia="en-US" w:bidi="ar-SA"/>
    </w:rPr>
  </w:style>
  <w:style w:type="character" w:customStyle="1" w:styleId="StyleArialNarrow12ptBold">
    <w:name w:val="Style Arial Narrow 12 pt Bold"/>
    <w:rsid w:val="002E5A86"/>
    <w:rPr>
      <w:rFonts w:ascii="Arial Narrow" w:hAnsi="Arial Narrow" w:hint="default"/>
      <w:b/>
      <w:bCs/>
      <w:sz w:val="24"/>
    </w:rPr>
  </w:style>
  <w:style w:type="character" w:customStyle="1" w:styleId="Style1CharChar">
    <w:name w:val="Style1 Char Char"/>
    <w:rsid w:val="002E5A8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E5A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E5A86"/>
    <w:rPr>
      <w:noProof w:val="0"/>
      <w:u w:val="single"/>
      <w:lang w:val="en-US" w:eastAsia="en-US" w:bidi="ar-SA"/>
    </w:rPr>
  </w:style>
  <w:style w:type="character" w:customStyle="1" w:styleId="UnderlinedCharChar1">
    <w:name w:val="Underlined Char Char1"/>
    <w:rsid w:val="002E5A86"/>
    <w:rPr>
      <w:rFonts w:ascii="Bell MT" w:eastAsia="Times New Roman" w:hAnsi="Bell MT" w:hint="default"/>
      <w:bCs/>
      <w:iCs/>
      <w:sz w:val="22"/>
      <w:u w:val="single"/>
    </w:rPr>
  </w:style>
  <w:style w:type="character" w:customStyle="1" w:styleId="Heading2CharChar2">
    <w:name w:val="Heading 2 Char Char2"/>
    <w:rsid w:val="002E5A86"/>
    <w:rPr>
      <w:rFonts w:ascii="Arial" w:hAnsi="Arial" w:cs="Arial" w:hint="default"/>
      <w:b/>
      <w:bCs/>
      <w:iCs/>
      <w:sz w:val="22"/>
      <w:szCs w:val="28"/>
      <w:lang w:val="en-US" w:eastAsia="en-US" w:bidi="ar-SA"/>
    </w:rPr>
  </w:style>
  <w:style w:type="character" w:customStyle="1" w:styleId="doctitle">
    <w:name w:val="doctitle"/>
    <w:rsid w:val="002E5A86"/>
  </w:style>
  <w:style w:type="character" w:customStyle="1" w:styleId="cardtext-underlined0">
    <w:name w:val="card text- underlined"/>
    <w:rsid w:val="002E5A86"/>
    <w:rPr>
      <w:rFonts w:ascii="Garamond" w:hAnsi="Garamond" w:hint="default"/>
      <w:u w:val="single"/>
    </w:rPr>
  </w:style>
  <w:style w:type="character" w:customStyle="1" w:styleId="BodyText1">
    <w:name w:val="Body Text1"/>
    <w:basedOn w:val="DefaultParagraphFont"/>
    <w:rsid w:val="002E5A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E5A86"/>
  </w:style>
  <w:style w:type="character" w:customStyle="1" w:styleId="BriefTitleChar">
    <w:name w:val="Brief Title Char"/>
    <w:basedOn w:val="DefaultParagraphFont"/>
    <w:rsid w:val="002E5A86"/>
    <w:rPr>
      <w:b/>
      <w:bCs w:val="0"/>
      <w:sz w:val="24"/>
      <w:szCs w:val="24"/>
      <w:u w:val="single"/>
      <w:lang w:val="en-US" w:eastAsia="en-US" w:bidi="ar-SA"/>
    </w:rPr>
  </w:style>
  <w:style w:type="character" w:customStyle="1" w:styleId="BriefTitle2Char">
    <w:name w:val="Brief Title 2 Char"/>
    <w:basedOn w:val="BriefTitleChar"/>
    <w:rsid w:val="002E5A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E5A8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E5A86"/>
    <w:rPr>
      <w:rFonts w:ascii="Georgia" w:hAnsi="Georgia" w:hint="default"/>
      <w:b/>
      <w:bCs w:val="0"/>
      <w:sz w:val="24"/>
    </w:rPr>
  </w:style>
  <w:style w:type="character" w:customStyle="1" w:styleId="Emphasis20">
    <w:name w:val="Emphasis 2"/>
    <w:uiPriority w:val="1"/>
    <w:qFormat/>
    <w:rsid w:val="002E5A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E5A86"/>
    <w:rPr>
      <w:rFonts w:ascii="AGaramond" w:hAnsi="AGaramond" w:cs="AGaramond" w:hint="default"/>
      <w:color w:val="211D1E"/>
      <w:sz w:val="14"/>
      <w:szCs w:val="14"/>
    </w:rPr>
  </w:style>
  <w:style w:type="character" w:customStyle="1" w:styleId="CharacterStyle2">
    <w:name w:val="Character Style 2"/>
    <w:uiPriority w:val="99"/>
    <w:rsid w:val="002E5A86"/>
    <w:rPr>
      <w:sz w:val="20"/>
      <w:szCs w:val="20"/>
    </w:rPr>
  </w:style>
  <w:style w:type="character" w:customStyle="1" w:styleId="cross-head">
    <w:name w:val="cross-head"/>
    <w:rsid w:val="002E5A86"/>
  </w:style>
  <w:style w:type="character" w:customStyle="1" w:styleId="dateline">
    <w:name w:val="dateline"/>
    <w:rsid w:val="002E5A86"/>
  </w:style>
  <w:style w:type="character" w:customStyle="1" w:styleId="Subtitle1">
    <w:name w:val="Subtitle1"/>
    <w:rsid w:val="002E5A86"/>
  </w:style>
  <w:style w:type="character" w:customStyle="1" w:styleId="metaorigin">
    <w:name w:val="meta_origin"/>
    <w:rsid w:val="002E5A86"/>
  </w:style>
  <w:style w:type="character" w:customStyle="1" w:styleId="mandelbrotrefrag">
    <w:name w:val="mandelbrot_refrag"/>
    <w:rsid w:val="002E5A86"/>
  </w:style>
  <w:style w:type="character" w:customStyle="1" w:styleId="eminfo">
    <w:name w:val="eminfo"/>
    <w:rsid w:val="002E5A86"/>
  </w:style>
  <w:style w:type="character" w:customStyle="1" w:styleId="emhighlight">
    <w:name w:val="emhighlight"/>
    <w:rsid w:val="002E5A86"/>
  </w:style>
  <w:style w:type="character" w:customStyle="1" w:styleId="name">
    <w:name w:val="name"/>
    <w:rsid w:val="002E5A86"/>
  </w:style>
  <w:style w:type="character" w:customStyle="1" w:styleId="tkrname">
    <w:name w:val="tkrname"/>
    <w:rsid w:val="002E5A86"/>
  </w:style>
  <w:style w:type="character" w:customStyle="1" w:styleId="tkrchange">
    <w:name w:val="tkrchange"/>
    <w:rsid w:val="002E5A86"/>
  </w:style>
  <w:style w:type="character" w:customStyle="1" w:styleId="source-org">
    <w:name w:val="source-org"/>
    <w:rsid w:val="002E5A86"/>
  </w:style>
  <w:style w:type="character" w:customStyle="1" w:styleId="updated">
    <w:name w:val="updated"/>
    <w:rsid w:val="002E5A86"/>
  </w:style>
  <w:style w:type="character" w:customStyle="1" w:styleId="last">
    <w:name w:val="last"/>
    <w:rsid w:val="002E5A86"/>
  </w:style>
  <w:style w:type="character" w:customStyle="1" w:styleId="Style11ptBoldUnderline1">
    <w:name w:val="Style 11 pt Bold Underline1"/>
    <w:rsid w:val="002E5A86"/>
    <w:rPr>
      <w:b/>
      <w:bCs/>
      <w:sz w:val="20"/>
      <w:u w:val="single"/>
    </w:rPr>
  </w:style>
  <w:style w:type="character" w:customStyle="1" w:styleId="StyleStyleunderlineBold11pt">
    <w:name w:val="Style Style underline + Bold + 11 pt"/>
    <w:rsid w:val="002E5A86"/>
    <w:rPr>
      <w:bCs/>
      <w:sz w:val="20"/>
      <w:u w:val="single"/>
    </w:rPr>
  </w:style>
  <w:style w:type="character" w:customStyle="1" w:styleId="StyleunderlineAsianTimesNewRomanBold">
    <w:name w:val="Style underline + (Asian) Times New Roman Bold"/>
    <w:rsid w:val="002E5A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E5A86"/>
    <w:rPr>
      <w:b/>
      <w:bCs/>
      <w:sz w:val="20"/>
      <w:u w:val="single"/>
      <w:bdr w:val="single" w:sz="4" w:space="0" w:color="auto" w:frame="1"/>
    </w:rPr>
  </w:style>
  <w:style w:type="character" w:customStyle="1" w:styleId="A5">
    <w:name w:val="A5"/>
    <w:uiPriority w:val="99"/>
    <w:rsid w:val="002E5A86"/>
    <w:rPr>
      <w:rFonts w:ascii="Times New Roman" w:hAnsi="Times New Roman" w:cs="Times New Roman" w:hint="default"/>
      <w:color w:val="000000"/>
      <w:sz w:val="13"/>
      <w:szCs w:val="13"/>
    </w:rPr>
  </w:style>
  <w:style w:type="character" w:customStyle="1" w:styleId="quotepeekbase">
    <w:name w:val="quotepeekbase"/>
    <w:rsid w:val="002E5A86"/>
  </w:style>
  <w:style w:type="character" w:customStyle="1" w:styleId="cardChar10">
    <w:name w:val="card Char1"/>
    <w:rsid w:val="002E5A86"/>
    <w:rPr>
      <w:rFonts w:ascii="Calibri" w:eastAsia="Calibri" w:hAnsi="Calibri" w:cs="Calibri" w:hint="default"/>
      <w:sz w:val="24"/>
      <w:szCs w:val="22"/>
      <w:lang w:val="x-none" w:eastAsia="x-none"/>
    </w:rPr>
  </w:style>
  <w:style w:type="character" w:customStyle="1" w:styleId="NormalCard">
    <w:name w:val="Normal Card"/>
    <w:uiPriority w:val="1"/>
    <w:qFormat/>
    <w:rsid w:val="002E5A86"/>
    <w:rPr>
      <w:rFonts w:ascii="Times New Roman" w:hAnsi="Times New Roman" w:cs="Times New Roman" w:hint="default"/>
      <w:sz w:val="24"/>
    </w:rPr>
  </w:style>
  <w:style w:type="character" w:customStyle="1" w:styleId="HighlightedUnderline0">
    <w:name w:val="Highlighted Underline"/>
    <w:uiPriority w:val="1"/>
    <w:qFormat/>
    <w:rsid w:val="002E5A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E5A86"/>
    <w:rPr>
      <w:rFonts w:ascii="Times New Roman" w:hAnsi="Times New Roman" w:cs="Times New Roman" w:hint="default"/>
      <w:sz w:val="16"/>
      <w:szCs w:val="16"/>
    </w:rPr>
  </w:style>
  <w:style w:type="character" w:customStyle="1" w:styleId="timebox">
    <w:name w:val="timebox"/>
    <w:rsid w:val="002E5A86"/>
  </w:style>
  <w:style w:type="character" w:customStyle="1" w:styleId="Heading2Subtext">
    <w:name w:val="Heading 2 Subtext"/>
    <w:rsid w:val="002E5A86"/>
    <w:rPr>
      <w:rFonts w:ascii="Times New Roman" w:hAnsi="Times New Roman" w:cs="Times New Roman" w:hint="default"/>
      <w:sz w:val="16"/>
    </w:rPr>
  </w:style>
  <w:style w:type="character" w:customStyle="1" w:styleId="-SmallText-">
    <w:name w:val="-Small Text-"/>
    <w:rsid w:val="002E5A86"/>
    <w:rPr>
      <w:rFonts w:ascii="Garamond" w:hAnsi="Garamond" w:hint="default"/>
      <w:sz w:val="16"/>
    </w:rPr>
  </w:style>
  <w:style w:type="character" w:customStyle="1" w:styleId="label">
    <w:name w:val="label"/>
    <w:rsid w:val="002E5A86"/>
  </w:style>
  <w:style w:type="character" w:customStyle="1" w:styleId="BoldUnderlineCharChar">
    <w:name w:val="BoldUnderline Char Char"/>
    <w:rsid w:val="002E5A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E5A86"/>
  </w:style>
  <w:style w:type="character" w:customStyle="1" w:styleId="FontStyle477">
    <w:name w:val="Font Style477"/>
    <w:basedOn w:val="DefaultParagraphFont"/>
    <w:uiPriority w:val="99"/>
    <w:rsid w:val="002E5A86"/>
    <w:rPr>
      <w:rFonts w:ascii="Times New Roman" w:hAnsi="Times New Roman" w:cs="Times New Roman" w:hint="default"/>
      <w:sz w:val="18"/>
      <w:szCs w:val="18"/>
    </w:rPr>
  </w:style>
  <w:style w:type="character" w:customStyle="1" w:styleId="FontStyle505">
    <w:name w:val="Font Style505"/>
    <w:basedOn w:val="DefaultParagraphFont"/>
    <w:uiPriority w:val="99"/>
    <w:rsid w:val="002E5A86"/>
    <w:rPr>
      <w:rFonts w:ascii="Times New Roman" w:hAnsi="Times New Roman" w:cs="Times New Roman" w:hint="default"/>
      <w:sz w:val="18"/>
      <w:szCs w:val="18"/>
    </w:rPr>
  </w:style>
  <w:style w:type="character" w:customStyle="1" w:styleId="FontStyle514">
    <w:name w:val="Font Style514"/>
    <w:basedOn w:val="DefaultParagraphFont"/>
    <w:uiPriority w:val="99"/>
    <w:rsid w:val="002E5A86"/>
    <w:rPr>
      <w:rFonts w:ascii="Times New Roman" w:hAnsi="Times New Roman" w:cs="Times New Roman" w:hint="default"/>
      <w:sz w:val="14"/>
      <w:szCs w:val="14"/>
    </w:rPr>
  </w:style>
  <w:style w:type="character" w:customStyle="1" w:styleId="FontStyle500">
    <w:name w:val="Font Style500"/>
    <w:basedOn w:val="DefaultParagraphFont"/>
    <w:uiPriority w:val="99"/>
    <w:rsid w:val="002E5A86"/>
    <w:rPr>
      <w:rFonts w:ascii="Times New Roman" w:hAnsi="Times New Roman" w:cs="Times New Roman" w:hint="default"/>
      <w:b/>
      <w:bCs/>
      <w:sz w:val="16"/>
      <w:szCs w:val="16"/>
    </w:rPr>
  </w:style>
  <w:style w:type="character" w:customStyle="1" w:styleId="CardCite1">
    <w:name w:val="CardCite1"/>
    <w:qFormat/>
    <w:rsid w:val="002E5A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E5A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E5A86"/>
    <w:rPr>
      <w:rFonts w:ascii="Times New Roman" w:hAnsi="Times New Roman" w:cs="Times New Roman" w:hint="default"/>
      <w:b/>
      <w:bCs/>
      <w:sz w:val="22"/>
      <w:szCs w:val="22"/>
    </w:rPr>
  </w:style>
  <w:style w:type="character" w:customStyle="1" w:styleId="CharacterStyle3">
    <w:name w:val="Character Style 3"/>
    <w:uiPriority w:val="99"/>
    <w:rsid w:val="002E5A86"/>
    <w:rPr>
      <w:rFonts w:ascii="Bookman Old Style" w:hAnsi="Bookman Old Style" w:cs="Bookman Old Style" w:hint="default"/>
      <w:spacing w:val="-5"/>
      <w:sz w:val="18"/>
      <w:szCs w:val="18"/>
    </w:rPr>
  </w:style>
  <w:style w:type="character" w:customStyle="1" w:styleId="Style8pt1">
    <w:name w:val="Style 8 pt1"/>
    <w:rsid w:val="002E5A86"/>
    <w:rPr>
      <w:rFonts w:ascii="Georgia" w:hAnsi="Georgia" w:hint="default"/>
      <w:sz w:val="16"/>
    </w:rPr>
  </w:style>
  <w:style w:type="character" w:customStyle="1" w:styleId="UnderlineStyleChar7">
    <w:name w:val="Underline Style Char7"/>
    <w:rsid w:val="002E5A86"/>
    <w:rPr>
      <w:rFonts w:ascii="Garamond" w:hAnsi="Garamond" w:hint="default"/>
      <w:sz w:val="22"/>
      <w:szCs w:val="24"/>
      <w:u w:val="single"/>
      <w:lang w:val="en-US" w:eastAsia="en-US" w:bidi="ar-SA"/>
    </w:rPr>
  </w:style>
  <w:style w:type="character" w:customStyle="1" w:styleId="StyleArial6ptBold">
    <w:name w:val="Style Arial 6 pt Bold"/>
    <w:rsid w:val="002E5A86"/>
    <w:rPr>
      <w:rFonts w:ascii="Arial" w:hAnsi="Arial" w:cs="Arial" w:hint="default"/>
      <w:bCs/>
      <w:sz w:val="12"/>
    </w:rPr>
  </w:style>
  <w:style w:type="character" w:customStyle="1" w:styleId="Heading2Char5">
    <w:name w:val="Heading 2 Char5"/>
    <w:rsid w:val="002E5A86"/>
    <w:rPr>
      <w:rFonts w:ascii="Garamond" w:hAnsi="Garamond" w:cs="Arial" w:hint="default"/>
      <w:b/>
      <w:bCs/>
      <w:iCs/>
      <w:sz w:val="24"/>
      <w:szCs w:val="28"/>
      <w:lang w:val="en-US" w:eastAsia="en-US" w:bidi="ar-SA"/>
    </w:rPr>
  </w:style>
  <w:style w:type="character" w:customStyle="1" w:styleId="TagGreg">
    <w:name w:val="TagGreg"/>
    <w:uiPriority w:val="1"/>
    <w:qFormat/>
    <w:rsid w:val="002E5A86"/>
    <w:rPr>
      <w:b/>
      <w:bCs w:val="0"/>
      <w:sz w:val="24"/>
    </w:rPr>
  </w:style>
  <w:style w:type="character" w:customStyle="1" w:styleId="StyleDebateUnderline10pt">
    <w:name w:val="Style Debate Underline + 10 pt"/>
    <w:rsid w:val="002E5A86"/>
    <w:rPr>
      <w:rFonts w:ascii="Times New Roman" w:hAnsi="Times New Roman" w:cs="Times New Roman" w:hint="default"/>
      <w:sz w:val="20"/>
      <w:szCs w:val="20"/>
      <w:u w:val="single"/>
    </w:rPr>
  </w:style>
  <w:style w:type="character" w:customStyle="1" w:styleId="underlinedCharChar0">
    <w:name w:val="underlined Char Char"/>
    <w:locked/>
    <w:rsid w:val="002E5A86"/>
    <w:rPr>
      <w:u w:val="single"/>
    </w:rPr>
  </w:style>
  <w:style w:type="character" w:customStyle="1" w:styleId="SourceBold">
    <w:name w:val="Source Bold"/>
    <w:rsid w:val="002E5A86"/>
    <w:rPr>
      <w:rFonts w:ascii="Arial Narrow" w:hAnsi="Arial Narrow" w:hint="default"/>
      <w:b/>
      <w:bCs w:val="0"/>
      <w:strike w:val="0"/>
      <w:dstrike w:val="0"/>
      <w:sz w:val="24"/>
      <w:u w:val="none"/>
      <w:effect w:val="none"/>
    </w:rPr>
  </w:style>
  <w:style w:type="character" w:customStyle="1" w:styleId="2xBoldUnderline">
    <w:name w:val="2x_Bold_Underline"/>
    <w:rsid w:val="002E5A86"/>
    <w:rPr>
      <w:b/>
      <w:bCs/>
      <w:sz w:val="24"/>
      <w:u w:val="thick"/>
    </w:rPr>
  </w:style>
  <w:style w:type="character" w:customStyle="1" w:styleId="Dottedunderline">
    <w:name w:val="Dotted underline"/>
    <w:rsid w:val="002E5A86"/>
    <w:rPr>
      <w:u w:val="dotted"/>
    </w:rPr>
  </w:style>
  <w:style w:type="character" w:customStyle="1" w:styleId="readChar">
    <w:name w:val="read Char"/>
    <w:rsid w:val="002E5A86"/>
    <w:rPr>
      <w:szCs w:val="22"/>
      <w:u w:val="single"/>
      <w:lang w:val="en-US" w:eastAsia="en-US" w:bidi="ar-SA"/>
    </w:rPr>
  </w:style>
  <w:style w:type="character" w:customStyle="1" w:styleId="underlining0">
    <w:name w:val="underlining"/>
    <w:rsid w:val="002E5A86"/>
    <w:rPr>
      <w:u w:val="single"/>
    </w:rPr>
  </w:style>
  <w:style w:type="character" w:customStyle="1" w:styleId="btitle">
    <w:name w:val="btitle"/>
    <w:rsid w:val="002E5A86"/>
  </w:style>
  <w:style w:type="character" w:customStyle="1" w:styleId="green">
    <w:name w:val="green"/>
    <w:rsid w:val="002E5A86"/>
  </w:style>
  <w:style w:type="character" w:customStyle="1" w:styleId="BodyText20">
    <w:name w:val="Body Text2"/>
    <w:rsid w:val="002E5A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E5A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E5A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E5A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E5A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E5A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E5A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E5A86"/>
    <w:rPr>
      <w:rFonts w:ascii="Sylfaen" w:hAnsi="Sylfaen" w:cs="Sylfaen" w:hint="default"/>
      <w:i/>
      <w:iCs/>
      <w:strike w:val="0"/>
      <w:dstrike w:val="0"/>
      <w:sz w:val="19"/>
      <w:szCs w:val="19"/>
      <w:u w:val="none"/>
      <w:effect w:val="none"/>
      <w:shd w:val="clear" w:color="auto" w:fill="FFFFFF"/>
    </w:rPr>
  </w:style>
  <w:style w:type="character" w:customStyle="1" w:styleId="1">
    <w:name w:val="1"/>
    <w:rsid w:val="002E5A86"/>
    <w:rPr>
      <w:rFonts w:ascii="Arial" w:hAnsi="Arial" w:cs="Arial" w:hint="default"/>
      <w:bCs/>
      <w:sz w:val="20"/>
      <w:u w:val="single"/>
      <w:lang w:val="en-US" w:eastAsia="en-US" w:bidi="ar-SA"/>
    </w:rPr>
  </w:style>
  <w:style w:type="character" w:customStyle="1" w:styleId="CharChar31">
    <w:name w:val="Char Char31"/>
    <w:rsid w:val="002E5A86"/>
    <w:rPr>
      <w:rFonts w:ascii="Arial" w:hAnsi="Arial" w:cs="Arial" w:hint="default"/>
      <w:b/>
      <w:bCs/>
      <w:iCs/>
      <w:lang w:val="en-US" w:eastAsia="en-US" w:bidi="ar-SA"/>
    </w:rPr>
  </w:style>
  <w:style w:type="character" w:customStyle="1" w:styleId="Subtitle2">
    <w:name w:val="Subtitle2"/>
    <w:rsid w:val="002E5A86"/>
  </w:style>
  <w:style w:type="character" w:customStyle="1" w:styleId="drop">
    <w:name w:val="drop"/>
    <w:rsid w:val="002E5A86"/>
  </w:style>
  <w:style w:type="character" w:customStyle="1" w:styleId="bioline">
    <w:name w:val="bioline"/>
    <w:rsid w:val="002E5A86"/>
  </w:style>
  <w:style w:type="character" w:customStyle="1" w:styleId="articletitle0">
    <w:name w:val="article_title"/>
    <w:rsid w:val="002E5A86"/>
  </w:style>
  <w:style w:type="character" w:customStyle="1" w:styleId="A4">
    <w:name w:val="A4"/>
    <w:uiPriority w:val="99"/>
    <w:rsid w:val="002E5A86"/>
    <w:rPr>
      <w:color w:val="000000"/>
    </w:rPr>
  </w:style>
  <w:style w:type="character" w:customStyle="1" w:styleId="s2">
    <w:name w:val="s2"/>
    <w:rsid w:val="002E5A86"/>
  </w:style>
  <w:style w:type="character" w:customStyle="1" w:styleId="s4">
    <w:name w:val="s4"/>
    <w:rsid w:val="002E5A86"/>
  </w:style>
  <w:style w:type="character" w:customStyle="1" w:styleId="s5">
    <w:name w:val="s5"/>
    <w:rsid w:val="002E5A86"/>
  </w:style>
  <w:style w:type="character" w:customStyle="1" w:styleId="cap">
    <w:name w:val="cap"/>
    <w:rsid w:val="002E5A86"/>
  </w:style>
  <w:style w:type="character" w:customStyle="1" w:styleId="rightsnotice">
    <w:name w:val="rightsnotice"/>
    <w:rsid w:val="002E5A86"/>
  </w:style>
  <w:style w:type="character" w:customStyle="1" w:styleId="Caption1">
    <w:name w:val="Caption1"/>
    <w:rsid w:val="002E5A86"/>
  </w:style>
  <w:style w:type="character" w:customStyle="1" w:styleId="credit">
    <w:name w:val="credit"/>
    <w:rsid w:val="002E5A86"/>
  </w:style>
  <w:style w:type="character" w:customStyle="1" w:styleId="scaps">
    <w:name w:val="scaps"/>
    <w:rsid w:val="002E5A86"/>
  </w:style>
  <w:style w:type="character" w:customStyle="1" w:styleId="current-article">
    <w:name w:val="current-article"/>
    <w:rsid w:val="002E5A86"/>
  </w:style>
  <w:style w:type="character" w:customStyle="1" w:styleId="related-current-indicator">
    <w:name w:val="related-current-indicator"/>
    <w:rsid w:val="002E5A86"/>
  </w:style>
  <w:style w:type="character" w:customStyle="1" w:styleId="bylclear">
    <w:name w:val="bylclear"/>
    <w:rsid w:val="002E5A86"/>
  </w:style>
  <w:style w:type="character" w:customStyle="1" w:styleId="timestamp">
    <w:name w:val="timestamp"/>
    <w:rsid w:val="002E5A86"/>
  </w:style>
  <w:style w:type="character" w:customStyle="1" w:styleId="comments">
    <w:name w:val="comments"/>
    <w:rsid w:val="002E5A86"/>
  </w:style>
  <w:style w:type="character" w:customStyle="1" w:styleId="essaytext">
    <w:name w:val="essaytext"/>
    <w:rsid w:val="002E5A86"/>
  </w:style>
  <w:style w:type="character" w:customStyle="1" w:styleId="username">
    <w:name w:val="username"/>
    <w:rsid w:val="002E5A86"/>
  </w:style>
  <w:style w:type="character" w:customStyle="1" w:styleId="toplinks">
    <w:name w:val="toplinks"/>
    <w:rsid w:val="002E5A86"/>
  </w:style>
  <w:style w:type="character" w:customStyle="1" w:styleId="A3">
    <w:name w:val="A3"/>
    <w:uiPriority w:val="99"/>
    <w:rsid w:val="002E5A86"/>
    <w:rPr>
      <w:rFonts w:ascii="Perpetua" w:hAnsi="Perpetua" w:cs="Perpetua" w:hint="default"/>
      <w:color w:val="000000"/>
      <w:sz w:val="15"/>
      <w:szCs w:val="15"/>
    </w:rPr>
  </w:style>
  <w:style w:type="character" w:customStyle="1" w:styleId="see">
    <w:name w:val="see"/>
    <w:rsid w:val="002E5A86"/>
  </w:style>
  <w:style w:type="character" w:customStyle="1" w:styleId="first-letter">
    <w:name w:val="first-letter"/>
    <w:rsid w:val="002E5A86"/>
  </w:style>
  <w:style w:type="character" w:customStyle="1" w:styleId="focusparagraph">
    <w:name w:val="focusparagraph"/>
    <w:rsid w:val="002E5A86"/>
  </w:style>
  <w:style w:type="character" w:customStyle="1" w:styleId="lightblue">
    <w:name w:val="lightblue"/>
    <w:rsid w:val="002E5A86"/>
  </w:style>
  <w:style w:type="character" w:customStyle="1" w:styleId="StyleUnderlineCharChar9pt">
    <w:name w:val="Style Underline Char Char + 9 pt"/>
    <w:rsid w:val="002E5A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E5A86"/>
  </w:style>
  <w:style w:type="character" w:customStyle="1" w:styleId="Title10">
    <w:name w:val="Title1"/>
    <w:rsid w:val="002E5A86"/>
  </w:style>
  <w:style w:type="character" w:customStyle="1" w:styleId="BoldandUnderlineCharCharCharChar">
    <w:name w:val="Bold and Underline Char Char Char Char"/>
    <w:rsid w:val="002E5A86"/>
    <w:rPr>
      <w:b/>
      <w:bCs w:val="0"/>
      <w:noProof w:val="0"/>
      <w:u w:val="single"/>
      <w:lang w:val="en-US" w:eastAsia="en-US" w:bidi="ar-SA"/>
    </w:rPr>
  </w:style>
  <w:style w:type="character" w:customStyle="1" w:styleId="FontStyle29">
    <w:name w:val="Font Style29"/>
    <w:uiPriority w:val="99"/>
    <w:rsid w:val="002E5A86"/>
    <w:rPr>
      <w:rFonts w:ascii="Arial" w:hAnsi="Arial" w:cs="Arial" w:hint="default"/>
      <w:sz w:val="14"/>
      <w:szCs w:val="14"/>
    </w:rPr>
  </w:style>
  <w:style w:type="character" w:customStyle="1" w:styleId="CardsUnderlined">
    <w:name w:val="Cards Underlined"/>
    <w:rsid w:val="002E5A86"/>
    <w:rPr>
      <w:rFonts w:ascii="Helvetica" w:hAnsi="Helvetica" w:cs="Helvetica" w:hint="default"/>
      <w:sz w:val="22"/>
      <w:szCs w:val="24"/>
      <w:u w:val="thick"/>
    </w:rPr>
  </w:style>
  <w:style w:type="character" w:customStyle="1" w:styleId="titles">
    <w:name w:val="titles"/>
    <w:rsid w:val="002E5A86"/>
  </w:style>
  <w:style w:type="character" w:customStyle="1" w:styleId="articletext0">
    <w:name w:val="article_text"/>
    <w:rsid w:val="002E5A86"/>
  </w:style>
  <w:style w:type="character" w:customStyle="1" w:styleId="contentauthor">
    <w:name w:val="contentauthor"/>
    <w:rsid w:val="002E5A86"/>
  </w:style>
  <w:style w:type="character" w:customStyle="1" w:styleId="subarticleheader">
    <w:name w:val="subarticleheader"/>
    <w:rsid w:val="002E5A86"/>
  </w:style>
  <w:style w:type="character" w:customStyle="1" w:styleId="spelle">
    <w:name w:val="spelle"/>
    <w:rsid w:val="002E5A86"/>
  </w:style>
  <w:style w:type="character" w:customStyle="1" w:styleId="grame">
    <w:name w:val="grame"/>
    <w:rsid w:val="002E5A86"/>
  </w:style>
  <w:style w:type="character" w:customStyle="1" w:styleId="newstitle1">
    <w:name w:val="newstitle1"/>
    <w:rsid w:val="002E5A86"/>
  </w:style>
  <w:style w:type="character" w:customStyle="1" w:styleId="copy">
    <w:name w:val="copy"/>
    <w:rsid w:val="002E5A86"/>
  </w:style>
  <w:style w:type="character" w:customStyle="1" w:styleId="topheadline">
    <w:name w:val="topheadline"/>
    <w:rsid w:val="002E5A86"/>
  </w:style>
  <w:style w:type="character" w:customStyle="1" w:styleId="Stylereduce27pt">
    <w:name w:val="Style reduce2 + 7 pt"/>
    <w:rsid w:val="002E5A86"/>
    <w:rPr>
      <w:rFonts w:ascii="Times New Roman" w:hAnsi="Times New Roman" w:cs="Arial" w:hint="default"/>
      <w:color w:val="000000"/>
      <w:sz w:val="14"/>
      <w:szCs w:val="22"/>
    </w:rPr>
  </w:style>
  <w:style w:type="character" w:customStyle="1" w:styleId="srtitle">
    <w:name w:val="srtitle"/>
    <w:rsid w:val="002E5A86"/>
  </w:style>
  <w:style w:type="character" w:customStyle="1" w:styleId="st1">
    <w:name w:val="st1"/>
    <w:rsid w:val="002E5A86"/>
  </w:style>
  <w:style w:type="character" w:customStyle="1" w:styleId="StyleStyleGaramond">
    <w:name w:val="Style Style Garamond +"/>
    <w:rsid w:val="002E5A86"/>
    <w:rPr>
      <w:rFonts w:ascii="Garamond" w:hAnsi="Garamond" w:cs="Times New Roman" w:hint="default"/>
      <w:sz w:val="20"/>
    </w:rPr>
  </w:style>
  <w:style w:type="character" w:customStyle="1" w:styleId="quotechar0">
    <w:name w:val="quotechar"/>
    <w:rsid w:val="002E5A86"/>
  </w:style>
  <w:style w:type="character" w:customStyle="1" w:styleId="boldunderline0">
    <w:name w:val="boldunderline"/>
    <w:rsid w:val="002E5A86"/>
  </w:style>
  <w:style w:type="character" w:customStyle="1" w:styleId="A8">
    <w:name w:val="A8"/>
    <w:rsid w:val="002E5A86"/>
    <w:rPr>
      <w:rFonts w:ascii="Scala" w:hAnsi="Scala" w:cs="Scala" w:hint="default"/>
      <w:color w:val="000000"/>
      <w:sz w:val="15"/>
      <w:szCs w:val="15"/>
    </w:rPr>
  </w:style>
  <w:style w:type="character" w:customStyle="1" w:styleId="A0">
    <w:name w:val="A0"/>
    <w:uiPriority w:val="99"/>
    <w:rsid w:val="002E5A86"/>
    <w:rPr>
      <w:rFonts w:ascii="Scala" w:hAnsi="Scala" w:cs="Scala" w:hint="default"/>
      <w:color w:val="000000"/>
      <w:sz w:val="16"/>
      <w:szCs w:val="16"/>
    </w:rPr>
  </w:style>
  <w:style w:type="character" w:customStyle="1" w:styleId="Date11">
    <w:name w:val="Date11"/>
    <w:rsid w:val="002E5A86"/>
  </w:style>
  <w:style w:type="character" w:customStyle="1" w:styleId="Boxout">
    <w:name w:val="Box out"/>
    <w:uiPriority w:val="1"/>
    <w:qFormat/>
    <w:rsid w:val="002E5A86"/>
    <w:rPr>
      <w:rFonts w:ascii="Tahoma" w:hAnsi="Tahoma" w:cs="Tahoma" w:hint="default"/>
      <w:b/>
      <w:bCs w:val="0"/>
      <w:sz w:val="20"/>
      <w:u w:val="single"/>
      <w:bdr w:val="none" w:sz="0" w:space="0" w:color="auto" w:frame="1"/>
      <w:shd w:val="clear" w:color="auto" w:fill="A9E8F5"/>
    </w:rPr>
  </w:style>
  <w:style w:type="character" w:customStyle="1" w:styleId="metad">
    <w:name w:val="metad"/>
    <w:rsid w:val="002E5A86"/>
  </w:style>
  <w:style w:type="character" w:customStyle="1" w:styleId="sifr-alternate">
    <w:name w:val="sifr-alternate"/>
    <w:rsid w:val="002E5A86"/>
  </w:style>
  <w:style w:type="character" w:customStyle="1" w:styleId="justify1">
    <w:name w:val="justify1"/>
    <w:rsid w:val="002E5A86"/>
  </w:style>
  <w:style w:type="character" w:customStyle="1" w:styleId="artbody1">
    <w:name w:val="art_body1"/>
    <w:rsid w:val="002E5A86"/>
    <w:rPr>
      <w:rFonts w:ascii="Arial" w:hAnsi="Arial" w:cs="Arial" w:hint="default"/>
    </w:rPr>
  </w:style>
  <w:style w:type="character" w:customStyle="1" w:styleId="A1">
    <w:name w:val="A1"/>
    <w:uiPriority w:val="99"/>
    <w:rsid w:val="002E5A86"/>
    <w:rPr>
      <w:rFonts w:ascii="Book Antiqua" w:hAnsi="Book Antiqua" w:cs="Book Antiqua" w:hint="default"/>
      <w:color w:val="221E1F"/>
      <w:sz w:val="22"/>
      <w:szCs w:val="22"/>
    </w:rPr>
  </w:style>
  <w:style w:type="character" w:customStyle="1" w:styleId="reality">
    <w:name w:val="reality"/>
    <w:rsid w:val="002E5A86"/>
  </w:style>
  <w:style w:type="character" w:customStyle="1" w:styleId="text2">
    <w:name w:val="text2"/>
    <w:rsid w:val="002E5A86"/>
  </w:style>
  <w:style w:type="character" w:customStyle="1" w:styleId="StyleUnderlineChar2CharChar11pt">
    <w:name w:val="Style Underline Char2 Char Char + 11 pt"/>
    <w:rsid w:val="002E5A86"/>
    <w:rPr>
      <w:rFonts w:ascii="Times New Roman" w:hAnsi="Times New Roman" w:cs="Times New Roman" w:hint="default"/>
      <w:sz w:val="20"/>
      <w:u w:val="single"/>
    </w:rPr>
  </w:style>
  <w:style w:type="character" w:customStyle="1" w:styleId="StyleStyleBoldUnderline11pt">
    <w:name w:val="Style Style Bold Underline + 11 pt"/>
    <w:rsid w:val="002E5A86"/>
    <w:rPr>
      <w:b/>
      <w:bCs/>
      <w:sz w:val="20"/>
      <w:u w:val="single"/>
    </w:rPr>
  </w:style>
  <w:style w:type="character" w:customStyle="1" w:styleId="articlehead2">
    <w:name w:val="articlehead2"/>
    <w:rsid w:val="002E5A86"/>
  </w:style>
  <w:style w:type="character" w:customStyle="1" w:styleId="pronset">
    <w:name w:val="pronset"/>
    <w:rsid w:val="002E5A86"/>
  </w:style>
  <w:style w:type="character" w:customStyle="1" w:styleId="prondelim">
    <w:name w:val="prondelim"/>
    <w:rsid w:val="002E5A86"/>
  </w:style>
  <w:style w:type="character" w:customStyle="1" w:styleId="prontoggle">
    <w:name w:val="pron_toggle"/>
    <w:rsid w:val="002E5A86"/>
  </w:style>
  <w:style w:type="character" w:customStyle="1" w:styleId="boldface">
    <w:name w:val="boldface"/>
    <w:rsid w:val="002E5A86"/>
  </w:style>
  <w:style w:type="character" w:customStyle="1" w:styleId="secondary-bf">
    <w:name w:val="secondary-bf"/>
    <w:rsid w:val="002E5A86"/>
  </w:style>
  <w:style w:type="table" w:styleId="ColorfulGrid-Accent1">
    <w:name w:val="Colorful Grid Accent 1"/>
    <w:basedOn w:val="TableNormal"/>
    <w:link w:val="ColorfulGrid-Accent1Char"/>
    <w:uiPriority w:val="29"/>
    <w:unhideWhenUsed/>
    <w:rsid w:val="002E5A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E5A86"/>
    <w:rPr>
      <w:rFonts w:ascii="Times New Roman" w:hAnsi="Times New Roman" w:cs="Times New Roman" w:hint="default"/>
      <w:iCs/>
      <w:color w:val="000000"/>
      <w:sz w:val="16"/>
    </w:rPr>
  </w:style>
  <w:style w:type="character" w:customStyle="1" w:styleId="Boxout0">
    <w:name w:val="Boxout"/>
    <w:uiPriority w:val="1"/>
    <w:qFormat/>
    <w:rsid w:val="002E5A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E5A86"/>
  </w:style>
  <w:style w:type="character" w:customStyle="1" w:styleId="pg">
    <w:name w:val="pg"/>
    <w:rsid w:val="002E5A86"/>
  </w:style>
  <w:style w:type="character" w:customStyle="1" w:styleId="detailtitle">
    <w:name w:val="detailtitle"/>
    <w:rsid w:val="002E5A86"/>
  </w:style>
  <w:style w:type="character" w:customStyle="1" w:styleId="storydate">
    <w:name w:val="storydate"/>
    <w:rsid w:val="002E5A86"/>
  </w:style>
  <w:style w:type="character" w:customStyle="1" w:styleId="preloadwrap">
    <w:name w:val="preloadwrap"/>
    <w:rsid w:val="002E5A86"/>
  </w:style>
  <w:style w:type="character" w:customStyle="1" w:styleId="creditwrap">
    <w:name w:val="creditwrap"/>
    <w:rsid w:val="002E5A86"/>
  </w:style>
  <w:style w:type="character" w:customStyle="1" w:styleId="DefaultChar1">
    <w:name w:val="Default Char1"/>
    <w:rsid w:val="002E5A86"/>
    <w:rPr>
      <w:noProof w:val="0"/>
      <w:color w:val="000000"/>
      <w:lang w:val="en-US" w:eastAsia="en-US" w:bidi="ar-SA"/>
    </w:rPr>
  </w:style>
  <w:style w:type="character" w:customStyle="1" w:styleId="textunderlineChar0">
    <w:name w:val="text underline Char"/>
    <w:rsid w:val="002E5A86"/>
    <w:rPr>
      <w:sz w:val="24"/>
      <w:szCs w:val="22"/>
      <w:u w:val="thick"/>
      <w:lang w:val="en-US" w:eastAsia="en-US" w:bidi="ar-SA"/>
    </w:rPr>
  </w:style>
  <w:style w:type="character" w:customStyle="1" w:styleId="BoldChar">
    <w:name w:val="Bold Char"/>
    <w:rsid w:val="002E5A86"/>
    <w:rPr>
      <w:rFonts w:ascii="Times New Roman" w:eastAsia="Times New Roman" w:hAnsi="Times New Roman" w:cs="Times New Roman" w:hint="default"/>
      <w:b/>
      <w:bCs w:val="0"/>
      <w:szCs w:val="24"/>
    </w:rPr>
  </w:style>
  <w:style w:type="character" w:customStyle="1" w:styleId="pmterms31">
    <w:name w:val="pmterms31"/>
    <w:rsid w:val="002E5A86"/>
    <w:rPr>
      <w:b/>
      <w:bCs/>
      <w:i w:val="0"/>
      <w:iCs w:val="0"/>
      <w:color w:val="000000"/>
    </w:rPr>
  </w:style>
  <w:style w:type="character" w:customStyle="1" w:styleId="copyrightdescription">
    <w:name w:val="copyrightdescription"/>
    <w:rsid w:val="002E5A86"/>
  </w:style>
  <w:style w:type="character" w:customStyle="1" w:styleId="ft01">
    <w:name w:val="ft01"/>
    <w:rsid w:val="002E5A86"/>
    <w:rPr>
      <w:rFonts w:ascii="Times" w:hAnsi="Times" w:cs="Times" w:hint="default"/>
      <w:color w:val="000000"/>
      <w:sz w:val="14"/>
      <w:szCs w:val="14"/>
    </w:rPr>
  </w:style>
  <w:style w:type="character" w:customStyle="1" w:styleId="ft11">
    <w:name w:val="ft11"/>
    <w:rsid w:val="002E5A86"/>
    <w:rPr>
      <w:rFonts w:ascii="Times" w:hAnsi="Times" w:cs="Times" w:hint="default"/>
      <w:color w:val="000000"/>
      <w:sz w:val="17"/>
      <w:szCs w:val="17"/>
    </w:rPr>
  </w:style>
  <w:style w:type="character" w:customStyle="1" w:styleId="ft21">
    <w:name w:val="ft21"/>
    <w:rsid w:val="002E5A86"/>
    <w:rPr>
      <w:rFonts w:ascii="Times" w:hAnsi="Times" w:cs="Times" w:hint="default"/>
      <w:color w:val="000000"/>
      <w:sz w:val="15"/>
      <w:szCs w:val="15"/>
    </w:rPr>
  </w:style>
  <w:style w:type="character" w:customStyle="1" w:styleId="ft31">
    <w:name w:val="ft31"/>
    <w:rsid w:val="002E5A86"/>
    <w:rPr>
      <w:rFonts w:ascii="Times" w:hAnsi="Times" w:cs="Times" w:hint="default"/>
      <w:color w:val="000000"/>
      <w:sz w:val="15"/>
      <w:szCs w:val="15"/>
    </w:rPr>
  </w:style>
  <w:style w:type="character" w:customStyle="1" w:styleId="dquo">
    <w:name w:val="dquo"/>
    <w:rsid w:val="002E5A86"/>
  </w:style>
  <w:style w:type="character" w:customStyle="1" w:styleId="caps2">
    <w:name w:val="caps2"/>
    <w:rsid w:val="002E5A86"/>
  </w:style>
  <w:style w:type="character" w:customStyle="1" w:styleId="CardsFont12ptCharCharCharChar">
    <w:name w:val="Cards + Font: 12 pt Char Char Char Char"/>
    <w:rsid w:val="002E5A86"/>
    <w:rPr>
      <w:sz w:val="24"/>
      <w:szCs w:val="24"/>
      <w:u w:val="thick"/>
      <w:lang w:val="en-US" w:eastAsia="en-US" w:bidi="ar-SA"/>
    </w:rPr>
  </w:style>
  <w:style w:type="character" w:customStyle="1" w:styleId="ccs">
    <w:name w:val="c cs"/>
    <w:rsid w:val="002E5A86"/>
  </w:style>
  <w:style w:type="character" w:customStyle="1" w:styleId="UnderlinedEvChar">
    <w:name w:val="Underlined Ev Char"/>
    <w:rsid w:val="002E5A86"/>
    <w:rPr>
      <w:rFonts w:ascii="Times New Roman" w:eastAsia="Times New Roman" w:hAnsi="Times New Roman" w:cs="Times New Roman" w:hint="default"/>
      <w:szCs w:val="24"/>
      <w:u w:val="single"/>
    </w:rPr>
  </w:style>
  <w:style w:type="character" w:customStyle="1" w:styleId="dropshadow">
    <w:name w:val="dropshadow"/>
    <w:rsid w:val="002E5A86"/>
  </w:style>
  <w:style w:type="character" w:customStyle="1" w:styleId="d05ws">
    <w:name w:val="d05ws"/>
    <w:rsid w:val="002E5A86"/>
  </w:style>
  <w:style w:type="character" w:customStyle="1" w:styleId="rzibod">
    <w:name w:val="rzibod"/>
    <w:rsid w:val="002E5A86"/>
  </w:style>
  <w:style w:type="character" w:customStyle="1" w:styleId="StyleBold1">
    <w:name w:val="Style Bold1"/>
    <w:rsid w:val="002E5A86"/>
    <w:rPr>
      <w:rFonts w:ascii="Georgia" w:hAnsi="Georgia" w:hint="default"/>
      <w:b/>
      <w:bCs/>
      <w:sz w:val="22"/>
    </w:rPr>
  </w:style>
  <w:style w:type="character" w:customStyle="1" w:styleId="headertext">
    <w:name w:val="headertext"/>
    <w:rsid w:val="002E5A86"/>
  </w:style>
  <w:style w:type="character" w:customStyle="1" w:styleId="endnote-reference">
    <w:name w:val="endnote-reference"/>
    <w:rsid w:val="002E5A86"/>
  </w:style>
  <w:style w:type="character" w:customStyle="1" w:styleId="officialsname">
    <w:name w:val="official_s_name"/>
    <w:rsid w:val="002E5A86"/>
  </w:style>
  <w:style w:type="character" w:customStyle="1" w:styleId="audience">
    <w:name w:val="audience"/>
    <w:rsid w:val="002E5A86"/>
  </w:style>
  <w:style w:type="character" w:customStyle="1" w:styleId="A7">
    <w:name w:val="A7"/>
    <w:uiPriority w:val="99"/>
    <w:rsid w:val="002E5A86"/>
    <w:rPr>
      <w:rFonts w:ascii="Myriad Pro" w:hAnsi="Myriad Pro" w:cs="Myriad Pro" w:hint="default"/>
      <w:color w:val="0066B1"/>
      <w:sz w:val="22"/>
      <w:szCs w:val="22"/>
    </w:rPr>
  </w:style>
  <w:style w:type="character" w:customStyle="1" w:styleId="normalchar">
    <w:name w:val="normal__char"/>
    <w:rsid w:val="002E5A86"/>
  </w:style>
  <w:style w:type="character" w:customStyle="1" w:styleId="hyperlink002cheading0020100200028block0020title0029char">
    <w:name w:val="hyperlink_002cheading_00201_0020_0028block_0020title_0029__char"/>
    <w:rsid w:val="002E5A86"/>
  </w:style>
  <w:style w:type="character" w:customStyle="1" w:styleId="underline002cstyle0020bold0020underlinechar">
    <w:name w:val="underline_002cstyle_0020bold_0020underline__char"/>
    <w:rsid w:val="002E5A86"/>
  </w:style>
  <w:style w:type="character" w:customStyle="1" w:styleId="copyboldblack">
    <w:name w:val="copyboldblack"/>
    <w:rsid w:val="002E5A86"/>
  </w:style>
  <w:style w:type="character" w:customStyle="1" w:styleId="copybold">
    <w:name w:val="copybold"/>
    <w:rsid w:val="002E5A86"/>
  </w:style>
  <w:style w:type="character" w:customStyle="1" w:styleId="author-date0">
    <w:name w:val="author-date"/>
    <w:rsid w:val="002E5A86"/>
  </w:style>
  <w:style w:type="character" w:customStyle="1" w:styleId="hidden">
    <w:name w:val="hidden"/>
    <w:rsid w:val="002E5A86"/>
  </w:style>
  <w:style w:type="character" w:customStyle="1" w:styleId="articlebegin">
    <w:name w:val="articlebegin"/>
    <w:rsid w:val="002E5A86"/>
  </w:style>
  <w:style w:type="character" w:customStyle="1" w:styleId="mediaoverlay">
    <w:name w:val="mediaoverlay"/>
    <w:rsid w:val="002E5A86"/>
  </w:style>
  <w:style w:type="character" w:customStyle="1" w:styleId="blogcaption">
    <w:name w:val="blog_caption"/>
    <w:rsid w:val="002E5A86"/>
  </w:style>
  <w:style w:type="character" w:customStyle="1" w:styleId="commnet-abuzz">
    <w:name w:val="commnet-abuzz"/>
    <w:rsid w:val="002E5A86"/>
  </w:style>
  <w:style w:type="character" w:customStyle="1" w:styleId="fbconnectbuttontext">
    <w:name w:val="fbconnectbutton_text"/>
    <w:rsid w:val="002E5A86"/>
  </w:style>
  <w:style w:type="character" w:customStyle="1" w:styleId="fbsharecountinner">
    <w:name w:val="fb_share_count_inner"/>
    <w:rsid w:val="002E5A86"/>
  </w:style>
  <w:style w:type="character" w:customStyle="1" w:styleId="stbuttontext">
    <w:name w:val="stbuttontext"/>
    <w:rsid w:val="002E5A86"/>
  </w:style>
  <w:style w:type="character" w:customStyle="1" w:styleId="source">
    <w:name w:val="source"/>
    <w:rsid w:val="002E5A86"/>
  </w:style>
  <w:style w:type="character" w:customStyle="1" w:styleId="pubdate">
    <w:name w:val="pubdate"/>
    <w:rsid w:val="002E5A86"/>
  </w:style>
  <w:style w:type="character" w:customStyle="1" w:styleId="grey">
    <w:name w:val="grey"/>
    <w:rsid w:val="002E5A86"/>
  </w:style>
  <w:style w:type="character" w:customStyle="1" w:styleId="postdate">
    <w:name w:val="post_date"/>
    <w:rsid w:val="002E5A86"/>
  </w:style>
  <w:style w:type="character" w:customStyle="1" w:styleId="bdx">
    <w:name w:val="bdx"/>
    <w:rsid w:val="002E5A86"/>
  </w:style>
  <w:style w:type="character" w:customStyle="1" w:styleId="bdl">
    <w:name w:val="bdl"/>
    <w:rsid w:val="002E5A86"/>
  </w:style>
  <w:style w:type="character" w:customStyle="1" w:styleId="breadcrumbitemcurrent">
    <w:name w:val="breadcrumbitemcurrent"/>
    <w:rsid w:val="002E5A86"/>
  </w:style>
  <w:style w:type="character" w:customStyle="1" w:styleId="bbl">
    <w:name w:val="bbl"/>
    <w:rsid w:val="002E5A86"/>
  </w:style>
  <w:style w:type="character" w:customStyle="1" w:styleId="Date2">
    <w:name w:val="Date2"/>
    <w:rsid w:val="002E5A86"/>
  </w:style>
  <w:style w:type="character" w:customStyle="1" w:styleId="company">
    <w:name w:val="company"/>
    <w:rsid w:val="002E5A86"/>
  </w:style>
  <w:style w:type="character" w:customStyle="1" w:styleId="itxtnewhookspan">
    <w:name w:val="itxtnewhookspan"/>
    <w:rsid w:val="002E5A86"/>
  </w:style>
  <w:style w:type="character" w:customStyle="1" w:styleId="gstxthlt">
    <w:name w:val="gstxt_hlt"/>
    <w:rsid w:val="002E5A86"/>
  </w:style>
  <w:style w:type="character" w:customStyle="1" w:styleId="SubtleEmphasis1">
    <w:name w:val="Subtle Emphasis1"/>
    <w:uiPriority w:val="19"/>
    <w:qFormat/>
    <w:rsid w:val="002E5A86"/>
    <w:rPr>
      <w:rFonts w:ascii="Times New Roman" w:hAnsi="Times New Roman" w:cs="Times New Roman" w:hint="default"/>
      <w:b/>
      <w:bCs w:val="0"/>
      <w:iCs/>
      <w:color w:val="auto"/>
      <w:sz w:val="22"/>
    </w:rPr>
  </w:style>
  <w:style w:type="character" w:customStyle="1" w:styleId="StyleBoldRed">
    <w:name w:val="Style Bold Red"/>
    <w:rsid w:val="002E5A86"/>
    <w:rPr>
      <w:b/>
      <w:bCs/>
      <w:color w:val="auto"/>
    </w:rPr>
  </w:style>
  <w:style w:type="character" w:customStyle="1" w:styleId="StyleTimesNewRoman8pt">
    <w:name w:val="Style Times New Roman 8 pt"/>
    <w:rsid w:val="002E5A86"/>
    <w:rPr>
      <w:rFonts w:ascii="Georgia" w:hAnsi="Georgia" w:hint="default"/>
      <w:sz w:val="16"/>
    </w:rPr>
  </w:style>
  <w:style w:type="character" w:customStyle="1" w:styleId="StyleStyle7pt8pt">
    <w:name w:val="Style Style 7 pt + 8 pt"/>
    <w:rsid w:val="002E5A86"/>
    <w:rPr>
      <w:sz w:val="16"/>
    </w:rPr>
  </w:style>
  <w:style w:type="character" w:customStyle="1" w:styleId="StyleStyleThickunderlineBold1">
    <w:name w:val="Style Style Thick underline + Bold1"/>
    <w:rsid w:val="002E5A86"/>
    <w:rPr>
      <w:b/>
      <w:bCs/>
      <w:u w:val="thick"/>
    </w:rPr>
  </w:style>
  <w:style w:type="character" w:customStyle="1" w:styleId="StyleUnderline2">
    <w:name w:val="Style Underline2"/>
    <w:rsid w:val="002E5A86"/>
    <w:rPr>
      <w:u w:val="single"/>
    </w:rPr>
  </w:style>
  <w:style w:type="character" w:customStyle="1" w:styleId="ShrinkText">
    <w:name w:val="Shrink Text"/>
    <w:rsid w:val="002E5A86"/>
    <w:rPr>
      <w:sz w:val="16"/>
    </w:rPr>
  </w:style>
  <w:style w:type="character" w:customStyle="1" w:styleId="smallcaps">
    <w:name w:val="smallcaps"/>
    <w:rsid w:val="002E5A86"/>
  </w:style>
  <w:style w:type="character" w:customStyle="1" w:styleId="goldbldtext">
    <w:name w:val="goldbldtext"/>
    <w:rsid w:val="002E5A86"/>
  </w:style>
  <w:style w:type="character" w:customStyle="1" w:styleId="cardshighlight0">
    <w:name w:val="cardshighlight"/>
    <w:rsid w:val="002E5A86"/>
  </w:style>
  <w:style w:type="character" w:customStyle="1" w:styleId="cardsfont12pt1">
    <w:name w:val="cardsfont12pt"/>
    <w:rsid w:val="002E5A86"/>
  </w:style>
  <w:style w:type="character" w:customStyle="1" w:styleId="ft1">
    <w:name w:val="ft1"/>
    <w:rsid w:val="002E5A86"/>
  </w:style>
  <w:style w:type="character" w:customStyle="1" w:styleId="ft6">
    <w:name w:val="ft6"/>
    <w:rsid w:val="002E5A86"/>
  </w:style>
  <w:style w:type="character" w:customStyle="1" w:styleId="kicker">
    <w:name w:val="kicker"/>
    <w:rsid w:val="002E5A86"/>
  </w:style>
  <w:style w:type="character" w:customStyle="1" w:styleId="backcontent">
    <w:name w:val="backcontent"/>
    <w:rsid w:val="002E5A86"/>
  </w:style>
  <w:style w:type="character" w:customStyle="1" w:styleId="daystmp">
    <w:name w:val="daystmp"/>
    <w:rsid w:val="002E5A86"/>
  </w:style>
  <w:style w:type="character" w:customStyle="1" w:styleId="cardsfont12ptchar">
    <w:name w:val="cardsfont12ptchar"/>
    <w:rsid w:val="002E5A86"/>
  </w:style>
  <w:style w:type="character" w:customStyle="1" w:styleId="gal">
    <w:name w:val="gal"/>
    <w:rsid w:val="002E5A86"/>
  </w:style>
  <w:style w:type="character" w:customStyle="1" w:styleId="submitted">
    <w:name w:val="submitted"/>
    <w:rsid w:val="002E5A86"/>
  </w:style>
  <w:style w:type="character" w:customStyle="1" w:styleId="imagedateline">
    <w:name w:val="image_dateline"/>
    <w:rsid w:val="002E5A86"/>
  </w:style>
  <w:style w:type="character" w:customStyle="1" w:styleId="authordatecharchar">
    <w:name w:val="authordatecharchar"/>
    <w:rsid w:val="002E5A86"/>
  </w:style>
  <w:style w:type="character" w:customStyle="1" w:styleId="style1char0">
    <w:name w:val="style1char"/>
    <w:rsid w:val="002E5A86"/>
  </w:style>
  <w:style w:type="character" w:customStyle="1" w:styleId="tagcharchar0">
    <w:name w:val="tagcharchar"/>
    <w:rsid w:val="002E5A86"/>
  </w:style>
  <w:style w:type="character" w:customStyle="1" w:styleId="underlinedcharchar2">
    <w:name w:val="underlinedcharchar"/>
    <w:rsid w:val="002E5A86"/>
  </w:style>
  <w:style w:type="character" w:customStyle="1" w:styleId="BoxedChar">
    <w:name w:val="Boxed Char"/>
    <w:rsid w:val="002E5A86"/>
    <w:rPr>
      <w:rFonts w:ascii="Arial Narrow" w:hAnsi="Arial Narrow" w:hint="default"/>
      <w:b/>
      <w:bCs w:val="0"/>
      <w:sz w:val="18"/>
      <w:bdr w:val="single" w:sz="6" w:space="0" w:color="auto" w:frame="1"/>
    </w:rPr>
  </w:style>
  <w:style w:type="character" w:customStyle="1" w:styleId="Style11ptUnderline2">
    <w:name w:val="Style 11 pt Underline2"/>
    <w:rsid w:val="002E5A86"/>
    <w:rPr>
      <w:sz w:val="20"/>
      <w:u w:val="single"/>
    </w:rPr>
  </w:style>
  <w:style w:type="character" w:customStyle="1" w:styleId="Style11ptBoldUnderline2">
    <w:name w:val="Style 11 pt Bold Underline2"/>
    <w:rsid w:val="002E5A86"/>
    <w:rPr>
      <w:b/>
      <w:bCs/>
      <w:sz w:val="20"/>
      <w:u w:val="single"/>
    </w:rPr>
  </w:style>
  <w:style w:type="character" w:customStyle="1" w:styleId="nw">
    <w:name w:val="nw"/>
    <w:rsid w:val="002E5A86"/>
  </w:style>
  <w:style w:type="character" w:customStyle="1" w:styleId="Styleunderline11ptBoldBorderSinglesolidlineAuto">
    <w:name w:val="Style underline + 11 pt Bold Border: : (Single solid line Auto ..."/>
    <w:rsid w:val="002E5A86"/>
    <w:rPr>
      <w:b/>
      <w:bCs/>
      <w:sz w:val="20"/>
      <w:u w:val="single"/>
      <w:bdr w:val="single" w:sz="4" w:space="0" w:color="auto" w:frame="1"/>
    </w:rPr>
  </w:style>
  <w:style w:type="character" w:customStyle="1" w:styleId="cardCharCharChar1">
    <w:name w:val="card Char Char Char1"/>
    <w:rsid w:val="002E5A86"/>
    <w:rPr>
      <w:lang w:val="en-US" w:eastAsia="en-US" w:bidi="ar-SA"/>
    </w:rPr>
  </w:style>
  <w:style w:type="character" w:customStyle="1" w:styleId="authors1">
    <w:name w:val="authors1"/>
    <w:rsid w:val="002E5A86"/>
    <w:rPr>
      <w:rFonts w:ascii="Verdana" w:hAnsi="Verdana" w:hint="default"/>
      <w:b/>
      <w:bCs/>
      <w:color w:val="006699"/>
      <w:sz w:val="20"/>
      <w:szCs w:val="20"/>
    </w:rPr>
  </w:style>
  <w:style w:type="character" w:customStyle="1" w:styleId="headlinesectionlarge">
    <w:name w:val="headline_section_large"/>
    <w:rsid w:val="002E5A86"/>
  </w:style>
  <w:style w:type="character" w:customStyle="1" w:styleId="Styleunderline11ptBlack">
    <w:name w:val="Style underline + 11 pt Black"/>
    <w:rsid w:val="002E5A86"/>
    <w:rPr>
      <w:color w:val="000000"/>
      <w:sz w:val="20"/>
      <w:u w:val="single"/>
    </w:rPr>
  </w:style>
  <w:style w:type="character" w:customStyle="1" w:styleId="Styleunderline11ptBoldBlack">
    <w:name w:val="Style underline + 11 pt Bold Black"/>
    <w:rsid w:val="002E5A86"/>
    <w:rPr>
      <w:b/>
      <w:bCs/>
      <w:color w:val="000000"/>
      <w:sz w:val="20"/>
      <w:u w:val="single"/>
    </w:rPr>
  </w:style>
  <w:style w:type="character" w:customStyle="1" w:styleId="Style11ptBoldBlackUnderline">
    <w:name w:val="Style 11 pt Bold Black Underline"/>
    <w:rsid w:val="002E5A86"/>
    <w:rPr>
      <w:b/>
      <w:bCs/>
      <w:color w:val="000000"/>
      <w:sz w:val="20"/>
      <w:u w:val="single"/>
    </w:rPr>
  </w:style>
  <w:style w:type="character" w:customStyle="1" w:styleId="Style11ptBoldBlackUnderlineBorderSinglesolidline">
    <w:name w:val="Style 11 pt Bold Black Underline Border: : (Single solid line ..."/>
    <w:rsid w:val="002E5A86"/>
    <w:rPr>
      <w:b/>
      <w:bCs/>
      <w:color w:val="000000"/>
      <w:sz w:val="20"/>
      <w:u w:val="single"/>
      <w:bdr w:val="single" w:sz="4" w:space="0" w:color="auto" w:frame="1"/>
    </w:rPr>
  </w:style>
  <w:style w:type="character" w:customStyle="1" w:styleId="StyleLatinMeridien-Italic11ptItalicUnderline">
    <w:name w:val="Style (Latin) Meridien-Italic 11 pt Italic Underline"/>
    <w:rsid w:val="002E5A86"/>
    <w:rPr>
      <w:rFonts w:ascii="Meridien-Italic" w:hAnsi="Meridien-Italic" w:hint="default"/>
      <w:i/>
      <w:iCs/>
      <w:sz w:val="20"/>
      <w:u w:val="single"/>
    </w:rPr>
  </w:style>
  <w:style w:type="character" w:customStyle="1" w:styleId="Citation-AuthorDate">
    <w:name w:val="Citation - Author/Date"/>
    <w:rsid w:val="002E5A86"/>
    <w:rPr>
      <w:b/>
      <w:bCs w:val="0"/>
      <w:smallCaps/>
      <w:sz w:val="24"/>
      <w:u w:val="single"/>
    </w:rPr>
  </w:style>
  <w:style w:type="character" w:customStyle="1" w:styleId="underlinestylechar0">
    <w:name w:val="underlinestylechar"/>
    <w:rsid w:val="002E5A86"/>
  </w:style>
  <w:style w:type="character" w:customStyle="1" w:styleId="highlight">
    <w:name w:val="highlight"/>
    <w:rsid w:val="002E5A86"/>
  </w:style>
  <w:style w:type="character" w:customStyle="1" w:styleId="DottedUnderline0">
    <w:name w:val="Dotted Underline"/>
    <w:rsid w:val="002E5A86"/>
    <w:rPr>
      <w:rFonts w:ascii="Times New Roman" w:hAnsi="Times New Roman" w:cs="Times New Roman" w:hint="default"/>
      <w:sz w:val="20"/>
      <w:u w:val="dottedHeavy"/>
    </w:rPr>
  </w:style>
  <w:style w:type="character" w:customStyle="1" w:styleId="titleauthoretc">
    <w:name w:val="titleauthoretc"/>
    <w:rsid w:val="002E5A86"/>
  </w:style>
  <w:style w:type="character" w:customStyle="1" w:styleId="labeltext">
    <w:name w:val="labeltext"/>
    <w:rsid w:val="002E5A86"/>
  </w:style>
  <w:style w:type="character" w:customStyle="1" w:styleId="viewlink">
    <w:name w:val="viewlink"/>
    <w:rsid w:val="002E5A86"/>
  </w:style>
  <w:style w:type="character" w:customStyle="1" w:styleId="share">
    <w:name w:val="share"/>
    <w:rsid w:val="002E5A86"/>
  </w:style>
  <w:style w:type="character" w:customStyle="1" w:styleId="inlinkchart">
    <w:name w:val="inlink_chart"/>
    <w:rsid w:val="002E5A86"/>
  </w:style>
  <w:style w:type="character" w:customStyle="1" w:styleId="underLight">
    <w:name w:val="underLight"/>
    <w:uiPriority w:val="1"/>
    <w:qFormat/>
    <w:rsid w:val="002E5A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E5A86"/>
  </w:style>
  <w:style w:type="character" w:customStyle="1" w:styleId="author-rss">
    <w:name w:val="author-rss"/>
    <w:rsid w:val="002E5A86"/>
  </w:style>
  <w:style w:type="character" w:customStyle="1" w:styleId="fbsharecountwrapper">
    <w:name w:val="fb_share_count_wrapper"/>
    <w:rsid w:val="002E5A86"/>
  </w:style>
  <w:style w:type="character" w:customStyle="1" w:styleId="fbbuttontext">
    <w:name w:val="fb_button_text"/>
    <w:rsid w:val="002E5A86"/>
  </w:style>
  <w:style w:type="character" w:customStyle="1" w:styleId="hw">
    <w:name w:val="hw"/>
    <w:rsid w:val="002E5A86"/>
  </w:style>
  <w:style w:type="character" w:customStyle="1" w:styleId="linktotop">
    <w:name w:val="linktotop"/>
    <w:rsid w:val="002E5A86"/>
  </w:style>
  <w:style w:type="character" w:customStyle="1" w:styleId="maintextbldleft">
    <w:name w:val="maintextbldleft"/>
    <w:rsid w:val="002E5A86"/>
  </w:style>
  <w:style w:type="character" w:customStyle="1" w:styleId="maintextleft">
    <w:name w:val="maintextleft"/>
    <w:rsid w:val="002E5A86"/>
  </w:style>
  <w:style w:type="character" w:customStyle="1" w:styleId="descriptionstyle1block">
    <w:name w:val="description style1 block"/>
    <w:rsid w:val="002E5A86"/>
  </w:style>
  <w:style w:type="character" w:customStyle="1" w:styleId="gutter-right-1">
    <w:name w:val="gutter-right-1"/>
    <w:basedOn w:val="DefaultParagraphFont"/>
    <w:rsid w:val="002E5A86"/>
  </w:style>
  <w:style w:type="character" w:customStyle="1" w:styleId="ssl3">
    <w:name w:val="ss_l3"/>
    <w:rsid w:val="002E5A86"/>
  </w:style>
  <w:style w:type="character" w:customStyle="1" w:styleId="FontStyle39">
    <w:name w:val="Font Style39"/>
    <w:uiPriority w:val="99"/>
    <w:rsid w:val="002E5A86"/>
    <w:rPr>
      <w:rFonts w:ascii="Constantia" w:hAnsi="Constantia" w:cs="Constantia" w:hint="default"/>
      <w:b/>
      <w:bCs/>
      <w:sz w:val="18"/>
      <w:szCs w:val="18"/>
    </w:rPr>
  </w:style>
  <w:style w:type="character" w:customStyle="1" w:styleId="6">
    <w:name w:val="6"/>
    <w:rsid w:val="002E5A86"/>
    <w:rPr>
      <w:rFonts w:ascii="Arial" w:hAnsi="Arial" w:cs="Arial" w:hint="default"/>
      <w:bCs/>
      <w:sz w:val="20"/>
      <w:u w:val="single"/>
      <w:lang w:val="en-US" w:eastAsia="en-US" w:bidi="ar-SA"/>
    </w:rPr>
  </w:style>
  <w:style w:type="character" w:customStyle="1" w:styleId="Header11">
    <w:name w:val="Header11"/>
    <w:rsid w:val="002E5A86"/>
  </w:style>
  <w:style w:type="character" w:customStyle="1" w:styleId="posa">
    <w:name w:val="pos(a)"/>
    <w:basedOn w:val="DefaultParagraphFont"/>
    <w:rsid w:val="002E5A86"/>
  </w:style>
  <w:style w:type="character" w:customStyle="1" w:styleId="u-hiddeninnarrowenv">
    <w:name w:val="u-hiddeninnarrowenv"/>
    <w:basedOn w:val="DefaultParagraphFont"/>
    <w:rsid w:val="002E5A86"/>
  </w:style>
  <w:style w:type="character" w:customStyle="1" w:styleId="followbutton-bird">
    <w:name w:val="followbutton-bird"/>
    <w:basedOn w:val="DefaultParagraphFont"/>
    <w:rsid w:val="002E5A86"/>
  </w:style>
  <w:style w:type="character" w:customStyle="1" w:styleId="tweetauthor-name">
    <w:name w:val="tweetauthor-name"/>
    <w:basedOn w:val="DefaultParagraphFont"/>
    <w:rsid w:val="002E5A86"/>
  </w:style>
  <w:style w:type="character" w:customStyle="1" w:styleId="tweetauthor-verifiedbadge">
    <w:name w:val="tweetauthor-verifiedbadge"/>
    <w:basedOn w:val="DefaultParagraphFont"/>
    <w:rsid w:val="002E5A86"/>
  </w:style>
  <w:style w:type="character" w:customStyle="1" w:styleId="tweetauthor-screenname">
    <w:name w:val="tweetauthor-screenname"/>
    <w:basedOn w:val="DefaultParagraphFont"/>
    <w:rsid w:val="002E5A86"/>
  </w:style>
  <w:style w:type="character" w:customStyle="1" w:styleId="u-hiddenvisually">
    <w:name w:val="u-hiddenvisually"/>
    <w:basedOn w:val="DefaultParagraphFont"/>
    <w:rsid w:val="002E5A86"/>
  </w:style>
  <w:style w:type="character" w:customStyle="1" w:styleId="tweetaction-stat">
    <w:name w:val="tweetaction-stat"/>
    <w:basedOn w:val="DefaultParagraphFont"/>
    <w:rsid w:val="002E5A86"/>
  </w:style>
  <w:style w:type="character" w:customStyle="1" w:styleId="related">
    <w:name w:val="related"/>
    <w:basedOn w:val="DefaultParagraphFont"/>
    <w:rsid w:val="002E5A86"/>
  </w:style>
  <w:style w:type="character" w:customStyle="1" w:styleId="related-content">
    <w:name w:val="related-content"/>
    <w:basedOn w:val="DefaultParagraphFont"/>
    <w:rsid w:val="002E5A86"/>
  </w:style>
  <w:style w:type="character" w:customStyle="1" w:styleId="name-of-author">
    <w:name w:val="name-of-author"/>
    <w:basedOn w:val="DefaultParagraphFont"/>
    <w:rsid w:val="002E5A86"/>
  </w:style>
  <w:style w:type="character" w:customStyle="1" w:styleId="first-name">
    <w:name w:val="first-name"/>
    <w:basedOn w:val="DefaultParagraphFont"/>
    <w:rsid w:val="002E5A86"/>
  </w:style>
  <w:style w:type="character" w:customStyle="1" w:styleId="last-name">
    <w:name w:val="last-name"/>
    <w:basedOn w:val="DefaultParagraphFont"/>
    <w:rsid w:val="002E5A86"/>
  </w:style>
  <w:style w:type="character" w:customStyle="1" w:styleId="caption10">
    <w:name w:val="caption1"/>
    <w:basedOn w:val="DefaultParagraphFont"/>
    <w:rsid w:val="002E5A86"/>
  </w:style>
  <w:style w:type="character" w:customStyle="1" w:styleId="recirc-text">
    <w:name w:val="&quot;recirc-text”"/>
    <w:basedOn w:val="DefaultParagraphFont"/>
    <w:rsid w:val="002E5A86"/>
  </w:style>
  <w:style w:type="character" w:customStyle="1" w:styleId="video-icon">
    <w:name w:val="video-icon"/>
    <w:basedOn w:val="DefaultParagraphFont"/>
    <w:rsid w:val="002E5A86"/>
  </w:style>
  <w:style w:type="character" w:customStyle="1" w:styleId="powa-shot-play-btn-text">
    <w:name w:val="powa-shot-play-btn-text"/>
    <w:basedOn w:val="DefaultParagraphFont"/>
    <w:rsid w:val="002E5A86"/>
  </w:style>
  <w:style w:type="character" w:customStyle="1" w:styleId="powa-shot-click">
    <w:name w:val="powa-shot-click"/>
    <w:basedOn w:val="DefaultParagraphFont"/>
    <w:rsid w:val="002E5A86"/>
  </w:style>
  <w:style w:type="character" w:customStyle="1" w:styleId="wpv-blurb">
    <w:name w:val="wpv-blurb"/>
    <w:basedOn w:val="DefaultParagraphFont"/>
    <w:rsid w:val="002E5A86"/>
  </w:style>
  <w:style w:type="character" w:customStyle="1" w:styleId="pb-caption">
    <w:name w:val="pb-caption"/>
    <w:basedOn w:val="DefaultParagraphFont"/>
    <w:rsid w:val="002E5A86"/>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2E5A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2E5A86"/>
    <w:rPr>
      <w:vertAlign w:val="baseline"/>
    </w:rPr>
  </w:style>
  <w:style w:type="character" w:customStyle="1" w:styleId="Heading7Char1">
    <w:name w:val="Heading 7 Char1"/>
    <w:basedOn w:val="DefaultParagraphFont"/>
    <w:semiHidden/>
    <w:rsid w:val="002E5A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E5A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E5A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E5A86"/>
    <w:rPr>
      <w:rFonts w:ascii="Calibri" w:hAnsi="Calibri" w:cs="Calibri"/>
    </w:rPr>
  </w:style>
  <w:style w:type="numbering" w:customStyle="1" w:styleId="NoList2">
    <w:name w:val="No List2"/>
    <w:next w:val="NoList"/>
    <w:uiPriority w:val="99"/>
    <w:semiHidden/>
    <w:unhideWhenUsed/>
    <w:rsid w:val="002E5A86"/>
  </w:style>
  <w:style w:type="numbering" w:customStyle="1" w:styleId="NoList3">
    <w:name w:val="No List3"/>
    <w:next w:val="NoList"/>
    <w:uiPriority w:val="99"/>
    <w:semiHidden/>
    <w:unhideWhenUsed/>
    <w:rsid w:val="002E5A86"/>
  </w:style>
  <w:style w:type="numbering" w:customStyle="1" w:styleId="NoList4">
    <w:name w:val="No List4"/>
    <w:next w:val="NoList"/>
    <w:uiPriority w:val="99"/>
    <w:semiHidden/>
    <w:unhideWhenUsed/>
    <w:rsid w:val="002E5A86"/>
  </w:style>
  <w:style w:type="numbering" w:customStyle="1" w:styleId="NoList5">
    <w:name w:val="No List5"/>
    <w:next w:val="NoList"/>
    <w:semiHidden/>
    <w:unhideWhenUsed/>
    <w:rsid w:val="002E5A86"/>
  </w:style>
  <w:style w:type="paragraph" w:styleId="BlockText">
    <w:name w:val="Block Text"/>
    <w:basedOn w:val="Normal"/>
    <w:rsid w:val="002E5A86"/>
    <w:pPr>
      <w:ind w:left="229" w:right="229"/>
    </w:pPr>
    <w:rPr>
      <w:rFonts w:ascii="Verdana" w:eastAsia="Times New Roman" w:hAnsi="Verdana" w:cs="Calibri"/>
      <w:sz w:val="16"/>
      <w:szCs w:val="20"/>
    </w:rPr>
  </w:style>
  <w:style w:type="paragraph" w:styleId="NormalIndent">
    <w:name w:val="Normal Indent"/>
    <w:basedOn w:val="Normal"/>
    <w:rsid w:val="002E5A86"/>
    <w:pPr>
      <w:ind w:left="720"/>
    </w:pPr>
    <w:rPr>
      <w:rFonts w:ascii="Calibri" w:eastAsia="Times New Roman" w:hAnsi="Calibri" w:cs="Calibri"/>
      <w:szCs w:val="20"/>
    </w:rPr>
  </w:style>
  <w:style w:type="paragraph" w:styleId="EnvelopeReturn">
    <w:name w:val="envelope return"/>
    <w:basedOn w:val="Normal"/>
    <w:rsid w:val="002E5A86"/>
    <w:rPr>
      <w:rFonts w:eastAsia="Times New Roman" w:cs="Calibri"/>
      <w:sz w:val="24"/>
      <w:szCs w:val="20"/>
    </w:rPr>
  </w:style>
  <w:style w:type="paragraph" w:styleId="EnvelopeAddress">
    <w:name w:val="envelope address"/>
    <w:basedOn w:val="Normal"/>
    <w:rsid w:val="002E5A86"/>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2E5A86"/>
  </w:style>
  <w:style w:type="numbering" w:customStyle="1" w:styleId="NoList7">
    <w:name w:val="No List7"/>
    <w:next w:val="NoList"/>
    <w:semiHidden/>
    <w:unhideWhenUsed/>
    <w:rsid w:val="002E5A86"/>
  </w:style>
  <w:style w:type="paragraph" w:styleId="ListBullet">
    <w:name w:val="List Bullet"/>
    <w:basedOn w:val="Normal"/>
    <w:link w:val="ListBulletChar"/>
    <w:uiPriority w:val="99"/>
    <w:unhideWhenUsed/>
    <w:rsid w:val="002E5A86"/>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2E5A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E5A8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E5A86"/>
  </w:style>
  <w:style w:type="numbering" w:customStyle="1" w:styleId="NoList111">
    <w:name w:val="No List111"/>
    <w:next w:val="NoList"/>
    <w:uiPriority w:val="99"/>
    <w:semiHidden/>
    <w:unhideWhenUsed/>
    <w:rsid w:val="002E5A86"/>
  </w:style>
  <w:style w:type="numbering" w:customStyle="1" w:styleId="NoList1111">
    <w:name w:val="No List1111"/>
    <w:next w:val="NoList"/>
    <w:uiPriority w:val="99"/>
    <w:semiHidden/>
    <w:unhideWhenUsed/>
    <w:rsid w:val="002E5A86"/>
  </w:style>
  <w:style w:type="numbering" w:customStyle="1" w:styleId="NoList11111">
    <w:name w:val="No List11111"/>
    <w:next w:val="NoList"/>
    <w:uiPriority w:val="99"/>
    <w:semiHidden/>
    <w:unhideWhenUsed/>
    <w:rsid w:val="002E5A86"/>
  </w:style>
  <w:style w:type="numbering" w:customStyle="1" w:styleId="NoList111111">
    <w:name w:val="No List111111"/>
    <w:next w:val="NoList"/>
    <w:uiPriority w:val="99"/>
    <w:semiHidden/>
    <w:unhideWhenUsed/>
    <w:rsid w:val="002E5A86"/>
  </w:style>
  <w:style w:type="numbering" w:customStyle="1" w:styleId="NoList1111111">
    <w:name w:val="No List1111111"/>
    <w:next w:val="NoList"/>
    <w:uiPriority w:val="99"/>
    <w:semiHidden/>
    <w:unhideWhenUsed/>
    <w:rsid w:val="002E5A86"/>
  </w:style>
  <w:style w:type="numbering" w:customStyle="1" w:styleId="NoList11111111">
    <w:name w:val="No List11111111"/>
    <w:next w:val="NoList"/>
    <w:uiPriority w:val="99"/>
    <w:semiHidden/>
    <w:unhideWhenUsed/>
    <w:rsid w:val="002E5A86"/>
  </w:style>
  <w:style w:type="numbering" w:customStyle="1" w:styleId="NoList111111111">
    <w:name w:val="No List111111111"/>
    <w:next w:val="NoList"/>
    <w:uiPriority w:val="99"/>
    <w:semiHidden/>
    <w:unhideWhenUsed/>
    <w:rsid w:val="002E5A86"/>
  </w:style>
  <w:style w:type="numbering" w:customStyle="1" w:styleId="NoList1111111111">
    <w:name w:val="No List1111111111"/>
    <w:next w:val="NoList"/>
    <w:uiPriority w:val="99"/>
    <w:semiHidden/>
    <w:unhideWhenUsed/>
    <w:rsid w:val="002E5A86"/>
  </w:style>
  <w:style w:type="numbering" w:customStyle="1" w:styleId="NoList11111111111">
    <w:name w:val="No List11111111111"/>
    <w:next w:val="NoList"/>
    <w:uiPriority w:val="99"/>
    <w:semiHidden/>
    <w:unhideWhenUsed/>
    <w:rsid w:val="002E5A86"/>
  </w:style>
  <w:style w:type="numbering" w:customStyle="1" w:styleId="NoList111111111111">
    <w:name w:val="No List111111111111"/>
    <w:next w:val="NoList"/>
    <w:uiPriority w:val="99"/>
    <w:semiHidden/>
    <w:unhideWhenUsed/>
    <w:rsid w:val="002E5A86"/>
  </w:style>
  <w:style w:type="numbering" w:customStyle="1" w:styleId="NoList1111111111111">
    <w:name w:val="No List1111111111111"/>
    <w:next w:val="NoList"/>
    <w:uiPriority w:val="99"/>
    <w:semiHidden/>
    <w:unhideWhenUsed/>
    <w:rsid w:val="002E5A86"/>
  </w:style>
  <w:style w:type="numbering" w:customStyle="1" w:styleId="NoList11111111111111">
    <w:name w:val="No List11111111111111"/>
    <w:next w:val="NoList"/>
    <w:uiPriority w:val="99"/>
    <w:semiHidden/>
    <w:unhideWhenUsed/>
    <w:rsid w:val="002E5A86"/>
  </w:style>
  <w:style w:type="numbering" w:customStyle="1" w:styleId="NoList111111111111111">
    <w:name w:val="No List111111111111111"/>
    <w:next w:val="NoList"/>
    <w:uiPriority w:val="99"/>
    <w:semiHidden/>
    <w:unhideWhenUsed/>
    <w:rsid w:val="002E5A86"/>
  </w:style>
  <w:style w:type="numbering" w:customStyle="1" w:styleId="NoList1111111111111111">
    <w:name w:val="No List1111111111111111"/>
    <w:next w:val="NoList"/>
    <w:uiPriority w:val="99"/>
    <w:semiHidden/>
    <w:unhideWhenUsed/>
    <w:rsid w:val="002E5A86"/>
  </w:style>
  <w:style w:type="numbering" w:customStyle="1" w:styleId="NoList11111111111111111">
    <w:name w:val="No List11111111111111111"/>
    <w:next w:val="NoList"/>
    <w:uiPriority w:val="99"/>
    <w:semiHidden/>
    <w:unhideWhenUsed/>
    <w:rsid w:val="002E5A86"/>
  </w:style>
  <w:style w:type="character" w:customStyle="1" w:styleId="FontStyle220">
    <w:name w:val="Font Style220"/>
    <w:basedOn w:val="DefaultParagraphFont"/>
    <w:uiPriority w:val="99"/>
    <w:rsid w:val="002E5A86"/>
    <w:rPr>
      <w:rFonts w:ascii="Candara" w:hAnsi="Candara" w:cs="Candara" w:hint="default"/>
      <w:i/>
      <w:iCs/>
      <w:sz w:val="18"/>
      <w:szCs w:val="18"/>
    </w:rPr>
  </w:style>
  <w:style w:type="character" w:customStyle="1" w:styleId="FontStyle290">
    <w:name w:val="Font Style290"/>
    <w:basedOn w:val="DefaultParagraphFont"/>
    <w:uiPriority w:val="99"/>
    <w:rsid w:val="002E5A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E5A86"/>
    <w:rPr>
      <w:rFonts w:ascii="Arial" w:hAnsi="Arial" w:cs="Arial"/>
      <w:b/>
      <w:bCs/>
      <w:sz w:val="16"/>
      <w:szCs w:val="16"/>
    </w:rPr>
  </w:style>
  <w:style w:type="paragraph" w:customStyle="1" w:styleId="analytic">
    <w:name w:val="analytic"/>
    <w:basedOn w:val="Normal"/>
    <w:link w:val="analyticChar"/>
    <w:uiPriority w:val="4"/>
    <w:qFormat/>
    <w:rsid w:val="002E5A86"/>
    <w:pPr>
      <w:spacing w:before="120"/>
    </w:pPr>
    <w:rPr>
      <w:rFonts w:cs="Calibri"/>
      <w:b/>
      <w:sz w:val="20"/>
    </w:rPr>
  </w:style>
  <w:style w:type="character" w:customStyle="1" w:styleId="analyticChar">
    <w:name w:val="analytic Char"/>
    <w:basedOn w:val="DefaultParagraphFont"/>
    <w:link w:val="analytic"/>
    <w:uiPriority w:val="4"/>
    <w:rsid w:val="002E5A86"/>
    <w:rPr>
      <w:rFonts w:ascii="Georgia" w:hAnsi="Georgia" w:cs="Calibri"/>
      <w:b/>
      <w:sz w:val="20"/>
    </w:rPr>
  </w:style>
  <w:style w:type="character" w:customStyle="1" w:styleId="m-5498913268213319940gmail-styleunderline">
    <w:name w:val="m_-5498913268213319940gmail-styleunderline"/>
    <w:basedOn w:val="DefaultParagraphFont"/>
    <w:rsid w:val="002E5A86"/>
  </w:style>
  <w:style w:type="paragraph" w:customStyle="1" w:styleId="speakable">
    <w:name w:val="speakable"/>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E5A86"/>
  </w:style>
  <w:style w:type="character" w:customStyle="1" w:styleId="copyright">
    <w:name w:val="copyright"/>
    <w:basedOn w:val="DefaultParagraphFont"/>
    <w:rsid w:val="002E5A86"/>
  </w:style>
  <w:style w:type="character" w:customStyle="1" w:styleId="TagCharCharCharChar">
    <w:name w:val="Tag Char Char Char Char"/>
    <w:basedOn w:val="DefaultParagraphFont"/>
    <w:rsid w:val="002E5A86"/>
    <w:rPr>
      <w:rFonts w:ascii="Calibri" w:hAnsi="Calibri" w:cs="Calibri"/>
      <w:b/>
      <w:sz w:val="24"/>
    </w:rPr>
  </w:style>
  <w:style w:type="paragraph" w:customStyle="1" w:styleId="g-body">
    <w:name w:val="g-body"/>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E5A8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E5A86"/>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2E5A86"/>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2E5A86"/>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2E5A86"/>
  </w:style>
  <w:style w:type="character" w:customStyle="1" w:styleId="UL-Bold">
    <w:name w:val="UL-Bold"/>
    <w:basedOn w:val="DefaultParagraphFont"/>
    <w:rsid w:val="002E5A86"/>
    <w:rPr>
      <w:u w:val="thick"/>
    </w:rPr>
  </w:style>
  <w:style w:type="character" w:customStyle="1" w:styleId="UL-None">
    <w:name w:val="UL-None"/>
    <w:basedOn w:val="DefaultParagraphFont"/>
    <w:rsid w:val="002E5A86"/>
    <w:rPr>
      <w:strike w:val="0"/>
      <w:dstrike w:val="0"/>
      <w:u w:val="none"/>
      <w:effect w:val="none"/>
    </w:rPr>
  </w:style>
  <w:style w:type="character" w:customStyle="1" w:styleId="gl">
    <w:name w:val="gl"/>
    <w:basedOn w:val="DefaultParagraphFont"/>
    <w:rsid w:val="002E5A86"/>
  </w:style>
  <w:style w:type="character" w:customStyle="1" w:styleId="qu730rj69h">
    <w:name w:val="qu730rj69h"/>
    <w:basedOn w:val="DefaultParagraphFont"/>
    <w:rsid w:val="002E5A86"/>
  </w:style>
  <w:style w:type="paragraph" w:customStyle="1" w:styleId="optext">
    <w:name w:val="optext"/>
    <w:basedOn w:val="Normal"/>
    <w:uiPriority w:val="99"/>
    <w:qFormat/>
    <w:rsid w:val="002E5A86"/>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2E5A86"/>
  </w:style>
  <w:style w:type="character" w:customStyle="1" w:styleId="icr880">
    <w:name w:val="icr880"/>
    <w:basedOn w:val="DefaultParagraphFont"/>
    <w:rsid w:val="002E5A86"/>
  </w:style>
  <w:style w:type="character" w:customStyle="1" w:styleId="hx23q54">
    <w:name w:val="hx23q54"/>
    <w:basedOn w:val="DefaultParagraphFont"/>
    <w:rsid w:val="002E5A86"/>
  </w:style>
  <w:style w:type="character" w:customStyle="1" w:styleId="m-5348258726587825636gmail-style13ptbold">
    <w:name w:val="m_-5348258726587825636gmail-style13ptbold"/>
    <w:basedOn w:val="DefaultParagraphFont"/>
    <w:rsid w:val="002E5A86"/>
  </w:style>
  <w:style w:type="character" w:customStyle="1" w:styleId="m-5348258726587825636gmail-styleunderline">
    <w:name w:val="m_-5348258726587825636gmail-styleunderline"/>
    <w:basedOn w:val="DefaultParagraphFont"/>
    <w:rsid w:val="002E5A86"/>
  </w:style>
  <w:style w:type="character" w:customStyle="1" w:styleId="UnderlineCharChar1">
    <w:name w:val="Underline Char Char1"/>
    <w:basedOn w:val="DefaultParagraphFont"/>
    <w:rsid w:val="002E5A86"/>
    <w:rPr>
      <w:u w:val="single"/>
      <w:lang w:val="en-US" w:eastAsia="en-US" w:bidi="ar-SA"/>
    </w:rPr>
  </w:style>
  <w:style w:type="character" w:customStyle="1" w:styleId="m4385445901877740177gmail-styleunderline">
    <w:name w:val="m_4385445901877740177gmail-styleunderline"/>
    <w:basedOn w:val="DefaultParagraphFont"/>
    <w:rsid w:val="002E5A86"/>
  </w:style>
  <w:style w:type="character" w:customStyle="1" w:styleId="CardsFont12ptCharChar">
    <w:name w:val="Cards + Font: 12 pt Char Char"/>
    <w:basedOn w:val="DefaultParagraphFont"/>
    <w:rsid w:val="002E5A86"/>
    <w:rPr>
      <w:sz w:val="24"/>
      <w:szCs w:val="24"/>
      <w:u w:val="thick"/>
      <w:lang w:val="en-US" w:eastAsia="en-US" w:bidi="ar-SA"/>
    </w:rPr>
  </w:style>
  <w:style w:type="character" w:customStyle="1" w:styleId="NothingChar1">
    <w:name w:val="Nothing Char1"/>
    <w:basedOn w:val="DefaultParagraphFont"/>
    <w:rsid w:val="002E5A86"/>
    <w:rPr>
      <w:lang w:val="en-US" w:eastAsia="en-US" w:bidi="ar-SA"/>
    </w:rPr>
  </w:style>
  <w:style w:type="paragraph" w:customStyle="1" w:styleId="useless">
    <w:name w:val="useless"/>
    <w:basedOn w:val="Normal"/>
    <w:uiPriority w:val="99"/>
    <w:qFormat/>
    <w:rsid w:val="002E5A86"/>
    <w:rPr>
      <w:rFonts w:ascii="Times New Roman" w:eastAsia="Times New Roman" w:hAnsi="Times New Roman" w:cs="Calibri"/>
      <w:sz w:val="12"/>
    </w:rPr>
  </w:style>
  <w:style w:type="character" w:customStyle="1" w:styleId="DDIUnderline">
    <w:name w:val="DDI Underline"/>
    <w:qFormat/>
    <w:rsid w:val="002E5A86"/>
    <w:rPr>
      <w:rFonts w:ascii="Times New Roman" w:hAnsi="Times New Roman"/>
      <w:sz w:val="24"/>
      <w:u w:val="single"/>
    </w:rPr>
  </w:style>
  <w:style w:type="character" w:customStyle="1" w:styleId="Char1">
    <w:name w:val="Char1"/>
    <w:basedOn w:val="DefaultParagraphFont"/>
    <w:rsid w:val="002E5A86"/>
    <w:rPr>
      <w:rFonts w:cs="Arial"/>
      <w:b/>
      <w:bCs/>
      <w:iCs/>
      <w:sz w:val="24"/>
      <w:szCs w:val="28"/>
      <w:lang w:val="en-US" w:eastAsia="en-US" w:bidi="ar-SA"/>
    </w:rPr>
  </w:style>
  <w:style w:type="paragraph" w:customStyle="1" w:styleId="ALLCAPS">
    <w:name w:val="ALL CAPS"/>
    <w:basedOn w:val="Normal"/>
    <w:link w:val="ALLCAPSChar"/>
    <w:qFormat/>
    <w:rsid w:val="002E5A86"/>
    <w:rPr>
      <w:rFonts w:ascii="Times New Roman" w:eastAsia="Times New Roman" w:hAnsi="Times New Roman" w:cs="Calibri"/>
      <w:b/>
      <w:caps/>
    </w:rPr>
  </w:style>
  <w:style w:type="character" w:customStyle="1" w:styleId="ALLCAPSChar">
    <w:name w:val="ALL CAPS Char"/>
    <w:basedOn w:val="DefaultParagraphFont"/>
    <w:link w:val="ALLCAPS"/>
    <w:rsid w:val="002E5A86"/>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2E5A86"/>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2E5A86"/>
    <w:rPr>
      <w:rFonts w:ascii="Times New Roman" w:eastAsia="Times New Roman" w:hAnsi="Times New Roman" w:cs="Calibri"/>
      <w:b/>
      <w:sz w:val="24"/>
    </w:rPr>
  </w:style>
  <w:style w:type="character" w:customStyle="1" w:styleId="10ptnotbold">
    <w:name w:val="10ptnotbold"/>
    <w:basedOn w:val="DefaultParagraphFont"/>
    <w:rsid w:val="002E5A86"/>
    <w:rPr>
      <w:sz w:val="20"/>
    </w:rPr>
  </w:style>
  <w:style w:type="character" w:customStyle="1" w:styleId="Cites-AuthorDate">
    <w:name w:val="Cites-Author/Date"/>
    <w:rsid w:val="002E5A86"/>
    <w:rPr>
      <w:rFonts w:ascii="Helvetica" w:hAnsi="Helvetica"/>
      <w:b/>
      <w:sz w:val="22"/>
      <w:szCs w:val="24"/>
      <w:u w:val="thick"/>
    </w:rPr>
  </w:style>
  <w:style w:type="paragraph" w:customStyle="1" w:styleId="CiteTag">
    <w:name w:val="Cite/Tag"/>
    <w:basedOn w:val="Normal"/>
    <w:uiPriority w:val="99"/>
    <w:qFormat/>
    <w:rsid w:val="002E5A86"/>
    <w:rPr>
      <w:rFonts w:ascii="Times New Roman" w:eastAsia="Cambria" w:hAnsi="Times New Roman" w:cs="Calibri"/>
      <w:b/>
    </w:rPr>
  </w:style>
  <w:style w:type="character" w:customStyle="1" w:styleId="CardsFont6ptChar1">
    <w:name w:val="Cards + Font: 6 pt Char1"/>
    <w:basedOn w:val="CardsChar"/>
    <w:link w:val="CardsFont6pt"/>
    <w:rsid w:val="002E5A8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E5A86"/>
  </w:style>
  <w:style w:type="character" w:customStyle="1" w:styleId="m489902567989944824gmail-styleunderline">
    <w:name w:val="m_489902567989944824gmail-styleunderline"/>
    <w:basedOn w:val="DefaultParagraphFont"/>
    <w:rsid w:val="002E5A86"/>
  </w:style>
  <w:style w:type="paragraph" w:customStyle="1" w:styleId="Analytic0">
    <w:name w:val="Analytic"/>
    <w:basedOn w:val="Normal"/>
    <w:link w:val="AnalyticChar0"/>
    <w:autoRedefine/>
    <w:uiPriority w:val="4"/>
    <w:qFormat/>
    <w:rsid w:val="002E5A86"/>
    <w:rPr>
      <w:rFonts w:cstheme="minorBidi"/>
      <w:b/>
      <w:sz w:val="26"/>
    </w:rPr>
  </w:style>
  <w:style w:type="character" w:customStyle="1" w:styleId="AnalyticChar0">
    <w:name w:val="Analytic Char"/>
    <w:basedOn w:val="DefaultParagraphFont"/>
    <w:link w:val="Analytic0"/>
    <w:uiPriority w:val="4"/>
    <w:rsid w:val="002E5A86"/>
    <w:rPr>
      <w:rFonts w:ascii="Georgia" w:hAnsi="Georgia"/>
      <w:b/>
      <w:sz w:val="26"/>
    </w:rPr>
  </w:style>
  <w:style w:type="character" w:customStyle="1" w:styleId="UnresolvedMention2">
    <w:name w:val="Unresolved Mention2"/>
    <w:basedOn w:val="DefaultParagraphFont"/>
    <w:uiPriority w:val="99"/>
    <w:rsid w:val="002E5A86"/>
    <w:rPr>
      <w:color w:val="808080"/>
      <w:shd w:val="clear" w:color="auto" w:fill="E6E6E6"/>
    </w:rPr>
  </w:style>
  <w:style w:type="character" w:customStyle="1" w:styleId="swauthor">
    <w:name w:val="sw_author"/>
    <w:rsid w:val="002E5A86"/>
  </w:style>
  <w:style w:type="character" w:customStyle="1" w:styleId="UnderlineCharChar3">
    <w:name w:val="Underline Char Char3"/>
    <w:rsid w:val="002E5A86"/>
    <w:rPr>
      <w:szCs w:val="24"/>
      <w:u w:val="single"/>
      <w:lang w:val="en-US" w:eastAsia="en-US" w:bidi="ar-SA"/>
    </w:rPr>
  </w:style>
  <w:style w:type="character" w:customStyle="1" w:styleId="tl8wme">
    <w:name w:val="tl8wme"/>
    <w:basedOn w:val="DefaultParagraphFont"/>
    <w:rsid w:val="002E5A86"/>
  </w:style>
  <w:style w:type="character" w:customStyle="1" w:styleId="Mention3">
    <w:name w:val="Mention3"/>
    <w:basedOn w:val="DefaultParagraphFont"/>
    <w:uiPriority w:val="99"/>
    <w:semiHidden/>
    <w:unhideWhenUsed/>
    <w:rsid w:val="002E5A86"/>
    <w:rPr>
      <w:color w:val="2B579A"/>
      <w:shd w:val="clear" w:color="auto" w:fill="E6E6E6"/>
    </w:rPr>
  </w:style>
  <w:style w:type="character" w:customStyle="1" w:styleId="m-5251091010484660064gmail-style13ptbold">
    <w:name w:val="m_-5251091010484660064gmail-style13ptbold"/>
    <w:basedOn w:val="DefaultParagraphFont"/>
    <w:rsid w:val="002E5A86"/>
  </w:style>
  <w:style w:type="character" w:customStyle="1" w:styleId="m-5251091010484660064gmail-styleunderline">
    <w:name w:val="m_-5251091010484660064gmail-styleunderline"/>
    <w:basedOn w:val="DefaultParagraphFont"/>
    <w:rsid w:val="002E5A86"/>
  </w:style>
  <w:style w:type="character" w:customStyle="1" w:styleId="tablecaption">
    <w:name w:val="tablecaption"/>
    <w:basedOn w:val="DefaultParagraphFont"/>
    <w:rsid w:val="002E5A86"/>
  </w:style>
  <w:style w:type="character" w:customStyle="1" w:styleId="StyleLatinHelvetica105ptBlack">
    <w:name w:val="Style (Latin) Helvetica 10.5 pt Black"/>
    <w:basedOn w:val="DefaultParagraphFont"/>
    <w:rsid w:val="002E5A86"/>
    <w:rPr>
      <w:rFonts w:ascii="Times New Roman" w:hAnsi="Times New Roman"/>
      <w:color w:val="000000"/>
      <w:sz w:val="21"/>
    </w:rPr>
  </w:style>
  <w:style w:type="character" w:customStyle="1" w:styleId="m-413333960618644972gmail-style13ptbold">
    <w:name w:val="m_-413333960618644972gmail-style13ptbold"/>
    <w:basedOn w:val="DefaultParagraphFont"/>
    <w:rsid w:val="002E5A86"/>
  </w:style>
  <w:style w:type="character" w:customStyle="1" w:styleId="m-413333960618644972gmail-styleunderline">
    <w:name w:val="m_-413333960618644972gmail-styleunderline"/>
    <w:basedOn w:val="DefaultParagraphFont"/>
    <w:rsid w:val="002E5A86"/>
  </w:style>
  <w:style w:type="character" w:customStyle="1" w:styleId="m8314098763611656848gmail-stylestylebold12pt">
    <w:name w:val="m_8314098763611656848gmail-stylestylebold12pt"/>
    <w:basedOn w:val="DefaultParagraphFont"/>
    <w:rsid w:val="002E5A86"/>
  </w:style>
  <w:style w:type="character" w:customStyle="1" w:styleId="m8314098763611656848gmail-styleboldunderline">
    <w:name w:val="m_8314098763611656848gmail-styleboldunderline"/>
    <w:basedOn w:val="DefaultParagraphFont"/>
    <w:rsid w:val="002E5A86"/>
  </w:style>
  <w:style w:type="paragraph" w:customStyle="1" w:styleId="Spacer">
    <w:name w:val="Spacer"/>
    <w:basedOn w:val="Heading1"/>
    <w:link w:val="SpacerChar"/>
    <w:autoRedefine/>
    <w:uiPriority w:val="4"/>
    <w:qFormat/>
    <w:rsid w:val="002E5A8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E5A86"/>
    <w:rPr>
      <w:rFonts w:ascii="Georgia" w:eastAsiaTheme="majorEastAsia" w:hAnsi="Georgia" w:cstheme="majorBidi"/>
      <w:b/>
      <w:sz w:val="24"/>
      <w:szCs w:val="32"/>
    </w:rPr>
  </w:style>
  <w:style w:type="paragraph" w:customStyle="1" w:styleId="msonormal0">
    <w:name w:val="msonormal"/>
    <w:basedOn w:val="Normal"/>
    <w:rsid w:val="002E5A8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E5A86"/>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2E5A86"/>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2E5A86"/>
    <w:rPr>
      <w:rFonts w:ascii="Arial Narrow" w:hAnsi="Arial Narrow" w:cs="Times New Roman"/>
      <w:color w:val="000000"/>
      <w:sz w:val="16"/>
    </w:rPr>
  </w:style>
  <w:style w:type="character" w:customStyle="1" w:styleId="CiteReal0">
    <w:name w:val="CiteReal"/>
    <w:uiPriority w:val="1"/>
    <w:qFormat/>
    <w:rsid w:val="002E5A86"/>
    <w:rPr>
      <w:rFonts w:ascii="Arial" w:hAnsi="Arial"/>
      <w:b/>
      <w:sz w:val="24"/>
      <w:u w:val="single"/>
    </w:rPr>
  </w:style>
  <w:style w:type="character" w:customStyle="1" w:styleId="dropcap1">
    <w:name w:val="dropcap1"/>
    <w:rsid w:val="002E5A86"/>
  </w:style>
  <w:style w:type="paragraph" w:customStyle="1" w:styleId="Style31">
    <w:name w:val="Style31"/>
    <w:basedOn w:val="Normal"/>
    <w:uiPriority w:val="99"/>
    <w:rsid w:val="002E5A86"/>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2E5A86"/>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2E5A86"/>
    <w:pPr>
      <w:spacing w:line="200" w:lineRule="exact"/>
      <w:jc w:val="both"/>
    </w:pPr>
    <w:rPr>
      <w:rFonts w:ascii="Palatino Linotype" w:hAnsi="Palatino Linotype" w:cs="Palatino Linotype"/>
      <w:sz w:val="16"/>
    </w:rPr>
  </w:style>
  <w:style w:type="character" w:customStyle="1" w:styleId="FontStyle72">
    <w:name w:val="Font Style72"/>
    <w:uiPriority w:val="99"/>
    <w:rsid w:val="002E5A86"/>
    <w:rPr>
      <w:rFonts w:ascii="Cambria" w:hAnsi="Cambria" w:cs="Cambria" w:hint="default"/>
      <w:sz w:val="16"/>
      <w:szCs w:val="16"/>
    </w:rPr>
  </w:style>
  <w:style w:type="character" w:customStyle="1" w:styleId="FontStyle73">
    <w:name w:val="Font Style73"/>
    <w:uiPriority w:val="99"/>
    <w:rsid w:val="002E5A86"/>
    <w:rPr>
      <w:rFonts w:ascii="Cambria" w:hAnsi="Cambria" w:cs="Cambria" w:hint="default"/>
      <w:i/>
      <w:iCs/>
      <w:sz w:val="16"/>
      <w:szCs w:val="16"/>
    </w:rPr>
  </w:style>
  <w:style w:type="character" w:customStyle="1" w:styleId="UnderlinestyleChar2">
    <w:name w:val="Underline style Char2"/>
    <w:rsid w:val="002E5A86"/>
    <w:rPr>
      <w:sz w:val="22"/>
      <w:szCs w:val="24"/>
      <w:u w:val="single"/>
      <w:lang w:val="en-US" w:eastAsia="en-US" w:bidi="ar-SA"/>
    </w:rPr>
  </w:style>
  <w:style w:type="character" w:customStyle="1" w:styleId="FontStyle49">
    <w:name w:val="Font Style49"/>
    <w:uiPriority w:val="99"/>
    <w:rsid w:val="002E5A86"/>
    <w:rPr>
      <w:rFonts w:ascii="Cambria" w:hAnsi="Cambria" w:cs="Cambria"/>
      <w:sz w:val="20"/>
      <w:szCs w:val="20"/>
    </w:rPr>
  </w:style>
  <w:style w:type="character" w:customStyle="1" w:styleId="FontStyle50">
    <w:name w:val="Font Style50"/>
    <w:uiPriority w:val="99"/>
    <w:rsid w:val="002E5A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E5A86"/>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2E5A86"/>
    <w:rPr>
      <w:rFonts w:ascii="Cambria" w:eastAsia="Cambria" w:hAnsi="Cambria" w:cs="Cambria"/>
      <w:spacing w:val="-3"/>
      <w:sz w:val="16"/>
      <w:szCs w:val="20"/>
    </w:rPr>
  </w:style>
  <w:style w:type="character" w:customStyle="1" w:styleId="kn">
    <w:name w:val="kn"/>
    <w:basedOn w:val="DefaultParagraphFont"/>
    <w:rsid w:val="002E5A86"/>
  </w:style>
  <w:style w:type="character" w:customStyle="1" w:styleId="StyleStyleUnderlineUnderlineStyleBoldUnderlineIntenseEmphas">
    <w:name w:val="Style Style UnderlineUnderlineStyle Bold UnderlineIntense Emphas..."/>
    <w:basedOn w:val="DefaultParagraphFont"/>
    <w:rsid w:val="002E5A86"/>
    <w:rPr>
      <w:b/>
      <w:bCs/>
      <w:sz w:val="26"/>
      <w:u w:val="single"/>
    </w:rPr>
  </w:style>
  <w:style w:type="character" w:customStyle="1" w:styleId="articoloinside">
    <w:name w:val="articolo_inside"/>
    <w:rsid w:val="002E5A86"/>
  </w:style>
  <w:style w:type="paragraph" w:customStyle="1" w:styleId="pagetools">
    <w:name w:val="pagetools"/>
    <w:basedOn w:val="Normal"/>
    <w:rsid w:val="002E5A86"/>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2E5A86"/>
  </w:style>
  <w:style w:type="character" w:customStyle="1" w:styleId="job">
    <w:name w:val="job"/>
    <w:basedOn w:val="DefaultParagraphFont"/>
    <w:rsid w:val="002E5A86"/>
  </w:style>
  <w:style w:type="character" w:customStyle="1" w:styleId="publisher">
    <w:name w:val="publisher"/>
    <w:basedOn w:val="DefaultParagraphFont"/>
    <w:rsid w:val="002E5A86"/>
  </w:style>
  <w:style w:type="character" w:customStyle="1" w:styleId="pubyear">
    <w:name w:val="pubyear"/>
    <w:basedOn w:val="DefaultParagraphFont"/>
    <w:rsid w:val="002E5A86"/>
  </w:style>
  <w:style w:type="character" w:customStyle="1" w:styleId="pubcity">
    <w:name w:val="pubcity"/>
    <w:basedOn w:val="DefaultParagraphFont"/>
    <w:rsid w:val="002E5A86"/>
  </w:style>
  <w:style w:type="character" w:customStyle="1" w:styleId="bodycontentlink">
    <w:name w:val="bodycontentlink"/>
    <w:basedOn w:val="DefaultParagraphFont"/>
    <w:rsid w:val="002E5A86"/>
  </w:style>
  <w:style w:type="paragraph" w:customStyle="1" w:styleId="C-Text">
    <w:name w:val="C-Text"/>
    <w:basedOn w:val="Normal"/>
    <w:rsid w:val="002E5A86"/>
    <w:pPr>
      <w:tabs>
        <w:tab w:val="num" w:pos="720"/>
      </w:tabs>
      <w:ind w:left="720" w:hanging="360"/>
    </w:pPr>
    <w:rPr>
      <w:rFonts w:ascii="Book Antiqua" w:hAnsi="Book Antiqua" w:cstheme="minorBidi"/>
      <w:sz w:val="24"/>
    </w:rPr>
  </w:style>
  <w:style w:type="character" w:customStyle="1" w:styleId="ecdate">
    <w:name w:val="ec_date"/>
    <w:basedOn w:val="DefaultParagraphFont"/>
    <w:rsid w:val="002E5A86"/>
    <w:rPr>
      <w:rFonts w:ascii="Symbol" w:hAnsi="Symbol" w:hint="default"/>
      <w:sz w:val="20"/>
      <w:szCs w:val="20"/>
      <w:shd w:val="clear" w:color="auto" w:fill="FFFFFF"/>
    </w:rPr>
  </w:style>
  <w:style w:type="paragraph" w:customStyle="1" w:styleId="ecmsonormal">
    <w:name w:val="ec_msonormal"/>
    <w:basedOn w:val="Normal"/>
    <w:rsid w:val="002E5A86"/>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2E5A86"/>
  </w:style>
  <w:style w:type="character" w:customStyle="1" w:styleId="articleheadline">
    <w:name w:val="articleheadline"/>
    <w:basedOn w:val="DefaultParagraphFont"/>
    <w:rsid w:val="002E5A86"/>
  </w:style>
  <w:style w:type="paragraph" w:customStyle="1" w:styleId="u-intro">
    <w:name w:val="u-intro"/>
    <w:basedOn w:val="Normal"/>
    <w:rsid w:val="002E5A86"/>
    <w:pPr>
      <w:spacing w:before="100" w:beforeAutospacing="1" w:after="100" w:afterAutospacing="1"/>
    </w:pPr>
    <w:rPr>
      <w:rFonts w:cstheme="minorBidi"/>
      <w:sz w:val="24"/>
    </w:rPr>
  </w:style>
  <w:style w:type="character" w:customStyle="1" w:styleId="u-byline">
    <w:name w:val="u-byline"/>
    <w:basedOn w:val="DefaultParagraphFont"/>
    <w:rsid w:val="002E5A86"/>
  </w:style>
  <w:style w:type="character" w:customStyle="1" w:styleId="articlebya">
    <w:name w:val="articleby_a"/>
    <w:basedOn w:val="DefaultParagraphFont"/>
    <w:rsid w:val="002E5A86"/>
  </w:style>
  <w:style w:type="character" w:customStyle="1" w:styleId="popupwinby">
    <w:name w:val="popupwinby"/>
    <w:basedOn w:val="DefaultParagraphFont"/>
    <w:rsid w:val="002E5A86"/>
  </w:style>
  <w:style w:type="character" w:customStyle="1" w:styleId="storyheader">
    <w:name w:val="storyheader"/>
    <w:basedOn w:val="DefaultParagraphFont"/>
    <w:rsid w:val="002E5A86"/>
  </w:style>
  <w:style w:type="character" w:customStyle="1" w:styleId="marron">
    <w:name w:val="marron"/>
    <w:basedOn w:val="DefaultParagraphFont"/>
    <w:rsid w:val="002E5A86"/>
  </w:style>
  <w:style w:type="paragraph" w:customStyle="1" w:styleId="StyleNormalWeb10pt">
    <w:name w:val="Style Normal (Web) + 10 pt"/>
    <w:basedOn w:val="NormalWeb"/>
    <w:next w:val="Normal"/>
    <w:rsid w:val="002E5A86"/>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2E5A86"/>
    <w:rPr>
      <w:szCs w:val="24"/>
      <w:lang w:val="en-US" w:eastAsia="en-US" w:bidi="ar-SA"/>
    </w:rPr>
  </w:style>
  <w:style w:type="paragraph" w:customStyle="1" w:styleId="TagCiteShells">
    <w:name w:val="Tag/Cite/Shells"/>
    <w:basedOn w:val="Normal"/>
    <w:rsid w:val="002E5A86"/>
    <w:rPr>
      <w:rFonts w:cstheme="minorBidi"/>
      <w:b/>
      <w:sz w:val="16"/>
    </w:rPr>
  </w:style>
  <w:style w:type="paragraph" w:customStyle="1" w:styleId="DefinitionTerm">
    <w:name w:val="Definition Term"/>
    <w:basedOn w:val="Normal"/>
    <w:next w:val="Normal"/>
    <w:rsid w:val="002E5A86"/>
    <w:rPr>
      <w:rFonts w:cstheme="minorBidi"/>
      <w:snapToGrid w:val="0"/>
      <w:sz w:val="24"/>
    </w:rPr>
  </w:style>
  <w:style w:type="character" w:customStyle="1" w:styleId="Style3CharChar">
    <w:name w:val="Style3 Char Char"/>
    <w:basedOn w:val="DefaultParagraphFont"/>
    <w:rsid w:val="002E5A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E5A86"/>
    <w:pPr>
      <w:spacing w:after="60"/>
    </w:pPr>
    <w:rPr>
      <w:rFonts w:eastAsia="Segoe UI" w:cs="Cambria"/>
      <w:caps/>
      <w:sz w:val="20"/>
      <w:lang w:eastAsia="zh-CN"/>
    </w:rPr>
  </w:style>
  <w:style w:type="character" w:customStyle="1" w:styleId="NormalChar0">
    <w:name w:val="Normal Char"/>
    <w:basedOn w:val="DefaultParagraphFont"/>
    <w:rsid w:val="002E5A86"/>
    <w:rPr>
      <w:lang w:eastAsia="en-US"/>
    </w:rPr>
  </w:style>
  <w:style w:type="character" w:customStyle="1" w:styleId="BoldUnderlineChar2">
    <w:name w:val="Bold + Underline Char"/>
    <w:basedOn w:val="DefaultParagraphFont"/>
    <w:rsid w:val="002E5A8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E5A86"/>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2E5A86"/>
  </w:style>
  <w:style w:type="character" w:customStyle="1" w:styleId="CharacterStyle7">
    <w:name w:val="Character Style 7"/>
    <w:rsid w:val="002E5A86"/>
    <w:rPr>
      <w:rFonts w:ascii="Trebuchet MS" w:hAnsi="Trebuchet MS" w:cs="Trebuchet MS"/>
      <w:sz w:val="20"/>
      <w:szCs w:val="20"/>
      <w:u w:val="single"/>
    </w:rPr>
  </w:style>
  <w:style w:type="character" w:customStyle="1" w:styleId="StyleStyle4Char">
    <w:name w:val="Style Style4 + Char"/>
    <w:basedOn w:val="DefaultParagraphFont"/>
    <w:rsid w:val="002E5A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E5A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E5A86"/>
    <w:rPr>
      <w:rFonts w:ascii="Symbol" w:hAnsi="Symbol" w:cstheme="minorBidi"/>
      <w:sz w:val="21"/>
      <w:szCs w:val="21"/>
      <w:u w:val="thick"/>
    </w:rPr>
  </w:style>
  <w:style w:type="character" w:customStyle="1" w:styleId="UnderlinedEvidenceCharChar">
    <w:name w:val="Underlined Evidence Char Char"/>
    <w:basedOn w:val="DefaultParagraphFont"/>
    <w:rsid w:val="002E5A86"/>
    <w:rPr>
      <w:rFonts w:ascii="Symbol" w:hAnsi="Symbol"/>
      <w:sz w:val="21"/>
      <w:szCs w:val="21"/>
      <w:u w:val="thick"/>
      <w:lang w:val="en-US" w:eastAsia="en-US" w:bidi="ar-SA"/>
    </w:rPr>
  </w:style>
  <w:style w:type="paragraph" w:customStyle="1" w:styleId="Cite8">
    <w:name w:val="Cite8"/>
    <w:basedOn w:val="Normal"/>
    <w:autoRedefine/>
    <w:qFormat/>
    <w:rsid w:val="002E5A86"/>
    <w:rPr>
      <w:rFonts w:ascii="Trebuchet MS" w:eastAsia="Verdana" w:hAnsi="Trebuchet MS" w:cs="Cambria"/>
      <w:sz w:val="16"/>
    </w:rPr>
  </w:style>
  <w:style w:type="paragraph" w:customStyle="1" w:styleId="8font">
    <w:name w:val="8font"/>
    <w:basedOn w:val="Normal"/>
    <w:next w:val="Normal"/>
    <w:autoRedefine/>
    <w:qFormat/>
    <w:rsid w:val="002E5A86"/>
    <w:rPr>
      <w:rFonts w:eastAsia="Cambria Math" w:cs="Cambria"/>
      <w:sz w:val="16"/>
      <w:szCs w:val="16"/>
    </w:rPr>
  </w:style>
  <w:style w:type="character" w:customStyle="1" w:styleId="NoterefInText">
    <w:name w:val="_NoterefInText"/>
    <w:uiPriority w:val="99"/>
    <w:rsid w:val="002E5A86"/>
    <w:rPr>
      <w:rFonts w:cs="AKDPE C+ Utopia"/>
      <w:color w:val="000000"/>
    </w:rPr>
  </w:style>
  <w:style w:type="character" w:customStyle="1" w:styleId="postauthor">
    <w:name w:val="postauthor"/>
    <w:basedOn w:val="DefaultParagraphFont"/>
    <w:rsid w:val="002E5A86"/>
  </w:style>
  <w:style w:type="paragraph" w:customStyle="1" w:styleId="notes-source-hasnotes">
    <w:name w:val="notes-source-hasnotes"/>
    <w:basedOn w:val="Normal"/>
    <w:rsid w:val="002E5A86"/>
    <w:pPr>
      <w:spacing w:before="100" w:beforeAutospacing="1" w:after="100" w:afterAutospacing="1"/>
    </w:pPr>
    <w:rPr>
      <w:rFonts w:cstheme="minorBidi"/>
      <w:sz w:val="16"/>
      <w:szCs w:val="20"/>
    </w:rPr>
  </w:style>
  <w:style w:type="character" w:customStyle="1" w:styleId="span">
    <w:name w:val="span"/>
    <w:basedOn w:val="DefaultParagraphFont"/>
    <w:rsid w:val="002E5A86"/>
  </w:style>
  <w:style w:type="character" w:customStyle="1" w:styleId="maintitle">
    <w:name w:val="maintitle"/>
    <w:basedOn w:val="DefaultParagraphFont"/>
    <w:rsid w:val="002E5A86"/>
  </w:style>
  <w:style w:type="character" w:customStyle="1" w:styleId="thirdparty-logo">
    <w:name w:val="thirdparty-logo"/>
    <w:basedOn w:val="DefaultParagraphFont"/>
    <w:rsid w:val="002E5A86"/>
  </w:style>
  <w:style w:type="character" w:customStyle="1" w:styleId="posted">
    <w:name w:val="posted"/>
    <w:basedOn w:val="DefaultParagraphFont"/>
    <w:rsid w:val="002E5A86"/>
  </w:style>
  <w:style w:type="character" w:customStyle="1" w:styleId="ticker">
    <w:name w:val="ticker"/>
    <w:basedOn w:val="DefaultParagraphFont"/>
    <w:rsid w:val="002E5A86"/>
  </w:style>
  <w:style w:type="paragraph" w:customStyle="1" w:styleId="articlemeta">
    <w:name w:val="articlemeta"/>
    <w:basedOn w:val="Normal"/>
    <w:rsid w:val="002E5A86"/>
    <w:pPr>
      <w:spacing w:before="100" w:beforeAutospacing="1" w:after="100" w:afterAutospacing="1"/>
    </w:pPr>
    <w:rPr>
      <w:rFonts w:cstheme="minorBidi"/>
      <w:sz w:val="16"/>
      <w:szCs w:val="20"/>
    </w:rPr>
  </w:style>
  <w:style w:type="character" w:customStyle="1" w:styleId="vcard">
    <w:name w:val="vcard"/>
    <w:basedOn w:val="DefaultParagraphFont"/>
    <w:rsid w:val="002E5A86"/>
  </w:style>
  <w:style w:type="character" w:customStyle="1" w:styleId="print-footnote">
    <w:name w:val="print-footnote"/>
    <w:basedOn w:val="DefaultParagraphFont"/>
    <w:rsid w:val="002E5A86"/>
  </w:style>
  <w:style w:type="character" w:customStyle="1" w:styleId="datestring">
    <w:name w:val="datestring"/>
    <w:basedOn w:val="DefaultParagraphFont"/>
    <w:rsid w:val="002E5A86"/>
  </w:style>
  <w:style w:type="paragraph" w:customStyle="1" w:styleId="noindent0">
    <w:name w:val="no_indent"/>
    <w:basedOn w:val="Normal"/>
    <w:rsid w:val="002E5A86"/>
    <w:pPr>
      <w:spacing w:before="100" w:beforeAutospacing="1" w:after="100" w:afterAutospacing="1"/>
    </w:pPr>
    <w:rPr>
      <w:rFonts w:cstheme="minorBidi"/>
      <w:sz w:val="16"/>
      <w:szCs w:val="20"/>
    </w:rPr>
  </w:style>
  <w:style w:type="character" w:customStyle="1" w:styleId="email">
    <w:name w:val="email"/>
    <w:basedOn w:val="DefaultParagraphFont"/>
    <w:rsid w:val="002E5A86"/>
  </w:style>
  <w:style w:type="paragraph" w:customStyle="1" w:styleId="left">
    <w:name w:val="left"/>
    <w:basedOn w:val="Normal"/>
    <w:rsid w:val="002E5A86"/>
    <w:pPr>
      <w:spacing w:before="100" w:beforeAutospacing="1" w:after="100" w:afterAutospacing="1"/>
    </w:pPr>
    <w:rPr>
      <w:rFonts w:cstheme="minorBidi"/>
      <w:sz w:val="16"/>
      <w:szCs w:val="20"/>
    </w:rPr>
  </w:style>
  <w:style w:type="paragraph" w:customStyle="1" w:styleId="right">
    <w:name w:val="right"/>
    <w:basedOn w:val="Normal"/>
    <w:rsid w:val="002E5A86"/>
    <w:pPr>
      <w:spacing w:before="100" w:beforeAutospacing="1" w:after="100" w:afterAutospacing="1"/>
    </w:pPr>
    <w:rPr>
      <w:rFonts w:cstheme="minorBidi"/>
      <w:sz w:val="16"/>
      <w:szCs w:val="20"/>
    </w:rPr>
  </w:style>
  <w:style w:type="character" w:customStyle="1" w:styleId="gptad">
    <w:name w:val="gptad"/>
    <w:basedOn w:val="DefaultParagraphFont"/>
    <w:rsid w:val="002E5A86"/>
  </w:style>
  <w:style w:type="paragraph" w:customStyle="1" w:styleId="creditpostedmodified">
    <w:name w:val="credit_posted_modified"/>
    <w:basedOn w:val="Normal"/>
    <w:rsid w:val="002E5A86"/>
    <w:pPr>
      <w:spacing w:before="100" w:beforeAutospacing="1" w:after="100" w:afterAutospacing="1"/>
    </w:pPr>
    <w:rPr>
      <w:rFonts w:cstheme="minorBidi"/>
      <w:sz w:val="16"/>
      <w:szCs w:val="20"/>
    </w:rPr>
  </w:style>
  <w:style w:type="character" w:customStyle="1" w:styleId="creditline">
    <w:name w:val="creditline"/>
    <w:basedOn w:val="DefaultParagraphFont"/>
    <w:rsid w:val="002E5A86"/>
  </w:style>
  <w:style w:type="character" w:customStyle="1" w:styleId="grd">
    <w:name w:val="grd"/>
    <w:basedOn w:val="DefaultParagraphFont"/>
    <w:rsid w:val="002E5A86"/>
  </w:style>
  <w:style w:type="paragraph" w:customStyle="1" w:styleId="hs-text-container">
    <w:name w:val="hs-text-container"/>
    <w:basedOn w:val="Normal"/>
    <w:rsid w:val="002E5A86"/>
    <w:pPr>
      <w:spacing w:before="100" w:beforeAutospacing="1" w:after="100" w:afterAutospacing="1"/>
    </w:pPr>
    <w:rPr>
      <w:rFonts w:cstheme="minorBidi"/>
      <w:sz w:val="16"/>
      <w:szCs w:val="20"/>
    </w:rPr>
  </w:style>
  <w:style w:type="character" w:customStyle="1" w:styleId="created">
    <w:name w:val="created"/>
    <w:basedOn w:val="DefaultParagraphFont"/>
    <w:rsid w:val="002E5A86"/>
  </w:style>
  <w:style w:type="character" w:customStyle="1" w:styleId="changed">
    <w:name w:val="changed"/>
    <w:basedOn w:val="DefaultParagraphFont"/>
    <w:rsid w:val="002E5A86"/>
  </w:style>
  <w:style w:type="character" w:customStyle="1" w:styleId="article-author-name">
    <w:name w:val="article-author-name"/>
    <w:basedOn w:val="DefaultParagraphFont"/>
    <w:rsid w:val="002E5A86"/>
  </w:style>
  <w:style w:type="character" w:customStyle="1" w:styleId="bioexcerpt">
    <w:name w:val="bio_excerpt"/>
    <w:basedOn w:val="DefaultParagraphFont"/>
    <w:rsid w:val="002E5A86"/>
  </w:style>
  <w:style w:type="character" w:customStyle="1" w:styleId="commentcount">
    <w:name w:val="comment_count"/>
    <w:basedOn w:val="DefaultParagraphFont"/>
    <w:rsid w:val="002E5A86"/>
  </w:style>
  <w:style w:type="character" w:customStyle="1" w:styleId="searchtermshighlighted">
    <w:name w:val="searchtermshighlighted"/>
    <w:basedOn w:val="DefaultParagraphFont"/>
    <w:rsid w:val="002E5A86"/>
  </w:style>
  <w:style w:type="character" w:customStyle="1" w:styleId="contributornametrigger">
    <w:name w:val="contributornametrigger"/>
    <w:basedOn w:val="DefaultParagraphFont"/>
    <w:rsid w:val="002E5A86"/>
  </w:style>
  <w:style w:type="character" w:customStyle="1" w:styleId="bylinepipe">
    <w:name w:val="bylinepipe"/>
    <w:basedOn w:val="DefaultParagraphFont"/>
    <w:rsid w:val="002E5A86"/>
  </w:style>
  <w:style w:type="character" w:customStyle="1" w:styleId="lucenesearchresulturlb">
    <w:name w:val="lucene_search_result_url_b"/>
    <w:basedOn w:val="DefaultParagraphFont"/>
    <w:rsid w:val="002E5A86"/>
  </w:style>
  <w:style w:type="character" w:customStyle="1" w:styleId="faculty-title">
    <w:name w:val="faculty-title"/>
    <w:basedOn w:val="DefaultParagraphFont"/>
    <w:rsid w:val="002E5A86"/>
  </w:style>
  <w:style w:type="character" w:customStyle="1" w:styleId="count">
    <w:name w:val="count"/>
    <w:basedOn w:val="DefaultParagraphFont"/>
    <w:rsid w:val="002E5A86"/>
  </w:style>
  <w:style w:type="character" w:customStyle="1" w:styleId="volume">
    <w:name w:val="volume"/>
    <w:basedOn w:val="DefaultParagraphFont"/>
    <w:rsid w:val="002E5A86"/>
  </w:style>
  <w:style w:type="character" w:customStyle="1" w:styleId="issue">
    <w:name w:val="issue"/>
    <w:basedOn w:val="DefaultParagraphFont"/>
    <w:rsid w:val="002E5A86"/>
  </w:style>
  <w:style w:type="character" w:customStyle="1" w:styleId="pages">
    <w:name w:val="pages"/>
    <w:basedOn w:val="DefaultParagraphFont"/>
    <w:rsid w:val="002E5A86"/>
  </w:style>
  <w:style w:type="character" w:customStyle="1" w:styleId="field-content">
    <w:name w:val="field-content"/>
    <w:basedOn w:val="DefaultParagraphFont"/>
    <w:rsid w:val="002E5A86"/>
  </w:style>
  <w:style w:type="character" w:customStyle="1" w:styleId="person">
    <w:name w:val="person"/>
    <w:basedOn w:val="DefaultParagraphFont"/>
    <w:rsid w:val="002E5A86"/>
  </w:style>
  <w:style w:type="character" w:customStyle="1" w:styleId="corresponding">
    <w:name w:val="corresponding"/>
    <w:basedOn w:val="DefaultParagraphFont"/>
    <w:rsid w:val="002E5A86"/>
  </w:style>
  <w:style w:type="character" w:customStyle="1" w:styleId="entry-date">
    <w:name w:val="entry-date"/>
    <w:basedOn w:val="DefaultParagraphFont"/>
    <w:rsid w:val="002E5A86"/>
  </w:style>
  <w:style w:type="paragraph" w:customStyle="1" w:styleId="entry-meta">
    <w:name w:val="entry-meta"/>
    <w:basedOn w:val="Normal"/>
    <w:rsid w:val="002E5A86"/>
    <w:pPr>
      <w:spacing w:before="100" w:beforeAutospacing="1" w:after="100" w:afterAutospacing="1"/>
    </w:pPr>
    <w:rPr>
      <w:rFonts w:cstheme="minorBidi"/>
      <w:sz w:val="16"/>
      <w:szCs w:val="20"/>
    </w:rPr>
  </w:style>
  <w:style w:type="character" w:customStyle="1" w:styleId="post-time">
    <w:name w:val="post-time"/>
    <w:basedOn w:val="DefaultParagraphFont"/>
    <w:rsid w:val="002E5A86"/>
  </w:style>
  <w:style w:type="character" w:customStyle="1" w:styleId="post-category">
    <w:name w:val="post-category"/>
    <w:basedOn w:val="DefaultParagraphFont"/>
    <w:rsid w:val="002E5A86"/>
  </w:style>
  <w:style w:type="character" w:customStyle="1" w:styleId="post-author">
    <w:name w:val="post-author"/>
    <w:basedOn w:val="DefaultParagraphFont"/>
    <w:rsid w:val="002E5A86"/>
  </w:style>
  <w:style w:type="character" w:customStyle="1" w:styleId="A10">
    <w:name w:val="A10"/>
    <w:uiPriority w:val="99"/>
    <w:rsid w:val="002E5A86"/>
    <w:rPr>
      <w:rFonts w:cs="MS Mincho"/>
      <w:color w:val="000000"/>
      <w:sz w:val="11"/>
      <w:szCs w:val="11"/>
    </w:rPr>
  </w:style>
  <w:style w:type="paragraph" w:customStyle="1" w:styleId="Pa10">
    <w:name w:val="Pa10"/>
    <w:basedOn w:val="Default"/>
    <w:next w:val="Default"/>
    <w:uiPriority w:val="99"/>
    <w:rsid w:val="002E5A8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E5A86"/>
    <w:pPr>
      <w:widowControl w:val="0"/>
      <w:spacing w:line="241" w:lineRule="atLeast"/>
    </w:pPr>
    <w:rPr>
      <w:rFonts w:ascii="Verdana" w:eastAsiaTheme="minorEastAsia" w:hAnsi="Verdana" w:cs="Cambria"/>
      <w:color w:val="auto"/>
    </w:rPr>
  </w:style>
  <w:style w:type="character" w:customStyle="1" w:styleId="A9">
    <w:name w:val="A9"/>
    <w:uiPriority w:val="99"/>
    <w:rsid w:val="002E5A86"/>
    <w:rPr>
      <w:rFonts w:cs="MS Mincho"/>
      <w:color w:val="000000"/>
      <w:sz w:val="14"/>
      <w:szCs w:val="14"/>
    </w:rPr>
  </w:style>
  <w:style w:type="paragraph" w:customStyle="1" w:styleId="articledetails">
    <w:name w:val="articledetails"/>
    <w:basedOn w:val="Normal"/>
    <w:rsid w:val="002E5A86"/>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2E5A86"/>
  </w:style>
  <w:style w:type="paragraph" w:customStyle="1" w:styleId="aff">
    <w:name w:val="aff"/>
    <w:basedOn w:val="Normal"/>
    <w:rsid w:val="002E5A86"/>
    <w:pPr>
      <w:spacing w:before="100" w:beforeAutospacing="1" w:after="100" w:afterAutospacing="1"/>
    </w:pPr>
    <w:rPr>
      <w:rFonts w:cstheme="minorBidi"/>
      <w:sz w:val="16"/>
      <w:szCs w:val="20"/>
    </w:rPr>
  </w:style>
  <w:style w:type="character" w:customStyle="1" w:styleId="entry-author">
    <w:name w:val="entry-author"/>
    <w:basedOn w:val="DefaultParagraphFont"/>
    <w:rsid w:val="002E5A86"/>
  </w:style>
  <w:style w:type="character" w:customStyle="1" w:styleId="entry-author-name">
    <w:name w:val="entry-author-name"/>
    <w:basedOn w:val="DefaultParagraphFont"/>
    <w:rsid w:val="002E5A86"/>
  </w:style>
  <w:style w:type="character" w:customStyle="1" w:styleId="arial11">
    <w:name w:val="arial_11"/>
    <w:basedOn w:val="DefaultParagraphFont"/>
    <w:rsid w:val="002E5A86"/>
  </w:style>
  <w:style w:type="character" w:customStyle="1" w:styleId="contrib-degrees">
    <w:name w:val="contrib-degrees"/>
    <w:basedOn w:val="DefaultParagraphFont"/>
    <w:rsid w:val="002E5A86"/>
  </w:style>
  <w:style w:type="character" w:customStyle="1" w:styleId="contrib-on-behalf-of">
    <w:name w:val="contrib-on-behalf-of"/>
    <w:basedOn w:val="DefaultParagraphFont"/>
    <w:rsid w:val="002E5A86"/>
  </w:style>
  <w:style w:type="character" w:customStyle="1" w:styleId="pubtime">
    <w:name w:val="pubtime"/>
    <w:basedOn w:val="DefaultParagraphFont"/>
    <w:rsid w:val="002E5A86"/>
  </w:style>
  <w:style w:type="character" w:customStyle="1" w:styleId="time">
    <w:name w:val="time"/>
    <w:basedOn w:val="DefaultParagraphFont"/>
    <w:rsid w:val="002E5A86"/>
  </w:style>
  <w:style w:type="character" w:customStyle="1" w:styleId="fbcommentscount">
    <w:name w:val="fb_comments_count"/>
    <w:basedOn w:val="DefaultParagraphFont"/>
    <w:rsid w:val="002E5A86"/>
  </w:style>
  <w:style w:type="character" w:customStyle="1" w:styleId="stsharethiscustom">
    <w:name w:val="st_sharethis_custom"/>
    <w:basedOn w:val="DefaultParagraphFont"/>
    <w:rsid w:val="002E5A86"/>
  </w:style>
  <w:style w:type="paragraph" w:customStyle="1" w:styleId="permalinkable">
    <w:name w:val="permalinkable"/>
    <w:basedOn w:val="Normal"/>
    <w:rsid w:val="002E5A86"/>
    <w:pPr>
      <w:spacing w:before="100" w:beforeAutospacing="1" w:after="100" w:afterAutospacing="1"/>
    </w:pPr>
    <w:rPr>
      <w:rFonts w:cstheme="minorBidi"/>
      <w:sz w:val="16"/>
      <w:szCs w:val="20"/>
    </w:rPr>
  </w:style>
  <w:style w:type="character" w:customStyle="1" w:styleId="post-date">
    <w:name w:val="post-date"/>
    <w:basedOn w:val="DefaultParagraphFont"/>
    <w:rsid w:val="002E5A86"/>
  </w:style>
  <w:style w:type="character" w:customStyle="1" w:styleId="link-external">
    <w:name w:val="link-external"/>
    <w:basedOn w:val="DefaultParagraphFont"/>
    <w:rsid w:val="002E5A86"/>
  </w:style>
  <w:style w:type="character" w:customStyle="1" w:styleId="articleauthor">
    <w:name w:val="article_author"/>
    <w:basedOn w:val="DefaultParagraphFont"/>
    <w:rsid w:val="002E5A86"/>
  </w:style>
  <w:style w:type="character" w:customStyle="1" w:styleId="articleissue">
    <w:name w:val="article_issue"/>
    <w:basedOn w:val="DefaultParagraphFont"/>
    <w:rsid w:val="002E5A86"/>
  </w:style>
  <w:style w:type="character" w:customStyle="1" w:styleId="a-size-large">
    <w:name w:val="a-size-large"/>
    <w:basedOn w:val="DefaultParagraphFont"/>
    <w:rsid w:val="002E5A86"/>
  </w:style>
  <w:style w:type="character" w:customStyle="1" w:styleId="a-size-medium">
    <w:name w:val="a-size-medium"/>
    <w:basedOn w:val="DefaultParagraphFont"/>
    <w:rsid w:val="002E5A86"/>
  </w:style>
  <w:style w:type="character" w:customStyle="1" w:styleId="contribution">
    <w:name w:val="contribution"/>
    <w:basedOn w:val="DefaultParagraphFont"/>
    <w:rsid w:val="002E5A86"/>
  </w:style>
  <w:style w:type="character" w:customStyle="1" w:styleId="a-color-secondary">
    <w:name w:val="a-color-secondary"/>
    <w:basedOn w:val="DefaultParagraphFont"/>
    <w:rsid w:val="002E5A86"/>
  </w:style>
  <w:style w:type="paragraph" w:customStyle="1" w:styleId="sbyline">
    <w:name w:val="sbyline"/>
    <w:basedOn w:val="Normal"/>
    <w:rsid w:val="002E5A86"/>
    <w:pPr>
      <w:spacing w:before="100" w:beforeAutospacing="1" w:after="100" w:afterAutospacing="1"/>
    </w:pPr>
    <w:rPr>
      <w:rFonts w:cstheme="minorBidi"/>
      <w:sz w:val="16"/>
      <w:szCs w:val="20"/>
    </w:rPr>
  </w:style>
  <w:style w:type="character" w:customStyle="1" w:styleId="ui-author">
    <w:name w:val="ui-author"/>
    <w:basedOn w:val="DefaultParagraphFont"/>
    <w:rsid w:val="002E5A86"/>
  </w:style>
  <w:style w:type="character" w:customStyle="1" w:styleId="ui-staffline">
    <w:name w:val="ui-staffline"/>
    <w:basedOn w:val="DefaultParagraphFont"/>
    <w:rsid w:val="002E5A86"/>
  </w:style>
  <w:style w:type="paragraph" w:customStyle="1" w:styleId="promotion-tag-p">
    <w:name w:val="promotion-tag-p"/>
    <w:basedOn w:val="Normal"/>
    <w:rsid w:val="002E5A86"/>
    <w:pPr>
      <w:spacing w:before="100" w:beforeAutospacing="1" w:after="100" w:afterAutospacing="1"/>
    </w:pPr>
    <w:rPr>
      <w:rFonts w:cstheme="minorBidi"/>
      <w:sz w:val="16"/>
      <w:szCs w:val="20"/>
    </w:rPr>
  </w:style>
  <w:style w:type="paragraph" w:customStyle="1" w:styleId="heading">
    <w:name w:val="heading"/>
    <w:basedOn w:val="Normal"/>
    <w:rsid w:val="002E5A86"/>
    <w:pPr>
      <w:spacing w:before="100" w:beforeAutospacing="1" w:after="100" w:afterAutospacing="1"/>
    </w:pPr>
    <w:rPr>
      <w:rFonts w:cstheme="minorBidi"/>
      <w:sz w:val="16"/>
      <w:szCs w:val="20"/>
    </w:rPr>
  </w:style>
  <w:style w:type="character" w:customStyle="1" w:styleId="value">
    <w:name w:val="value"/>
    <w:basedOn w:val="DefaultParagraphFont"/>
    <w:rsid w:val="002E5A86"/>
  </w:style>
  <w:style w:type="character" w:customStyle="1" w:styleId="specialissuelabel">
    <w:name w:val="specialissuelabel"/>
    <w:basedOn w:val="DefaultParagraphFont"/>
    <w:rsid w:val="002E5A86"/>
  </w:style>
  <w:style w:type="character" w:customStyle="1" w:styleId="referencediv">
    <w:name w:val="referencediv"/>
    <w:basedOn w:val="DefaultParagraphFont"/>
    <w:rsid w:val="002E5A86"/>
  </w:style>
  <w:style w:type="character" w:customStyle="1" w:styleId="wp-smiley">
    <w:name w:val="wp-smiley"/>
    <w:basedOn w:val="DefaultParagraphFont"/>
    <w:rsid w:val="002E5A86"/>
  </w:style>
  <w:style w:type="character" w:customStyle="1" w:styleId="meta-prep">
    <w:name w:val="meta-prep"/>
    <w:basedOn w:val="DefaultParagraphFont"/>
    <w:rsid w:val="002E5A86"/>
  </w:style>
  <w:style w:type="character" w:customStyle="1" w:styleId="artjournal">
    <w:name w:val="art_journal"/>
    <w:basedOn w:val="DefaultParagraphFont"/>
    <w:rsid w:val="002E5A86"/>
  </w:style>
  <w:style w:type="character" w:customStyle="1" w:styleId="artdatevolumeissuepart">
    <w:name w:val="art_datevolumeissuepart"/>
    <w:basedOn w:val="DefaultParagraphFont"/>
    <w:rsid w:val="002E5A86"/>
  </w:style>
  <w:style w:type="character" w:customStyle="1" w:styleId="artpages">
    <w:name w:val="art_pages"/>
    <w:basedOn w:val="DefaultParagraphFont"/>
    <w:rsid w:val="002E5A86"/>
  </w:style>
  <w:style w:type="character" w:customStyle="1" w:styleId="singlehighlightclass">
    <w:name w:val="single_highlight_class"/>
    <w:basedOn w:val="DefaultParagraphFont"/>
    <w:rsid w:val="002E5A86"/>
  </w:style>
  <w:style w:type="character" w:customStyle="1" w:styleId="degree">
    <w:name w:val="degree"/>
    <w:basedOn w:val="DefaultParagraphFont"/>
    <w:rsid w:val="002E5A86"/>
  </w:style>
  <w:style w:type="character" w:customStyle="1" w:styleId="major">
    <w:name w:val="major"/>
    <w:basedOn w:val="DefaultParagraphFont"/>
    <w:rsid w:val="002E5A86"/>
  </w:style>
  <w:style w:type="character" w:customStyle="1" w:styleId="authors">
    <w:name w:val="authors"/>
    <w:basedOn w:val="DefaultParagraphFont"/>
    <w:rsid w:val="002E5A86"/>
  </w:style>
  <w:style w:type="character" w:customStyle="1" w:styleId="views">
    <w:name w:val="views"/>
    <w:basedOn w:val="DefaultParagraphFont"/>
    <w:rsid w:val="002E5A86"/>
  </w:style>
  <w:style w:type="character" w:customStyle="1" w:styleId="stmainservices">
    <w:name w:val="stmainservices"/>
    <w:basedOn w:val="DefaultParagraphFont"/>
    <w:rsid w:val="002E5A86"/>
  </w:style>
  <w:style w:type="character" w:customStyle="1" w:styleId="stbubblehcount">
    <w:name w:val="stbubble_hcount"/>
    <w:basedOn w:val="DefaultParagraphFont"/>
    <w:rsid w:val="002E5A86"/>
  </w:style>
  <w:style w:type="paragraph" w:customStyle="1" w:styleId="Document">
    <w:name w:val="_Document"/>
    <w:basedOn w:val="Default"/>
    <w:next w:val="Default"/>
    <w:uiPriority w:val="99"/>
    <w:rsid w:val="002E5A8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E5A8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E5A86"/>
    <w:pPr>
      <w:widowControl w:val="0"/>
    </w:pPr>
    <w:rPr>
      <w:rFonts w:ascii="AKDPE C+ Utopia" w:eastAsiaTheme="minorEastAsia" w:hAnsi="AKDPE C+ Utopia" w:cs="Cambria"/>
      <w:color w:val="auto"/>
    </w:rPr>
  </w:style>
  <w:style w:type="paragraph" w:customStyle="1" w:styleId="collapsed-hide">
    <w:name w:val="collapsed-hide"/>
    <w:basedOn w:val="Normal"/>
    <w:rsid w:val="002E5A86"/>
    <w:pPr>
      <w:spacing w:before="100" w:beforeAutospacing="1" w:after="100" w:afterAutospacing="1"/>
    </w:pPr>
    <w:rPr>
      <w:rFonts w:cstheme="minorBidi"/>
      <w:sz w:val="16"/>
      <w:szCs w:val="20"/>
    </w:rPr>
  </w:style>
  <w:style w:type="paragraph" w:customStyle="1" w:styleId="Pa7">
    <w:name w:val="Pa7"/>
    <w:basedOn w:val="Default"/>
    <w:next w:val="Default"/>
    <w:uiPriority w:val="99"/>
    <w:rsid w:val="002E5A86"/>
    <w:pPr>
      <w:widowControl w:val="0"/>
      <w:spacing w:line="211" w:lineRule="atLeast"/>
    </w:pPr>
    <w:rPr>
      <w:rFonts w:ascii="Courier New" w:eastAsiaTheme="minorEastAsia" w:hAnsi="Courier New" w:cs="Cambria"/>
      <w:color w:val="auto"/>
    </w:rPr>
  </w:style>
  <w:style w:type="paragraph" w:customStyle="1" w:styleId="odd">
    <w:name w:val="odd"/>
    <w:basedOn w:val="Normal"/>
    <w:rsid w:val="002E5A86"/>
    <w:pPr>
      <w:spacing w:before="100" w:beforeAutospacing="1" w:after="100" w:afterAutospacing="1"/>
    </w:pPr>
    <w:rPr>
      <w:rFonts w:cstheme="minorBidi"/>
      <w:sz w:val="16"/>
      <w:szCs w:val="20"/>
    </w:rPr>
  </w:style>
  <w:style w:type="character" w:customStyle="1" w:styleId="article-date">
    <w:name w:val="article-date"/>
    <w:basedOn w:val="DefaultParagraphFont"/>
    <w:rsid w:val="002E5A86"/>
  </w:style>
  <w:style w:type="character" w:customStyle="1" w:styleId="article-author">
    <w:name w:val="article-author"/>
    <w:basedOn w:val="DefaultParagraphFont"/>
    <w:rsid w:val="002E5A86"/>
  </w:style>
  <w:style w:type="character" w:customStyle="1" w:styleId="tolocaltime">
    <w:name w:val="tolocaltime"/>
    <w:basedOn w:val="DefaultParagraphFont"/>
    <w:rsid w:val="002E5A86"/>
  </w:style>
  <w:style w:type="character" w:customStyle="1" w:styleId="pb-byline">
    <w:name w:val="pb-byline"/>
    <w:basedOn w:val="DefaultParagraphFont"/>
    <w:rsid w:val="002E5A86"/>
  </w:style>
  <w:style w:type="character" w:customStyle="1" w:styleId="pb-timestamp">
    <w:name w:val="pb-timestamp"/>
    <w:basedOn w:val="DefaultParagraphFont"/>
    <w:rsid w:val="002E5A86"/>
  </w:style>
  <w:style w:type="paragraph" w:customStyle="1" w:styleId="Pa8">
    <w:name w:val="Pa8"/>
    <w:basedOn w:val="Default"/>
    <w:next w:val="Default"/>
    <w:uiPriority w:val="99"/>
    <w:rsid w:val="002E5A8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E5A8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E5A86"/>
  </w:style>
  <w:style w:type="character" w:customStyle="1" w:styleId="even">
    <w:name w:val="even"/>
    <w:basedOn w:val="DefaultParagraphFont"/>
    <w:rsid w:val="002E5A86"/>
  </w:style>
  <w:style w:type="paragraph" w:customStyle="1" w:styleId="volissue">
    <w:name w:val="volissue"/>
    <w:basedOn w:val="Normal"/>
    <w:rsid w:val="002E5A86"/>
    <w:pPr>
      <w:spacing w:before="100" w:beforeAutospacing="1" w:after="100" w:afterAutospacing="1"/>
    </w:pPr>
    <w:rPr>
      <w:rFonts w:cstheme="minorBidi"/>
      <w:sz w:val="16"/>
      <w:szCs w:val="20"/>
    </w:rPr>
  </w:style>
  <w:style w:type="character" w:customStyle="1" w:styleId="view-count">
    <w:name w:val="view-count"/>
    <w:basedOn w:val="DefaultParagraphFont"/>
    <w:rsid w:val="002E5A86"/>
  </w:style>
  <w:style w:type="character" w:customStyle="1" w:styleId="tChar">
    <w:name w:val="t Char"/>
    <w:rsid w:val="002E5A86"/>
    <w:rPr>
      <w:rFonts w:ascii="Georgia" w:eastAsia="Times New Roman" w:hAnsi="Georgia" w:cs="Calibri"/>
      <w:b/>
      <w:lang w:val="x-none" w:eastAsia="x-none"/>
    </w:rPr>
  </w:style>
  <w:style w:type="paragraph" w:customStyle="1" w:styleId="BoldUnderlineChar20">
    <w:name w:val="BoldUnderline Char2"/>
    <w:link w:val="BoldUnderlineChar2Char"/>
    <w:rsid w:val="002E5A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E5A86"/>
    <w:rPr>
      <w:rFonts w:ascii="Times New Roman" w:eastAsia="Times New Roman" w:hAnsi="Times New Roman" w:cs="Times New Roman"/>
      <w:b/>
      <w:sz w:val="20"/>
      <w:szCs w:val="24"/>
      <w:u w:val="single"/>
    </w:rPr>
  </w:style>
  <w:style w:type="character" w:customStyle="1" w:styleId="UnderlineCharChar4">
    <w:name w:val="Underline Char Char4"/>
    <w:rsid w:val="002E5A86"/>
    <w:rPr>
      <w:szCs w:val="24"/>
      <w:u w:val="single"/>
      <w:lang w:val="en-US" w:eastAsia="en-US" w:bidi="ar-SA"/>
    </w:rPr>
  </w:style>
  <w:style w:type="character" w:customStyle="1" w:styleId="BoldUnderlineCharChar3">
    <w:name w:val="BoldUnderline Char Char3"/>
    <w:rsid w:val="002E5A86"/>
    <w:rPr>
      <w:b/>
      <w:szCs w:val="24"/>
      <w:u w:val="single"/>
      <w:lang w:val="en-US" w:eastAsia="en-US" w:bidi="ar-SA"/>
    </w:rPr>
  </w:style>
  <w:style w:type="character" w:customStyle="1" w:styleId="BoldUnderlineCharChar2">
    <w:name w:val="BoldUnderline Char Char2"/>
    <w:rsid w:val="002E5A86"/>
    <w:rPr>
      <w:b/>
      <w:szCs w:val="24"/>
      <w:u w:val="single"/>
      <w:lang w:val="en-US" w:eastAsia="en-US" w:bidi="ar-SA"/>
    </w:rPr>
  </w:style>
  <w:style w:type="paragraph" w:customStyle="1" w:styleId="UnderlineCard0">
    <w:name w:val="UnderlineCard"/>
    <w:basedOn w:val="Heading3"/>
    <w:link w:val="UnderlineCardChar"/>
    <w:qFormat/>
    <w:rsid w:val="002E5A8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E5A86"/>
    <w:rPr>
      <w:rFonts w:ascii="Georgia" w:eastAsia="Calibri" w:hAnsi="Georgia" w:cs="Times New Roman"/>
      <w:bCs/>
      <w:sz w:val="20"/>
      <w:szCs w:val="20"/>
      <w:u w:val="single"/>
      <w:lang w:val="x-none" w:eastAsia="x-none"/>
    </w:rPr>
  </w:style>
  <w:style w:type="character" w:customStyle="1" w:styleId="5Notunderlined">
    <w:name w:val="5 Not underlined"/>
    <w:rsid w:val="002E5A86"/>
    <w:rPr>
      <w:rFonts w:ascii="Times New Roman" w:hAnsi="Times New Roman"/>
      <w:sz w:val="16"/>
    </w:rPr>
  </w:style>
  <w:style w:type="character" w:customStyle="1" w:styleId="volume-issue">
    <w:name w:val="volume-issue"/>
    <w:rsid w:val="002E5A86"/>
    <w:rPr>
      <w:rFonts w:cs="Times New Roman"/>
    </w:rPr>
  </w:style>
  <w:style w:type="character" w:customStyle="1" w:styleId="i">
    <w:name w:val="i"/>
    <w:basedOn w:val="DefaultParagraphFont"/>
    <w:uiPriority w:val="99"/>
    <w:rsid w:val="002E5A86"/>
  </w:style>
  <w:style w:type="character" w:customStyle="1" w:styleId="storytext">
    <w:name w:val="storytext"/>
    <w:basedOn w:val="DefaultParagraphFont"/>
    <w:rsid w:val="002E5A86"/>
  </w:style>
  <w:style w:type="character" w:customStyle="1" w:styleId="heading3char0">
    <w:name w:val="heading3char"/>
    <w:rsid w:val="002E5A86"/>
  </w:style>
  <w:style w:type="character" w:customStyle="1" w:styleId="boldness1">
    <w:name w:val="boldness1"/>
    <w:rsid w:val="002E5A86"/>
  </w:style>
  <w:style w:type="paragraph" w:customStyle="1" w:styleId="Cardd">
    <w:name w:val="Cardd"/>
    <w:basedOn w:val="Normal"/>
    <w:uiPriority w:val="4"/>
    <w:qFormat/>
    <w:rsid w:val="002E5A86"/>
    <w:pPr>
      <w:ind w:left="288" w:right="288"/>
    </w:pPr>
    <w:rPr>
      <w:rFonts w:cstheme="minorBidi"/>
      <w:sz w:val="16"/>
    </w:rPr>
  </w:style>
  <w:style w:type="paragraph" w:customStyle="1" w:styleId="document0">
    <w:name w:val="document"/>
    <w:basedOn w:val="Normal"/>
    <w:rsid w:val="002E5A86"/>
    <w:pPr>
      <w:spacing w:before="100" w:beforeAutospacing="1" w:after="100" w:afterAutospacing="1"/>
    </w:pPr>
    <w:rPr>
      <w:rFonts w:eastAsia="Times New Roman" w:cstheme="minorBidi"/>
      <w:sz w:val="16"/>
    </w:rPr>
  </w:style>
  <w:style w:type="character" w:customStyle="1" w:styleId="current-selection">
    <w:name w:val="current-selection"/>
    <w:basedOn w:val="DefaultParagraphFont"/>
    <w:rsid w:val="002E5A86"/>
  </w:style>
  <w:style w:type="character" w:customStyle="1" w:styleId="a2">
    <w:name w:val="_"/>
    <w:basedOn w:val="DefaultParagraphFont"/>
    <w:rsid w:val="002E5A86"/>
  </w:style>
  <w:style w:type="paragraph" w:customStyle="1" w:styleId="Shrink6">
    <w:name w:val="Shrink 6"/>
    <w:basedOn w:val="Normal"/>
    <w:qFormat/>
    <w:rsid w:val="002E5A86"/>
    <w:rPr>
      <w:rFonts w:eastAsia="Calibri" w:cs="Times New Roman"/>
      <w:sz w:val="12"/>
    </w:rPr>
  </w:style>
  <w:style w:type="character" w:customStyle="1" w:styleId="messagecontent">
    <w:name w:val="message_content"/>
    <w:rsid w:val="002E5A86"/>
  </w:style>
  <w:style w:type="character" w:customStyle="1" w:styleId="StyleUnderlineChar">
    <w:name w:val="Style Underline Char"/>
    <w:basedOn w:val="DefaultParagraphFont"/>
    <w:rsid w:val="002E5A8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E5A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E5A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2E5A86"/>
    <w:rPr>
      <w:rFonts w:ascii="Verdana" w:hAnsi="Verdana" w:hint="default"/>
      <w:color w:val="000000"/>
      <w:sz w:val="16"/>
      <w:szCs w:val="16"/>
    </w:rPr>
  </w:style>
  <w:style w:type="character" w:customStyle="1" w:styleId="Heading3CharCharCharChar1">
    <w:name w:val="Heading 3 Char Char Char Char1"/>
    <w:rsid w:val="002E5A86"/>
    <w:rPr>
      <w:rFonts w:cs="Arial"/>
      <w:bCs/>
      <w:szCs w:val="26"/>
      <w:u w:val="single"/>
      <w:lang w:val="en-US" w:eastAsia="en-US" w:bidi="ar-SA"/>
    </w:rPr>
  </w:style>
  <w:style w:type="paragraph" w:customStyle="1" w:styleId="conintrotext">
    <w:name w:val="conintrotext"/>
    <w:basedOn w:val="Normal"/>
    <w:uiPriority w:val="99"/>
    <w:rsid w:val="002E5A86"/>
    <w:pPr>
      <w:spacing w:before="100" w:beforeAutospacing="1" w:after="100" w:afterAutospacing="1"/>
    </w:pPr>
    <w:rPr>
      <w:rFonts w:eastAsia="Times New Roman" w:cstheme="minorBidi"/>
      <w:sz w:val="24"/>
    </w:rPr>
  </w:style>
  <w:style w:type="character" w:customStyle="1" w:styleId="comment-body">
    <w:name w:val="comment-body"/>
    <w:rsid w:val="002E5A86"/>
  </w:style>
  <w:style w:type="character" w:customStyle="1" w:styleId="UnderlineCharCharChar1">
    <w:name w:val="Underline Char Char Char1"/>
    <w:rsid w:val="002E5A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E5A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E5A86"/>
    <w:rPr>
      <w:rFonts w:asciiTheme="minorHAnsi" w:eastAsia="MS Mincho" w:hAnsiTheme="minorHAnsi" w:cstheme="minorBidi"/>
      <w:b/>
      <w:u w:val="single"/>
    </w:rPr>
  </w:style>
  <w:style w:type="character" w:customStyle="1" w:styleId="mw-headline">
    <w:name w:val="mw-headline"/>
    <w:rsid w:val="002E5A86"/>
  </w:style>
  <w:style w:type="character" w:customStyle="1" w:styleId="flagicon">
    <w:name w:val="flagicon"/>
    <w:rsid w:val="002E5A86"/>
  </w:style>
  <w:style w:type="paragraph" w:customStyle="1" w:styleId="assert">
    <w:name w:val="assert"/>
    <w:basedOn w:val="Normal"/>
    <w:uiPriority w:val="99"/>
    <w:rsid w:val="002E5A86"/>
    <w:pPr>
      <w:spacing w:before="100" w:beforeAutospacing="1" w:after="100" w:afterAutospacing="1"/>
    </w:pPr>
    <w:rPr>
      <w:rFonts w:eastAsia="Times New Roman" w:cstheme="minorBidi"/>
      <w:sz w:val="24"/>
    </w:rPr>
  </w:style>
  <w:style w:type="character" w:customStyle="1" w:styleId="apturelink">
    <w:name w:val="apturelink"/>
    <w:rsid w:val="002E5A86"/>
  </w:style>
  <w:style w:type="character" w:customStyle="1" w:styleId="apturelinkicon">
    <w:name w:val="apturelinkicon"/>
    <w:rsid w:val="002E5A86"/>
  </w:style>
  <w:style w:type="paragraph" w:customStyle="1" w:styleId="Default1">
    <w:name w:val="Default1"/>
    <w:basedOn w:val="Default"/>
    <w:next w:val="Default"/>
    <w:uiPriority w:val="99"/>
    <w:rsid w:val="002E5A86"/>
    <w:rPr>
      <w:color w:val="auto"/>
    </w:rPr>
  </w:style>
  <w:style w:type="paragraph" w:customStyle="1" w:styleId="center">
    <w:name w:val="center"/>
    <w:basedOn w:val="Normal"/>
    <w:uiPriority w:val="99"/>
    <w:rsid w:val="002E5A86"/>
    <w:pPr>
      <w:spacing w:before="100" w:beforeAutospacing="1" w:after="100" w:afterAutospacing="1"/>
    </w:pPr>
    <w:rPr>
      <w:rFonts w:eastAsia="Times New Roman" w:cstheme="minorBidi"/>
      <w:sz w:val="24"/>
    </w:rPr>
  </w:style>
  <w:style w:type="character" w:customStyle="1" w:styleId="LittleChar">
    <w:name w:val="Little Char"/>
    <w:link w:val="Little"/>
    <w:rsid w:val="002E5A86"/>
    <w:rPr>
      <w:rFonts w:ascii="Garamond" w:eastAsia="Times New Roman" w:hAnsi="Garamond" w:cs="Calibri"/>
      <w:sz w:val="16"/>
    </w:rPr>
  </w:style>
  <w:style w:type="character" w:customStyle="1" w:styleId="UnderlineChar1Char">
    <w:name w:val="Underline Char1 Char"/>
    <w:rsid w:val="002E5A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E5A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E5A86"/>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E5A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E5A86"/>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E5A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E5A86"/>
    <w:rPr>
      <w:rFonts w:asciiTheme="minorHAnsi" w:eastAsia="MS Mincho" w:hAnsiTheme="minorHAnsi" w:cstheme="minorBidi"/>
      <w:b/>
      <w:u w:val="single"/>
    </w:rPr>
  </w:style>
  <w:style w:type="paragraph" w:customStyle="1" w:styleId="CardBody">
    <w:name w:val="Card Body"/>
    <w:basedOn w:val="Normal"/>
    <w:link w:val="CardBodyChar"/>
    <w:rsid w:val="002E5A86"/>
    <w:rPr>
      <w:rFonts w:eastAsia="Times New Roman" w:cstheme="minorBidi"/>
      <w:sz w:val="16"/>
    </w:rPr>
  </w:style>
  <w:style w:type="character" w:customStyle="1" w:styleId="CardBodyChar">
    <w:name w:val="Card Body Char"/>
    <w:link w:val="CardBody"/>
    <w:rsid w:val="002E5A86"/>
    <w:rPr>
      <w:rFonts w:ascii="Georgia" w:eastAsia="Times New Roman" w:hAnsi="Georgia"/>
      <w:sz w:val="16"/>
    </w:rPr>
  </w:style>
  <w:style w:type="character" w:customStyle="1" w:styleId="ptitleinside">
    <w:name w:val="p_title_inside"/>
    <w:rsid w:val="002E5A86"/>
  </w:style>
  <w:style w:type="paragraph" w:customStyle="1" w:styleId="StyleBoldandUnderlineChar11ptBorderSinglesolidline">
    <w:name w:val="Style Bold and Underline Char + 11 pt Border: : (Single solid line..."/>
    <w:link w:val="StyleBoldandUnderlineChar11ptBorderSinglesolidlineChar"/>
    <w:rsid w:val="002E5A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E5A86"/>
    <w:rPr>
      <w:rFonts w:eastAsia="Times New Roman"/>
      <w:b/>
      <w:bCs/>
      <w:szCs w:val="20"/>
      <w:u w:val="single"/>
      <w:bdr w:val="single" w:sz="4" w:space="0" w:color="auto"/>
    </w:rPr>
  </w:style>
  <w:style w:type="character" w:customStyle="1" w:styleId="Heading1CharChar1">
    <w:name w:val="Heading 1 Char Char1"/>
    <w:rsid w:val="002E5A86"/>
    <w:rPr>
      <w:rFonts w:cs="Arial"/>
      <w:b/>
      <w:bCs/>
      <w:szCs w:val="32"/>
      <w:lang w:val="en-US" w:eastAsia="en-US" w:bidi="ar-SA"/>
    </w:rPr>
  </w:style>
  <w:style w:type="paragraph" w:customStyle="1" w:styleId="Indentation">
    <w:name w:val="Indentation"/>
    <w:basedOn w:val="Normal"/>
    <w:uiPriority w:val="99"/>
    <w:rsid w:val="002E5A86"/>
    <w:pPr>
      <w:ind w:left="288" w:right="288"/>
    </w:pPr>
    <w:rPr>
      <w:rFonts w:cstheme="minorBidi"/>
      <w:sz w:val="16"/>
    </w:rPr>
  </w:style>
  <w:style w:type="character" w:customStyle="1" w:styleId="StyleUnderlineCharChar9ptBold">
    <w:name w:val="Style Underline Char Char + 9 pt Bold"/>
    <w:rsid w:val="002E5A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E5A86"/>
    <w:rPr>
      <w:rFonts w:eastAsia="Times New Roman" w:cstheme="minorBidi"/>
      <w:sz w:val="16"/>
      <w:u w:val="single"/>
    </w:rPr>
  </w:style>
  <w:style w:type="character" w:customStyle="1" w:styleId="StyleStyle4ArialNarrow9ptChar">
    <w:name w:val="Style Style4 + Arial Narrow 9 pt Char"/>
    <w:link w:val="StyleStyle4ArialNarrow9pt"/>
    <w:rsid w:val="002E5A86"/>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2E5A86"/>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2E5A86"/>
    <w:rPr>
      <w:rFonts w:ascii="Georgia" w:eastAsia="Times New Roman" w:hAnsi="Georgia"/>
      <w:b/>
      <w:bCs/>
      <w:sz w:val="16"/>
      <w:u w:val="single"/>
    </w:rPr>
  </w:style>
  <w:style w:type="character" w:customStyle="1" w:styleId="StyleBoldandUnderlineCharChar29pt">
    <w:name w:val="Style Bold and Underline Char Char2 + 9 pt"/>
    <w:rsid w:val="002E5A86"/>
    <w:rPr>
      <w:rFonts w:ascii="Times New Roman" w:hAnsi="Times New Roman"/>
      <w:b/>
      <w:bCs/>
      <w:noProof w:val="0"/>
      <w:sz w:val="20"/>
      <w:u w:val="single"/>
    </w:rPr>
  </w:style>
  <w:style w:type="character" w:customStyle="1" w:styleId="StyleUnderlineCharChar19pt">
    <w:name w:val="Style Underline Char Char1 + 9 pt"/>
    <w:rsid w:val="002E5A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E5A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E5A86"/>
    <w:rPr>
      <w:rFonts w:ascii="Georgia" w:eastAsia="Times New Roman" w:hAnsi="Georgia"/>
      <w:b/>
      <w:smallCaps/>
      <w:sz w:val="24"/>
      <w:szCs w:val="24"/>
      <w:u w:val="single"/>
    </w:rPr>
  </w:style>
  <w:style w:type="character" w:customStyle="1" w:styleId="CardTextCharChar">
    <w:name w:val="Card Text Char Char"/>
    <w:rsid w:val="002E5A86"/>
    <w:rPr>
      <w:rFonts w:ascii="Times New Roman" w:eastAsia="Times New Roman" w:hAnsi="Times New Roman" w:cs="Times New Roman"/>
      <w:sz w:val="20"/>
      <w:szCs w:val="20"/>
    </w:rPr>
  </w:style>
  <w:style w:type="character" w:customStyle="1" w:styleId="citeChar1">
    <w:name w:val="cite Char"/>
    <w:locked/>
    <w:rsid w:val="002E5A8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E5A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E5A8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E5A86"/>
    <w:rPr>
      <w:i/>
      <w:iCs/>
      <w:sz w:val="20"/>
      <w:u w:val="single"/>
    </w:rPr>
  </w:style>
  <w:style w:type="character" w:customStyle="1" w:styleId="HIGHLIGHT0">
    <w:name w:val="HIGHLIGHT"/>
    <w:uiPriority w:val="1"/>
    <w:rsid w:val="002E5A8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E5A8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E5A86"/>
    <w:rPr>
      <w:rFonts w:ascii="Times New Roman" w:eastAsia="Times New Roman" w:hAnsi="Times New Roman" w:cs="Times New Roman"/>
      <w:b/>
      <w:sz w:val="28"/>
      <w:szCs w:val="24"/>
    </w:rPr>
  </w:style>
  <w:style w:type="character" w:customStyle="1" w:styleId="FifthChar">
    <w:name w:val="Fifth Char"/>
    <w:link w:val="Fifth"/>
    <w:rsid w:val="002E5A86"/>
    <w:rPr>
      <w:rFonts w:ascii="Georgia" w:eastAsia="Calibri" w:hAnsi="Georgia" w:cs="Calibri"/>
    </w:rPr>
  </w:style>
  <w:style w:type="paragraph" w:customStyle="1" w:styleId="Third">
    <w:name w:val="Third"/>
    <w:basedOn w:val="Normal"/>
    <w:link w:val="ThirdChar"/>
    <w:rsid w:val="002E5A86"/>
    <w:rPr>
      <w:rFonts w:eastAsia="Times New Roman" w:cstheme="minorBidi"/>
      <w:b/>
      <w:sz w:val="16"/>
      <w:u w:val="single"/>
      <w:lang w:val="x-none" w:eastAsia="x-none"/>
    </w:rPr>
  </w:style>
  <w:style w:type="character" w:customStyle="1" w:styleId="ThirdChar">
    <w:name w:val="Third Char"/>
    <w:link w:val="Third"/>
    <w:rsid w:val="002E5A86"/>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2E5A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E5A86"/>
    <w:rPr>
      <w:rFonts w:ascii="Times New Roman" w:eastAsia="Times New Roman" w:hAnsi="Times New Roman"/>
      <w:szCs w:val="24"/>
    </w:rPr>
  </w:style>
  <w:style w:type="character" w:customStyle="1" w:styleId="article-record-publication-volume-issue">
    <w:name w:val="article-record-publication-volume-issue"/>
    <w:rsid w:val="002E5A86"/>
  </w:style>
  <w:style w:type="character" w:customStyle="1" w:styleId="NothingCharChar">
    <w:name w:val="Nothing Char Char"/>
    <w:link w:val="NothingCharCharChar"/>
    <w:rsid w:val="002E5A86"/>
  </w:style>
  <w:style w:type="paragraph" w:customStyle="1" w:styleId="DebateUnderlineBoldChar">
    <w:name w:val="Debate Underline Bold Char"/>
    <w:basedOn w:val="Normal"/>
    <w:link w:val="DebateUnderlineBoldCharChar"/>
    <w:rsid w:val="002E5A86"/>
    <w:pPr>
      <w:jc w:val="both"/>
    </w:pPr>
    <w:rPr>
      <w:rFonts w:eastAsia="Times New Roman" w:cstheme="minorBidi"/>
      <w:b/>
      <w:sz w:val="16"/>
      <w:u w:val="thick"/>
    </w:rPr>
  </w:style>
  <w:style w:type="character" w:customStyle="1" w:styleId="DebateUnderlineBoldCharChar">
    <w:name w:val="Debate Underline Bold Char Char"/>
    <w:link w:val="DebateUnderlineBoldChar"/>
    <w:rsid w:val="002E5A86"/>
    <w:rPr>
      <w:rFonts w:ascii="Georgia" w:eastAsia="Times New Roman" w:hAnsi="Georgia"/>
      <w:b/>
      <w:sz w:val="16"/>
      <w:u w:val="thick"/>
    </w:rPr>
  </w:style>
  <w:style w:type="character" w:customStyle="1" w:styleId="resultbodyblack">
    <w:name w:val="resultbodyblack"/>
    <w:rsid w:val="002E5A86"/>
    <w:rPr>
      <w:rFonts w:cs="Times New Roman"/>
    </w:rPr>
  </w:style>
  <w:style w:type="paragraph" w:customStyle="1" w:styleId="bloctitles">
    <w:name w:val="bloc titles"/>
    <w:basedOn w:val="Heading1"/>
    <w:next w:val="Normal"/>
    <w:link w:val="bloctitlesChar"/>
    <w:autoRedefine/>
    <w:rsid w:val="002E5A8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E5A86"/>
    <w:rPr>
      <w:rFonts w:ascii="Georgia" w:eastAsia="Malgun Gothic" w:hAnsi="Georgia" w:cs="Arial"/>
      <w:b/>
      <w:sz w:val="28"/>
      <w:szCs w:val="32"/>
      <w:u w:val="single"/>
    </w:rPr>
  </w:style>
  <w:style w:type="paragraph" w:customStyle="1" w:styleId="CiteSmallText">
    <w:name w:val="Cite Small Text"/>
    <w:basedOn w:val="Normal"/>
    <w:uiPriority w:val="99"/>
    <w:rsid w:val="002E5A86"/>
    <w:pPr>
      <w:widowControl w:val="0"/>
      <w:spacing w:after="200"/>
    </w:pPr>
    <w:rPr>
      <w:rFonts w:ascii="Helvetica Neue" w:hAnsi="Helvetica Neue" w:cstheme="minorBidi"/>
      <w:b/>
      <w:sz w:val="18"/>
    </w:rPr>
  </w:style>
  <w:style w:type="character" w:customStyle="1" w:styleId="3TagCite">
    <w:name w:val="3 Tag/Cite"/>
    <w:rsid w:val="002E5A86"/>
    <w:rPr>
      <w:rFonts w:ascii="Times New Roman" w:hAnsi="Times New Roman"/>
      <w:b/>
    </w:rPr>
  </w:style>
  <w:style w:type="character" w:customStyle="1" w:styleId="4Qualifications">
    <w:name w:val="4 Qualifications"/>
    <w:rsid w:val="002E5A86"/>
    <w:rPr>
      <w:rFonts w:ascii="Times New Roman" w:hAnsi="Times New Roman"/>
      <w:sz w:val="19"/>
    </w:rPr>
  </w:style>
  <w:style w:type="character" w:customStyle="1" w:styleId="6Underlined">
    <w:name w:val="6 Underlined"/>
    <w:rsid w:val="002E5A86"/>
    <w:rPr>
      <w:rFonts w:ascii="Times New Roman" w:hAnsi="Times New Roman"/>
      <w:b/>
      <w:sz w:val="21"/>
      <w:u w:val="single"/>
    </w:rPr>
  </w:style>
  <w:style w:type="paragraph" w:customStyle="1" w:styleId="Cards1CharChar">
    <w:name w:val="Cards1 Char Char"/>
    <w:basedOn w:val="Normal"/>
    <w:link w:val="Cards1CharCharChar"/>
    <w:rsid w:val="002E5A86"/>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2E5A86"/>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2E5A86"/>
    <w:rPr>
      <w:u w:val="single"/>
    </w:rPr>
  </w:style>
  <w:style w:type="paragraph" w:customStyle="1" w:styleId="UnderlineCharCharCharCharCharCharChar">
    <w:name w:val="Underline Char Char Char Char Char Char Char"/>
    <w:basedOn w:val="Normal"/>
    <w:link w:val="UnderlineCharCharCharCharCharCharCharChar"/>
    <w:rsid w:val="002E5A86"/>
    <w:rPr>
      <w:rFonts w:asciiTheme="minorHAnsi" w:hAnsiTheme="minorHAnsi" w:cstheme="minorBidi"/>
      <w:u w:val="single"/>
    </w:rPr>
  </w:style>
  <w:style w:type="paragraph" w:customStyle="1" w:styleId="CitesCharChar">
    <w:name w:val="Cites Char Char"/>
    <w:next w:val="Normal"/>
    <w:link w:val="CitesCharCharChar"/>
    <w:rsid w:val="002E5A8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E5A86"/>
    <w:rPr>
      <w:rFonts w:ascii="Times New Roman" w:eastAsia="Times New Roman" w:hAnsi="Times New Roman" w:cs="Times New Roman"/>
      <w:sz w:val="20"/>
      <w:szCs w:val="24"/>
    </w:rPr>
  </w:style>
  <w:style w:type="character" w:customStyle="1" w:styleId="nohighlighting">
    <w:name w:val="no highlighting"/>
    <w:rsid w:val="002E5A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E5A86"/>
    <w:rPr>
      <w:rFonts w:ascii="Cambria" w:hAnsi="Cambria" w:hint="default"/>
      <w:sz w:val="21"/>
      <w:u w:val="single"/>
    </w:rPr>
  </w:style>
  <w:style w:type="paragraph" w:customStyle="1" w:styleId="Swag">
    <w:name w:val="Swag"/>
    <w:basedOn w:val="Normal"/>
    <w:link w:val="SwagChar"/>
    <w:qFormat/>
    <w:rsid w:val="002E5A86"/>
    <w:rPr>
      <w:rFonts w:cstheme="minorBidi"/>
      <w:color w:val="0000FF"/>
      <w:sz w:val="12"/>
      <w:u w:val="single"/>
    </w:rPr>
  </w:style>
  <w:style w:type="character" w:customStyle="1" w:styleId="SwagChar">
    <w:name w:val="Swag Char"/>
    <w:link w:val="Swag"/>
    <w:rsid w:val="002E5A86"/>
    <w:rPr>
      <w:rFonts w:ascii="Georgia" w:hAnsi="Georgia"/>
      <w:color w:val="0000FF"/>
      <w:sz w:val="12"/>
      <w:u w:val="single"/>
    </w:rPr>
  </w:style>
  <w:style w:type="paragraph" w:customStyle="1" w:styleId="StyleUnderlineTimesNewRoman1">
    <w:name w:val="Style Underline + Times New Roman1"/>
    <w:link w:val="StyleUnderlineTimesNewRoman1Char"/>
    <w:rsid w:val="002E5A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E5A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E5A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E5A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E5A86"/>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2E5A86"/>
    <w:rPr>
      <w:rFonts w:ascii="Garamond" w:eastAsia="MS Mincho" w:hAnsi="Garamond"/>
      <w:sz w:val="16"/>
    </w:rPr>
  </w:style>
  <w:style w:type="character" w:customStyle="1" w:styleId="CharChar61">
    <w:name w:val="Char Char61"/>
    <w:rsid w:val="002E5A86"/>
    <w:rPr>
      <w:rFonts w:cs="Arial"/>
      <w:bCs/>
      <w:sz w:val="16"/>
      <w:szCs w:val="26"/>
      <w:lang w:val="en-US" w:eastAsia="en-US" w:bidi="ar-SA"/>
    </w:rPr>
  </w:style>
  <w:style w:type="character" w:customStyle="1" w:styleId="ListBulletChar">
    <w:name w:val="List Bullet Char"/>
    <w:link w:val="ListBullet"/>
    <w:uiPriority w:val="99"/>
    <w:rsid w:val="002E5A86"/>
    <w:rPr>
      <w:rFonts w:ascii="Calibri" w:eastAsia="Calibri" w:hAnsi="Calibri" w:cs="Calibri"/>
    </w:rPr>
  </w:style>
  <w:style w:type="paragraph" w:customStyle="1" w:styleId="subhead10">
    <w:name w:val="subhead1"/>
    <w:basedOn w:val="Normal"/>
    <w:uiPriority w:val="99"/>
    <w:rsid w:val="002E5A86"/>
    <w:pPr>
      <w:spacing w:before="100" w:beforeAutospacing="1" w:after="100" w:afterAutospacing="1"/>
    </w:pPr>
    <w:rPr>
      <w:rFonts w:eastAsia="Times New Roman" w:cstheme="minorBidi"/>
      <w:sz w:val="24"/>
    </w:rPr>
  </w:style>
  <w:style w:type="character" w:customStyle="1" w:styleId="styledate">
    <w:name w:val="styledate"/>
    <w:rsid w:val="002E5A86"/>
  </w:style>
  <w:style w:type="character" w:customStyle="1" w:styleId="BoldandUnderlineChar1">
    <w:name w:val="Bold and Underline Char1"/>
    <w:rsid w:val="002E5A86"/>
    <w:rPr>
      <w:b/>
      <w:szCs w:val="24"/>
      <w:u w:val="single"/>
      <w:lang w:val="en-US" w:eastAsia="en-US" w:bidi="ar-SA"/>
    </w:rPr>
  </w:style>
  <w:style w:type="character" w:customStyle="1" w:styleId="BoldandUnderlineChar1Char2">
    <w:name w:val="Bold and Underline Char1 Char2"/>
    <w:rsid w:val="002E5A86"/>
    <w:rPr>
      <w:b/>
      <w:szCs w:val="24"/>
      <w:u w:val="single"/>
      <w:lang w:val="en-US" w:eastAsia="en-US" w:bidi="ar-SA"/>
    </w:rPr>
  </w:style>
  <w:style w:type="character" w:customStyle="1" w:styleId="BoldandUnderlineCharChar1">
    <w:name w:val="Bold and Underline Char Char1"/>
    <w:rsid w:val="002E5A86"/>
    <w:rPr>
      <w:b/>
      <w:szCs w:val="24"/>
      <w:u w:val="single"/>
      <w:lang w:val="en-US" w:eastAsia="en-US" w:bidi="ar-SA"/>
    </w:rPr>
  </w:style>
  <w:style w:type="character" w:customStyle="1" w:styleId="BoldandUnderlineChar6">
    <w:name w:val="Bold and Underline Char6"/>
    <w:rsid w:val="002E5A86"/>
    <w:rPr>
      <w:b/>
      <w:szCs w:val="24"/>
      <w:u w:val="single"/>
      <w:lang w:val="en-US" w:eastAsia="en-US" w:bidi="ar-SA"/>
    </w:rPr>
  </w:style>
  <w:style w:type="character" w:customStyle="1" w:styleId="title-link-wrapper">
    <w:name w:val="title-link-wrapper"/>
    <w:rsid w:val="002E5A86"/>
  </w:style>
  <w:style w:type="character" w:customStyle="1" w:styleId="medium-font">
    <w:name w:val="medium-font"/>
    <w:rsid w:val="002E5A86"/>
  </w:style>
  <w:style w:type="paragraph" w:customStyle="1" w:styleId="abstract">
    <w:name w:val="abstract"/>
    <w:basedOn w:val="Normal"/>
    <w:uiPriority w:val="99"/>
    <w:rsid w:val="002E5A86"/>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2E5A86"/>
    <w:rPr>
      <w:rFonts w:eastAsia="Times New Roman" w:cstheme="minorBidi"/>
      <w:b/>
      <w:bCs/>
      <w:sz w:val="16"/>
      <w:u w:val="single"/>
    </w:rPr>
  </w:style>
  <w:style w:type="character" w:customStyle="1" w:styleId="StyleUnderlineChar11ptBold2Char">
    <w:name w:val="Style Underline Char + 11 pt Bold2 Char"/>
    <w:link w:val="StyleUnderlineChar11ptBold2"/>
    <w:rsid w:val="002E5A86"/>
    <w:rPr>
      <w:rFonts w:ascii="Georgia" w:eastAsia="Times New Roman" w:hAnsi="Georgia"/>
      <w:b/>
      <w:bCs/>
      <w:sz w:val="16"/>
      <w:u w:val="single"/>
    </w:rPr>
  </w:style>
  <w:style w:type="character" w:customStyle="1" w:styleId="ReallySamllTextChar">
    <w:name w:val="ReallySamllText Char"/>
    <w:rsid w:val="002E5A8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E5A86"/>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2E5A86"/>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E5A86"/>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2E5A86"/>
    <w:rPr>
      <w:rFonts w:ascii="Georgia" w:eastAsia="Times New Roman" w:hAnsi="Georgia"/>
      <w:sz w:val="16"/>
      <w:u w:val="single"/>
    </w:rPr>
  </w:style>
  <w:style w:type="character" w:customStyle="1" w:styleId="style10">
    <w:name w:val="style1"/>
    <w:rsid w:val="002E5A86"/>
  </w:style>
  <w:style w:type="character" w:customStyle="1" w:styleId="pmtermsel">
    <w:name w:val="pmtermsel"/>
    <w:rsid w:val="002E5A86"/>
  </w:style>
  <w:style w:type="character" w:customStyle="1" w:styleId="showipapr">
    <w:name w:val="show_ipapr"/>
    <w:rsid w:val="002E5A86"/>
  </w:style>
  <w:style w:type="character" w:customStyle="1" w:styleId="dnindex">
    <w:name w:val="dnindex"/>
    <w:rsid w:val="002E5A86"/>
  </w:style>
  <w:style w:type="character" w:customStyle="1" w:styleId="23">
    <w:name w:val="23"/>
    <w:rsid w:val="002E5A86"/>
    <w:rPr>
      <w:rFonts w:ascii="Times New Roman" w:hAnsi="Times New Roman" w:cs="Arial"/>
      <w:bCs/>
      <w:sz w:val="20"/>
      <w:u w:val="single"/>
      <w:lang w:val="en-US" w:eastAsia="en-US" w:bidi="ar-SA"/>
    </w:rPr>
  </w:style>
  <w:style w:type="character" w:customStyle="1" w:styleId="33">
    <w:name w:val="33"/>
    <w:rsid w:val="002E5A86"/>
    <w:rPr>
      <w:rFonts w:ascii="Times New Roman" w:hAnsi="Times New Roman" w:cs="Arial"/>
      <w:b/>
      <w:bCs/>
      <w:sz w:val="20"/>
      <w:u w:val="single"/>
      <w:lang w:val="en-US" w:eastAsia="en-US" w:bidi="ar-SA"/>
    </w:rPr>
  </w:style>
  <w:style w:type="character" w:customStyle="1" w:styleId="55">
    <w:name w:val="55"/>
    <w:rsid w:val="002E5A86"/>
    <w:rPr>
      <w:rFonts w:cs="Arial"/>
      <w:bCs/>
      <w:sz w:val="20"/>
      <w:u w:val="single"/>
      <w:lang w:val="en-US" w:eastAsia="en-US" w:bidi="ar-SA"/>
    </w:rPr>
  </w:style>
  <w:style w:type="character" w:customStyle="1" w:styleId="authoraffil">
    <w:name w:val="authoraffil"/>
    <w:rsid w:val="002E5A86"/>
  </w:style>
  <w:style w:type="character" w:customStyle="1" w:styleId="CharChar8">
    <w:name w:val="Char Char8"/>
    <w:rsid w:val="002E5A86"/>
    <w:rPr>
      <w:rFonts w:ascii="Georgia" w:eastAsia="Times New Roman" w:hAnsi="Georgia"/>
      <w:b/>
      <w:bCs/>
      <w:sz w:val="30"/>
      <w:szCs w:val="28"/>
      <w:u w:val="single"/>
    </w:rPr>
  </w:style>
  <w:style w:type="character" w:customStyle="1" w:styleId="FontStyle13">
    <w:name w:val="Font Style13"/>
    <w:uiPriority w:val="99"/>
    <w:rsid w:val="002E5A86"/>
    <w:rPr>
      <w:rFonts w:ascii="Constantia" w:hAnsi="Constantia" w:cs="Constantia"/>
      <w:sz w:val="18"/>
      <w:szCs w:val="18"/>
    </w:rPr>
  </w:style>
  <w:style w:type="character" w:customStyle="1" w:styleId="TagsCharCharCharChar">
    <w:name w:val="Tags Char Char Char Char"/>
    <w:rsid w:val="002E5A86"/>
    <w:rPr>
      <w:rFonts w:ascii="Times New Roman" w:eastAsia="Times New Roman" w:hAnsi="Times New Roman" w:cs="Times New Roman"/>
      <w:b/>
      <w:sz w:val="24"/>
      <w:szCs w:val="24"/>
    </w:rPr>
  </w:style>
  <w:style w:type="character" w:customStyle="1" w:styleId="Citation1Char">
    <w:name w:val="Citation1 Char"/>
    <w:link w:val="Citation10"/>
    <w:locked/>
    <w:rsid w:val="002E5A86"/>
    <w:rPr>
      <w:rFonts w:ascii="Georgia" w:hAnsi="Georgia"/>
      <w:b/>
      <w:u w:val="single"/>
    </w:rPr>
  </w:style>
  <w:style w:type="paragraph" w:customStyle="1" w:styleId="Citation10">
    <w:name w:val="Citation1"/>
    <w:basedOn w:val="Normal"/>
    <w:link w:val="Citation1Char"/>
    <w:qFormat/>
    <w:rsid w:val="002E5A86"/>
    <w:rPr>
      <w:rFonts w:cstheme="minorBidi"/>
      <w:b/>
      <w:u w:val="single"/>
    </w:rPr>
  </w:style>
  <w:style w:type="character" w:customStyle="1" w:styleId="TaglineChar">
    <w:name w:val="Tagline Char"/>
    <w:link w:val="Tagline0"/>
    <w:locked/>
    <w:rsid w:val="002E5A86"/>
    <w:rPr>
      <w:rFonts w:ascii="Georgia" w:hAnsi="Georgia"/>
      <w:b/>
    </w:rPr>
  </w:style>
  <w:style w:type="paragraph" w:customStyle="1" w:styleId="Tagline0">
    <w:name w:val="Tagline"/>
    <w:basedOn w:val="Normal"/>
    <w:link w:val="TaglineChar"/>
    <w:qFormat/>
    <w:rsid w:val="002E5A86"/>
    <w:rPr>
      <w:rFonts w:cstheme="minorBidi"/>
      <w:b/>
    </w:rPr>
  </w:style>
  <w:style w:type="paragraph" w:customStyle="1" w:styleId="NothingCharCharChar">
    <w:name w:val="Nothing Char Char Char"/>
    <w:link w:val="NothingCharChar"/>
    <w:rsid w:val="002E5A86"/>
    <w:pPr>
      <w:spacing w:after="0" w:line="240" w:lineRule="auto"/>
      <w:jc w:val="both"/>
    </w:pPr>
  </w:style>
  <w:style w:type="paragraph" w:customStyle="1" w:styleId="StyleLeft021">
    <w:name w:val="Style Left:  0.2&quot;1"/>
    <w:basedOn w:val="Normal"/>
    <w:uiPriority w:val="99"/>
    <w:rsid w:val="002E5A86"/>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E5A86"/>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E5A86"/>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E5A86"/>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E5A86"/>
    <w:rPr>
      <w:rFonts w:ascii="Georgia" w:eastAsia="Times New Roman" w:hAnsi="Georgia"/>
      <w:sz w:val="16"/>
      <w:u w:val="single"/>
      <w:bdr w:val="single" w:sz="4" w:space="0" w:color="auto"/>
    </w:rPr>
  </w:style>
  <w:style w:type="character" w:customStyle="1" w:styleId="boldcitationChar">
    <w:name w:val="bold citation Char"/>
    <w:rsid w:val="002E5A86"/>
    <w:rPr>
      <w:rFonts w:ascii="Arial" w:hAnsi="Arial"/>
      <w:b/>
      <w:sz w:val="28"/>
      <w:szCs w:val="24"/>
      <w:u w:val="thick"/>
      <w:lang w:val="en-US" w:eastAsia="en-US" w:bidi="ar-SA"/>
    </w:rPr>
  </w:style>
  <w:style w:type="paragraph" w:customStyle="1" w:styleId="BlockTitle20">
    <w:name w:val="Block Title #2"/>
    <w:basedOn w:val="Normal"/>
    <w:uiPriority w:val="99"/>
    <w:rsid w:val="002E5A8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2E5A86"/>
    <w:rPr>
      <w:rFonts w:cstheme="minorBidi"/>
      <w:b/>
      <w:sz w:val="16"/>
    </w:rPr>
  </w:style>
  <w:style w:type="character" w:customStyle="1" w:styleId="BoldunderlineChar3">
    <w:name w:val="Bold/underline Char"/>
    <w:rsid w:val="002E5A86"/>
    <w:rPr>
      <w:rFonts w:eastAsia="SimSun"/>
      <w:b/>
      <w:noProof w:val="0"/>
      <w:sz w:val="24"/>
      <w:szCs w:val="24"/>
      <w:u w:val="single"/>
      <w:lang w:val="en-US" w:eastAsia="zh-CN" w:bidi="ar-SA"/>
    </w:rPr>
  </w:style>
  <w:style w:type="character" w:customStyle="1" w:styleId="underlinetextchar0">
    <w:name w:val="underlinetextchar"/>
    <w:rsid w:val="002E5A86"/>
  </w:style>
  <w:style w:type="character" w:customStyle="1" w:styleId="boldciteChar1">
    <w:name w:val="bold cite Char1"/>
    <w:rsid w:val="002E5A86"/>
    <w:rPr>
      <w:b/>
      <w:sz w:val="28"/>
      <w:u w:val="thick" w:color="000000"/>
    </w:rPr>
  </w:style>
  <w:style w:type="character" w:customStyle="1" w:styleId="tagCharCharChar1">
    <w:name w:val="tag Char Char Char1"/>
    <w:rsid w:val="002E5A86"/>
    <w:rPr>
      <w:b/>
      <w:sz w:val="24"/>
      <w:lang w:val="en-US" w:eastAsia="en-US" w:bidi="ar-SA"/>
    </w:rPr>
  </w:style>
  <w:style w:type="character" w:customStyle="1" w:styleId="underlinecardChar0">
    <w:name w:val="underline card Char"/>
    <w:rsid w:val="002E5A86"/>
    <w:rPr>
      <w:rFonts w:ascii="Arial" w:hAnsi="Arial"/>
      <w:sz w:val="18"/>
      <w:szCs w:val="24"/>
      <w:u w:val="single"/>
      <w:lang w:val="en-US" w:eastAsia="en-US" w:bidi="ar-SA"/>
    </w:rPr>
  </w:style>
  <w:style w:type="paragraph" w:customStyle="1" w:styleId="date-comments">
    <w:name w:val="date-comments"/>
    <w:basedOn w:val="Normal"/>
    <w:uiPriority w:val="99"/>
    <w:rsid w:val="002E5A86"/>
    <w:pPr>
      <w:spacing w:before="100" w:beforeAutospacing="1" w:after="100" w:afterAutospacing="1"/>
    </w:pPr>
    <w:rPr>
      <w:rFonts w:ascii="Times" w:hAnsi="Times" w:cstheme="minorBidi"/>
      <w:sz w:val="16"/>
      <w:szCs w:val="20"/>
    </w:rPr>
  </w:style>
  <w:style w:type="character" w:customStyle="1" w:styleId="articleauthor0">
    <w:name w:val="articleauthor"/>
    <w:rsid w:val="002E5A86"/>
  </w:style>
  <w:style w:type="character" w:customStyle="1" w:styleId="bodysubtoc">
    <w:name w:val="bodysubtoc"/>
    <w:rsid w:val="002E5A86"/>
  </w:style>
  <w:style w:type="character" w:customStyle="1" w:styleId="lefttitlesmaller">
    <w:name w:val="lefttitlesmaller"/>
    <w:rsid w:val="002E5A86"/>
  </w:style>
  <w:style w:type="character" w:customStyle="1" w:styleId="mb">
    <w:name w:val="mb"/>
    <w:rsid w:val="002E5A86"/>
  </w:style>
  <w:style w:type="character" w:customStyle="1" w:styleId="submitted-date">
    <w:name w:val="submitted-date"/>
    <w:rsid w:val="002E5A86"/>
  </w:style>
  <w:style w:type="character" w:customStyle="1" w:styleId="submitted-time">
    <w:name w:val="submitted-time"/>
    <w:rsid w:val="002E5A86"/>
  </w:style>
  <w:style w:type="character" w:customStyle="1" w:styleId="A20">
    <w:name w:val="A2"/>
    <w:uiPriority w:val="99"/>
    <w:rsid w:val="002E5A86"/>
    <w:rPr>
      <w:rFonts w:ascii="Sabon LT Std" w:hAnsi="Sabon LT Std" w:cs="Sabon LT Std" w:hint="default"/>
      <w:color w:val="000000"/>
      <w:sz w:val="15"/>
      <w:szCs w:val="15"/>
    </w:rPr>
  </w:style>
  <w:style w:type="character" w:customStyle="1" w:styleId="searchword">
    <w:name w:val="searchword"/>
    <w:rsid w:val="002E5A86"/>
  </w:style>
  <w:style w:type="paragraph" w:customStyle="1" w:styleId="Heading2Char2CharChar12">
    <w:name w:val="Heading 2 Char2 Char Char12"/>
    <w:aliases w:val="Char Char Char Char Char Char1 Char Char Char Char Char1,Char Char22"/>
    <w:next w:val="Normal"/>
    <w:uiPriority w:val="99"/>
    <w:rsid w:val="002E5A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E5A86"/>
    <w:rPr>
      <w:rFonts w:ascii="Times New Roman" w:hAnsi="Times New Roman" w:cs="Times New Roman"/>
      <w:sz w:val="18"/>
      <w:szCs w:val="18"/>
    </w:rPr>
  </w:style>
  <w:style w:type="character" w:customStyle="1" w:styleId="bylines">
    <w:name w:val="bylines"/>
    <w:basedOn w:val="DefaultParagraphFont"/>
    <w:rsid w:val="002E5A86"/>
  </w:style>
  <w:style w:type="character" w:customStyle="1" w:styleId="StyleStyleBoldUnderlineUnderlineIntenseEmphasis1apple-style-2">
    <w:name w:val="Style Style Bold UnderlineUnderlineIntense Emphasis1apple-style-...2"/>
    <w:basedOn w:val="DefaultParagraphFont"/>
    <w:rsid w:val="002E5A86"/>
    <w:rPr>
      <w:b w:val="0"/>
      <w:bCs/>
      <w:sz w:val="22"/>
      <w:u w:val="single"/>
    </w:rPr>
  </w:style>
  <w:style w:type="character" w:customStyle="1" w:styleId="FontStyle57">
    <w:name w:val="Font Style57"/>
    <w:rsid w:val="002E5A86"/>
    <w:rPr>
      <w:rFonts w:ascii="Georgia" w:hAnsi="Georgia" w:cs="Georgia"/>
      <w:b/>
      <w:bCs/>
      <w:sz w:val="14"/>
      <w:szCs w:val="14"/>
    </w:rPr>
  </w:style>
  <w:style w:type="character" w:customStyle="1" w:styleId="FontStyle89">
    <w:name w:val="Font Style89"/>
    <w:rsid w:val="002E5A86"/>
    <w:rPr>
      <w:rFonts w:ascii="Times New Roman" w:hAnsi="Times New Roman" w:cs="Times New Roman"/>
      <w:b/>
      <w:bCs/>
      <w:smallCaps/>
      <w:spacing w:val="40"/>
      <w:sz w:val="16"/>
      <w:szCs w:val="16"/>
    </w:rPr>
  </w:style>
  <w:style w:type="character" w:customStyle="1" w:styleId="style3Char0">
    <w:name w:val="style 3 Char"/>
    <w:rsid w:val="002E5A86"/>
    <w:rPr>
      <w:sz w:val="18"/>
      <w:szCs w:val="24"/>
      <w:lang w:val="en-US" w:eastAsia="en-US" w:bidi="ar-SA"/>
    </w:rPr>
  </w:style>
  <w:style w:type="paragraph" w:customStyle="1" w:styleId="003Cite">
    <w:name w:val="003Cite"/>
    <w:basedOn w:val="Normal"/>
    <w:qFormat/>
    <w:rsid w:val="002E5A86"/>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E5A86"/>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2E5A86"/>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2E5A8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E5A86"/>
    <w:rPr>
      <w:rFonts w:ascii="Times New Roman" w:eastAsia="Times New Roman" w:hAnsi="Times New Roman" w:cs="Times New Roman"/>
      <w:sz w:val="24"/>
      <w:u w:val="thick"/>
      <w:lang w:val="x-none" w:eastAsia="x-none"/>
    </w:rPr>
  </w:style>
  <w:style w:type="character" w:customStyle="1" w:styleId="BlockHeadingsChar1">
    <w:name w:val="Block Headings Char1"/>
    <w:rsid w:val="002E5A86"/>
    <w:rPr>
      <w:b/>
      <w:caps/>
    </w:rPr>
  </w:style>
  <w:style w:type="character" w:customStyle="1" w:styleId="Longcite">
    <w:name w:val="Longcite"/>
    <w:rsid w:val="002E5A86"/>
    <w:rPr>
      <w:sz w:val="16"/>
    </w:rPr>
  </w:style>
  <w:style w:type="paragraph" w:customStyle="1" w:styleId="NormalUnderline0">
    <w:name w:val="Normal + Underline"/>
    <w:basedOn w:val="Normal"/>
    <w:link w:val="NormalUnderlineChar0"/>
    <w:rsid w:val="002E5A8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E5A8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E5A86"/>
    <w:rPr>
      <w:rFonts w:ascii="Bookman Old Style" w:hAnsi="Bookman Old Style" w:cs="Bookman Old Style"/>
      <w:sz w:val="16"/>
      <w:szCs w:val="16"/>
    </w:rPr>
  </w:style>
  <w:style w:type="character" w:customStyle="1" w:styleId="FontStyle17">
    <w:name w:val="Font Style17"/>
    <w:uiPriority w:val="99"/>
    <w:rsid w:val="002E5A86"/>
    <w:rPr>
      <w:rFonts w:ascii="Book Antiqua" w:hAnsi="Book Antiqua" w:cs="Book Antiqua"/>
      <w:i/>
      <w:iCs/>
      <w:spacing w:val="10"/>
      <w:sz w:val="22"/>
      <w:szCs w:val="22"/>
    </w:rPr>
  </w:style>
  <w:style w:type="character" w:customStyle="1" w:styleId="FontStyle329">
    <w:name w:val="Font Style329"/>
    <w:basedOn w:val="DefaultParagraphFont"/>
    <w:uiPriority w:val="99"/>
    <w:rsid w:val="002E5A86"/>
    <w:rPr>
      <w:rFonts w:ascii="Times New Roman" w:hAnsi="Times New Roman" w:cs="Times New Roman" w:hint="default"/>
      <w:b/>
      <w:bCs/>
      <w:spacing w:val="-10"/>
      <w:sz w:val="18"/>
      <w:szCs w:val="18"/>
    </w:rPr>
  </w:style>
  <w:style w:type="character" w:customStyle="1" w:styleId="ur">
    <w:name w:val="ur"/>
    <w:basedOn w:val="DefaultParagraphFont"/>
    <w:rsid w:val="002E5A86"/>
  </w:style>
  <w:style w:type="character" w:customStyle="1" w:styleId="vpqmgb">
    <w:name w:val="vpqmgb"/>
    <w:basedOn w:val="DefaultParagraphFont"/>
    <w:rsid w:val="002E5A86"/>
  </w:style>
  <w:style w:type="character" w:customStyle="1" w:styleId="sv">
    <w:name w:val="sv"/>
    <w:basedOn w:val="DefaultParagraphFont"/>
    <w:rsid w:val="002E5A86"/>
  </w:style>
  <w:style w:type="character" w:customStyle="1" w:styleId="m-501118745055256881gmail-style13ptbold">
    <w:name w:val="m_-501118745055256881gmail-style13ptbold"/>
    <w:basedOn w:val="DefaultParagraphFont"/>
    <w:rsid w:val="002E5A86"/>
  </w:style>
  <w:style w:type="character" w:customStyle="1" w:styleId="m8134770803914199681gmail-styleunderline">
    <w:name w:val="m_8134770803914199681gmail-styleunderline"/>
    <w:basedOn w:val="DefaultParagraphFont"/>
    <w:rsid w:val="002E5A86"/>
  </w:style>
  <w:style w:type="character" w:customStyle="1" w:styleId="hvr">
    <w:name w:val="hvr"/>
    <w:basedOn w:val="DefaultParagraphFont"/>
    <w:rsid w:val="002E5A86"/>
  </w:style>
  <w:style w:type="character" w:customStyle="1" w:styleId="AnalyticsChar">
    <w:name w:val="Analytics Char"/>
    <w:basedOn w:val="DefaultParagraphFont"/>
    <w:link w:val="Analytics"/>
    <w:rsid w:val="002E5A86"/>
    <w:rPr>
      <w:rFonts w:ascii="Georgia" w:eastAsia="Calibri" w:hAnsi="Georgia" w:cs="Calibri"/>
      <w:b/>
      <w:sz w:val="24"/>
    </w:rPr>
  </w:style>
  <w:style w:type="character" w:customStyle="1" w:styleId="m-3350902899047358468gmail-styleunderline">
    <w:name w:val="m_-3350902899047358468gmail-styleunderline"/>
    <w:basedOn w:val="DefaultParagraphFont"/>
    <w:rsid w:val="002E5A86"/>
  </w:style>
  <w:style w:type="paragraph" w:customStyle="1" w:styleId="Style5pt">
    <w:name w:val="Style 5 pt"/>
    <w:basedOn w:val="Normal"/>
    <w:link w:val="Style5ptChar"/>
    <w:rsid w:val="002E5A8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2E5A86"/>
    <w:rPr>
      <w:rFonts w:ascii="Georgia" w:eastAsia="Times New Roman" w:hAnsi="Georgia" w:cs="Helvetica"/>
      <w:sz w:val="10"/>
      <w:szCs w:val="10"/>
    </w:rPr>
  </w:style>
  <w:style w:type="character" w:customStyle="1" w:styleId="m462447500549623171gmail-style13ptbold">
    <w:name w:val="m_462447500549623171gmail-style13ptbold"/>
    <w:basedOn w:val="DefaultParagraphFont"/>
    <w:rsid w:val="002E5A86"/>
  </w:style>
  <w:style w:type="paragraph" w:customStyle="1" w:styleId="m462447500549623171gmail-msonormal">
    <w:name w:val="m_462447500549623171gmail-msonormal"/>
    <w:basedOn w:val="Normal"/>
    <w:uiPriority w:val="99"/>
    <w:rsid w:val="002E5A86"/>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2E5A86"/>
  </w:style>
  <w:style w:type="character" w:customStyle="1" w:styleId="SmallerReal">
    <w:name w:val="SmallerReal"/>
    <w:basedOn w:val="DefaultParagraphFont"/>
    <w:uiPriority w:val="1"/>
    <w:qFormat/>
    <w:rsid w:val="002E5A86"/>
    <w:rPr>
      <w:rFonts w:ascii="Garamond" w:hAnsi="Garamond" w:hint="default"/>
      <w:sz w:val="16"/>
    </w:rPr>
  </w:style>
  <w:style w:type="paragraph" w:styleId="HTMLAddress">
    <w:name w:val="HTML Address"/>
    <w:basedOn w:val="Normal"/>
    <w:link w:val="HTMLAddressChar"/>
    <w:uiPriority w:val="99"/>
    <w:semiHidden/>
    <w:unhideWhenUsed/>
    <w:rsid w:val="002E5A86"/>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2E5A86"/>
    <w:rPr>
      <w:rFonts w:ascii="Times New Roman" w:eastAsia="Times New Roman" w:hAnsi="Times New Roman" w:cs="Times New Roman"/>
      <w:i/>
      <w:iCs/>
      <w:sz w:val="24"/>
      <w:szCs w:val="24"/>
    </w:rPr>
  </w:style>
  <w:style w:type="character" w:customStyle="1" w:styleId="separator">
    <w:name w:val="separator"/>
    <w:basedOn w:val="DefaultParagraphFont"/>
    <w:rsid w:val="002E5A86"/>
  </w:style>
  <w:style w:type="paragraph" w:customStyle="1" w:styleId="dek">
    <w:name w:val="dek"/>
    <w:basedOn w:val="Normal"/>
    <w:uiPriority w:val="99"/>
    <w:rsid w:val="002E5A86"/>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2E5A86"/>
  </w:style>
  <w:style w:type="character" w:customStyle="1" w:styleId="serialtitle">
    <w:name w:val="serial_title"/>
    <w:basedOn w:val="DefaultParagraphFont"/>
    <w:rsid w:val="002E5A86"/>
  </w:style>
  <w:style w:type="character" w:customStyle="1" w:styleId="volumeissue">
    <w:name w:val="volume_issue"/>
    <w:basedOn w:val="DefaultParagraphFont"/>
    <w:rsid w:val="002E5A86"/>
  </w:style>
  <w:style w:type="character" w:customStyle="1" w:styleId="pagerange">
    <w:name w:val="page_range"/>
    <w:basedOn w:val="DefaultParagraphFont"/>
    <w:rsid w:val="002E5A86"/>
  </w:style>
  <w:style w:type="character" w:customStyle="1" w:styleId="doilink">
    <w:name w:val="doi_link"/>
    <w:basedOn w:val="DefaultParagraphFont"/>
    <w:rsid w:val="002E5A86"/>
  </w:style>
  <w:style w:type="paragraph" w:customStyle="1" w:styleId="para">
    <w:name w:val="para"/>
    <w:basedOn w:val="Normal"/>
    <w:rsid w:val="002E5A86"/>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2E5A86"/>
  </w:style>
  <w:style w:type="character" w:customStyle="1" w:styleId="internalref">
    <w:name w:val="internalref"/>
    <w:basedOn w:val="DefaultParagraphFont"/>
    <w:rsid w:val="002E5A86"/>
  </w:style>
  <w:style w:type="paragraph" w:customStyle="1" w:styleId="Analyitc">
    <w:name w:val="Analyitc"/>
    <w:basedOn w:val="Normal"/>
    <w:uiPriority w:val="4"/>
    <w:qFormat/>
    <w:rsid w:val="002E5A86"/>
    <w:rPr>
      <w:b/>
      <w:color w:val="0070C0"/>
      <w:sz w:val="28"/>
    </w:rPr>
  </w:style>
  <w:style w:type="character" w:customStyle="1" w:styleId="StyleUnderliningChar9ptBold">
    <w:name w:val="Style Underlining Char + 9 pt Bold"/>
    <w:rsid w:val="002E5A86"/>
    <w:rPr>
      <w:rFonts w:ascii="Times New Roman" w:hAnsi="Times New Roman"/>
      <w:b/>
      <w:bCs/>
      <w:sz w:val="20"/>
      <w:szCs w:val="24"/>
      <w:u w:val="single"/>
    </w:rPr>
  </w:style>
  <w:style w:type="character" w:customStyle="1" w:styleId="StyleUnderliningChar9pt">
    <w:name w:val="Style Underlining Char + 9 pt"/>
    <w:rsid w:val="002E5A86"/>
    <w:rPr>
      <w:rFonts w:ascii="Times New Roman" w:hAnsi="Times New Roman"/>
      <w:sz w:val="20"/>
      <w:szCs w:val="24"/>
      <w:u w:val="single"/>
    </w:rPr>
  </w:style>
  <w:style w:type="paragraph" w:customStyle="1" w:styleId="font--body">
    <w:name w:val="font--body"/>
    <w:basedOn w:val="Normal"/>
    <w:rsid w:val="002E5A86"/>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2E5A86"/>
  </w:style>
  <w:style w:type="character" w:customStyle="1" w:styleId="tweetinfo-heartstat">
    <w:name w:val="tweetinfo-heartstat"/>
    <w:basedOn w:val="DefaultParagraphFont"/>
    <w:rsid w:val="002E5A86"/>
  </w:style>
  <w:style w:type="character" w:customStyle="1" w:styleId="playbutton-flyout">
    <w:name w:val="playbutton-flyout"/>
    <w:basedOn w:val="DefaultParagraphFont"/>
    <w:rsid w:val="002E5A86"/>
  </w:style>
  <w:style w:type="character" w:customStyle="1" w:styleId="inlinevideo-videolabel">
    <w:name w:val="inlinevideo-videolabel"/>
    <w:basedOn w:val="DefaultParagraphFont"/>
    <w:rsid w:val="002E5A86"/>
  </w:style>
  <w:style w:type="character" w:customStyle="1" w:styleId="inlinevideo-videoduration">
    <w:name w:val="inlinevideo-videoduration"/>
    <w:basedOn w:val="DefaultParagraphFont"/>
    <w:rsid w:val="002E5A86"/>
  </w:style>
  <w:style w:type="character" w:customStyle="1" w:styleId="m2037045589135560752gmail-style13ptbold">
    <w:name w:val="m_2037045589135560752gmail-style13ptbold"/>
    <w:basedOn w:val="DefaultParagraphFont"/>
    <w:rsid w:val="002E5A86"/>
  </w:style>
  <w:style w:type="paragraph" w:customStyle="1" w:styleId="css-exrw3m">
    <w:name w:val="css-exrw3m"/>
    <w:basedOn w:val="Normal"/>
    <w:rsid w:val="002E5A86"/>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2E5A86"/>
  </w:style>
  <w:style w:type="character" w:customStyle="1" w:styleId="DateTimeChar">
    <w:name w:val="DateTime Char"/>
    <w:basedOn w:val="DefaultParagraphFont"/>
    <w:link w:val="DateTime"/>
    <w:uiPriority w:val="4"/>
    <w:rsid w:val="002E5A86"/>
    <w:rPr>
      <w:rFonts w:ascii="Georgia" w:hAnsi="Georgia" w:cs="Helvetica"/>
    </w:rPr>
  </w:style>
  <w:style w:type="paragraph" w:customStyle="1" w:styleId="Lecture">
    <w:name w:val="Lecture"/>
    <w:next w:val="BodyText"/>
    <w:link w:val="LectureChar"/>
    <w:autoRedefine/>
    <w:uiPriority w:val="4"/>
    <w:qFormat/>
    <w:rsid w:val="002E5A86"/>
    <w:pPr>
      <w:spacing w:after="0"/>
      <w:outlineLvl w:val="5"/>
    </w:pPr>
    <w:rPr>
      <w:rFonts w:ascii="Arial" w:hAnsi="Arial" w:cs="Arial"/>
      <w:spacing w:val="-10"/>
    </w:rPr>
  </w:style>
  <w:style w:type="character" w:customStyle="1" w:styleId="LectureChar">
    <w:name w:val="Lecture Char"/>
    <w:basedOn w:val="DateTimeChar"/>
    <w:link w:val="Lecture"/>
    <w:uiPriority w:val="4"/>
    <w:rsid w:val="002E5A86"/>
    <w:rPr>
      <w:rFonts w:ascii="Arial" w:hAnsi="Arial" w:cs="Arial"/>
      <w:spacing w:val="-10"/>
    </w:rPr>
  </w:style>
  <w:style w:type="character" w:customStyle="1" w:styleId="Mention4">
    <w:name w:val="Mention4"/>
    <w:basedOn w:val="DefaultParagraphFont"/>
    <w:uiPriority w:val="99"/>
    <w:semiHidden/>
    <w:unhideWhenUsed/>
    <w:rsid w:val="002E5A86"/>
    <w:rPr>
      <w:color w:val="2B579A"/>
      <w:shd w:val="clear" w:color="auto" w:fill="E6E6E6"/>
    </w:rPr>
  </w:style>
  <w:style w:type="character" w:customStyle="1" w:styleId="UnresolvedMention3">
    <w:name w:val="Unresolved Mention3"/>
    <w:basedOn w:val="DefaultParagraphFont"/>
    <w:uiPriority w:val="99"/>
    <w:unhideWhenUsed/>
    <w:rsid w:val="002E5A86"/>
    <w:rPr>
      <w:color w:val="808080"/>
      <w:shd w:val="clear" w:color="auto" w:fill="E6E6E6"/>
    </w:rPr>
  </w:style>
  <w:style w:type="character" w:customStyle="1" w:styleId="m-895152127622952443gmail-style13ptbold">
    <w:name w:val="m_-895152127622952443gmail-style13ptbold"/>
    <w:basedOn w:val="DefaultParagraphFont"/>
    <w:rsid w:val="002E5A86"/>
  </w:style>
  <w:style w:type="character" w:customStyle="1" w:styleId="m4133802843404377303gmail-style13ptbold">
    <w:name w:val="m_4133802843404377303gmail-style13ptbold"/>
    <w:basedOn w:val="DefaultParagraphFont"/>
    <w:rsid w:val="002E5A86"/>
  </w:style>
  <w:style w:type="character" w:customStyle="1" w:styleId="m4133802843404377303gmail-styleunderline">
    <w:name w:val="m_4133802843404377303gmail-styleunderline"/>
    <w:basedOn w:val="DefaultParagraphFont"/>
    <w:rsid w:val="002E5A86"/>
  </w:style>
  <w:style w:type="character" w:customStyle="1" w:styleId="m1864609289044096952gmail-style13ptbold">
    <w:name w:val="m_1864609289044096952gmail-style13ptbold"/>
    <w:basedOn w:val="DefaultParagraphFont"/>
    <w:rsid w:val="002E5A86"/>
  </w:style>
  <w:style w:type="character" w:customStyle="1" w:styleId="m-2434640214339110092gmail-style13ptbold">
    <w:name w:val="m_-2434640214339110092gmail-style13ptbold"/>
    <w:basedOn w:val="DefaultParagraphFont"/>
    <w:rsid w:val="002E5A86"/>
  </w:style>
  <w:style w:type="character" w:customStyle="1" w:styleId="m-2434640214339110092gmail-styleunderline">
    <w:name w:val="m_-2434640214339110092gmail-styleunderline"/>
    <w:basedOn w:val="DefaultParagraphFont"/>
    <w:rsid w:val="002E5A86"/>
  </w:style>
  <w:style w:type="character" w:customStyle="1" w:styleId="articlepage-articlebody-firstletter">
    <w:name w:val="articlepage-articlebody-firstletter"/>
    <w:basedOn w:val="DefaultParagraphFont"/>
    <w:rsid w:val="002E5A86"/>
  </w:style>
  <w:style w:type="character" w:customStyle="1" w:styleId="m-2745674872889869693gmail-style13ptbold">
    <w:name w:val="m_-2745674872889869693gmail-style13ptbold"/>
    <w:basedOn w:val="DefaultParagraphFont"/>
    <w:rsid w:val="002E5A86"/>
  </w:style>
  <w:style w:type="character" w:customStyle="1" w:styleId="m-2745674872889869693gmail-styleunderline">
    <w:name w:val="m_-2745674872889869693gmail-styleunderline"/>
    <w:basedOn w:val="DefaultParagraphFont"/>
    <w:rsid w:val="002E5A86"/>
  </w:style>
  <w:style w:type="character" w:customStyle="1" w:styleId="UnresolvedMention31">
    <w:name w:val="Unresolved Mention31"/>
    <w:basedOn w:val="DefaultParagraphFont"/>
    <w:uiPriority w:val="99"/>
    <w:semiHidden/>
    <w:unhideWhenUsed/>
    <w:rsid w:val="002E5A86"/>
    <w:rPr>
      <w:color w:val="808080"/>
      <w:shd w:val="clear" w:color="auto" w:fill="E6E6E6"/>
    </w:rPr>
  </w:style>
  <w:style w:type="character" w:customStyle="1" w:styleId="UnresolvedMention4">
    <w:name w:val="Unresolved Mention4"/>
    <w:basedOn w:val="DefaultParagraphFont"/>
    <w:uiPriority w:val="99"/>
    <w:semiHidden/>
    <w:unhideWhenUsed/>
    <w:rsid w:val="002E5A86"/>
    <w:rPr>
      <w:color w:val="808080"/>
      <w:shd w:val="clear" w:color="auto" w:fill="E6E6E6"/>
    </w:rPr>
  </w:style>
  <w:style w:type="character" w:customStyle="1" w:styleId="m-8082899869479211226gmail-styleunderline">
    <w:name w:val="m_-8082899869479211226gmail-styleunderline"/>
    <w:basedOn w:val="DefaultParagraphFont"/>
    <w:rsid w:val="002E5A86"/>
  </w:style>
  <w:style w:type="paragraph" w:customStyle="1" w:styleId="NoteLevel23">
    <w:name w:val="Note Level 23"/>
    <w:basedOn w:val="Normal"/>
    <w:next w:val="Normal"/>
    <w:uiPriority w:val="99"/>
    <w:qFormat/>
    <w:rsid w:val="002E5A86"/>
    <w:pPr>
      <w:keepNext/>
      <w:ind w:left="288" w:right="288"/>
    </w:pPr>
    <w:rPr>
      <w:rFonts w:eastAsia="MS Gothic" w:cstheme="minorBidi"/>
      <w:szCs w:val="20"/>
    </w:rPr>
  </w:style>
  <w:style w:type="paragraph" w:customStyle="1" w:styleId="NoteLevel24">
    <w:name w:val="Note Level 24"/>
    <w:basedOn w:val="Normal"/>
    <w:next w:val="Normal"/>
    <w:uiPriority w:val="99"/>
    <w:qFormat/>
    <w:rsid w:val="002E5A86"/>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2E5A86"/>
    <w:pPr>
      <w:keepNext/>
      <w:ind w:left="288" w:right="288"/>
    </w:pPr>
    <w:rPr>
      <w:rFonts w:eastAsia="MS Gothic" w:cstheme="minorBidi"/>
      <w:szCs w:val="20"/>
    </w:rPr>
  </w:style>
  <w:style w:type="character" w:customStyle="1" w:styleId="UnresolvedMention5">
    <w:name w:val="Unresolved Mention5"/>
    <w:basedOn w:val="DefaultParagraphFont"/>
    <w:uiPriority w:val="99"/>
    <w:semiHidden/>
    <w:unhideWhenUsed/>
    <w:rsid w:val="002E5A86"/>
    <w:rPr>
      <w:color w:val="605E5C"/>
      <w:shd w:val="clear" w:color="auto" w:fill="E1DFDD"/>
    </w:rPr>
  </w:style>
  <w:style w:type="character" w:customStyle="1" w:styleId="UnresolvedMention6">
    <w:name w:val="Unresolved Mention6"/>
    <w:basedOn w:val="DefaultParagraphFont"/>
    <w:uiPriority w:val="99"/>
    <w:semiHidden/>
    <w:unhideWhenUsed/>
    <w:rsid w:val="002E5A86"/>
    <w:rPr>
      <w:color w:val="605E5C"/>
      <w:shd w:val="clear" w:color="auto" w:fill="E1DFDD"/>
    </w:rPr>
  </w:style>
  <w:style w:type="character" w:customStyle="1" w:styleId="footnote">
    <w:name w:val="footnote"/>
    <w:basedOn w:val="DefaultParagraphFont"/>
    <w:rsid w:val="002E5A86"/>
  </w:style>
  <w:style w:type="character" w:customStyle="1" w:styleId="hubidentifier">
    <w:name w:val="hub_identifier"/>
    <w:basedOn w:val="DefaultParagraphFont"/>
    <w:rsid w:val="002E5A86"/>
  </w:style>
  <w:style w:type="paragraph" w:customStyle="1" w:styleId="standardeinzug">
    <w:name w:val="standardeinzug"/>
    <w:basedOn w:val="Normal"/>
    <w:rsid w:val="002E5A86"/>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2E5A86"/>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2E5A86"/>
  </w:style>
  <w:style w:type="paragraph" w:customStyle="1" w:styleId="entrefilet">
    <w:name w:val="entrefilet"/>
    <w:basedOn w:val="Normal"/>
    <w:rsid w:val="002E5A86"/>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2E5A86"/>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2E5A86"/>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2E5A86"/>
  </w:style>
  <w:style w:type="character" w:customStyle="1" w:styleId="m-268162420547309261gmail-stylestylebold12pt">
    <w:name w:val="m_-268162420547309261gmail-stylestylebold12pt"/>
    <w:basedOn w:val="DefaultParagraphFont"/>
    <w:rsid w:val="002E5A86"/>
  </w:style>
  <w:style w:type="character" w:customStyle="1" w:styleId="m-268162420547309261gmail-styleboldunderline">
    <w:name w:val="m_-268162420547309261gmail-styleboldunderline"/>
    <w:basedOn w:val="DefaultParagraphFont"/>
    <w:rsid w:val="002E5A86"/>
  </w:style>
  <w:style w:type="character" w:customStyle="1" w:styleId="m-5621139387307470627gmail-style13ptbold">
    <w:name w:val="m_-5621139387307470627gmail-style13ptbold"/>
    <w:basedOn w:val="DefaultParagraphFont"/>
    <w:rsid w:val="002E5A86"/>
  </w:style>
  <w:style w:type="character" w:customStyle="1" w:styleId="m-5621139387307470627gmail-styleunderline">
    <w:name w:val="m_-5621139387307470627gmail-styleunderline"/>
    <w:basedOn w:val="DefaultParagraphFont"/>
    <w:rsid w:val="002E5A86"/>
  </w:style>
  <w:style w:type="character" w:customStyle="1" w:styleId="m-4930835733434609408gmail-style13ptbold">
    <w:name w:val="m_-4930835733434609408gmail-style13ptbold"/>
    <w:basedOn w:val="DefaultParagraphFont"/>
    <w:rsid w:val="002E5A86"/>
  </w:style>
  <w:style w:type="character" w:customStyle="1" w:styleId="m-4930835733434609408gmail-styleunderline">
    <w:name w:val="m_-4930835733434609408gmail-styleunderline"/>
    <w:basedOn w:val="DefaultParagraphFont"/>
    <w:rsid w:val="002E5A86"/>
  </w:style>
  <w:style w:type="character" w:customStyle="1" w:styleId="m-2456650549122369157gmail-style13ptbold">
    <w:name w:val="m_-2456650549122369157gmail-style13ptbold"/>
    <w:basedOn w:val="DefaultParagraphFont"/>
    <w:rsid w:val="002E5A86"/>
  </w:style>
  <w:style w:type="character" w:customStyle="1" w:styleId="m-2456650549122369157gmail-styleunderline">
    <w:name w:val="m_-2456650549122369157gmail-styleunderline"/>
    <w:basedOn w:val="DefaultParagraphFont"/>
    <w:rsid w:val="002E5A86"/>
  </w:style>
  <w:style w:type="character" w:customStyle="1" w:styleId="UnresolvedMention32">
    <w:name w:val="Unresolved Mention32"/>
    <w:basedOn w:val="DefaultParagraphFont"/>
    <w:uiPriority w:val="99"/>
    <w:semiHidden/>
    <w:unhideWhenUsed/>
    <w:rsid w:val="002E5A86"/>
    <w:rPr>
      <w:color w:val="605E5C"/>
      <w:shd w:val="clear" w:color="auto" w:fill="E1DFDD"/>
    </w:rPr>
  </w:style>
  <w:style w:type="character" w:customStyle="1" w:styleId="l7">
    <w:name w:val="l7"/>
    <w:basedOn w:val="DefaultParagraphFont"/>
    <w:rsid w:val="002E5A86"/>
  </w:style>
  <w:style w:type="character" w:customStyle="1" w:styleId="l6">
    <w:name w:val="l6"/>
    <w:basedOn w:val="DefaultParagraphFont"/>
    <w:rsid w:val="002E5A86"/>
  </w:style>
  <w:style w:type="character" w:customStyle="1" w:styleId="l8">
    <w:name w:val="l8"/>
    <w:basedOn w:val="DefaultParagraphFont"/>
    <w:rsid w:val="002E5A86"/>
  </w:style>
  <w:style w:type="character" w:customStyle="1" w:styleId="l9">
    <w:name w:val="l9"/>
    <w:basedOn w:val="DefaultParagraphFont"/>
    <w:rsid w:val="002E5A86"/>
  </w:style>
  <w:style w:type="character" w:customStyle="1" w:styleId="m-134349766280542120gmail-style13ptbold">
    <w:name w:val="m_-134349766280542120gmail-style13ptbold"/>
    <w:basedOn w:val="DefaultParagraphFont"/>
    <w:rsid w:val="002E5A86"/>
  </w:style>
  <w:style w:type="character" w:customStyle="1" w:styleId="m-134349766280542120gmail-msohyperlink">
    <w:name w:val="m_-134349766280542120gmail-msohyperlink"/>
    <w:basedOn w:val="DefaultParagraphFont"/>
    <w:rsid w:val="002E5A86"/>
  </w:style>
  <w:style w:type="character" w:customStyle="1" w:styleId="m-134349766280542120gmail-styleunderline">
    <w:name w:val="m_-134349766280542120gmail-styleunderline"/>
    <w:basedOn w:val="DefaultParagraphFont"/>
    <w:rsid w:val="002E5A86"/>
  </w:style>
  <w:style w:type="character" w:customStyle="1" w:styleId="m-134349766280542120gmail-cite">
    <w:name w:val="m_-134349766280542120gmail-cite"/>
    <w:basedOn w:val="DefaultParagraphFont"/>
    <w:rsid w:val="002E5A86"/>
  </w:style>
  <w:style w:type="character" w:customStyle="1" w:styleId="m-134349766280542120gmail-underline">
    <w:name w:val="m_-134349766280542120gmail-underline"/>
    <w:basedOn w:val="DefaultParagraphFont"/>
    <w:rsid w:val="002E5A86"/>
  </w:style>
  <w:style w:type="character" w:customStyle="1" w:styleId="m-134349766280542120gmail-underline0">
    <w:name w:val="m_-134349766280542120gmail-underline0"/>
    <w:basedOn w:val="DefaultParagraphFont"/>
    <w:rsid w:val="002E5A86"/>
  </w:style>
  <w:style w:type="paragraph" w:customStyle="1" w:styleId="element">
    <w:name w:val="element"/>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2E5A86"/>
  </w:style>
  <w:style w:type="character" w:customStyle="1" w:styleId="wsj-article-credit">
    <w:name w:val="wsj-article-credit"/>
    <w:basedOn w:val="DefaultParagraphFont"/>
    <w:rsid w:val="002E5A86"/>
  </w:style>
  <w:style w:type="character" w:customStyle="1" w:styleId="wsj-article-credit-tag">
    <w:name w:val="wsj-article-credit-tag"/>
    <w:basedOn w:val="DefaultParagraphFont"/>
    <w:rsid w:val="002E5A86"/>
  </w:style>
  <w:style w:type="paragraph" w:customStyle="1" w:styleId="initial">
    <w:name w:val="initial"/>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2E5A86"/>
    <w:rPr>
      <w:rFonts w:ascii="Arial Narrow" w:hAnsi="Arial Narrow"/>
      <w:sz w:val="22"/>
      <w:szCs w:val="24"/>
      <w:u w:val="single"/>
      <w:lang w:val="en-US" w:eastAsia="en-US" w:bidi="ar-SA"/>
    </w:rPr>
  </w:style>
  <w:style w:type="paragraph" w:customStyle="1" w:styleId="detailsub">
    <w:name w:val="detail__sub"/>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2E5A86"/>
  </w:style>
  <w:style w:type="character" w:customStyle="1" w:styleId="m-299895914748161361gmail-styleunderline">
    <w:name w:val="m_-299895914748161361gmail-styleunderline"/>
    <w:basedOn w:val="DefaultParagraphFont"/>
    <w:rsid w:val="002E5A86"/>
  </w:style>
  <w:style w:type="paragraph" w:customStyle="1" w:styleId="counter-paragraph">
    <w:name w:val="counter-paragraph"/>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2E5A86"/>
  </w:style>
  <w:style w:type="paragraph" w:customStyle="1" w:styleId="m-266642551691440061gmail-cards">
    <w:name w:val="m_-266642551691440061gmail-cards"/>
    <w:basedOn w:val="Normal"/>
    <w:rsid w:val="002E5A86"/>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2E5A86"/>
  </w:style>
  <w:style w:type="paragraph" w:customStyle="1" w:styleId="listingexcerpt">
    <w:name w:val="listing__excerpt"/>
    <w:basedOn w:val="Normal"/>
    <w:rsid w:val="002E5A86"/>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2E5A86"/>
  </w:style>
  <w:style w:type="paragraph" w:customStyle="1" w:styleId="specialbutton">
    <w:name w:val="special__button"/>
    <w:basedOn w:val="Normal"/>
    <w:rsid w:val="002E5A86"/>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2E5A86"/>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80000hours.org/podcast/episodes/will-macaskill-moral-philosoph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8515</Words>
  <Characters>48541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6</cp:revision>
  <dcterms:created xsi:type="dcterms:W3CDTF">2021-11-21T14:39:00Z</dcterms:created>
  <dcterms:modified xsi:type="dcterms:W3CDTF">2021-11-21T15:22:00Z</dcterms:modified>
</cp:coreProperties>
</file>