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074B1" w14:textId="77777777" w:rsidR="00200E20" w:rsidRDefault="00200E20" w:rsidP="00200E20">
      <w:pPr>
        <w:pStyle w:val="Heading2"/>
      </w:pPr>
      <w:r>
        <w:t>1AC</w:t>
      </w:r>
    </w:p>
    <w:p w14:paraId="51394F64" w14:textId="77777777" w:rsidR="00200E20" w:rsidRDefault="00200E20" w:rsidP="00200E20">
      <w:pPr>
        <w:pStyle w:val="Heading3"/>
      </w:pPr>
      <w:r>
        <w:t>Plan</w:t>
      </w:r>
    </w:p>
    <w:p w14:paraId="1EA785CC" w14:textId="77777777" w:rsidR="00200E20" w:rsidRDefault="00200E20" w:rsidP="00200E20">
      <w:pPr>
        <w:pStyle w:val="Heading4"/>
      </w:pPr>
      <w:r>
        <w:t>Space faring states should establish a multilateral agreement that restricts asteroid mining done by private entities.</w:t>
      </w:r>
    </w:p>
    <w:p w14:paraId="1BC4AE1D" w14:textId="77777777" w:rsidR="00200E20" w:rsidRPr="00CF515D" w:rsidRDefault="00200E20" w:rsidP="00200E20"/>
    <w:p w14:paraId="6358618E" w14:textId="77777777" w:rsidR="00200E20" w:rsidRPr="008D2860" w:rsidRDefault="00200E20" w:rsidP="00200E20">
      <w:pPr>
        <w:pStyle w:val="Heading3"/>
      </w:pPr>
      <w:r>
        <w:t>Adv - Mining</w:t>
      </w:r>
    </w:p>
    <w:p w14:paraId="50A36851" w14:textId="77777777" w:rsidR="00200E20" w:rsidRPr="00370276" w:rsidRDefault="00200E20" w:rsidP="00200E20">
      <w:pPr>
        <w:pStyle w:val="Heading4"/>
      </w:pPr>
      <w:r>
        <w:t xml:space="preserve">Private entities are gaining a legal basis for space mining – US is </w:t>
      </w:r>
      <w:r>
        <w:rPr>
          <w:u w:val="single"/>
        </w:rPr>
        <w:t>key</w:t>
      </w:r>
    </w:p>
    <w:p w14:paraId="27E5BC33" w14:textId="77777777" w:rsidR="00200E20" w:rsidRDefault="00200E20" w:rsidP="00200E20">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3371C306" w14:textId="77777777" w:rsidR="00200E20" w:rsidRPr="00082F6A" w:rsidRDefault="00200E20" w:rsidP="00200E20">
      <w:pPr>
        <w:rPr>
          <w:u w:val="single"/>
        </w:rPr>
      </w:pPr>
      <w:r w:rsidRPr="00825581">
        <w:rPr>
          <w:rStyle w:val="StyleUnderline"/>
          <w:highlight w:val="green"/>
        </w:rPr>
        <w:t>In 2015, the U</w:t>
      </w:r>
      <w:r w:rsidRPr="00AD2B95">
        <w:rPr>
          <w:rStyle w:val="StyleUnderline"/>
        </w:rPr>
        <w:t xml:space="preserve">nited </w:t>
      </w:r>
      <w:r w:rsidRPr="00825581">
        <w:rPr>
          <w:rStyle w:val="StyleUnderline"/>
          <w:highlight w:val="green"/>
        </w:rPr>
        <w:t>S</w:t>
      </w:r>
      <w:r w:rsidRPr="00AD2B95">
        <w:rPr>
          <w:rStyle w:val="StyleUnderline"/>
        </w:rPr>
        <w:t xml:space="preserve">tates </w:t>
      </w:r>
      <w:r w:rsidRPr="00825581">
        <w:rPr>
          <w:rStyle w:val="StyleUnderline"/>
          <w:highlight w:val="green"/>
        </w:rPr>
        <w:t>passed the</w:t>
      </w:r>
      <w:r w:rsidRPr="00AD2B95">
        <w:rPr>
          <w:rStyle w:val="StyleUnderline"/>
        </w:rPr>
        <w:t xml:space="preserve"> U.S. </w:t>
      </w:r>
      <w:r w:rsidRPr="00825581">
        <w:rPr>
          <w:rStyle w:val="StyleUnderline"/>
          <w:highlight w:val="green"/>
        </w:rPr>
        <w:t>Commercial Space Launch Competitiveness Act</w:t>
      </w:r>
      <w:r w:rsidRPr="00825581">
        <w:rPr>
          <w:sz w:val="14"/>
          <w:highlight w:val="gree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AD2B95">
        <w:rPr>
          <w:rStyle w:val="StyleUnderline"/>
        </w:rPr>
        <w:t xml:space="preserve">scholars contend that </w:t>
      </w:r>
      <w:r w:rsidRPr="00825581">
        <w:rPr>
          <w:rStyle w:val="StyleUnderline"/>
          <w:highlight w:val="green"/>
        </w:rPr>
        <w:t>the U</w:t>
      </w:r>
      <w:r w:rsidRPr="00AD2B95">
        <w:rPr>
          <w:rStyle w:val="StyleUnderline"/>
        </w:rPr>
        <w:t>nited</w:t>
      </w:r>
      <w:r w:rsidRPr="00825581">
        <w:rPr>
          <w:rStyle w:val="StyleUnderline"/>
          <w:highlight w:val="green"/>
        </w:rPr>
        <w:t xml:space="preserve"> S</w:t>
      </w:r>
      <w:r w:rsidRPr="00AD2B95">
        <w:rPr>
          <w:rStyle w:val="StyleUnderline"/>
        </w:rPr>
        <w:t>tates</w:t>
      </w:r>
      <w:r w:rsidRPr="00825581">
        <w:rPr>
          <w:rStyle w:val="StyleUnderline"/>
          <w:highlight w:val="green"/>
        </w:rPr>
        <w:t xml:space="preserve">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825581">
        <w:rPr>
          <w:rStyle w:val="StyleUnderline"/>
          <w:highlight w:val="green"/>
        </w:rPr>
        <w:t xml:space="preserve">The </w:t>
      </w:r>
      <w:r w:rsidRPr="00AD2B95">
        <w:rPr>
          <w:rStyle w:val="StyleUnderline"/>
        </w:rPr>
        <w:t xml:space="preserve">two nations’ respective pieces of </w:t>
      </w:r>
      <w:r w:rsidRPr="00825581">
        <w:rPr>
          <w:rStyle w:val="StyleUnderline"/>
          <w:highlight w:val="green"/>
        </w:rPr>
        <w:t xml:space="preserve">legislation attempt to provide a legal basis for private citizens to engage in </w:t>
      </w:r>
      <w:r w:rsidRPr="00AD2B95">
        <w:t>such activities, which some critics would characterize as</w:t>
      </w:r>
      <w:r w:rsidRPr="00825581">
        <w:rPr>
          <w:rStyle w:val="Emphasis"/>
          <w:highlight w:val="green"/>
        </w:rPr>
        <w:t xml:space="preserve">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2E53967F" w14:textId="77777777" w:rsidR="00200E20" w:rsidRDefault="00200E20" w:rsidP="00200E20">
      <w:pPr>
        <w:pStyle w:val="Heading4"/>
      </w:pPr>
      <w:r>
        <w:t xml:space="preserve">It causes dangerous space mining and </w:t>
      </w:r>
      <w:r>
        <w:rPr>
          <w:u w:val="single"/>
        </w:rPr>
        <w:t>deregulation</w:t>
      </w:r>
      <w:r>
        <w:t xml:space="preserve"> globally – multilateralism solves. </w:t>
      </w:r>
    </w:p>
    <w:p w14:paraId="57C14D64" w14:textId="77777777" w:rsidR="00200E20" w:rsidRDefault="00200E20" w:rsidP="00200E20">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2DC2EB91" w14:textId="77777777" w:rsidR="00200E20" w:rsidRPr="00DF65BB" w:rsidRDefault="00200E20" w:rsidP="00200E20">
      <w:pPr>
        <w:rPr>
          <w:u w:val="single"/>
        </w:rPr>
      </w:pPr>
      <w:r w:rsidRPr="00364AB4">
        <w:rPr>
          <w:sz w:val="14"/>
        </w:rPr>
        <w:t xml:space="preserve">Exploiting the resources of outer space might be key to the future expansion of the human species. But </w:t>
      </w:r>
      <w:r w:rsidRPr="0043635A">
        <w:rPr>
          <w:rStyle w:val="StyleUnderline"/>
        </w:rPr>
        <w:t xml:space="preserve">researchers argue that </w:t>
      </w:r>
      <w:r w:rsidRPr="00825581">
        <w:rPr>
          <w:rStyle w:val="StyleUnderline"/>
          <w:highlight w:val="green"/>
        </w:rPr>
        <w:t xml:space="preserve">the US is trying to skew the game in its </w:t>
      </w:r>
      <w:r w:rsidRPr="0043635A">
        <w:rPr>
          <w:rStyle w:val="StyleUnderline"/>
          <w:highlight w:val="green"/>
        </w:rPr>
        <w:t>favor, with</w:t>
      </w:r>
      <w:r w:rsidRPr="0043635A">
        <w:rPr>
          <w:rStyle w:val="StyleUnderline"/>
        </w:rPr>
        <w:t xml:space="preserve"> potentially</w:t>
      </w:r>
      <w:r w:rsidRPr="0043635A">
        <w:rPr>
          <w:rStyle w:val="Emphasis"/>
        </w:rPr>
        <w:t xml:space="preserve"> </w:t>
      </w:r>
      <w:r w:rsidRPr="00825581">
        <w:rPr>
          <w:rStyle w:val="Emphasis"/>
          <w:highlight w:val="green"/>
        </w:rPr>
        <w:t>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AD2B95">
        <w:rPr>
          <w:rStyle w:val="StyleUnderline"/>
        </w:rPr>
        <w:t xml:space="preserve">recent policy moves by the US are part of </w:t>
      </w:r>
      <w:r w:rsidRPr="0043635A">
        <w:rPr>
          <w:rStyle w:val="StyleUnderline"/>
        </w:rPr>
        <w:t xml:space="preserve">a concerted effort </w:t>
      </w:r>
      <w:r w:rsidRPr="00825581">
        <w:rPr>
          <w:rStyle w:val="StyleUnderline"/>
          <w:highlight w:val="green"/>
        </w:rPr>
        <w:t>to refocus international space cooperation</w:t>
      </w:r>
      <w:r w:rsidRPr="00825581">
        <w:rPr>
          <w:sz w:val="14"/>
          <w:highlight w:val="green"/>
        </w:rPr>
        <w:t xml:space="preserve"> </w:t>
      </w:r>
      <w:r w:rsidRPr="00825581">
        <w:rPr>
          <w:rStyle w:val="Emphasis"/>
          <w:highlight w:val="green"/>
        </w:rPr>
        <w:t xml:space="preserve">towards short-term commercial interests, </w:t>
      </w:r>
      <w:r w:rsidRPr="00AD2B95">
        <w:rPr>
          <w:rStyle w:val="Emphasis"/>
        </w:rPr>
        <w:t xml:space="preserve">which </w:t>
      </w:r>
      <w:r w:rsidRPr="00825581">
        <w:rPr>
          <w:rStyle w:val="Emphasis"/>
          <w:highlight w:val="green"/>
        </w:rPr>
        <w:t>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825581">
        <w:rPr>
          <w:rStyle w:val="StyleUnderline"/>
          <w:highlight w:val="green"/>
        </w:rPr>
        <w:t xml:space="preserve">space mining could result in the destruction of deposits that </w:t>
      </w:r>
      <w:r w:rsidRPr="00CF515D">
        <w:rPr>
          <w:rStyle w:val="StyleUnderline"/>
        </w:rPr>
        <w:t xml:space="preserve">could </w:t>
      </w:r>
      <w:r w:rsidRPr="00825581">
        <w:rPr>
          <w:rStyle w:val="StyleUnderline"/>
          <w:highlight w:val="green"/>
        </w:rPr>
        <w:t>hold invaluable scientific information</w:t>
      </w:r>
      <w:r w:rsidRPr="00AD2B95">
        <w:rPr>
          <w:sz w:val="14"/>
        </w:rPr>
        <w:t xml:space="preserve">. </w:t>
      </w:r>
      <w:r w:rsidRPr="00AD2B95">
        <w:rPr>
          <w:rStyle w:val="Emphasis"/>
        </w:rPr>
        <w:t xml:space="preserve">It could also </w:t>
      </w:r>
      <w:r w:rsidRPr="00825581">
        <w:rPr>
          <w:rStyle w:val="Emphasis"/>
          <w:highlight w:val="green"/>
        </w:rPr>
        <w:t xml:space="preserve">kick up dangerous amounts of lunar dust that can </w:t>
      </w:r>
      <w:r w:rsidRPr="00AD2B95">
        <w:t xml:space="preserve">cause serious </w:t>
      </w:r>
      <w:r w:rsidRPr="00825581">
        <w:rPr>
          <w:rStyle w:val="Emphasis"/>
          <w:highlight w:val="green"/>
        </w:rPr>
        <w:t xml:space="preserve">damage </w:t>
      </w:r>
      <w:r w:rsidRPr="00AD2B95">
        <w:rPr>
          <w:rStyle w:val="Emphasis"/>
        </w:rPr>
        <w:t xml:space="preserve">to </w:t>
      </w:r>
      <w:r w:rsidRPr="00825581">
        <w:rPr>
          <w:rStyle w:val="Emphasis"/>
          <w:highlight w:val="green"/>
        </w:rPr>
        <w:t xml:space="preserve">space vehicles, increase </w:t>
      </w:r>
      <w:r w:rsidRPr="00AD2B95">
        <w:rPr>
          <w:rStyle w:val="StyleUnderline"/>
        </w:rPr>
        <w:t xml:space="preserve">the amount of </w:t>
      </w:r>
      <w:r w:rsidRPr="00825581">
        <w:rPr>
          <w:rStyle w:val="Emphasis"/>
          <w:highlight w:val="green"/>
        </w:rPr>
        <w:t xml:space="preserve">space debris, or in a worst-case scenario, create meteorites that could threaten satellites or even impact Earth. </w:t>
      </w:r>
      <w:r w:rsidRPr="00825581">
        <w:rPr>
          <w:rStyle w:val="StyleUnderline"/>
          <w:highlight w:val="green"/>
        </w:rPr>
        <w:t>By eschewing a multilateral approach to setting space policy</w:t>
      </w:r>
      <w:r w:rsidRPr="00825581">
        <w:rPr>
          <w:sz w:val="14"/>
          <w:highlight w:val="green"/>
        </w:rPr>
        <w:t xml:space="preserve">, </w:t>
      </w:r>
      <w:r w:rsidRPr="00825581">
        <w:rPr>
          <w:rStyle w:val="Emphasis"/>
          <w:highlight w:val="green"/>
        </w:rPr>
        <w:t xml:space="preserve">the US </w:t>
      </w:r>
      <w:r w:rsidRPr="00A559A1">
        <w:rPr>
          <w:rStyle w:val="StyleUnderline"/>
        </w:rPr>
        <w:t>also</w:t>
      </w:r>
      <w:r w:rsidRPr="00825581">
        <w:rPr>
          <w:rStyle w:val="Emphasis"/>
          <w:highlight w:val="green"/>
        </w:rPr>
        <w:t xml:space="preserve"> opens </w:t>
      </w:r>
      <w:r w:rsidRPr="00A559A1">
        <w:rPr>
          <w:rStyle w:val="StyleUnderline"/>
        </w:rPr>
        <w:t xml:space="preserve">the door to </w:t>
      </w:r>
      <w:r w:rsidRPr="00825581">
        <w:rPr>
          <w:rStyle w:val="Emphasis"/>
          <w:highlight w:val="green"/>
        </w:rPr>
        <w:t xml:space="preserve">a free-for-all where </w:t>
      </w:r>
      <w:r w:rsidRPr="00AD2B95">
        <w:rPr>
          <w:rStyle w:val="Emphasis"/>
        </w:rPr>
        <w:t>every country makes up its own rule</w:t>
      </w:r>
      <w:r w:rsidRPr="00AD2B95">
        <w:rPr>
          <w:sz w:val="14"/>
        </w:rPr>
        <w:t xml:space="preserve">s. Russia is highly critical of the Artemis Accords process and China appears to be frozen out of it, suggesting that two major space powers will not be bound by the new rules. </w:t>
      </w:r>
      <w:r w:rsidRPr="00AD2B95">
        <w:rPr>
          <w:rStyle w:val="Emphasis"/>
        </w:rPr>
        <w:t>That potentially sets the scene for a race to the bottom</w:t>
      </w:r>
      <w:r w:rsidRPr="00AD2B95">
        <w:rPr>
          <w:rStyle w:val="StyleUnderline"/>
        </w:rPr>
        <w:t>, where</w:t>
      </w:r>
      <w:r w:rsidRPr="00825581">
        <w:rPr>
          <w:rStyle w:val="StyleUnderline"/>
          <w:highlight w:val="green"/>
        </w:rPr>
        <w:t xml:space="preserve"> countries compete to set </w:t>
      </w:r>
      <w:r w:rsidRPr="00825581">
        <w:rPr>
          <w:rStyle w:val="Emphasis"/>
          <w:highlight w:val="green"/>
        </w:rPr>
        <w:t>the laxest rules 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w:t>
      </w:r>
      <w:r w:rsidRPr="0043635A">
        <w:rPr>
          <w:sz w:val="14"/>
        </w:rPr>
        <w:t xml:space="preserve">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43635A">
        <w:rPr>
          <w:rStyle w:val="StyleUnderline"/>
        </w:rPr>
        <w:t>Boley</w:t>
      </w:r>
      <w:proofErr w:type="spellEnd"/>
      <w:r w:rsidRPr="0043635A">
        <w:rPr>
          <w:rStyle w:val="StyleUnderline"/>
        </w:rPr>
        <w:t xml:space="preserve"> and Byers admit that if this went ahead and was not protested by other nations, </w:t>
      </w:r>
      <w:r w:rsidRPr="0043635A">
        <w:rPr>
          <w:rStyle w:val="Emphasis"/>
        </w:rPr>
        <w:t xml:space="preserve">it could set a precedent in international law that would be hard to overcome. </w:t>
      </w:r>
      <w:r w:rsidRPr="0043635A">
        <w:rPr>
          <w:rStyle w:val="StyleUnderline"/>
        </w:rPr>
        <w:t>For better or worse, it seems that US dominance in space exploration means it’s in the driver’s seat when it comes to setting the rules. As they say, to the victor go the spoils</w:t>
      </w:r>
      <w:r w:rsidRPr="00364AB4">
        <w:rPr>
          <w:rStyle w:val="StyleUnderline"/>
        </w:rPr>
        <w:t>.</w:t>
      </w:r>
    </w:p>
    <w:p w14:paraId="29D3E548" w14:textId="77777777" w:rsidR="00200E20" w:rsidRDefault="00200E20" w:rsidP="00200E20">
      <w:pPr>
        <w:pStyle w:val="Heading4"/>
      </w:pPr>
      <w:r>
        <w:t xml:space="preserve">Dangerous mining greatly increases the risk of space debris. </w:t>
      </w:r>
    </w:p>
    <w:p w14:paraId="410FB932" w14:textId="77777777" w:rsidR="00200E20" w:rsidRDefault="00200E20" w:rsidP="00200E20">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13409C4B" w14:textId="77777777" w:rsidR="00200E20" w:rsidRPr="00DF65BB" w:rsidRDefault="00200E20" w:rsidP="00200E20">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340801">
        <w:rPr>
          <w:rStyle w:val="Emphasis"/>
        </w:rPr>
        <w:t xml:space="preserve">Now </w:t>
      </w:r>
      <w:r w:rsidRPr="00825581">
        <w:rPr>
          <w:rStyle w:val="Emphasis"/>
          <w:highlight w:val="green"/>
        </w:rPr>
        <w:t xml:space="preserve">a new model warns that debris shed by </w:t>
      </w:r>
      <w:r w:rsidRPr="00340801">
        <w:rPr>
          <w:rStyle w:val="Emphasis"/>
        </w:rPr>
        <w:t xml:space="preserve">such </w:t>
      </w:r>
      <w:r w:rsidRPr="00825581">
        <w:rPr>
          <w:rStyle w:val="Emphasis"/>
          <w:highlight w:val="green"/>
        </w:rPr>
        <w:t xml:space="preserve">transplanted rocks could intrude where many </w:t>
      </w:r>
      <w:proofErr w:type="spellStart"/>
      <w:r w:rsidRPr="00825581">
        <w:rPr>
          <w:rStyle w:val="Emphasis"/>
          <w:highlight w:val="green"/>
        </w:rPr>
        <w:t>defence</w:t>
      </w:r>
      <w:proofErr w:type="spellEnd"/>
      <w:r w:rsidRPr="00825581">
        <w:rPr>
          <w:rStyle w:val="Emphasis"/>
          <w:highlight w:val="gree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CF515D">
        <w:rPr>
          <w:rStyle w:val="StyleUnderline"/>
        </w:rPr>
        <w:t>Over 10 years, it would cross geosynchronous orbit 63 times on average</w:t>
      </w:r>
      <w:r w:rsidRPr="00825581">
        <w:rPr>
          <w:sz w:val="12"/>
          <w:highlight w:val="green"/>
        </w:rPr>
        <w:t xml:space="preserve">. </w:t>
      </w:r>
      <w:r w:rsidRPr="00825581">
        <w:rPr>
          <w:rStyle w:val="Emphasis"/>
          <w:highlight w:val="gree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825581">
        <w:rPr>
          <w:rStyle w:val="Emphasis"/>
          <w:highlight w:val="green"/>
        </w:rPr>
        <w:t>It is possible to quantify and manage the risk</w:t>
      </w:r>
      <w:r w:rsidRPr="00825581">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825581">
        <w:rPr>
          <w:rStyle w:val="Emphasis"/>
          <w:highlight w:val="green"/>
        </w:rPr>
        <w:t>A few basic precautions will prevent harm due to stray asteroid material.”</w:t>
      </w:r>
    </w:p>
    <w:p w14:paraId="30B896A7" w14:textId="77777777" w:rsidR="00200E20" w:rsidRPr="00DF65BB" w:rsidRDefault="00200E20" w:rsidP="00200E20">
      <w:pPr>
        <w:pStyle w:val="Heading4"/>
        <w:rPr>
          <w:iCs w:val="0"/>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rPr>
          <w:iCs w:val="0"/>
        </w:rPr>
        <w:t xml:space="preserve">and </w:t>
      </w:r>
      <w:r w:rsidRPr="00DF65BB">
        <w:t>the risk is understated</w:t>
      </w:r>
    </w:p>
    <w:p w14:paraId="3478615B" w14:textId="77777777" w:rsidR="00200E20" w:rsidRDefault="00200E20" w:rsidP="00200E20">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093BADFD" w14:textId="77777777" w:rsidR="00200E20" w:rsidRPr="00B40499" w:rsidRDefault="00200E20" w:rsidP="00200E20">
      <w:pPr>
        <w:rPr>
          <w:sz w:val="16"/>
        </w:rPr>
      </w:pPr>
      <w:r w:rsidRPr="002C275D">
        <w:rPr>
          <w:rStyle w:val="StyleUnderline"/>
        </w:rPr>
        <w:t xml:space="preserve">In the future, </w:t>
      </w:r>
      <w:r w:rsidRPr="00CF515D">
        <w:rPr>
          <w:rStyle w:val="StyleUnderline"/>
        </w:rPr>
        <w:t xml:space="preserve">this population will be added to </w:t>
      </w:r>
      <w:r w:rsidRPr="00CF515D">
        <w:rPr>
          <w:rStyle w:val="Emphasis"/>
        </w:rPr>
        <w:t>primarily</w:t>
      </w:r>
      <w:r w:rsidRPr="00CF515D">
        <w:rPr>
          <w:rStyle w:val="StyleUnderline"/>
        </w:rPr>
        <w:t xml:space="preserve"> from collisions between large objects in orbit as the number of LNT produced is </w:t>
      </w:r>
      <w:r w:rsidRPr="00CF515D">
        <w:rPr>
          <w:rStyle w:val="Emphasis"/>
        </w:rPr>
        <w:t>proportional to</w:t>
      </w:r>
      <w:r w:rsidRPr="00CF515D">
        <w:rPr>
          <w:rStyle w:val="StyleUnderline"/>
        </w:rPr>
        <w:t xml:space="preserve"> the </w:t>
      </w:r>
      <w:r w:rsidRPr="00CF515D">
        <w:rPr>
          <w:rStyle w:val="Emphasis"/>
        </w:rPr>
        <w:t>mass</w:t>
      </w:r>
      <w:r w:rsidRPr="00CF515D">
        <w:rPr>
          <w:rStyle w:val="StyleUnderline"/>
        </w:rPr>
        <w:t xml:space="preserve"> involved in a collision</w:t>
      </w:r>
      <w:r w:rsidRPr="00CF515D">
        <w:rPr>
          <w:sz w:val="16"/>
        </w:rPr>
        <w:t xml:space="preserve"> (or explosion).2 Cataloged debris produced from</w:t>
      </w:r>
      <w:r w:rsidRPr="00240935">
        <w:rPr>
          <w:sz w:val="16"/>
        </w:rPr>
        <w:t xml:space="preserve">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825581">
        <w:rPr>
          <w:rStyle w:val="StyleUnderline"/>
          <w:highlight w:val="green"/>
        </w:rPr>
        <w:t xml:space="preserve">when two </w:t>
      </w:r>
      <w:r w:rsidRPr="00825581">
        <w:rPr>
          <w:rStyle w:val="Emphasis"/>
          <w:highlight w:val="green"/>
        </w:rPr>
        <w:t>large derelicts</w:t>
      </w:r>
      <w:r w:rsidRPr="00AE1308">
        <w:rPr>
          <w:rStyle w:val="StyleUnderline"/>
        </w:rPr>
        <w:t xml:space="preserve">, either rocket bodies or payloads, </w:t>
      </w:r>
      <w:r w:rsidRPr="00825581">
        <w:rPr>
          <w:rStyle w:val="StyleUnderline"/>
          <w:highlight w:val="green"/>
        </w:rPr>
        <w:t>collide</w:t>
      </w:r>
      <w:r w:rsidRPr="00AE1308">
        <w:rPr>
          <w:rStyle w:val="StyleUnderline"/>
        </w:rPr>
        <w:t xml:space="preserve"> with each other, then </w:t>
      </w:r>
      <w:proofErr w:type="gramStart"/>
      <w:r w:rsidRPr="00825581">
        <w:rPr>
          <w:rStyle w:val="Emphasis"/>
          <w:highlight w:val="green"/>
        </w:rPr>
        <w:t>all of</w:t>
      </w:r>
      <w:proofErr w:type="gramEnd"/>
      <w:r w:rsidRPr="00825581">
        <w:rPr>
          <w:rStyle w:val="Emphasis"/>
          <w:highlight w:val="green"/>
        </w:rPr>
        <w:t xml:space="preserve"> the mass</w:t>
      </w:r>
      <w:r w:rsidRPr="00825581">
        <w:rPr>
          <w:rStyle w:val="StyleUnderline"/>
          <w:highlight w:val="green"/>
        </w:rPr>
        <w:t xml:space="preserve"> will 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825581">
        <w:rPr>
          <w:rStyle w:val="StyleUnderline"/>
          <w:highlight w:val="green"/>
        </w:rPr>
        <w:t>ability to model</w:t>
      </w:r>
      <w:r w:rsidRPr="00AE1308">
        <w:rPr>
          <w:rStyle w:val="StyleUnderline"/>
        </w:rPr>
        <w:t xml:space="preserve"> and predict the </w:t>
      </w:r>
      <w:r w:rsidRPr="00825581">
        <w:rPr>
          <w:rStyle w:val="Emphasis"/>
          <w:highlight w:val="green"/>
        </w:rPr>
        <w:t>rate of collisions</w:t>
      </w:r>
      <w:r w:rsidRPr="00825581">
        <w:rPr>
          <w:rStyle w:val="StyleUnderline"/>
          <w:highlight w:val="green"/>
        </w:rPr>
        <w:t xml:space="preserve"> is based</w:t>
      </w:r>
      <w:r w:rsidRPr="00AE1308">
        <w:rPr>
          <w:rStyle w:val="StyleUnderline"/>
        </w:rPr>
        <w:t xml:space="preserve"> empirically </w:t>
      </w:r>
      <w:r w:rsidRPr="00825581">
        <w:rPr>
          <w:rStyle w:val="StyleUnderline"/>
          <w:highlight w:val="green"/>
        </w:rPr>
        <w:t>up</w:t>
      </w:r>
      <w:r w:rsidRPr="00825581">
        <w:rPr>
          <w:rStyle w:val="Emphasis"/>
          <w:highlight w:val="green"/>
        </w:rPr>
        <w:t>on</w:t>
      </w:r>
      <w:r w:rsidRPr="00825581">
        <w:rPr>
          <w:rStyle w:val="StyleUnderline"/>
          <w:highlight w:val="green"/>
        </w:rPr>
        <w:t xml:space="preserve"> only </w:t>
      </w:r>
      <w:r w:rsidRPr="00825581">
        <w:rPr>
          <w:rStyle w:val="Emphasis"/>
          <w:highlight w:val="green"/>
        </w:rPr>
        <w:t>one</w:t>
      </w:r>
      <w:r w:rsidRPr="00AE1308">
        <w:rPr>
          <w:rStyle w:val="StyleUnderline"/>
        </w:rPr>
        <w:t xml:space="preserve"> catastrophic accidental collision </w:t>
      </w:r>
      <w:r w:rsidRPr="00825581">
        <w:rPr>
          <w:rStyle w:val="Emphasis"/>
          <w:highlight w:val="green"/>
        </w:rPr>
        <w:t>event</w:t>
      </w:r>
      <w:r w:rsidRPr="00825581">
        <w:rPr>
          <w:rStyle w:val="StyleUnderline"/>
          <w:highlight w:val="green"/>
        </w:rPr>
        <w:t xml:space="preserve"> </w:t>
      </w:r>
      <w:r w:rsidRPr="00CF515D">
        <w:rPr>
          <w:rStyle w:val="StyleUnderline"/>
        </w:rPr>
        <w:t>and a model developed on the kinetic theory of gases (</w:t>
      </w:r>
      <w:r w:rsidRPr="00CF515D">
        <w:rPr>
          <w:rStyle w:val="Emphasis"/>
        </w:rPr>
        <w:t>KTG</w:t>
      </w:r>
      <w:r w:rsidRPr="00240935">
        <w:rPr>
          <w:sz w:val="16"/>
        </w:rPr>
        <w:t xml:space="preserve">). </w:t>
      </w:r>
      <w:r w:rsidRPr="007D222E">
        <w:rPr>
          <w:rStyle w:val="StyleUnderline"/>
        </w:rPr>
        <w:t xml:space="preserve">However, </w:t>
      </w:r>
      <w:r w:rsidRPr="00825581">
        <w:rPr>
          <w:rStyle w:val="StyleUnderline"/>
          <w:highlight w:val="gree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825581">
        <w:rPr>
          <w:rStyle w:val="StyleUnderline"/>
          <w:highlight w:val="green"/>
        </w:rPr>
        <w:t xml:space="preserve">have a greater probability of collision </w:t>
      </w:r>
      <w:r w:rsidRPr="00825581">
        <w:rPr>
          <w:rStyle w:val="Emphasis"/>
          <w:highlight w:val="green"/>
        </w:rPr>
        <w:t>than predicted</w:t>
      </w:r>
      <w:r w:rsidRPr="007D222E">
        <w:rPr>
          <w:rStyle w:val="StyleUnderline"/>
        </w:rPr>
        <w:t xml:space="preserve"> by the KTG-based algorithms as </w:t>
      </w:r>
      <w:r w:rsidRPr="00825581">
        <w:rPr>
          <w:rStyle w:val="Emphasis"/>
          <w:highlight w:val="green"/>
        </w:rPr>
        <w:t>they are not randomly distributed</w:t>
      </w:r>
      <w:r w:rsidRPr="00825581">
        <w:rPr>
          <w:rStyle w:val="StyleUnderline"/>
          <w:highlight w:val="green"/>
        </w:rPr>
        <w:t xml:space="preserve"> and</w:t>
      </w:r>
      <w:r w:rsidRPr="007D222E">
        <w:rPr>
          <w:rStyle w:val="StyleUnderline"/>
        </w:rPr>
        <w:t xml:space="preserve"> their </w:t>
      </w:r>
      <w:r w:rsidRPr="00825581">
        <w:rPr>
          <w:rStyle w:val="Emphasis"/>
          <w:highlight w:val="green"/>
        </w:rPr>
        <w:t>orbit</w:t>
      </w:r>
      <w:r w:rsidRPr="007D222E">
        <w:rPr>
          <w:rStyle w:val="StyleUnderline"/>
        </w:rPr>
        <w:t xml:space="preserve">al element evolution (e.g., change in right ascension of ascending node and argument of perigee) </w:t>
      </w:r>
      <w:r w:rsidRPr="00825581">
        <w:rPr>
          <w:rStyle w:val="StyleUnderline"/>
          <w:highlight w:val="green"/>
        </w:rPr>
        <w:t>is</w:t>
      </w:r>
      <w:r w:rsidRPr="007D222E">
        <w:rPr>
          <w:rStyle w:val="StyleUnderline"/>
        </w:rPr>
        <w:t xml:space="preserve"> also </w:t>
      </w:r>
      <w:r w:rsidRPr="00825581">
        <w:rPr>
          <w:rStyle w:val="Emphasis"/>
          <w:highlight w:val="gree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 xml:space="preserve">the most </w:t>
      </w:r>
      <w:r w:rsidRPr="00CF515D">
        <w:rPr>
          <w:rStyle w:val="Emphasis"/>
        </w:rPr>
        <w:t>massive</w:t>
      </w:r>
      <w:r w:rsidRPr="00CF515D">
        <w:rPr>
          <w:rStyle w:val="StyleUnderline"/>
        </w:rPr>
        <w:t xml:space="preserve"> objects are in </w:t>
      </w:r>
      <w:r w:rsidRPr="00CF515D">
        <w:rPr>
          <w:rStyle w:val="Emphasis"/>
        </w:rPr>
        <w:t>tightly clumped</w:t>
      </w:r>
      <w:r w:rsidRPr="00CF515D">
        <w:rPr>
          <w:rStyle w:val="StyleUnderline"/>
        </w:rPr>
        <w:t xml:space="preserve"> </w:t>
      </w:r>
      <w:r w:rsidRPr="00825581">
        <w:rPr>
          <w:rStyle w:val="StyleUnderline"/>
          <w:highlight w:val="green"/>
        </w:rPr>
        <w:t>clusters</w:t>
      </w:r>
      <w:r w:rsidRPr="00CF515D">
        <w:rPr>
          <w:rStyle w:val="StyleUnderline"/>
        </w:rPr>
        <w:t xml:space="preserve"> that</w:t>
      </w:r>
      <w:r w:rsidRPr="000D2F86">
        <w:rPr>
          <w:rStyle w:val="StyleUnderline"/>
        </w:rPr>
        <w:t xml:space="preserve"> will likely </w:t>
      </w:r>
      <w:r w:rsidRPr="00825581">
        <w:rPr>
          <w:rStyle w:val="StyleUnderline"/>
          <w:highlight w:val="green"/>
        </w:rPr>
        <w:t xml:space="preserve">produce </w:t>
      </w:r>
      <w:r w:rsidRPr="00825581">
        <w:rPr>
          <w:rStyle w:val="Emphasis"/>
          <w:highlight w:val="green"/>
        </w:rPr>
        <w:t>greater 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825581">
        <w:rPr>
          <w:rStyle w:val="StyleUnderline"/>
          <w:highlight w:val="green"/>
        </w:rPr>
        <w:t xml:space="preserve">clusters </w:t>
      </w:r>
      <w:r w:rsidRPr="00825581">
        <w:rPr>
          <w:rStyle w:val="Emphasis"/>
          <w:highlight w:val="green"/>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825581">
        <w:rPr>
          <w:rStyle w:val="StyleUnderline"/>
          <w:highlight w:val="green"/>
        </w:rPr>
        <w:t>50% of the total</w:t>
      </w:r>
      <w:r w:rsidRPr="000D2F86">
        <w:rPr>
          <w:rStyle w:val="StyleUnderline"/>
        </w:rPr>
        <w:t xml:space="preserve"> derelict </w:t>
      </w:r>
      <w:r w:rsidRPr="00825581">
        <w:rPr>
          <w:rStyle w:val="StyleUnderline"/>
          <w:highlight w:val="green"/>
        </w:rPr>
        <w:t>mass in LEO</w:t>
      </w:r>
      <w:r w:rsidRPr="00240935">
        <w:rPr>
          <w:sz w:val="16"/>
        </w:rPr>
        <w:t xml:space="preserve">. </w:t>
      </w:r>
      <w:r w:rsidRPr="000D2F86">
        <w:rPr>
          <w:rStyle w:val="StyleUnderline"/>
        </w:rPr>
        <w:t xml:space="preserve">However, </w:t>
      </w:r>
      <w:r w:rsidRPr="00825581">
        <w:rPr>
          <w:rStyle w:val="StyleUnderline"/>
          <w:highlight w:val="green"/>
        </w:rPr>
        <w:t>no one is</w:t>
      </w:r>
      <w:r w:rsidRPr="000D2F86">
        <w:rPr>
          <w:rStyle w:val="StyleUnderline"/>
        </w:rPr>
        <w:t xml:space="preserve"> currently </w:t>
      </w:r>
      <w:r w:rsidRPr="00825581">
        <w:rPr>
          <w:rStyle w:val="Emphasis"/>
          <w:highlight w:val="gree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518E72CA" w14:textId="77777777" w:rsidR="00200E20" w:rsidRPr="00DF65BB" w:rsidRDefault="00200E20" w:rsidP="00200E20">
      <w:pPr>
        <w:pStyle w:val="Heading4"/>
        <w:rPr>
          <w:rFonts w:cs="Arial"/>
        </w:rPr>
      </w:pPr>
      <w:r>
        <w:rPr>
          <w:rFonts w:cs="Arial"/>
        </w:rPr>
        <w:t xml:space="preserve">Debris cascades cause </w:t>
      </w:r>
      <w:r>
        <w:rPr>
          <w:rFonts w:cs="Arial"/>
          <w:u w:val="single"/>
        </w:rPr>
        <w:t>global</w:t>
      </w:r>
      <w:r>
        <w:rPr>
          <w:rFonts w:cs="Arial"/>
        </w:rPr>
        <w:t xml:space="preserve"> nuke war</w:t>
      </w:r>
    </w:p>
    <w:p w14:paraId="60D68BD8" w14:textId="77777777" w:rsidR="00200E20" w:rsidRPr="00DE79D4" w:rsidRDefault="00200E20" w:rsidP="00200E20">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21BFBCDB" w14:textId="77777777" w:rsidR="00200E20" w:rsidRDefault="00200E20" w:rsidP="00200E20">
      <w:pPr>
        <w:rPr>
          <w:sz w:val="12"/>
        </w:rPr>
      </w:pPr>
      <w:r w:rsidRPr="009324B7">
        <w:rPr>
          <w:sz w:val="12"/>
        </w:rPr>
        <w:t xml:space="preserve">Whatever the initial cause, the result may be the same. </w:t>
      </w:r>
      <w:r w:rsidRPr="00825581">
        <w:rPr>
          <w:rStyle w:val="StyleUnderline"/>
          <w:highlight w:val="green"/>
        </w:rPr>
        <w:t xml:space="preserve">A </w:t>
      </w:r>
      <w:r w:rsidRPr="00825581">
        <w:rPr>
          <w:rStyle w:val="Emphasis"/>
          <w:highlight w:val="green"/>
        </w:rPr>
        <w:t>sat</w:t>
      </w:r>
      <w:r w:rsidRPr="00DE79D4">
        <w:rPr>
          <w:rStyle w:val="StyleUnderline"/>
        </w:rPr>
        <w:t xml:space="preserve">ellite </w:t>
      </w:r>
      <w:r w:rsidRPr="00825581">
        <w:rPr>
          <w:rStyle w:val="StyleUnderline"/>
          <w:highlight w:val="gree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825581">
        <w:rPr>
          <w:rStyle w:val="StyleUnderline"/>
          <w:highlight w:val="green"/>
        </w:rPr>
        <w:t>runaway</w:t>
      </w:r>
      <w:r w:rsidRPr="00DE79D4">
        <w:rPr>
          <w:rStyle w:val="StyleUnderline"/>
        </w:rPr>
        <w:t xml:space="preserve"> series of </w:t>
      </w:r>
      <w:r w:rsidRPr="00825581">
        <w:rPr>
          <w:rStyle w:val="StyleUnderline"/>
          <w:highlight w:val="green"/>
        </w:rPr>
        <w:t xml:space="preserve">collisions </w:t>
      </w:r>
      <w:r w:rsidRPr="00825581">
        <w:rPr>
          <w:rStyle w:val="Emphasis"/>
          <w:highlight w:val="gree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825581">
        <w:rPr>
          <w:rStyle w:val="StyleUnderline"/>
          <w:highlight w:val="gree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825581">
        <w:rPr>
          <w:rStyle w:val="StyleUnderline"/>
          <w:highlight w:val="green"/>
        </w:rPr>
        <w:t>cascade</w:t>
      </w:r>
      <w:r w:rsidRPr="009324B7">
        <w:rPr>
          <w:sz w:val="12"/>
        </w:rPr>
        <w:t xml:space="preserve"> around the Earth, </w:t>
      </w:r>
      <w:r w:rsidRPr="00825581">
        <w:rPr>
          <w:rStyle w:val="Emphasis"/>
          <w:highlight w:val="green"/>
        </w:rPr>
        <w:t>destroy</w:t>
      </w:r>
      <w:r w:rsidRPr="00B86BEA">
        <w:rPr>
          <w:rStyle w:val="StyleUnderline"/>
        </w:rPr>
        <w:t xml:space="preserve">ing </w:t>
      </w:r>
      <w:r w:rsidRPr="00825581">
        <w:rPr>
          <w:rStyle w:val="StyleUnderline"/>
          <w:highlight w:val="green"/>
        </w:rPr>
        <w:t xml:space="preserve">every </w:t>
      </w:r>
      <w:r w:rsidRPr="00825581">
        <w:rPr>
          <w:rStyle w:val="Emphasis"/>
          <w:highlight w:val="green"/>
        </w:rPr>
        <w:t>sat</w:t>
      </w:r>
      <w:r w:rsidRPr="00DE79D4">
        <w:rPr>
          <w:rStyle w:val="StyleUnderline"/>
        </w:rPr>
        <w:t xml:space="preserve">ellite </w:t>
      </w:r>
      <w:r w:rsidRPr="00825581">
        <w:rPr>
          <w:rStyle w:val="StyleUnderline"/>
          <w:highlight w:val="green"/>
        </w:rPr>
        <w:t xml:space="preserve">in </w:t>
      </w:r>
      <w:r w:rsidRPr="00825581">
        <w:rPr>
          <w:rStyle w:val="Emphasis"/>
          <w:highlight w:val="green"/>
        </w:rPr>
        <w:t>l</w:t>
      </w:r>
      <w:r w:rsidRPr="00DE79D4">
        <w:rPr>
          <w:rStyle w:val="StyleUnderline"/>
        </w:rPr>
        <w:t xml:space="preserve">ow </w:t>
      </w:r>
      <w:r w:rsidRPr="00825581">
        <w:rPr>
          <w:rStyle w:val="Emphasis"/>
          <w:highlight w:val="green"/>
        </w:rPr>
        <w:t>E</w:t>
      </w:r>
      <w:r w:rsidRPr="00DE79D4">
        <w:rPr>
          <w:rStyle w:val="StyleUnderline"/>
        </w:rPr>
        <w:t xml:space="preserve">arth </w:t>
      </w:r>
      <w:r w:rsidRPr="00825581">
        <w:rPr>
          <w:rStyle w:val="Emphasis"/>
          <w:highlight w:val="gree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825581">
        <w:rPr>
          <w:rStyle w:val="StyleUnderline"/>
          <w:highlight w:val="green"/>
        </w:rPr>
        <w:t>rendering</w:t>
      </w:r>
      <w:r w:rsidRPr="00DE79D4">
        <w:rPr>
          <w:rStyle w:val="StyleUnderline"/>
        </w:rPr>
        <w:t xml:space="preserve"> many Earth </w:t>
      </w:r>
      <w:r w:rsidRPr="00825581">
        <w:rPr>
          <w:rStyle w:val="StyleUnderline"/>
          <w:highlight w:val="green"/>
        </w:rPr>
        <w:t xml:space="preserve">orbits </w:t>
      </w:r>
      <w:r w:rsidRPr="00825581">
        <w:rPr>
          <w:rStyle w:val="Emphasis"/>
          <w:highlight w:val="gree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825581">
        <w:rPr>
          <w:rStyle w:val="StyleUnderline"/>
          <w:highlight w:val="green"/>
        </w:rPr>
        <w:t>Add</w:t>
      </w:r>
      <w:r w:rsidRPr="00DE79D4">
        <w:rPr>
          <w:rStyle w:val="StyleUnderline"/>
        </w:rPr>
        <w:t xml:space="preserve"> to this </w:t>
      </w:r>
      <w:r w:rsidRPr="00825581">
        <w:rPr>
          <w:rStyle w:val="StyleUnderline"/>
          <w:highlight w:val="green"/>
        </w:rPr>
        <w:t>the [destruction]</w:t>
      </w:r>
      <w:r w:rsidRPr="009324B7">
        <w:rPr>
          <w:sz w:val="12"/>
        </w:rPr>
        <w:t xml:space="preserve"> </w:t>
      </w:r>
      <w:r w:rsidRPr="009324B7">
        <w:rPr>
          <w:strike/>
          <w:sz w:val="12"/>
        </w:rPr>
        <w:t>crippling</w:t>
      </w:r>
      <w:r w:rsidRPr="009324B7">
        <w:rPr>
          <w:sz w:val="12"/>
        </w:rPr>
        <w:t xml:space="preserve"> </w:t>
      </w:r>
      <w:r w:rsidRPr="00825581">
        <w:rPr>
          <w:rStyle w:val="StyleUnderline"/>
          <w:highlight w:val="green"/>
        </w:rPr>
        <w:t xml:space="preserve">of the </w:t>
      </w:r>
      <w:r w:rsidRPr="00B86BEA">
        <w:rPr>
          <w:rStyle w:val="StyleUnderline"/>
        </w:rPr>
        <w:t xml:space="preserve">US </w:t>
      </w:r>
      <w:r w:rsidRPr="00825581">
        <w:rPr>
          <w:rStyle w:val="StyleUnderline"/>
          <w:highlight w:val="green"/>
        </w:rPr>
        <w:t>military who</w:t>
      </w:r>
      <w:r w:rsidRPr="00DE79D4">
        <w:rPr>
          <w:rStyle w:val="StyleUnderline"/>
        </w:rPr>
        <w:t xml:space="preserve"> now </w:t>
      </w:r>
      <w:r w:rsidRPr="00825581">
        <w:rPr>
          <w:rStyle w:val="StyleUnderline"/>
          <w:highlight w:val="green"/>
        </w:rPr>
        <w:t>depend</w:t>
      </w:r>
      <w:r w:rsidRPr="00DE79D4">
        <w:rPr>
          <w:rStyle w:val="StyleUnderline"/>
        </w:rPr>
        <w:t xml:space="preserve"> up</w:t>
      </w:r>
      <w:r w:rsidRPr="00825581">
        <w:rPr>
          <w:rStyle w:val="Emphasis"/>
          <w:highlight w:val="green"/>
        </w:rPr>
        <w:t>on</w:t>
      </w:r>
      <w:r w:rsidRPr="00DE79D4">
        <w:rPr>
          <w:rStyle w:val="StyleUnderline"/>
        </w:rPr>
        <w:t xml:space="preserve"> spy satellites, </w:t>
      </w:r>
      <w:r w:rsidRPr="00825581">
        <w:rPr>
          <w:rStyle w:val="StyleUnderline"/>
          <w:highlight w:val="gree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825581">
        <w:rPr>
          <w:rStyle w:val="StyleUnderline"/>
          <w:highlight w:val="green"/>
        </w:rPr>
        <w:t xml:space="preserve">The result is a </w:t>
      </w:r>
      <w:r w:rsidRPr="00825581">
        <w:rPr>
          <w:rStyle w:val="Emphasis"/>
          <w:highlight w:val="green"/>
        </w:rPr>
        <w:t>nightmarish world</w:t>
      </w:r>
      <w:r w:rsidRPr="00DE79D4">
        <w:rPr>
          <w:rStyle w:val="StyleUnderline"/>
        </w:rPr>
        <w:t xml:space="preserve">, one step away from </w:t>
      </w:r>
      <w:r w:rsidRPr="00825581">
        <w:rPr>
          <w:rStyle w:val="Emphasis"/>
          <w:highlight w:val="green"/>
        </w:rPr>
        <w:t>nuclear war</w:t>
      </w:r>
      <w:r w:rsidRPr="00825581">
        <w:rPr>
          <w:rStyle w:val="StyleUnderline"/>
          <w:highlight w:val="green"/>
        </w:rPr>
        <w:t xml:space="preserve">, </w:t>
      </w:r>
      <w:r w:rsidRPr="00825581">
        <w:rPr>
          <w:rStyle w:val="Emphasis"/>
          <w:highlight w:val="green"/>
        </w:rPr>
        <w:t>economic disaster</w:t>
      </w:r>
      <w:r w:rsidRPr="00825581">
        <w:rPr>
          <w:rStyle w:val="StyleUnderline"/>
          <w:highlight w:val="green"/>
        </w:rPr>
        <w:t>, and</w:t>
      </w:r>
      <w:r w:rsidRPr="00DE79D4">
        <w:rPr>
          <w:rStyle w:val="StyleUnderline"/>
        </w:rPr>
        <w:t xml:space="preserve"> potential </w:t>
      </w:r>
      <w:r w:rsidRPr="00825581">
        <w:rPr>
          <w:rStyle w:val="Emphasis"/>
          <w:highlight w:val="gree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825581">
        <w:rPr>
          <w:rStyle w:val="Emphasis"/>
          <w:highlight w:val="green"/>
        </w:rPr>
        <w:t>aviation</w:t>
      </w:r>
      <w:r w:rsidRPr="00825581">
        <w:rPr>
          <w:rStyle w:val="StyleUnderline"/>
          <w:highlight w:val="green"/>
        </w:rPr>
        <w:t xml:space="preserve">, </w:t>
      </w:r>
      <w:r w:rsidRPr="00825581">
        <w:rPr>
          <w:rStyle w:val="Emphasis"/>
          <w:highlight w:val="green"/>
        </w:rPr>
        <w:t>shipping</w:t>
      </w:r>
      <w:r w:rsidRPr="00825581">
        <w:rPr>
          <w:rStyle w:val="StyleUnderline"/>
          <w:highlight w:val="green"/>
        </w:rPr>
        <w:t xml:space="preserve">, </w:t>
      </w:r>
      <w:r w:rsidRPr="00825581">
        <w:rPr>
          <w:rStyle w:val="Emphasis"/>
          <w:highlight w:val="green"/>
        </w:rPr>
        <w:t>emergency</w:t>
      </w:r>
      <w:r w:rsidRPr="00825581">
        <w:rPr>
          <w:rStyle w:val="StyleUnderline"/>
          <w:highlight w:val="green"/>
        </w:rPr>
        <w:t xml:space="preserve"> services</w:t>
      </w:r>
      <w:r w:rsidRPr="00DE79D4">
        <w:rPr>
          <w:rStyle w:val="StyleUnderline"/>
        </w:rPr>
        <w:t xml:space="preserve">, vehicle fleet tracking, </w:t>
      </w:r>
      <w:r w:rsidRPr="00B86BEA">
        <w:rPr>
          <w:rStyle w:val="StyleUnderline"/>
        </w:rPr>
        <w:t xml:space="preserve">financial transactions, </w:t>
      </w:r>
      <w:r w:rsidRPr="00825581">
        <w:rPr>
          <w:rStyle w:val="StyleUnderline"/>
          <w:highlight w:val="green"/>
        </w:rPr>
        <w:t xml:space="preserve">and </w:t>
      </w:r>
      <w:r w:rsidRPr="00825581">
        <w:rPr>
          <w:rStyle w:val="Emphasis"/>
          <w:highlight w:val="green"/>
        </w:rPr>
        <w:t>ag</w:t>
      </w:r>
      <w:r w:rsidRPr="00DE79D4">
        <w:rPr>
          <w:rStyle w:val="StyleUnderline"/>
        </w:rPr>
        <w:t xml:space="preserve">riculture </w:t>
      </w:r>
      <w:r w:rsidRPr="00825581">
        <w:rPr>
          <w:rStyle w:val="StyleUnderline"/>
          <w:highlight w:val="green"/>
        </w:rPr>
        <w:t>are</w:t>
      </w:r>
      <w:r w:rsidRPr="00DE79D4">
        <w:rPr>
          <w:rStyle w:val="StyleUnderline"/>
        </w:rPr>
        <w:t xml:space="preserve"> areas of the economy that are increasingly </w:t>
      </w:r>
      <w:r w:rsidRPr="00825581">
        <w:rPr>
          <w:rStyle w:val="Emphasis"/>
          <w:highlight w:val="gree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825581">
        <w:rPr>
          <w:rStyle w:val="StyleUnderline"/>
          <w:highlight w:val="green"/>
        </w:rPr>
        <w:t xml:space="preserve">Spy </w:t>
      </w:r>
      <w:r w:rsidRPr="00825581">
        <w:rPr>
          <w:rStyle w:val="Emphasis"/>
          <w:highlight w:val="green"/>
        </w:rPr>
        <w:t>sat</w:t>
      </w:r>
      <w:r w:rsidRPr="00DE79D4">
        <w:rPr>
          <w:rStyle w:val="StyleUnderline"/>
        </w:rPr>
        <w:t>ellite</w:t>
      </w:r>
      <w:r w:rsidRPr="00825581">
        <w:rPr>
          <w:rStyle w:val="Emphasis"/>
          <w:highlight w:val="green"/>
        </w:rPr>
        <w:t>s</w:t>
      </w:r>
      <w:r w:rsidRPr="00DE79D4">
        <w:rPr>
          <w:rStyle w:val="StyleUnderline"/>
        </w:rPr>
        <w:t xml:space="preserve"> are used to </w:t>
      </w:r>
      <w:r w:rsidRPr="00825581">
        <w:rPr>
          <w:rStyle w:val="StyleUnderline"/>
          <w:highlight w:val="green"/>
        </w:rPr>
        <w:t>monitor</w:t>
      </w:r>
      <w:r w:rsidRPr="00DE79D4">
        <w:rPr>
          <w:rStyle w:val="StyleUnderline"/>
        </w:rPr>
        <w:t xml:space="preserve"> compliance with international </w:t>
      </w:r>
      <w:r w:rsidRPr="00825581">
        <w:rPr>
          <w:rStyle w:val="StyleUnderline"/>
          <w:highlight w:val="green"/>
        </w:rPr>
        <w:t>arms treaties and</w:t>
      </w:r>
      <w:r w:rsidRPr="00DE79D4">
        <w:rPr>
          <w:rStyle w:val="StyleUnderline"/>
        </w:rPr>
        <w:t xml:space="preserve"> to assess the </w:t>
      </w:r>
      <w:r w:rsidRPr="00825581">
        <w:rPr>
          <w:rStyle w:val="StyleUnderline"/>
          <w:highlight w:val="green"/>
        </w:rPr>
        <w:t>military activities of</w:t>
      </w:r>
      <w:r w:rsidRPr="00DE79D4">
        <w:rPr>
          <w:rStyle w:val="StyleUnderline"/>
        </w:rPr>
        <w:t xml:space="preserve"> countries such as </w:t>
      </w:r>
      <w:r w:rsidRPr="00825581">
        <w:rPr>
          <w:rStyle w:val="Emphasis"/>
          <w:highlight w:val="green"/>
        </w:rPr>
        <w:t>China</w:t>
      </w:r>
      <w:r w:rsidRPr="00825581">
        <w:rPr>
          <w:rStyle w:val="StyleUnderline"/>
          <w:highlight w:val="green"/>
        </w:rPr>
        <w:t xml:space="preserve">, </w:t>
      </w:r>
      <w:r w:rsidRPr="00825581">
        <w:rPr>
          <w:rStyle w:val="Emphasis"/>
          <w:highlight w:val="green"/>
        </w:rPr>
        <w:t>Russia</w:t>
      </w:r>
      <w:r w:rsidRPr="00825581">
        <w:rPr>
          <w:rStyle w:val="StyleUnderline"/>
          <w:highlight w:val="green"/>
        </w:rPr>
        <w:t xml:space="preserve">, </w:t>
      </w:r>
      <w:r w:rsidRPr="00825581">
        <w:rPr>
          <w:rStyle w:val="Emphasis"/>
          <w:highlight w:val="green"/>
        </w:rPr>
        <w:t>Iran</w:t>
      </w:r>
      <w:r w:rsidRPr="00825581">
        <w:rPr>
          <w:rStyle w:val="StyleUnderline"/>
          <w:highlight w:val="green"/>
        </w:rPr>
        <w:t xml:space="preserve">, and </w:t>
      </w:r>
      <w:r w:rsidRPr="00825581">
        <w:rPr>
          <w:rStyle w:val="Emphasis"/>
          <w:highlight w:val="green"/>
        </w:rPr>
        <w:t>No</w:t>
      </w:r>
      <w:r w:rsidRPr="00B86BEA">
        <w:rPr>
          <w:rStyle w:val="Emphasis"/>
        </w:rPr>
        <w:t xml:space="preserve">rth </w:t>
      </w:r>
      <w:r w:rsidRPr="00825581">
        <w:rPr>
          <w:rStyle w:val="Emphasis"/>
          <w:highlight w:val="gree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825581">
        <w:rPr>
          <w:rStyle w:val="StyleUnderline"/>
          <w:highlight w:val="green"/>
        </w:rPr>
        <w:t>Losing these</w:t>
      </w:r>
      <w:r w:rsidRPr="00DE79D4">
        <w:rPr>
          <w:rStyle w:val="StyleUnderline"/>
        </w:rPr>
        <w:t xml:space="preserve"> satellites </w:t>
      </w:r>
      <w:r w:rsidRPr="00825581">
        <w:rPr>
          <w:rStyle w:val="StyleUnderline"/>
          <w:highlight w:val="green"/>
        </w:rPr>
        <w:t>would place</w:t>
      </w:r>
      <w:r w:rsidRPr="00DE79D4">
        <w:rPr>
          <w:rStyle w:val="StyleUnderline"/>
        </w:rPr>
        <w:t xml:space="preserve"> global </w:t>
      </w:r>
      <w:r w:rsidRPr="00825581">
        <w:rPr>
          <w:rStyle w:val="StyleUnderline"/>
          <w:highlight w:val="green"/>
        </w:rPr>
        <w:t xml:space="preserve">militaries on </w:t>
      </w:r>
      <w:r w:rsidRPr="00825581">
        <w:rPr>
          <w:rStyle w:val="Emphasis"/>
          <w:highlight w:val="gree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825581">
        <w:rPr>
          <w:rStyle w:val="StyleUnderline"/>
          <w:highlight w:val="green"/>
        </w:rPr>
        <w:t>GPS</w:t>
      </w:r>
      <w:r w:rsidRPr="009324B7">
        <w:rPr>
          <w:sz w:val="12"/>
        </w:rPr>
        <w:t xml:space="preserve">, a network of 24-32 satellites in medium-Earth orbit, </w:t>
      </w:r>
      <w:r w:rsidRPr="00DE79D4">
        <w:rPr>
          <w:rStyle w:val="StyleUnderline"/>
        </w:rPr>
        <w:t xml:space="preserve">was </w:t>
      </w:r>
      <w:r w:rsidRPr="0043635A">
        <w:t>developed to provide precise position information to the military, and it is now in common use by individuals and industry. The network, which became fully operational in 1993, allows our armed forces to know their exact locations anywhere in the world. It is used to guide bombs to their targets with unprecedented accuracy, requiring that only one bomb be used to destroy a target that would have previously required perhaps hundreds of bombs to destroy in the pre-GPS world (which, incidentally, has resulted in us reducing our stockpile of non-GPS-guided munitions dramatically). It allows soldiers to navigate in the dark or in adverse weather or sandstorms. Without GP</w:t>
      </w:r>
      <w:r w:rsidRPr="00192522">
        <w:rPr>
          <w:rStyle w:val="StyleUnderline"/>
        </w:rPr>
        <w:t xml:space="preserve">S, our </w:t>
      </w:r>
      <w:r w:rsidRPr="00825581">
        <w:rPr>
          <w:rStyle w:val="Emphasis"/>
          <w:highlight w:val="gree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825581">
        <w:rPr>
          <w:rStyle w:val="StyleUnderline"/>
          <w:highlight w:val="green"/>
        </w:rPr>
        <w:t>would be</w:t>
      </w:r>
      <w:r w:rsidRPr="009324B7">
        <w:rPr>
          <w:sz w:val="12"/>
        </w:rPr>
        <w:t xml:space="preserve"> dramatically reduced or </w:t>
      </w:r>
      <w:r w:rsidRPr="00825581">
        <w:rPr>
          <w:rStyle w:val="Emphasis"/>
          <w:highlight w:val="green"/>
        </w:rPr>
        <w:t>eliminated</w:t>
      </w:r>
      <w:r w:rsidRPr="009324B7">
        <w:rPr>
          <w:sz w:val="12"/>
        </w:rPr>
        <w:t>.</w:t>
      </w:r>
    </w:p>
    <w:p w14:paraId="53BCD9CD" w14:textId="77777777" w:rsidR="00200E20" w:rsidRPr="00DF65BB" w:rsidRDefault="00200E20" w:rsidP="00200E20">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0EFC68D0" w14:textId="77777777" w:rsidR="00200E20" w:rsidRPr="00367B77" w:rsidRDefault="00200E20" w:rsidP="00200E20">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From Disaster”, </w:t>
      </w:r>
      <w:proofErr w:type="spellStart"/>
      <w:r w:rsidRPr="00367B77">
        <w:t>HowItWorks</w:t>
      </w:r>
      <w:proofErr w:type="spellEnd"/>
      <w:r w:rsidRPr="00367B77">
        <w:t xml:space="preserve"> Daily, 12/22/2018, https://www.howitworksdaily.com/how-satellites-can-protect-planet-earth-from-disaster/</w:t>
      </w:r>
    </w:p>
    <w:p w14:paraId="044DB727" w14:textId="77777777" w:rsidR="00200E20" w:rsidRPr="00DF65BB" w:rsidRDefault="00200E20" w:rsidP="00200E20">
      <w:pPr>
        <w:rPr>
          <w:sz w:val="16"/>
          <w:szCs w:val="18"/>
        </w:rPr>
      </w:pPr>
      <w:r w:rsidRPr="00367B77">
        <w:rPr>
          <w:sz w:val="16"/>
          <w:szCs w:val="18"/>
        </w:rPr>
        <w:t xml:space="preserve">It might not look it, but </w:t>
      </w:r>
      <w:r w:rsidRPr="00825581">
        <w:rPr>
          <w:rStyle w:val="StyleUnderline"/>
          <w:highlight w:val="green"/>
        </w:rPr>
        <w:t>our planet is</w:t>
      </w:r>
      <w:r w:rsidRPr="00367B77">
        <w:rPr>
          <w:rStyle w:val="StyleUnderline"/>
        </w:rPr>
        <w:t xml:space="preserve"> a </w:t>
      </w:r>
      <w:r w:rsidRPr="00825581">
        <w:rPr>
          <w:rStyle w:val="Emphasis"/>
          <w:highlight w:val="green"/>
        </w:rPr>
        <w:t>fragile</w:t>
      </w:r>
      <w:r w:rsidRPr="00367B77">
        <w:rPr>
          <w:rStyle w:val="StyleUnderline"/>
        </w:rPr>
        <w:t xml:space="preserve"> place. </w:t>
      </w:r>
      <w:r w:rsidRPr="00825581">
        <w:rPr>
          <w:rStyle w:val="StyleUnderline"/>
          <w:highlight w:val="green"/>
        </w:rPr>
        <w:t xml:space="preserve">A </w:t>
      </w:r>
      <w:r w:rsidRPr="00825581">
        <w:rPr>
          <w:rStyle w:val="Emphasis"/>
          <w:highlight w:val="green"/>
        </w:rPr>
        <w:t>delicate balance</w:t>
      </w:r>
      <w:r w:rsidRPr="00367B77">
        <w:rPr>
          <w:rStyle w:val="StyleUnderline"/>
        </w:rPr>
        <w:t xml:space="preserve"> of pressure, temperature and gases </w:t>
      </w:r>
      <w:r w:rsidRPr="00825581">
        <w:rPr>
          <w:rStyle w:val="Emphasis"/>
          <w:highlight w:val="green"/>
        </w:rPr>
        <w:t>keeps us alive</w:t>
      </w:r>
      <w:r w:rsidRPr="00367B77">
        <w:rPr>
          <w:sz w:val="16"/>
          <w:szCs w:val="18"/>
        </w:rPr>
        <w:t xml:space="preserve">, as our atmosphere lets in enough heat for us to thrive – but not too much that we get too toasty. For many years our planet has looked after itself with ease. </w:t>
      </w:r>
      <w:r w:rsidRPr="00825581">
        <w:rPr>
          <w:rStyle w:val="StyleUnderline"/>
          <w:highlight w:val="green"/>
        </w:rPr>
        <w:t>Now</w:t>
      </w:r>
      <w:r w:rsidRPr="00367B77">
        <w:rPr>
          <w:rStyle w:val="StyleUnderline"/>
        </w:rPr>
        <w:t xml:space="preserve">, with </w:t>
      </w:r>
      <w:r w:rsidRPr="00825581">
        <w:rPr>
          <w:rStyle w:val="StyleUnderline"/>
          <w:highlight w:val="green"/>
        </w:rPr>
        <w:t>humans</w:t>
      </w:r>
      <w:r w:rsidRPr="00367B77">
        <w:rPr>
          <w:sz w:val="16"/>
          <w:szCs w:val="18"/>
        </w:rPr>
        <w:t xml:space="preserve"> on the scene, </w:t>
      </w:r>
      <w:r w:rsidRPr="00367B77">
        <w:rPr>
          <w:rStyle w:val="StyleUnderline"/>
        </w:rPr>
        <w:t xml:space="preserve">things </w:t>
      </w:r>
      <w:r w:rsidRPr="00825581">
        <w:rPr>
          <w:rStyle w:val="StyleUnderline"/>
          <w:highlight w:val="green"/>
        </w:rPr>
        <w:t xml:space="preserve">are changing more than ever, from </w:t>
      </w:r>
      <w:r w:rsidRPr="00825581">
        <w:rPr>
          <w:rStyle w:val="Emphasis"/>
          <w:highlight w:val="green"/>
        </w:rPr>
        <w:t>climate</w:t>
      </w:r>
      <w:r w:rsidRPr="00367B77">
        <w:rPr>
          <w:rStyle w:val="Emphasis"/>
        </w:rPr>
        <w:t xml:space="preserve"> change</w:t>
      </w:r>
      <w:r w:rsidRPr="00367B77">
        <w:rPr>
          <w:rStyle w:val="StyleUnderline"/>
        </w:rPr>
        <w:t xml:space="preserve"> </w:t>
      </w:r>
      <w:r w:rsidRPr="00825581">
        <w:rPr>
          <w:rStyle w:val="StyleUnderline"/>
          <w:highlight w:val="green"/>
        </w:rPr>
        <w:t>to</w:t>
      </w:r>
      <w:r w:rsidRPr="00367B77">
        <w:rPr>
          <w:rStyle w:val="StyleUnderline"/>
        </w:rPr>
        <w:t xml:space="preserve"> </w:t>
      </w:r>
      <w:r w:rsidRPr="00367B77">
        <w:rPr>
          <w:rStyle w:val="Emphasis"/>
        </w:rPr>
        <w:t xml:space="preserve">mass </w:t>
      </w:r>
      <w:r w:rsidRPr="00825581">
        <w:rPr>
          <w:rStyle w:val="Emphasis"/>
          <w:highlight w:val="green"/>
        </w:rPr>
        <w:t>deforestation</w:t>
      </w:r>
      <w:r w:rsidRPr="00367B77">
        <w:rPr>
          <w:rStyle w:val="StyleUnderline"/>
        </w:rPr>
        <w:t xml:space="preserve">. </w:t>
      </w:r>
      <w:r w:rsidRPr="00825581">
        <w:rPr>
          <w:rStyle w:val="StyleUnderline"/>
          <w:highlight w:val="green"/>
        </w:rPr>
        <w:t xml:space="preserve">If </w:t>
      </w:r>
      <w:r w:rsidRPr="00825581">
        <w:rPr>
          <w:rStyle w:val="Emphasis"/>
          <w:highlight w:val="gree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825581">
        <w:rPr>
          <w:rStyle w:val="StyleUnderline"/>
          <w:highlight w:val="green"/>
        </w:rPr>
        <w:t>it’s going to need</w:t>
      </w:r>
      <w:r w:rsidRPr="00367B77">
        <w:rPr>
          <w:rStyle w:val="StyleUnderline"/>
        </w:rPr>
        <w:t xml:space="preserve"> our </w:t>
      </w:r>
      <w:r w:rsidRPr="00825581">
        <w:rPr>
          <w:rStyle w:val="StyleUnderline"/>
          <w:highlight w:val="green"/>
        </w:rPr>
        <w:t>help. Fortunately,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825581">
        <w:rPr>
          <w:rStyle w:val="StyleUnderline"/>
          <w:highlight w:val="green"/>
        </w:rPr>
        <w:t xml:space="preserve">observation </w:t>
      </w:r>
      <w:r w:rsidRPr="00825581">
        <w:rPr>
          <w:rStyle w:val="Emphasis"/>
          <w:highlight w:val="green"/>
        </w:rPr>
        <w:t>sat</w:t>
      </w:r>
      <w:r w:rsidRPr="00367B77">
        <w:rPr>
          <w:rStyle w:val="StyleUnderline"/>
        </w:rPr>
        <w:t>ellite</w:t>
      </w:r>
      <w:r w:rsidRPr="00825581">
        <w:rPr>
          <w:rStyle w:val="Emphasis"/>
          <w:highlight w:val="green"/>
        </w:rPr>
        <w:t>s</w:t>
      </w:r>
      <w:r w:rsidRPr="00367B77">
        <w:rPr>
          <w:rStyle w:val="StyleUnderline"/>
        </w:rPr>
        <w:t xml:space="preserve"> in orbit, scientists have been monitoring Earth for decades, watching how the planet pulsates and changes over time. From orbit </w:t>
      </w:r>
      <w:r w:rsidRPr="00825581">
        <w:rPr>
          <w:rStyle w:val="StyleUnderline"/>
          <w:highlight w:val="green"/>
        </w:rPr>
        <w:t xml:space="preserve">we can </w:t>
      </w:r>
      <w:r w:rsidRPr="0043635A">
        <w:rPr>
          <w:rStyle w:val="StyleUnderline"/>
        </w:rPr>
        <w:t xml:space="preserve">watch how species migrate, </w:t>
      </w:r>
      <w:proofErr w:type="gramStart"/>
      <w:r w:rsidRPr="0043635A">
        <w:rPr>
          <w:rStyle w:val="Emphasis"/>
        </w:rPr>
        <w:t>identify</w:t>
      </w:r>
      <w:proofErr w:type="gramEnd"/>
      <w:r w:rsidRPr="0043635A">
        <w:rPr>
          <w:rStyle w:val="StyleUnderline"/>
        </w:rPr>
        <w:t xml:space="preserve"> and </w:t>
      </w:r>
      <w:r w:rsidRPr="0043635A">
        <w:rPr>
          <w:rStyle w:val="Emphasis"/>
          <w:highlight w:val="green"/>
        </w:rPr>
        <w:t>predict</w:t>
      </w:r>
      <w:r w:rsidRPr="0043635A">
        <w:rPr>
          <w:rStyle w:val="StyleUnderline"/>
          <w:highlight w:val="green"/>
        </w:rPr>
        <w:t xml:space="preserve"> environmental changes and</w:t>
      </w:r>
      <w:r w:rsidRPr="00367B77">
        <w:rPr>
          <w:rStyle w:val="StyleUnderline"/>
        </w:rPr>
        <w:t xml:space="preserve"> even </w:t>
      </w:r>
      <w:r w:rsidRPr="00825581">
        <w:rPr>
          <w:rStyle w:val="Emphasis"/>
          <w:highlight w:val="green"/>
        </w:rPr>
        <w:t>fix</w:t>
      </w:r>
      <w:r w:rsidRPr="00825581">
        <w:rPr>
          <w:rStyle w:val="StyleUnderline"/>
          <w:highlight w:val="gree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w:t>
      </w:r>
      <w:r w:rsidRPr="0043635A">
        <w:rPr>
          <w:sz w:val="16"/>
          <w:szCs w:val="18"/>
        </w:rPr>
        <w:t xml:space="preserve">day. The </w:t>
      </w:r>
      <w:r w:rsidRPr="0043635A">
        <w:rPr>
          <w:rStyle w:val="Emphasis"/>
        </w:rPr>
        <w:t>sat</w:t>
      </w:r>
      <w:r w:rsidRPr="0043635A">
        <w:rPr>
          <w:rStyle w:val="StyleUnderline"/>
        </w:rPr>
        <w:t>ellite</w:t>
      </w:r>
      <w:r w:rsidRPr="0043635A">
        <w:rPr>
          <w:rStyle w:val="Emphasis"/>
        </w:rPr>
        <w:t>s</w:t>
      </w:r>
      <w:r w:rsidRPr="00367B77">
        <w:rPr>
          <w:sz w:val="16"/>
          <w:szCs w:val="18"/>
        </w:rPr>
        <w:t xml:space="preserve"> can </w:t>
      </w:r>
      <w:r w:rsidRPr="00825581">
        <w:rPr>
          <w:rStyle w:val="StyleUnderline"/>
          <w:highlight w:val="green"/>
        </w:rPr>
        <w:t>measure</w:t>
      </w:r>
      <w:r w:rsidRPr="00367B77">
        <w:rPr>
          <w:sz w:val="16"/>
          <w:szCs w:val="18"/>
        </w:rPr>
        <w:t xml:space="preserve"> the </w:t>
      </w:r>
      <w:r w:rsidRPr="00825581">
        <w:rPr>
          <w:rStyle w:val="Emphasis"/>
          <w:highlight w:val="green"/>
        </w:rPr>
        <w:t>temperature</w:t>
      </w:r>
      <w:r w:rsidRPr="00825581">
        <w:rPr>
          <w:rStyle w:val="StyleUnderline"/>
          <w:highlight w:val="gree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825581">
        <w:rPr>
          <w:rStyle w:val="StyleUnderline"/>
          <w:highlight w:val="green"/>
        </w:rPr>
        <w:t>monitor</w:t>
      </w:r>
      <w:r w:rsidRPr="00367B77">
        <w:rPr>
          <w:rStyle w:val="StyleUnderline"/>
        </w:rPr>
        <w:t xml:space="preserve"> wild</w:t>
      </w:r>
      <w:r w:rsidRPr="00825581">
        <w:rPr>
          <w:rStyle w:val="Emphasis"/>
          <w:highlight w:val="gree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825581">
        <w:rPr>
          <w:rStyle w:val="Emphasis"/>
          <w:highlight w:val="green"/>
        </w:rPr>
        <w:t>vital</w:t>
      </w:r>
      <w:r w:rsidRPr="00825581">
        <w:rPr>
          <w:rStyle w:val="StyleUnderline"/>
          <w:highlight w:val="green"/>
        </w:rPr>
        <w:t xml:space="preserve"> for </w:t>
      </w:r>
      <w:r w:rsidRPr="00825581">
        <w:rPr>
          <w:rStyle w:val="Emphasis"/>
          <w:highlight w:val="green"/>
        </w:rPr>
        <w:t>directing climate policy</w:t>
      </w:r>
      <w:r w:rsidRPr="00825581">
        <w:rPr>
          <w:rStyle w:val="StyleUnderline"/>
          <w:highlight w:val="green"/>
        </w:rPr>
        <w:t xml:space="preserve"> and</w:t>
      </w:r>
      <w:r w:rsidRPr="00367B77">
        <w:rPr>
          <w:rStyle w:val="StyleUnderline"/>
        </w:rPr>
        <w:t xml:space="preserve"> </w:t>
      </w:r>
      <w:r w:rsidRPr="00367B77">
        <w:rPr>
          <w:rStyle w:val="Emphasis"/>
        </w:rPr>
        <w:t xml:space="preserve">other </w:t>
      </w:r>
      <w:r w:rsidRPr="00825581">
        <w:rPr>
          <w:rStyle w:val="Emphasis"/>
          <w:highlight w:val="green"/>
        </w:rPr>
        <w:t>human activities</w:t>
      </w:r>
      <w:r w:rsidRPr="00825581">
        <w:rPr>
          <w:rStyle w:val="StyleUnderline"/>
          <w:highlight w:val="gree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w:t>
      </w:r>
      <w:r w:rsidRPr="0043635A">
        <w:rPr>
          <w:sz w:val="16"/>
          <w:szCs w:val="18"/>
        </w:rPr>
        <w:t xml:space="preserve">study how Earth’s gravity field varies over the surface of the planet, called the Gravity field and steady-state Ocean Circulation Explorer (GOCE), which ended in 2013. In 2016, </w:t>
      </w:r>
      <w:r w:rsidRPr="0043635A">
        <w:rPr>
          <w:rStyle w:val="StyleUnderline"/>
        </w:rPr>
        <w:t>countries</w:t>
      </w:r>
      <w:r w:rsidRPr="0043635A">
        <w:rPr>
          <w:sz w:val="16"/>
          <w:szCs w:val="18"/>
        </w:rPr>
        <w:t xml:space="preserve"> of the world </w:t>
      </w:r>
      <w:r w:rsidRPr="0043635A">
        <w:rPr>
          <w:rStyle w:val="StyleUnderline"/>
        </w:rPr>
        <w:t>came together to sign</w:t>
      </w:r>
      <w:r w:rsidRPr="0043635A">
        <w:rPr>
          <w:sz w:val="16"/>
          <w:szCs w:val="18"/>
        </w:rPr>
        <w:t xml:space="preserve"> the </w:t>
      </w:r>
      <w:r w:rsidRPr="0043635A">
        <w:rPr>
          <w:rStyle w:val="Emphasis"/>
        </w:rPr>
        <w:t>Paris</w:t>
      </w:r>
      <w:r w:rsidRPr="0043635A">
        <w:rPr>
          <w:sz w:val="16"/>
          <w:szCs w:val="18"/>
        </w:rPr>
        <w:t xml:space="preserve"> Climate Agreement, </w:t>
      </w:r>
      <w:r w:rsidRPr="0043635A">
        <w:rPr>
          <w:rStyle w:val="StyleUnderline"/>
        </w:rPr>
        <w:t>a global effort to reduce</w:t>
      </w:r>
      <w:r w:rsidRPr="0043635A">
        <w:rPr>
          <w:sz w:val="16"/>
          <w:szCs w:val="18"/>
        </w:rPr>
        <w:t xml:space="preserve"> carbon </w:t>
      </w:r>
      <w:r w:rsidRPr="0043635A">
        <w:rPr>
          <w:rStyle w:val="StyleUnderline"/>
        </w:rPr>
        <w:t>emissions to prevent</w:t>
      </w:r>
      <w:r w:rsidRPr="0043635A">
        <w:rPr>
          <w:sz w:val="16"/>
          <w:szCs w:val="18"/>
        </w:rPr>
        <w:t xml:space="preserve"> the global average </w:t>
      </w:r>
      <w:r w:rsidRPr="0043635A">
        <w:rPr>
          <w:rStyle w:val="StyleUnderline"/>
        </w:rPr>
        <w:t>temperature rising by two degrees</w:t>
      </w:r>
      <w:r w:rsidRPr="0043635A">
        <w:rPr>
          <w:sz w:val="16"/>
          <w:szCs w:val="18"/>
        </w:rPr>
        <w:t xml:space="preserve"> Celsius above pre-industrial levels. </w:t>
      </w:r>
      <w:r w:rsidRPr="0043635A">
        <w:rPr>
          <w:rStyle w:val="StyleUnderline"/>
        </w:rPr>
        <w:t>While the US later</w:t>
      </w:r>
      <w:r w:rsidRPr="0043635A">
        <w:rPr>
          <w:sz w:val="16"/>
          <w:szCs w:val="18"/>
        </w:rPr>
        <w:t xml:space="preserve"> infamously </w:t>
      </w:r>
      <w:r w:rsidRPr="0043635A">
        <w:rPr>
          <w:rStyle w:val="StyleUnderline"/>
        </w:rPr>
        <w:t>reneged</w:t>
      </w:r>
      <w:r w:rsidRPr="0043635A">
        <w:rPr>
          <w:sz w:val="16"/>
          <w:szCs w:val="18"/>
        </w:rPr>
        <w:t xml:space="preserve"> from this agreement, </w:t>
      </w:r>
      <w:r w:rsidRPr="0043635A">
        <w:rPr>
          <w:rStyle w:val="StyleUnderline"/>
        </w:rPr>
        <w:t>it was proof that with</w:t>
      </w:r>
      <w:r w:rsidRPr="0043635A">
        <w:rPr>
          <w:sz w:val="16"/>
          <w:szCs w:val="18"/>
        </w:rPr>
        <w:t xml:space="preserve"> enough level-headed minds, minds that can see the </w:t>
      </w:r>
      <w:r w:rsidRPr="0043635A">
        <w:rPr>
          <w:rStyle w:val="Emphasis"/>
        </w:rPr>
        <w:t>data</w:t>
      </w:r>
      <w:r w:rsidRPr="0043635A">
        <w:rPr>
          <w:rStyle w:val="StyleUnderline"/>
        </w:rPr>
        <w:t xml:space="preserve"> from missions showing how the planet is changing, we </w:t>
      </w:r>
      <w:r w:rsidRPr="0043635A">
        <w:rPr>
          <w:rStyle w:val="Emphasis"/>
        </w:rPr>
        <w:t xml:space="preserve">can </w:t>
      </w:r>
      <w:proofErr w:type="gramStart"/>
      <w:r w:rsidRPr="0043635A">
        <w:rPr>
          <w:rStyle w:val="Emphasis"/>
        </w:rPr>
        <w:t>take action</w:t>
      </w:r>
      <w:proofErr w:type="gramEnd"/>
      <w:r w:rsidRPr="0043635A">
        <w:rPr>
          <w:rStyle w:val="StyleUnderline"/>
        </w:rPr>
        <w:t>. Humans continue to have a major effect on the planet</w:t>
      </w:r>
      <w:r w:rsidRPr="0043635A">
        <w:rPr>
          <w:sz w:val="16"/>
          <w:szCs w:val="18"/>
        </w:rPr>
        <w:t xml:space="preserve">, for better or worse, </w:t>
      </w:r>
      <w:r w:rsidRPr="0043635A">
        <w:rPr>
          <w:rStyle w:val="StyleUnderline"/>
        </w:rPr>
        <w:t xml:space="preserve">and monitoring that change is </w:t>
      </w:r>
      <w:r w:rsidRPr="0043635A">
        <w:rPr>
          <w:rStyle w:val="Emphasis"/>
        </w:rPr>
        <w:t>vital to our planet’s survival</w:t>
      </w:r>
      <w:r w:rsidRPr="0043635A">
        <w:rPr>
          <w:sz w:val="16"/>
          <w:szCs w:val="18"/>
        </w:rPr>
        <w:t>.</w:t>
      </w:r>
    </w:p>
    <w:p w14:paraId="34780080" w14:textId="77777777" w:rsidR="00200E20" w:rsidRPr="00DF65BB" w:rsidRDefault="00200E20" w:rsidP="00200E20">
      <w:pPr>
        <w:pStyle w:val="Heading4"/>
      </w:pPr>
      <w:r>
        <w:t xml:space="preserve">Independently, </w:t>
      </w:r>
      <w:r>
        <w:rPr>
          <w:u w:val="single"/>
        </w:rPr>
        <w:t>unregulated</w:t>
      </w:r>
      <w:r>
        <w:t xml:space="preserve"> mining causes </w:t>
      </w:r>
      <w:r>
        <w:rPr>
          <w:u w:val="single"/>
        </w:rPr>
        <w:t>space war</w:t>
      </w:r>
      <w:r>
        <w:t xml:space="preserve"> </w:t>
      </w:r>
    </w:p>
    <w:p w14:paraId="7AB80437" w14:textId="77777777" w:rsidR="00200E20" w:rsidRDefault="00200E20" w:rsidP="00200E20">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0086AA65" w14:textId="77777777" w:rsidR="00200E20" w:rsidRPr="00DF65BB" w:rsidRDefault="00200E20" w:rsidP="00200E20">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w:t>
      </w:r>
      <w:r w:rsidRPr="00A559A1">
        <w:rPr>
          <w:rStyle w:val="StyleUnderline"/>
        </w:rPr>
        <w:t>Allocation by the ‘first come, first served’ approach is simple and requires very little government involvement to deter another one (called a ‘junior’) from displacing the rightful first comer (called a ‘senior’)</w:t>
      </w:r>
      <w:r w:rsidRPr="00D672D9">
        <w:rPr>
          <w:sz w:val="14"/>
        </w:rPr>
        <w:t xml:space="preserve">. </w:t>
      </w:r>
      <w:r w:rsidRPr="00A559A1">
        <w:rPr>
          <w:rStyle w:val="StyleUnderline"/>
        </w:rPr>
        <w:t xml:space="preserve">However, </w:t>
      </w:r>
      <w:r w:rsidRPr="00825581">
        <w:rPr>
          <w:rStyle w:val="StyleUnderline"/>
          <w:highlight w:val="green"/>
        </w:rPr>
        <w:t>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825581">
        <w:rPr>
          <w:rStyle w:val="StyleUnderline"/>
          <w:highlight w:val="green"/>
        </w:rPr>
        <w:t xml:space="preserve">Without specific coordinating rules, conflicts between multiple States are likely to happen. Private entities may </w:t>
      </w:r>
      <w:r w:rsidRPr="00A559A1">
        <w:t>choose to</w:t>
      </w:r>
      <w:r w:rsidRPr="00825581">
        <w:rPr>
          <w:rStyle w:val="StyleUnderline"/>
          <w:highlight w:val="green"/>
        </w:rPr>
        <w:t xml:space="preserve"> arm themselves to safeguard their own interests. </w:t>
      </w:r>
      <w:r w:rsidRPr="0043635A">
        <w:rPr>
          <w:rStyle w:val="StyleUnderline"/>
        </w:rPr>
        <w:t xml:space="preserve">In extreme cases, </w:t>
      </w:r>
      <w:r w:rsidRPr="00825581">
        <w:rPr>
          <w:rStyle w:val="Emphasis"/>
          <w:highlight w:val="green"/>
        </w:rPr>
        <w:t>States may also protect them by placing w</w:t>
      </w:r>
      <w:r w:rsidRPr="00A559A1">
        <w:rPr>
          <w:rStyle w:val="Emphasis"/>
        </w:rPr>
        <w:t xml:space="preserve">eapons of </w:t>
      </w:r>
      <w:r w:rsidRPr="00825581">
        <w:rPr>
          <w:rStyle w:val="Emphasis"/>
          <w:highlight w:val="green"/>
        </w:rPr>
        <w:t>m</w:t>
      </w:r>
      <w:r w:rsidRPr="00A559A1">
        <w:rPr>
          <w:rStyle w:val="Emphasis"/>
        </w:rPr>
        <w:t xml:space="preserve">ass </w:t>
      </w:r>
      <w:r w:rsidRPr="00825581">
        <w:rPr>
          <w:rStyle w:val="Emphasis"/>
          <w:highlight w:val="green"/>
        </w:rPr>
        <w:t>d</w:t>
      </w:r>
      <w:r w:rsidRPr="00A559A1">
        <w:rPr>
          <w:rStyle w:val="Emphasis"/>
        </w:rPr>
        <w:t xml:space="preserve">estruction </w:t>
      </w:r>
      <w:r w:rsidRPr="00825581">
        <w:rPr>
          <w:rStyle w:val="Emphasis"/>
          <w:highlight w:val="green"/>
        </w:rPr>
        <w:t xml:space="preserve">in outer space </w:t>
      </w:r>
      <w:r w:rsidRPr="00A559A1">
        <w:rPr>
          <w:rStyle w:val="StyleUnderline"/>
        </w:rPr>
        <w:t xml:space="preserve">if </w:t>
      </w:r>
      <w:r w:rsidRPr="003C2613">
        <w:rPr>
          <w:rStyle w:val="StyleUnderline"/>
        </w:rPr>
        <w:t>necessary [4]. As a result,</w:t>
      </w:r>
      <w:r w:rsidRPr="003C2613">
        <w:rPr>
          <w:rStyle w:val="Emphasis"/>
        </w:rPr>
        <w:t xml:space="preserve"> </w:t>
      </w:r>
      <w:r w:rsidRPr="00825581">
        <w:rPr>
          <w:rStyle w:val="Emphasis"/>
          <w:highlight w:val="green"/>
        </w:rPr>
        <w:t xml:space="preserve">priority rights should not be absolute but subjected to </w:t>
      </w:r>
      <w:r w:rsidRPr="00CF515D">
        <w:rPr>
          <w:rStyle w:val="Emphasis"/>
        </w:rPr>
        <w:t xml:space="preserve">some </w:t>
      </w:r>
      <w:r w:rsidRPr="00825581">
        <w:rPr>
          <w:rStyle w:val="Emphasis"/>
          <w:highlight w:val="green"/>
        </w:rPr>
        <w:t>arrangements. 7</w:t>
      </w:r>
    </w:p>
    <w:p w14:paraId="49439445" w14:textId="77777777" w:rsidR="00200E20" w:rsidRPr="00DF65BB" w:rsidRDefault="00200E20" w:rsidP="00200E20">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409C0205" w14:textId="77777777" w:rsidR="00200E20" w:rsidRPr="00A42713" w:rsidRDefault="00200E20" w:rsidP="00200E20">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3C064EC9" w14:textId="77777777" w:rsidR="00200E20" w:rsidRPr="00A42713" w:rsidRDefault="00200E20" w:rsidP="00200E20">
      <w:pPr>
        <w:rPr>
          <w:sz w:val="16"/>
        </w:rPr>
      </w:pPr>
      <w:r w:rsidRPr="00A42713">
        <w:rPr>
          <w:sz w:val="16"/>
        </w:rPr>
        <w:t xml:space="preserve">Why </w:t>
      </w:r>
      <w:r w:rsidRPr="00A42713">
        <w:rPr>
          <w:rStyle w:val="Emphasis"/>
        </w:rPr>
        <w:t>space is a particular problem for crisis stability</w:t>
      </w:r>
    </w:p>
    <w:p w14:paraId="59094E1C" w14:textId="77777777" w:rsidR="00200E20" w:rsidRPr="00A42713" w:rsidRDefault="00200E20" w:rsidP="00200E20">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550660E3" w14:textId="77777777" w:rsidR="00200E20" w:rsidRPr="00A42713" w:rsidRDefault="00200E20" w:rsidP="00200E20">
      <w:pPr>
        <w:rPr>
          <w:sz w:val="16"/>
        </w:rPr>
      </w:pPr>
      <w:r w:rsidRPr="00A42713">
        <w:rPr>
          <w:sz w:val="16"/>
        </w:rPr>
        <w:t>The vulnerability of satellites and first strike incentives</w:t>
      </w:r>
    </w:p>
    <w:p w14:paraId="70BFC0B3" w14:textId="77777777" w:rsidR="00200E20" w:rsidRPr="00A42713" w:rsidRDefault="00200E20" w:rsidP="00200E20">
      <w:pPr>
        <w:rPr>
          <w:sz w:val="16"/>
        </w:rPr>
      </w:pPr>
      <w:r w:rsidRPr="00A42713">
        <w:rPr>
          <w:rStyle w:val="StyleUnderline"/>
        </w:rPr>
        <w:t>Satellites are inherently fragile and difficult to protect</w:t>
      </w:r>
      <w:r w:rsidRPr="00A42713">
        <w:rPr>
          <w:sz w:val="16"/>
        </w:rPr>
        <w:t xml:space="preserve">; in the language of strategic planners, </w:t>
      </w:r>
      <w:r w:rsidRPr="00825581">
        <w:rPr>
          <w:rStyle w:val="StyleUnderline"/>
          <w:highlight w:val="green"/>
        </w:rPr>
        <w:t>space is</w:t>
      </w:r>
      <w:r w:rsidRPr="00A42713">
        <w:rPr>
          <w:rStyle w:val="StyleUnderline"/>
        </w:rPr>
        <w:t xml:space="preserve"> an</w:t>
      </w:r>
      <w:r w:rsidRPr="00A42713">
        <w:rPr>
          <w:sz w:val="16"/>
        </w:rPr>
        <w:t xml:space="preserve"> </w:t>
      </w:r>
      <w:r w:rsidRPr="00825581">
        <w:rPr>
          <w:rStyle w:val="Emphasis"/>
          <w:highlight w:val="green"/>
        </w:rPr>
        <w:t>“offense-dominant”</w:t>
      </w:r>
      <w:r w:rsidRPr="00A42713">
        <w:rPr>
          <w:sz w:val="16"/>
        </w:rPr>
        <w:t xml:space="preserve"> </w:t>
      </w:r>
      <w:r w:rsidRPr="00A42713">
        <w:rPr>
          <w:rStyle w:val="StyleUnderline"/>
        </w:rPr>
        <w:t>regime</w:t>
      </w:r>
      <w:r w:rsidRPr="00A42713">
        <w:rPr>
          <w:sz w:val="16"/>
        </w:rPr>
        <w:t xml:space="preserve">. </w:t>
      </w:r>
      <w:r w:rsidRPr="00825581">
        <w:rPr>
          <w:rStyle w:val="StyleUnderline"/>
          <w:highlight w:val="green"/>
        </w:rPr>
        <w:t>This can lead</w:t>
      </w:r>
      <w:r w:rsidRPr="00A42713">
        <w:rPr>
          <w:sz w:val="16"/>
        </w:rPr>
        <w:t xml:space="preserve"> to a number of </w:t>
      </w:r>
      <w:r w:rsidRPr="00825581">
        <w:rPr>
          <w:rStyle w:val="StyleUnderline"/>
          <w:highlight w:val="green"/>
        </w:rPr>
        <w:t xml:space="preserve">pressures to strike first that </w:t>
      </w:r>
      <w:proofErr w:type="gramStart"/>
      <w:r w:rsidRPr="00825581">
        <w:rPr>
          <w:rStyle w:val="Emphasis"/>
          <w:highlight w:val="green"/>
        </w:rPr>
        <w:t>don‘</w:t>
      </w:r>
      <w:proofErr w:type="gramEnd"/>
      <w:r w:rsidRPr="00825581">
        <w:rPr>
          <w:rStyle w:val="Emphasis"/>
          <w:highlight w:val="green"/>
        </w:rPr>
        <w:t>t exist for other</w:t>
      </w:r>
      <w:r w:rsidRPr="00A42713">
        <w:rPr>
          <w:rStyle w:val="Emphasis"/>
        </w:rPr>
        <w:t xml:space="preserve">, better-protected </w:t>
      </w:r>
      <w:r w:rsidRPr="00825581">
        <w:rPr>
          <w:rStyle w:val="Emphasis"/>
          <w:highlight w:val="gree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075083E0" w14:textId="77777777" w:rsidR="00200E20" w:rsidRPr="00A42713" w:rsidRDefault="00200E20" w:rsidP="00200E20">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25581">
        <w:rPr>
          <w:rStyle w:val="Emphasis"/>
          <w:highlight w:val="green"/>
        </w:rPr>
        <w:t>Even if</w:t>
      </w:r>
      <w:r w:rsidRPr="00A42713">
        <w:rPr>
          <w:sz w:val="16"/>
        </w:rPr>
        <w:t xml:space="preserve"> both (</w:t>
      </w:r>
      <w:proofErr w:type="gramStart"/>
      <w:r w:rsidRPr="00A42713">
        <w:rPr>
          <w:sz w:val="16"/>
        </w:rPr>
        <w:t>or</w:t>
      </w:r>
      <w:proofErr w:type="gramEnd"/>
      <w:r w:rsidRPr="00A42713">
        <w:rPr>
          <w:sz w:val="16"/>
        </w:rPr>
        <w:t xml:space="preserve"> </w:t>
      </w:r>
      <w:r w:rsidRPr="00825581">
        <w:rPr>
          <w:rStyle w:val="StyleUnderline"/>
          <w:highlight w:val="green"/>
        </w:rPr>
        <w:t>all</w:t>
      </w:r>
      <w:r w:rsidRPr="00A42713">
        <w:rPr>
          <w:sz w:val="16"/>
        </w:rPr>
        <w:t xml:space="preserve">) </w:t>
      </w:r>
      <w:r w:rsidRPr="00825581">
        <w:rPr>
          <w:rStyle w:val="StyleUnderline"/>
          <w:highlight w:val="green"/>
        </w:rPr>
        <w:t>sides</w:t>
      </w:r>
      <w:r w:rsidRPr="00A42713">
        <w:rPr>
          <w:sz w:val="16"/>
        </w:rPr>
        <w:t xml:space="preserve"> in a conflict </w:t>
      </w:r>
      <w:r w:rsidRPr="00825581">
        <w:rPr>
          <w:rStyle w:val="StyleUnderline"/>
          <w:highlight w:val="green"/>
        </w:rPr>
        <w:t>prefer not to engage in war</w:t>
      </w:r>
      <w:r w:rsidRPr="00A42713">
        <w:rPr>
          <w:sz w:val="16"/>
        </w:rPr>
        <w:t xml:space="preserve">, this weakness may provide an incentive to approach it closely anyway. </w:t>
      </w:r>
    </w:p>
    <w:p w14:paraId="36DFCAC5" w14:textId="77777777" w:rsidR="00200E20" w:rsidRPr="00A42713" w:rsidRDefault="00200E20" w:rsidP="00200E20">
      <w:pPr>
        <w:rPr>
          <w:sz w:val="16"/>
        </w:rPr>
      </w:pPr>
      <w:r w:rsidRPr="00A42713">
        <w:rPr>
          <w:sz w:val="16"/>
        </w:rPr>
        <w:t>A RAND Corporation monograph commissioned by the Air Force15 described the issue this way:</w:t>
      </w:r>
    </w:p>
    <w:p w14:paraId="4272A95B" w14:textId="77777777" w:rsidR="00200E20" w:rsidRPr="00A42713" w:rsidRDefault="00200E20" w:rsidP="00200E20">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43D7CDF7" w14:textId="77777777" w:rsidR="00200E20" w:rsidRPr="00A42713" w:rsidRDefault="00200E20" w:rsidP="00200E20">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25581">
        <w:rPr>
          <w:rStyle w:val="StyleUnderline"/>
          <w:highlight w:val="green"/>
        </w:rPr>
        <w:t>any actor for which</w:t>
      </w:r>
      <w:r w:rsidRPr="00A42713">
        <w:rPr>
          <w:sz w:val="16"/>
        </w:rPr>
        <w:t xml:space="preserve"> satellites or </w:t>
      </w:r>
      <w:r w:rsidRPr="00825581">
        <w:rPr>
          <w:rStyle w:val="StyleUnderline"/>
          <w:highlight w:val="green"/>
        </w:rPr>
        <w:t>space</w:t>
      </w:r>
      <w:r w:rsidRPr="00A42713">
        <w:rPr>
          <w:rStyle w:val="StyleUnderline"/>
        </w:rPr>
        <w:t xml:space="preserve">-based </w:t>
      </w:r>
      <w:r w:rsidRPr="00825581">
        <w:rPr>
          <w:rStyle w:val="StyleUnderline"/>
          <w:highlight w:val="gree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25581">
        <w:rPr>
          <w:rStyle w:val="StyleUnderline"/>
          <w:highlight w:val="green"/>
        </w:rPr>
        <w:t xml:space="preserve">will feel </w:t>
      </w:r>
      <w:r w:rsidRPr="00825581">
        <w:rPr>
          <w:rStyle w:val="Emphasis"/>
          <w:highlight w:val="green"/>
        </w:rPr>
        <w:t>“use it or lose it”</w:t>
      </w:r>
      <w:r w:rsidRPr="00825581">
        <w:rPr>
          <w:rStyle w:val="StyleUnderline"/>
          <w:highlight w:val="green"/>
        </w:rPr>
        <w:t xml:space="preserve"> pressure</w:t>
      </w:r>
      <w:r w:rsidRPr="00A42713">
        <w:rPr>
          <w:sz w:val="16"/>
        </w:rPr>
        <w:t xml:space="preserve"> because of the inherent vulnerability of satellites. </w:t>
      </w:r>
    </w:p>
    <w:p w14:paraId="490568A1" w14:textId="77777777" w:rsidR="00200E20" w:rsidRPr="00A42713" w:rsidRDefault="00200E20" w:rsidP="00200E20">
      <w:pPr>
        <w:rPr>
          <w:sz w:val="16"/>
        </w:rPr>
      </w:pPr>
      <w:r w:rsidRPr="00A42713">
        <w:rPr>
          <w:sz w:val="16"/>
        </w:rPr>
        <w:t>Short timelines and difficulty of attribution</w:t>
      </w:r>
    </w:p>
    <w:p w14:paraId="6F8BB18A" w14:textId="77777777" w:rsidR="00200E20" w:rsidRPr="00A42713" w:rsidRDefault="00200E20" w:rsidP="00200E20">
      <w:pPr>
        <w:rPr>
          <w:sz w:val="16"/>
        </w:rPr>
      </w:pPr>
      <w:r w:rsidRPr="00A42713">
        <w:rPr>
          <w:sz w:val="16"/>
        </w:rPr>
        <w:t xml:space="preserve">The </w:t>
      </w:r>
      <w:r w:rsidRPr="00825581">
        <w:rPr>
          <w:rStyle w:val="Emphasis"/>
          <w:highlight w:val="gree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25581">
        <w:rPr>
          <w:rStyle w:val="StyleUnderline"/>
          <w:highlight w:val="green"/>
        </w:rPr>
        <w:t xml:space="preserve">couples </w:t>
      </w:r>
      <w:r w:rsidRPr="00A42713">
        <w:rPr>
          <w:rStyle w:val="StyleUnderline"/>
        </w:rPr>
        <w:t xml:space="preserve">dangerously </w:t>
      </w:r>
      <w:r w:rsidRPr="00825581">
        <w:rPr>
          <w:rStyle w:val="StyleUnderline"/>
          <w:highlight w:val="green"/>
        </w:rPr>
        <w:t>with</w:t>
      </w:r>
      <w:r w:rsidRPr="00A42713">
        <w:rPr>
          <w:sz w:val="16"/>
        </w:rPr>
        <w:t xml:space="preserve"> the </w:t>
      </w:r>
      <w:r w:rsidRPr="00A42713">
        <w:rPr>
          <w:rStyle w:val="StyleUnderline"/>
        </w:rPr>
        <w:t xml:space="preserve">inherent </w:t>
      </w:r>
      <w:r w:rsidRPr="00825581">
        <w:rPr>
          <w:rStyle w:val="StyleUnderline"/>
          <w:highlight w:val="green"/>
        </w:rPr>
        <w:t>difficulty of determining</w:t>
      </w:r>
      <w:r w:rsidRPr="00A42713">
        <w:rPr>
          <w:rStyle w:val="StyleUnderline"/>
        </w:rPr>
        <w:t xml:space="preserve"> the </w:t>
      </w:r>
      <w:r w:rsidRPr="00825581">
        <w:rPr>
          <w:rStyle w:val="StyleUnderline"/>
          <w:highlight w:val="gree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5D26FF28" w14:textId="77777777" w:rsidR="00200E20" w:rsidRPr="00A42713" w:rsidRDefault="00200E20" w:rsidP="00200E20">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C177D78" w14:textId="77777777" w:rsidR="00200E20" w:rsidRPr="00A42713" w:rsidRDefault="00200E20" w:rsidP="00200E20">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6C35398F" w14:textId="77777777" w:rsidR="00200E20" w:rsidRPr="00A42713" w:rsidRDefault="00200E20" w:rsidP="00200E20">
      <w:pPr>
        <w:rPr>
          <w:sz w:val="16"/>
        </w:rPr>
      </w:pPr>
      <w:r w:rsidRPr="00A42713">
        <w:rPr>
          <w:sz w:val="16"/>
        </w:rPr>
        <w:t>Entanglement of strategic and tactical missions</w:t>
      </w:r>
    </w:p>
    <w:p w14:paraId="50EE2267" w14:textId="77777777" w:rsidR="00200E20" w:rsidRPr="00A42713" w:rsidRDefault="00200E20" w:rsidP="00200E20">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5AAAA235" w14:textId="77777777" w:rsidR="00200E20" w:rsidRPr="00A42713" w:rsidRDefault="00200E20" w:rsidP="00200E20">
      <w:pPr>
        <w:rPr>
          <w:sz w:val="16"/>
        </w:rPr>
      </w:pPr>
      <w:r w:rsidRPr="00A42713">
        <w:rPr>
          <w:sz w:val="16"/>
        </w:rPr>
        <w:t xml:space="preserve">However, </w:t>
      </w:r>
      <w:r w:rsidRPr="00A42713">
        <w:rPr>
          <w:rStyle w:val="StyleUnderline"/>
        </w:rPr>
        <w:t xml:space="preserve">where the </w:t>
      </w:r>
      <w:r w:rsidRPr="00825581">
        <w:rPr>
          <w:rStyle w:val="StyleUnderline"/>
          <w:highlight w:val="green"/>
        </w:rPr>
        <w:t xml:space="preserve">lines </w:t>
      </w:r>
      <w:r w:rsidRPr="00A42713">
        <w:rPr>
          <w:rStyle w:val="StyleUnderline"/>
        </w:rPr>
        <w:t xml:space="preserve">between strategic satellite missions and other </w:t>
      </w:r>
      <w:r w:rsidRPr="00825581">
        <w:rPr>
          <w:rStyle w:val="StyleUnderline"/>
          <w:highlight w:val="green"/>
        </w:rPr>
        <w:t xml:space="preserve">missions are </w:t>
      </w:r>
      <w:r w:rsidRPr="00825581">
        <w:rPr>
          <w:rStyle w:val="Emphasis"/>
          <w:highlight w:val="green"/>
        </w:rPr>
        <w:t>blurred</w:t>
      </w:r>
      <w:r w:rsidRPr="00A42713">
        <w:rPr>
          <w:sz w:val="16"/>
        </w:rPr>
        <w:t xml:space="preserve">, these norms can be weakened. For example, the </w:t>
      </w:r>
      <w:r w:rsidRPr="00825581">
        <w:rPr>
          <w:rStyle w:val="StyleUnderline"/>
          <w:highlight w:val="green"/>
        </w:rPr>
        <w:t xml:space="preserve">satellites that provide </w:t>
      </w:r>
      <w:r w:rsidRPr="00825581">
        <w:rPr>
          <w:rStyle w:val="Emphasis"/>
          <w:highlight w:val="green"/>
        </w:rPr>
        <w:t>early warning</w:t>
      </w:r>
      <w:r w:rsidRPr="00825581">
        <w:rPr>
          <w:rStyle w:val="StyleUnderline"/>
          <w:highlight w:val="green"/>
        </w:rPr>
        <w:t xml:space="preserve"> </w:t>
      </w:r>
      <w:r w:rsidRPr="00A42713">
        <w:rPr>
          <w:rStyle w:val="StyleUnderline"/>
        </w:rPr>
        <w:t>of ballistic missile launch</w:t>
      </w:r>
      <w:r w:rsidRPr="00825581">
        <w:rPr>
          <w:rStyle w:val="StyleUnderline"/>
          <w:highlight w:val="green"/>
        </w:rPr>
        <w:t xml:space="preserve"> are associated with </w:t>
      </w:r>
      <w:r w:rsidRPr="00825581">
        <w:rPr>
          <w:rStyle w:val="Emphasis"/>
          <w:highlight w:val="green"/>
        </w:rPr>
        <w:t>nuclear deterrent</w:t>
      </w:r>
      <w:r w:rsidRPr="00A42713">
        <w:rPr>
          <w:rStyle w:val="StyleUnderline"/>
        </w:rPr>
        <w:t xml:space="preserve"> posture</w:t>
      </w:r>
      <w:r w:rsidRPr="00A42713">
        <w:rPr>
          <w:sz w:val="16"/>
        </w:rPr>
        <w:t xml:space="preserve">, </w:t>
      </w:r>
      <w:r w:rsidRPr="00825581">
        <w:rPr>
          <w:rStyle w:val="StyleUnderline"/>
          <w:highlight w:val="green"/>
        </w:rPr>
        <w:t xml:space="preserve">but also are </w:t>
      </w:r>
      <w:r w:rsidRPr="00A42713">
        <w:rPr>
          <w:rStyle w:val="StyleUnderline"/>
        </w:rPr>
        <w:t xml:space="preserve">critical sensors </w:t>
      </w:r>
      <w:r w:rsidRPr="00825581">
        <w:rPr>
          <w:rStyle w:val="StyleUnderline"/>
          <w:highlight w:val="green"/>
        </w:rPr>
        <w:t xml:space="preserve">for </w:t>
      </w:r>
      <w:r w:rsidRPr="00825581">
        <w:rPr>
          <w:rStyle w:val="Emphasis"/>
          <w:highlight w:val="gree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25581">
        <w:rPr>
          <w:rStyle w:val="StyleUnderline"/>
          <w:highlight w:val="green"/>
        </w:rPr>
        <w:t>for a state that uses early warning</w:t>
      </w:r>
      <w:r w:rsidRPr="00A42713">
        <w:rPr>
          <w:rStyle w:val="StyleUnderline"/>
        </w:rPr>
        <w:t xml:space="preserve"> satellites </w:t>
      </w:r>
      <w:r w:rsidRPr="00825581">
        <w:rPr>
          <w:rStyle w:val="StyleUnderline"/>
          <w:highlight w:val="green"/>
        </w:rPr>
        <w:t>to enable a</w:t>
      </w:r>
      <w:r w:rsidRPr="00A42713">
        <w:rPr>
          <w:rStyle w:val="StyleUnderline"/>
        </w:rPr>
        <w:t xml:space="preserve"> </w:t>
      </w:r>
      <w:r w:rsidRPr="00A42713">
        <w:rPr>
          <w:rStyle w:val="Emphasis"/>
        </w:rPr>
        <w:t>“hair trigger”</w:t>
      </w:r>
      <w:r w:rsidRPr="00A42713">
        <w:rPr>
          <w:sz w:val="16"/>
        </w:rPr>
        <w:t xml:space="preserve"> or </w:t>
      </w:r>
      <w:r w:rsidRPr="00825581">
        <w:rPr>
          <w:rStyle w:val="Emphasis"/>
          <w:highlight w:val="gree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25581">
        <w:rPr>
          <w:rStyle w:val="Emphasis"/>
          <w:highlight w:val="green"/>
        </w:rPr>
        <w:t>interference</w:t>
      </w:r>
      <w:r w:rsidRPr="00A42713">
        <w:rPr>
          <w:sz w:val="16"/>
        </w:rPr>
        <w:t xml:space="preserve"> with such a satellite </w:t>
      </w:r>
      <w:r w:rsidRPr="00825581">
        <w:rPr>
          <w:rStyle w:val="StyleUnderline"/>
          <w:highlight w:val="green"/>
        </w:rPr>
        <w:t>might</w:t>
      </w:r>
      <w:r w:rsidRPr="00A42713">
        <w:rPr>
          <w:sz w:val="16"/>
        </w:rPr>
        <w:t xml:space="preserve"> instead </w:t>
      </w:r>
      <w:r w:rsidRPr="00825581">
        <w:rPr>
          <w:rStyle w:val="StyleUnderline"/>
          <w:highlight w:val="green"/>
        </w:rPr>
        <w:t xml:space="preserve">be interpreted as a precursor to a </w:t>
      </w:r>
      <w:r w:rsidRPr="00825581">
        <w:rPr>
          <w:rStyle w:val="Emphasis"/>
          <w:highlight w:val="green"/>
        </w:rPr>
        <w:t>nuclear attack</w:t>
      </w:r>
      <w:r w:rsidRPr="00A42713">
        <w:rPr>
          <w:sz w:val="16"/>
        </w:rPr>
        <w:t xml:space="preserve">. </w:t>
      </w:r>
      <w:r w:rsidRPr="00A42713">
        <w:rPr>
          <w:rStyle w:val="StyleUnderline"/>
        </w:rPr>
        <w:t xml:space="preserve">It </w:t>
      </w:r>
      <w:r w:rsidRPr="00825581">
        <w:rPr>
          <w:rStyle w:val="StyleUnderline"/>
          <w:highlight w:val="green"/>
        </w:rPr>
        <w:t xml:space="preserve">may </w:t>
      </w:r>
      <w:r w:rsidRPr="00825581">
        <w:rPr>
          <w:rStyle w:val="Emphasis"/>
          <w:sz w:val="28"/>
          <w:szCs w:val="28"/>
          <w:highlight w:val="green"/>
        </w:rPr>
        <w:t>accelerate</w:t>
      </w:r>
      <w:r w:rsidRPr="00A42713">
        <w:rPr>
          <w:rStyle w:val="Emphasis"/>
          <w:sz w:val="28"/>
          <w:szCs w:val="28"/>
        </w:rPr>
        <w:t xml:space="preserve"> the </w:t>
      </w:r>
      <w:r w:rsidRPr="00825581">
        <w:rPr>
          <w:rStyle w:val="Emphasis"/>
          <w:sz w:val="28"/>
          <w:szCs w:val="28"/>
          <w:highlight w:val="green"/>
        </w:rPr>
        <w:t>use of nuclear weapons</w:t>
      </w:r>
      <w:r w:rsidRPr="00A42713">
        <w:rPr>
          <w:sz w:val="16"/>
          <w:szCs w:val="28"/>
        </w:rPr>
        <w:t xml:space="preserve"> </w:t>
      </w:r>
      <w:r w:rsidRPr="00A42713">
        <w:rPr>
          <w:sz w:val="16"/>
        </w:rPr>
        <w:t xml:space="preserve">rather than inhibit it. </w:t>
      </w:r>
    </w:p>
    <w:p w14:paraId="5F1DAE75" w14:textId="77777777" w:rsidR="00200E20" w:rsidRPr="00A42713" w:rsidRDefault="00200E20" w:rsidP="00200E20">
      <w:pPr>
        <w:rPr>
          <w:sz w:val="16"/>
        </w:rPr>
      </w:pPr>
      <w:r w:rsidRPr="00A42713">
        <w:rPr>
          <w:sz w:val="16"/>
        </w:rPr>
        <w:t>Misperception and dual-use technologies</w:t>
      </w:r>
    </w:p>
    <w:p w14:paraId="10BAAB3A" w14:textId="77777777" w:rsidR="00200E20" w:rsidRPr="00A42713" w:rsidRDefault="00200E20" w:rsidP="00200E20">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6447990C" w14:textId="77777777" w:rsidR="00200E20" w:rsidRPr="00A42713" w:rsidRDefault="00200E20" w:rsidP="00200E20">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29C75E6B" w14:textId="77777777" w:rsidR="00200E20" w:rsidRPr="00A42713" w:rsidRDefault="00200E20" w:rsidP="00200E20">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607DE86A" w14:textId="77777777" w:rsidR="00200E20" w:rsidRPr="00A42713" w:rsidRDefault="00200E20" w:rsidP="00200E20">
      <w:pPr>
        <w:rPr>
          <w:sz w:val="16"/>
        </w:rPr>
      </w:pPr>
      <w:r w:rsidRPr="00A42713">
        <w:rPr>
          <w:sz w:val="16"/>
        </w:rPr>
        <w:t>Discrimination</w:t>
      </w:r>
    </w:p>
    <w:p w14:paraId="594A1787" w14:textId="77777777" w:rsidR="00200E20" w:rsidRPr="00A42713" w:rsidRDefault="00200E20" w:rsidP="00200E20">
      <w:pPr>
        <w:rPr>
          <w:sz w:val="16"/>
        </w:rPr>
      </w:pPr>
      <w:r w:rsidRPr="00A42713">
        <w:rPr>
          <w:sz w:val="16"/>
        </w:rPr>
        <w:t>The consequences of interfering with a satellite may be vastly different depending on who is affected and how, and whether the satellite represents a legitimate military objective.</w:t>
      </w:r>
    </w:p>
    <w:p w14:paraId="0A757AE6" w14:textId="77777777" w:rsidR="00200E20" w:rsidRPr="00A42713" w:rsidRDefault="00200E20" w:rsidP="00200E20">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57F88FC3" w14:textId="77777777" w:rsidR="00200E20" w:rsidRPr="00A42713" w:rsidRDefault="00200E20" w:rsidP="00200E20">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75B00D3E" w14:textId="77777777" w:rsidR="00200E20" w:rsidRPr="00A42713" w:rsidRDefault="00200E20" w:rsidP="00200E20">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25581">
        <w:rPr>
          <w:rStyle w:val="StyleUnderline"/>
          <w:highlight w:val="green"/>
        </w:rPr>
        <w:t xml:space="preserve">challenges in containing </w:t>
      </w:r>
      <w:r w:rsidRPr="00825581">
        <w:rPr>
          <w:rStyle w:val="Emphasis"/>
          <w:highlight w:val="gree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7DF908D1" w14:textId="77777777" w:rsidR="00200E20" w:rsidRPr="00A42713" w:rsidRDefault="00200E20" w:rsidP="00200E20">
      <w:pPr>
        <w:rPr>
          <w:sz w:val="16"/>
        </w:rPr>
      </w:pPr>
      <w:r w:rsidRPr="00A42713">
        <w:rPr>
          <w:sz w:val="16"/>
        </w:rPr>
        <w:t>Lack of shared understanding of consequences/proportionality</w:t>
      </w:r>
    </w:p>
    <w:p w14:paraId="55D43F86" w14:textId="77777777" w:rsidR="00200E20" w:rsidRPr="00A42713" w:rsidRDefault="00200E20" w:rsidP="00200E20">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4A95CC6C" w14:textId="77777777" w:rsidR="00200E20" w:rsidRPr="00A42713" w:rsidRDefault="00200E20" w:rsidP="00200E20">
      <w:pPr>
        <w:rPr>
          <w:sz w:val="16"/>
        </w:rPr>
      </w:pPr>
      <w:r w:rsidRPr="00A42713">
        <w:rPr>
          <w:rStyle w:val="StyleUnderline"/>
        </w:rPr>
        <w:t xml:space="preserve">Because of a lack of experience </w:t>
      </w:r>
      <w:r w:rsidRPr="00825581">
        <w:rPr>
          <w:rStyle w:val="StyleUnderline"/>
          <w:highlight w:val="green"/>
        </w:rPr>
        <w:t>in hostilities that target space</w:t>
      </w:r>
      <w:r w:rsidRPr="00A42713">
        <w:rPr>
          <w:rStyle w:val="StyleUnderline"/>
        </w:rPr>
        <w:t xml:space="preserve">-based </w:t>
      </w:r>
      <w:r w:rsidRPr="00825581">
        <w:rPr>
          <w:rStyle w:val="StyleUnderline"/>
          <w:highlight w:val="green"/>
        </w:rPr>
        <w:t>capabilities</w:t>
      </w:r>
      <w:r w:rsidRPr="00A42713">
        <w:rPr>
          <w:sz w:val="16"/>
        </w:rPr>
        <w:t xml:space="preserve">, </w:t>
      </w:r>
      <w:r w:rsidRPr="00825581">
        <w:rPr>
          <w:rStyle w:val="StyleUnderline"/>
          <w:highlight w:val="green"/>
        </w:rPr>
        <w:t>it is not</w:t>
      </w:r>
      <w:r w:rsidRPr="00A42713">
        <w:rPr>
          <w:sz w:val="16"/>
        </w:rPr>
        <w:t xml:space="preserve"> entirely </w:t>
      </w:r>
      <w:r w:rsidRPr="00825581">
        <w:rPr>
          <w:rStyle w:val="StyleUnderline"/>
          <w:highlight w:val="green"/>
        </w:rPr>
        <w:t>clear</w:t>
      </w:r>
      <w:r w:rsidRPr="00A42713">
        <w:rPr>
          <w:sz w:val="16"/>
        </w:rPr>
        <w:t xml:space="preserve"> what the proper response to a space activity is and </w:t>
      </w:r>
      <w:r w:rsidRPr="00825581">
        <w:rPr>
          <w:rStyle w:val="StyleUnderline"/>
          <w:highlight w:val="green"/>
        </w:rPr>
        <w:t>where</w:t>
      </w:r>
      <w:r w:rsidRPr="00A42713">
        <w:rPr>
          <w:sz w:val="16"/>
        </w:rPr>
        <w:t xml:space="preserve"> </w:t>
      </w:r>
      <w:r w:rsidRPr="00A42713">
        <w:rPr>
          <w:rStyle w:val="StyleUnderline"/>
        </w:rPr>
        <w:t>the escalation thresholds or</w:t>
      </w:r>
      <w:r w:rsidRPr="00A42713">
        <w:rPr>
          <w:sz w:val="16"/>
        </w:rPr>
        <w:t xml:space="preserve"> </w:t>
      </w:r>
      <w:r w:rsidRPr="00825581">
        <w:rPr>
          <w:rStyle w:val="Emphasis"/>
          <w:highlight w:val="green"/>
        </w:rPr>
        <w:t>“red lines”</w:t>
      </w:r>
      <w:r w:rsidRPr="00825581">
        <w:rPr>
          <w:rStyle w:val="StyleUnderline"/>
          <w:highlight w:val="gree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6FD035C8" w14:textId="77777777" w:rsidR="00200E20" w:rsidRDefault="00200E20" w:rsidP="00200E20">
      <w:pPr>
        <w:pStyle w:val="Heading3"/>
      </w:pPr>
      <w:r>
        <w:t>Adv - Multilateralism</w:t>
      </w:r>
    </w:p>
    <w:p w14:paraId="21AC1EBD" w14:textId="77777777" w:rsidR="00200E20" w:rsidRDefault="00200E20" w:rsidP="00200E20"/>
    <w:p w14:paraId="6323ED7C" w14:textId="77777777" w:rsidR="00200E20" w:rsidRDefault="00200E20" w:rsidP="00200E20">
      <w:pPr>
        <w:pStyle w:val="Heading4"/>
      </w:pPr>
      <w:r>
        <w:t xml:space="preserve">Private appropriation by US entities risks unraveling multilateral space governance. </w:t>
      </w:r>
    </w:p>
    <w:p w14:paraId="745A8A0E" w14:textId="77777777" w:rsidR="00200E20" w:rsidRDefault="00200E20" w:rsidP="00200E20">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506F3D63" w14:textId="77777777" w:rsidR="00200E20" w:rsidRPr="00055083" w:rsidRDefault="00200E20" w:rsidP="00200E20">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825581">
        <w:rPr>
          <w:rStyle w:val="Emphasis"/>
          <w:highlight w:val="green"/>
        </w:rPr>
        <w:t>The U.S. is pushing national rather than multilateral regulation of space mining, an approach that could have serious negative consequences</w:t>
      </w:r>
      <w:r w:rsidRPr="00825581">
        <w:rPr>
          <w:sz w:val="14"/>
          <w:highlight w:val="gree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825581">
        <w:rPr>
          <w:rStyle w:val="StyleUnderline"/>
          <w:highlight w:val="gree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CF515D">
        <w:rPr>
          <w:rStyle w:val="StyleUnderline"/>
        </w:rPr>
        <w:t>The researchers worry that</w:t>
      </w:r>
      <w:r w:rsidRPr="00825581">
        <w:rPr>
          <w:rStyle w:val="Emphasis"/>
          <w:highlight w:val="green"/>
        </w:rPr>
        <w:t xml:space="preserve"> the U.S. is setting an unfortunate precedent </w:t>
      </w:r>
      <w:r w:rsidRPr="00CF515D">
        <w:rPr>
          <w:rStyle w:val="StyleUnderline"/>
        </w:rPr>
        <w:t>for other countries to follow, and that</w:t>
      </w:r>
      <w:r w:rsidRPr="00825581">
        <w:rPr>
          <w:rStyle w:val="Emphasis"/>
          <w:highlight w:val="green"/>
        </w:rPr>
        <w:t xml:space="preserve"> space mining and other exploration activities may </w:t>
      </w:r>
      <w:r w:rsidRPr="00CF515D">
        <w:rPr>
          <w:rStyle w:val="StyleUnderline"/>
        </w:rPr>
        <w:t>therefore</w:t>
      </w:r>
      <w:r w:rsidRPr="00825581">
        <w:rPr>
          <w:rStyle w:val="Emphasis"/>
          <w:highlight w:val="green"/>
        </w:rPr>
        <w:t xml:space="preserve"> proceed in a </w:t>
      </w:r>
      <w:r w:rsidRPr="00CF515D">
        <w:rPr>
          <w:rStyle w:val="StyleUnderline"/>
        </w:rPr>
        <w:t>somewhat</w:t>
      </w:r>
      <w:r w:rsidRPr="00825581">
        <w:rPr>
          <w:rStyle w:val="Emphasis"/>
          <w:highlight w:val="green"/>
        </w:rPr>
        <w:t xml:space="preserve"> careless and chaotic fashion in the</w:t>
      </w:r>
      <w:r w:rsidRPr="00CF515D">
        <w:rPr>
          <w:rStyle w:val="StyleUnderline"/>
        </w:rPr>
        <w:t xml:space="preserve"> not-too-distant </w:t>
      </w:r>
      <w:r w:rsidRPr="00825581">
        <w:rPr>
          <w:rStyle w:val="Emphasis"/>
          <w:highlight w:val="green"/>
        </w:rPr>
        <w:t>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5692D402" w14:textId="77777777" w:rsidR="00200E20" w:rsidRPr="008D2860" w:rsidRDefault="00200E20" w:rsidP="00200E20">
      <w:pPr>
        <w:pStyle w:val="Heading4"/>
      </w:pPr>
      <w:r>
        <w:t>Pursuing mining multilaterally is key to solve future space governance and cooperation on ot</w:t>
      </w:r>
      <w:r w:rsidRPr="00DF65BB">
        <w:t>h</w:t>
      </w:r>
      <w:r>
        <w:t xml:space="preserve">er issues. </w:t>
      </w:r>
    </w:p>
    <w:p w14:paraId="59DC30C9" w14:textId="77777777" w:rsidR="00200E20" w:rsidRDefault="00200E20" w:rsidP="00200E20">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6F48639C" w14:textId="77777777" w:rsidR="00200E20" w:rsidRPr="00D72C6F" w:rsidRDefault="00200E20" w:rsidP="00200E20">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825581">
        <w:rPr>
          <w:rStyle w:val="StyleUnderline"/>
          <w:highlight w:val="green"/>
        </w:rPr>
        <w:t>participation by</w:t>
      </w:r>
      <w:r w:rsidRPr="004955F9">
        <w:rPr>
          <w:rStyle w:val="StyleUnderline"/>
        </w:rPr>
        <w:t xml:space="preserve"> only </w:t>
      </w:r>
      <w:r w:rsidRPr="00825581">
        <w:rPr>
          <w:rStyle w:val="StyleUnderline"/>
          <w:highlight w:val="green"/>
        </w:rPr>
        <w:t xml:space="preserve">a </w:t>
      </w:r>
      <w:r w:rsidRPr="00825581">
        <w:rPr>
          <w:rStyle w:val="Emphasis"/>
          <w:highlight w:val="gree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825581">
        <w:rPr>
          <w:rStyle w:val="Emphasis"/>
          <w:highlight w:val="green"/>
        </w:rPr>
        <w:t>not</w:t>
      </w:r>
      <w:r w:rsidRPr="00D72C6F">
        <w:rPr>
          <w:rStyle w:val="StyleUnderline"/>
        </w:rPr>
        <w:t xml:space="preserve"> provide </w:t>
      </w:r>
      <w:r w:rsidRPr="00825581">
        <w:rPr>
          <w:rStyle w:val="StyleUnderline"/>
          <w:highlight w:val="green"/>
        </w:rPr>
        <w:t xml:space="preserve">a </w:t>
      </w:r>
      <w:r w:rsidRPr="00825581">
        <w:rPr>
          <w:rStyle w:val="Emphasis"/>
          <w:highlight w:val="green"/>
        </w:rPr>
        <w:t>sound basis</w:t>
      </w:r>
      <w:r w:rsidRPr="00825581">
        <w:rPr>
          <w:rStyle w:val="StyleUnderline"/>
          <w:highlight w:val="green"/>
        </w:rPr>
        <w:t xml:space="preserve"> for</w:t>
      </w:r>
      <w:r w:rsidRPr="00D72C6F">
        <w:rPr>
          <w:rStyle w:val="StyleUnderline"/>
        </w:rPr>
        <w:t xml:space="preserve"> establishing </w:t>
      </w:r>
      <w:r w:rsidRPr="004955F9">
        <w:rPr>
          <w:rStyle w:val="StyleUnderline"/>
        </w:rPr>
        <w:t xml:space="preserve">new </w:t>
      </w:r>
      <w:r w:rsidRPr="00825581">
        <w:rPr>
          <w:rStyle w:val="Emphasis"/>
          <w:highlight w:val="green"/>
        </w:rPr>
        <w:t>norms</w:t>
      </w:r>
      <w:r w:rsidRPr="00825581">
        <w:rPr>
          <w:rStyle w:val="StyleUnderline"/>
          <w:highlight w:val="green"/>
        </w:rPr>
        <w:t xml:space="preserve"> or</w:t>
      </w:r>
      <w:r w:rsidRPr="00D72C6F">
        <w:rPr>
          <w:rStyle w:val="StyleUnderline"/>
        </w:rPr>
        <w:t xml:space="preserve"> help </w:t>
      </w:r>
      <w:r w:rsidRPr="00825581">
        <w:rPr>
          <w:rStyle w:val="StyleUnderline"/>
          <w:highlight w:val="green"/>
        </w:rPr>
        <w:t xml:space="preserve">to </w:t>
      </w:r>
      <w:r w:rsidRPr="00825581">
        <w:rPr>
          <w:rStyle w:val="Emphasis"/>
          <w:highlight w:val="green"/>
        </w:rPr>
        <w:t>identify</w:t>
      </w:r>
      <w:r w:rsidRPr="00D72C6F">
        <w:rPr>
          <w:rStyle w:val="Emphasis"/>
        </w:rPr>
        <w:t xml:space="preserve"> or isolate </w:t>
      </w:r>
      <w:r w:rsidRPr="00825581">
        <w:rPr>
          <w:rStyle w:val="Emphasis"/>
          <w:highlight w:val="gree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825581">
        <w:rPr>
          <w:rStyle w:val="StyleUnderline"/>
          <w:highlight w:val="green"/>
        </w:rPr>
        <w:t>states</w:t>
      </w:r>
      <w:r w:rsidRPr="00D72C6F">
        <w:rPr>
          <w:rStyle w:val="StyleUnderline"/>
        </w:rPr>
        <w:t xml:space="preserve"> facing perceived security threats in space </w:t>
      </w:r>
      <w:r w:rsidRPr="00825581">
        <w:rPr>
          <w:rStyle w:val="StyleUnderline"/>
          <w:highlight w:val="green"/>
        </w:rPr>
        <w:t xml:space="preserve">are </w:t>
      </w:r>
      <w:r w:rsidRPr="00825581">
        <w:rPr>
          <w:rStyle w:val="Emphasis"/>
          <w:highlight w:val="green"/>
        </w:rPr>
        <w:t>not likely</w:t>
      </w:r>
      <w:r w:rsidRPr="00D72C6F">
        <w:rPr>
          <w:rStyle w:val="Emphasis"/>
        </w:rPr>
        <w:t xml:space="preserve"> to be </w:t>
      </w:r>
      <w:r w:rsidRPr="00825581">
        <w:rPr>
          <w:rStyle w:val="Emphasis"/>
          <w:highlight w:val="green"/>
        </w:rPr>
        <w:t>assured</w:t>
      </w:r>
      <w:r w:rsidRPr="00825581">
        <w:rPr>
          <w:rStyle w:val="StyleUnderline"/>
          <w:highlight w:val="green"/>
        </w:rPr>
        <w:t xml:space="preserve"> by a </w:t>
      </w:r>
      <w:r w:rsidRPr="00825581">
        <w:rPr>
          <w:rStyle w:val="Emphasis"/>
          <w:highlight w:val="green"/>
        </w:rPr>
        <w:t>fractional version</w:t>
      </w:r>
      <w:r w:rsidRPr="00D72C6F">
        <w:rPr>
          <w:rStyle w:val="StyleUnderline"/>
        </w:rPr>
        <w:t xml:space="preserve"> of the Code </w:t>
      </w:r>
      <w:r w:rsidRPr="00825581">
        <w:rPr>
          <w:rStyle w:val="StyleUnderline"/>
          <w:highlight w:val="gree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825581">
        <w:rPr>
          <w:rStyle w:val="Emphasis"/>
          <w:highlight w:val="green"/>
        </w:rPr>
        <w:t>adversaries do not</w:t>
      </w:r>
      <w:r w:rsidRPr="00D72C6F">
        <w:rPr>
          <w:rStyle w:val="Emphasis"/>
        </w:rPr>
        <w:t xml:space="preserve"> even </w:t>
      </w:r>
      <w:r w:rsidRPr="00825581">
        <w:rPr>
          <w:rStyle w:val="Emphasis"/>
          <w:highlight w:val="green"/>
        </w:rPr>
        <w:t>participate</w:t>
      </w:r>
      <w:r w:rsidRPr="00D72C6F">
        <w:rPr>
          <w:sz w:val="16"/>
        </w:rPr>
        <w:t>.</w:t>
      </w:r>
    </w:p>
    <w:p w14:paraId="47225AA5" w14:textId="77777777" w:rsidR="00200E20" w:rsidRDefault="00200E20" w:rsidP="00200E20">
      <w:pPr>
        <w:rPr>
          <w:sz w:val="16"/>
        </w:rPr>
      </w:pPr>
      <w:r w:rsidRPr="00825581">
        <w:rPr>
          <w:rStyle w:val="StyleUnderline"/>
          <w:highlight w:val="green"/>
        </w:rPr>
        <w:t xml:space="preserve">In </w:t>
      </w:r>
      <w:r w:rsidRPr="00825581">
        <w:rPr>
          <w:rStyle w:val="Emphasis"/>
          <w:highlight w:val="gree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825581">
        <w:rPr>
          <w:rStyle w:val="StyleUnderline"/>
          <w:highlight w:val="green"/>
        </w:rPr>
        <w:t>persuading</w:t>
      </w:r>
      <w:r w:rsidRPr="00D72C6F">
        <w:rPr>
          <w:rStyle w:val="StyleUnderline"/>
        </w:rPr>
        <w:t xml:space="preserve"> only </w:t>
      </w:r>
      <w:r w:rsidRPr="00825581">
        <w:rPr>
          <w:rStyle w:val="StyleUnderline"/>
          <w:highlight w:val="green"/>
        </w:rPr>
        <w:t>a fraction</w:t>
      </w:r>
      <w:r w:rsidRPr="00D72C6F">
        <w:rPr>
          <w:rStyle w:val="StyleUnderline"/>
        </w:rPr>
        <w:t xml:space="preserve"> of states </w:t>
      </w:r>
      <w:r w:rsidRPr="004955F9">
        <w:rPr>
          <w:rStyle w:val="StyleUnderline"/>
        </w:rPr>
        <w:t xml:space="preserve">to </w:t>
      </w:r>
      <w:r w:rsidRPr="00825581">
        <w:rPr>
          <w:rStyle w:val="StyleUnderline"/>
          <w:highlight w:val="gree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825581">
        <w:rPr>
          <w:rStyle w:val="StyleUnderline"/>
          <w:highlight w:val="green"/>
        </w:rPr>
        <w:t>may be</w:t>
      </w:r>
      <w:r w:rsidRPr="00D72C6F">
        <w:rPr>
          <w:rStyle w:val="StyleUnderline"/>
        </w:rPr>
        <w:t xml:space="preserve"> viewed as </w:t>
      </w:r>
      <w:r w:rsidRPr="004955F9">
        <w:rPr>
          <w:rStyle w:val="StyleUnderline"/>
        </w:rPr>
        <w:t xml:space="preserve">a </w:t>
      </w:r>
      <w:r w:rsidRPr="00825581">
        <w:rPr>
          <w:rStyle w:val="Emphasis"/>
          <w:highlight w:val="gree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825581">
        <w:rPr>
          <w:rStyle w:val="StyleUnderline"/>
          <w:highlight w:val="green"/>
        </w:rPr>
        <w:t>however</w:t>
      </w:r>
      <w:r w:rsidRPr="00D72C6F">
        <w:rPr>
          <w:rStyle w:val="StyleUnderline"/>
        </w:rPr>
        <w:t xml:space="preserve">, the Code's </w:t>
      </w:r>
      <w:r w:rsidRPr="00825581">
        <w:rPr>
          <w:rStyle w:val="StyleUnderline"/>
          <w:highlight w:val="green"/>
        </w:rPr>
        <w:t xml:space="preserve">failure to include Russia </w:t>
      </w:r>
      <w:r w:rsidRPr="00825581">
        <w:rPr>
          <w:rStyle w:val="Emphasis"/>
          <w:highlight w:val="green"/>
        </w:rPr>
        <w:t>and</w:t>
      </w:r>
      <w:r w:rsidRPr="00825581">
        <w:rPr>
          <w:rStyle w:val="StyleUnderline"/>
          <w:highlight w:val="green"/>
        </w:rPr>
        <w:t xml:space="preserve"> China </w:t>
      </w:r>
      <w:r w:rsidRPr="00825581">
        <w:rPr>
          <w:rStyle w:val="Emphasis"/>
          <w:sz w:val="24"/>
          <w:szCs w:val="26"/>
          <w:highlight w:val="green"/>
        </w:rPr>
        <w:t>and other major</w:t>
      </w:r>
      <w:r w:rsidRPr="004955F9">
        <w:rPr>
          <w:rStyle w:val="Emphasis"/>
          <w:sz w:val="24"/>
          <w:szCs w:val="26"/>
        </w:rPr>
        <w:t xml:space="preserve"> space </w:t>
      </w:r>
      <w:r w:rsidRPr="00825581">
        <w:rPr>
          <w:rStyle w:val="Emphasis"/>
          <w:sz w:val="24"/>
          <w:szCs w:val="26"/>
          <w:highlight w:val="green"/>
        </w:rPr>
        <w:t>stakeholders</w:t>
      </w:r>
      <w:r w:rsidRPr="00825581">
        <w:rPr>
          <w:rStyle w:val="StyleUnderline"/>
          <w:szCs w:val="26"/>
          <w:highlight w:val="green"/>
        </w:rPr>
        <w:t xml:space="preserve"> </w:t>
      </w:r>
      <w:r w:rsidRPr="00825581">
        <w:rPr>
          <w:rStyle w:val="StyleUnderline"/>
          <w:highlight w:val="green"/>
        </w:rPr>
        <w:t xml:space="preserve">is a </w:t>
      </w:r>
      <w:r w:rsidRPr="00825581">
        <w:rPr>
          <w:rStyle w:val="Emphasis"/>
          <w:sz w:val="24"/>
          <w:szCs w:val="26"/>
          <w:highlight w:val="gree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0BFC5944" w14:textId="77777777" w:rsidR="00200E20" w:rsidRPr="00D72C6F" w:rsidRDefault="00200E20" w:rsidP="00200E20">
      <w:r w:rsidRPr="00D72C6F">
        <w:t>[FOOTNOTE]</w:t>
      </w:r>
    </w:p>
    <w:p w14:paraId="6AF939B3" w14:textId="77777777" w:rsidR="00200E20" w:rsidRDefault="00200E20" w:rsidP="00200E20">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825581">
        <w:rPr>
          <w:rStyle w:val="StyleUnderline"/>
          <w:highlight w:val="green"/>
        </w:rPr>
        <w:t xml:space="preserve">If </w:t>
      </w:r>
      <w:r w:rsidRPr="00825581">
        <w:rPr>
          <w:rStyle w:val="Emphasis"/>
          <w:highlight w:val="green"/>
        </w:rPr>
        <w:t>key parties</w:t>
      </w:r>
      <w:r w:rsidRPr="00825581">
        <w:rPr>
          <w:rStyle w:val="StyleUnderline"/>
          <w:highlight w:val="green"/>
        </w:rPr>
        <w:t xml:space="preserve"> remain outside</w:t>
      </w:r>
      <w:r w:rsidRPr="00D72C6F">
        <w:rPr>
          <w:rStyle w:val="StyleUnderline"/>
        </w:rPr>
        <w:t xml:space="preserve"> the treaty, </w:t>
      </w:r>
      <w:r w:rsidRPr="00825581">
        <w:rPr>
          <w:rStyle w:val="StyleUnderline"/>
          <w:highlight w:val="green"/>
        </w:rPr>
        <w:t xml:space="preserve">it </w:t>
      </w:r>
      <w:r w:rsidRPr="00825581">
        <w:rPr>
          <w:rStyle w:val="Emphasis"/>
          <w:highlight w:val="green"/>
        </w:rPr>
        <w:t>increases pressure</w:t>
      </w:r>
      <w:r w:rsidRPr="00D72C6F">
        <w:rPr>
          <w:rStyle w:val="StyleUnderline"/>
        </w:rPr>
        <w:t xml:space="preserve"> on the other states </w:t>
      </w:r>
      <w:r w:rsidRPr="00825581">
        <w:rPr>
          <w:rStyle w:val="StyleUnderline"/>
          <w:highlight w:val="green"/>
        </w:rPr>
        <w:t xml:space="preserve">to </w:t>
      </w:r>
      <w:r w:rsidRPr="00825581">
        <w:rPr>
          <w:rStyle w:val="Emphasis"/>
          <w:highlight w:val="green"/>
        </w:rPr>
        <w:t>withdraw</w:t>
      </w:r>
      <w:r w:rsidRPr="00825581">
        <w:rPr>
          <w:rStyle w:val="StyleUnderline"/>
          <w:highlight w:val="green"/>
        </w:rPr>
        <w:t xml:space="preserve"> or </w:t>
      </w:r>
      <w:r w:rsidRPr="00825581">
        <w:rPr>
          <w:rStyle w:val="Emphasis"/>
          <w:highlight w:val="green"/>
        </w:rPr>
        <w:t>cheat</w:t>
      </w:r>
      <w:r>
        <w:rPr>
          <w:sz w:val="16"/>
        </w:rPr>
        <w:t>").</w:t>
      </w:r>
    </w:p>
    <w:p w14:paraId="76278A79" w14:textId="77777777" w:rsidR="00200E20" w:rsidRPr="00D72C6F" w:rsidRDefault="00200E20" w:rsidP="00200E20">
      <w:r w:rsidRPr="00D72C6F">
        <w:t>[END FOOTNOTE]</w:t>
      </w:r>
    </w:p>
    <w:p w14:paraId="65F84D4C" w14:textId="77777777" w:rsidR="00200E20" w:rsidRPr="00D72C6F" w:rsidRDefault="00200E20" w:rsidP="00200E20">
      <w:pPr>
        <w:rPr>
          <w:sz w:val="16"/>
        </w:rPr>
      </w:pPr>
      <w:r w:rsidRPr="00D72C6F">
        <w:rPr>
          <w:rStyle w:val="StyleUnderline"/>
        </w:rPr>
        <w:t xml:space="preserve">To the extent that soft law arrangements such as the proposed Code seek </w:t>
      </w:r>
      <w:r w:rsidRPr="00825581">
        <w:rPr>
          <w:rStyle w:val="StyleUnderline"/>
          <w:highlight w:val="green"/>
        </w:rPr>
        <w:t xml:space="preserve">to </w:t>
      </w:r>
      <w:r w:rsidRPr="0026105E">
        <w:rPr>
          <w:rStyle w:val="Emphasis"/>
        </w:rPr>
        <w:t>promote</w:t>
      </w:r>
      <w:r w:rsidRPr="00D72C6F">
        <w:rPr>
          <w:rStyle w:val="Emphasis"/>
        </w:rPr>
        <w:t xml:space="preserve"> arms </w:t>
      </w:r>
      <w:r w:rsidRPr="00825581">
        <w:rPr>
          <w:rStyle w:val="Emphasis"/>
          <w:highlight w:val="gree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825581">
        <w:rPr>
          <w:rStyle w:val="Emphasis"/>
          <w:highlight w:val="green"/>
        </w:rPr>
        <w:t>arms races</w:t>
      </w:r>
      <w:r w:rsidRPr="00D72C6F">
        <w:rPr>
          <w:rStyle w:val="StyleUnderline"/>
        </w:rPr>
        <w:t xml:space="preserve">, the </w:t>
      </w:r>
      <w:r w:rsidRPr="00825581">
        <w:rPr>
          <w:rStyle w:val="StyleUnderline"/>
          <w:highlight w:val="green"/>
        </w:rPr>
        <w:t>non-participation</w:t>
      </w:r>
      <w:r w:rsidRPr="00D72C6F">
        <w:rPr>
          <w:rStyle w:val="StyleUnderline"/>
        </w:rPr>
        <w:t xml:space="preserve"> of powerful adversaries </w:t>
      </w:r>
      <w:r w:rsidRPr="00D72C6F">
        <w:rPr>
          <w:rStyle w:val="Emphasis"/>
        </w:rPr>
        <w:t xml:space="preserve">clearly </w:t>
      </w:r>
      <w:r w:rsidRPr="00825581">
        <w:rPr>
          <w:rStyle w:val="Emphasis"/>
          <w:highlight w:val="green"/>
        </w:rPr>
        <w:t>undermines</w:t>
      </w:r>
      <w:r w:rsidRPr="00D72C6F">
        <w:rPr>
          <w:rStyle w:val="Emphasis"/>
        </w:rPr>
        <w:t xml:space="preserve"> such </w:t>
      </w:r>
      <w:r w:rsidRPr="00825581">
        <w:rPr>
          <w:rStyle w:val="Emphasis"/>
          <w:highlight w:val="green"/>
        </w:rPr>
        <w:t>efforts</w:t>
      </w:r>
      <w:r w:rsidRPr="00D72C6F">
        <w:rPr>
          <w:sz w:val="16"/>
        </w:rPr>
        <w:t>.</w:t>
      </w:r>
    </w:p>
    <w:p w14:paraId="01BA5ADE" w14:textId="77777777" w:rsidR="00200E20" w:rsidRPr="00AA4439" w:rsidRDefault="00200E20" w:rsidP="00200E20">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825581">
        <w:rPr>
          <w:rStyle w:val="StyleUnderline"/>
          <w:highlight w:val="green"/>
        </w:rPr>
        <w:t>it</w:t>
      </w:r>
      <w:r w:rsidRPr="00D72C6F">
        <w:rPr>
          <w:rStyle w:val="StyleUnderline"/>
        </w:rPr>
        <w:t xml:space="preserve"> could</w:t>
      </w:r>
      <w:proofErr w:type="gramEnd"/>
      <w:r w:rsidRPr="00D72C6F">
        <w:rPr>
          <w:rStyle w:val="StyleUnderline"/>
        </w:rPr>
        <w:t xml:space="preserve"> instead </w:t>
      </w:r>
      <w:r w:rsidRPr="00825581">
        <w:rPr>
          <w:rStyle w:val="StyleUnderline"/>
          <w:highlight w:val="green"/>
        </w:rPr>
        <w:t xml:space="preserve">lead to </w:t>
      </w:r>
      <w:r w:rsidRPr="00825581">
        <w:rPr>
          <w:rStyle w:val="Emphasis"/>
          <w:sz w:val="24"/>
          <w:szCs w:val="26"/>
          <w:highlight w:val="green"/>
        </w:rPr>
        <w:t>de facto competing legal regimes</w:t>
      </w:r>
      <w:r w:rsidRPr="00D72C6F">
        <w:rPr>
          <w:rStyle w:val="Emphasis"/>
          <w:sz w:val="24"/>
          <w:szCs w:val="26"/>
        </w:rPr>
        <w:t xml:space="preserve"> in space</w:t>
      </w:r>
      <w:r w:rsidRPr="00D72C6F">
        <w:rPr>
          <w:rStyle w:val="StyleUnderline"/>
        </w:rPr>
        <w:t xml:space="preserve">, </w:t>
      </w:r>
      <w:r w:rsidRPr="00825581">
        <w:rPr>
          <w:rStyle w:val="StyleUnderline"/>
          <w:highlight w:val="green"/>
        </w:rPr>
        <w:t xml:space="preserve">as subscribing states respect </w:t>
      </w:r>
      <w:r w:rsidRPr="00825581">
        <w:rPr>
          <w:rStyle w:val="Emphasis"/>
          <w:highlight w:val="green"/>
        </w:rPr>
        <w:t>their</w:t>
      </w:r>
      <w:r w:rsidRPr="00D72C6F">
        <w:rPr>
          <w:rStyle w:val="StyleUnderline"/>
        </w:rPr>
        <w:t xml:space="preserve"> own "</w:t>
      </w:r>
      <w:r w:rsidRPr="00825581">
        <w:rPr>
          <w:rStyle w:val="StyleUnderline"/>
          <w:highlight w:val="green"/>
        </w:rPr>
        <w:t>rules</w:t>
      </w:r>
      <w:r w:rsidRPr="00D72C6F">
        <w:rPr>
          <w:rStyle w:val="StyleUnderline"/>
        </w:rPr>
        <w:t xml:space="preserve"> of the road" </w:t>
      </w:r>
      <w:r w:rsidRPr="00825581">
        <w:rPr>
          <w:rStyle w:val="StyleUnderline"/>
          <w:highlight w:val="gree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825581">
        <w:rPr>
          <w:rStyle w:val="StyleUnderline"/>
          <w:highlight w:val="green"/>
        </w:rPr>
        <w:t xml:space="preserve">through </w:t>
      </w:r>
      <w:r w:rsidRPr="00825581">
        <w:rPr>
          <w:rStyle w:val="Emphasis"/>
          <w:highlight w:val="green"/>
        </w:rPr>
        <w:t>different</w:t>
      </w:r>
      <w:r w:rsidRPr="0026105E">
        <w:rPr>
          <w:rStyle w:val="Emphasis"/>
        </w:rPr>
        <w:t xml:space="preserve"> or less restrictive </w:t>
      </w:r>
      <w:r w:rsidRPr="00825581">
        <w:rPr>
          <w:rStyle w:val="Emphasis"/>
          <w:highlight w:val="gree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653CAC98" w14:textId="77777777" w:rsidR="00200E20" w:rsidRDefault="00200E20" w:rsidP="00200E20"/>
    <w:p w14:paraId="63B63B08" w14:textId="77777777" w:rsidR="00200E20" w:rsidRPr="00DF65BB" w:rsidRDefault="00200E20" w:rsidP="00200E20">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61037D64" w14:textId="77777777" w:rsidR="00200E20" w:rsidRDefault="00200E20" w:rsidP="00200E20">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5DEE5D36" w14:textId="77777777" w:rsidR="00200E20" w:rsidRPr="0095009A" w:rsidRDefault="00200E20" w:rsidP="00200E20">
      <w:pPr>
        <w:rPr>
          <w:sz w:val="16"/>
          <w:szCs w:val="18"/>
        </w:rPr>
      </w:pPr>
      <w:r w:rsidRPr="0095009A">
        <w:rPr>
          <w:sz w:val="16"/>
          <w:szCs w:val="18"/>
        </w:rPr>
        <w:t>Are We Humans Doomed to Extinction?</w:t>
      </w:r>
    </w:p>
    <w:p w14:paraId="1C7AD270" w14:textId="77777777" w:rsidR="00200E20" w:rsidRDefault="00200E20" w:rsidP="00200E20">
      <w:pPr>
        <w:rPr>
          <w:sz w:val="16"/>
        </w:rPr>
      </w:pPr>
      <w:r w:rsidRPr="0095009A">
        <w:rPr>
          <w:sz w:val="16"/>
        </w:rPr>
        <w:t xml:space="preserve">What will we do when Earth’s resources are used up by humanity? </w:t>
      </w:r>
      <w:r w:rsidRPr="0095009A">
        <w:rPr>
          <w:rStyle w:val="StyleUnderline"/>
        </w:rPr>
        <w:t xml:space="preserve">The </w:t>
      </w:r>
      <w:r w:rsidRPr="00825581">
        <w:rPr>
          <w:rStyle w:val="StyleUnderline"/>
          <w:highlight w:val="green"/>
        </w:rPr>
        <w:t>world is</w:t>
      </w:r>
      <w:r w:rsidRPr="0095009A">
        <w:rPr>
          <w:sz w:val="16"/>
        </w:rPr>
        <w:t xml:space="preserve"> now </w:t>
      </w:r>
      <w:r w:rsidRPr="0095009A">
        <w:rPr>
          <w:rStyle w:val="StyleUnderline"/>
        </w:rPr>
        <w:t xml:space="preserve">hugely </w:t>
      </w:r>
      <w:proofErr w:type="gramStart"/>
      <w:r w:rsidRPr="00825581">
        <w:rPr>
          <w:rStyle w:val="Emphasis"/>
          <w:highlight w:val="gree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825581">
        <w:rPr>
          <w:rStyle w:val="StyleUnderline"/>
          <w:highlight w:val="green"/>
        </w:rPr>
        <w:t xml:space="preserve">vulnerable to </w:t>
      </w:r>
      <w:r w:rsidRPr="00825581">
        <w:rPr>
          <w:rStyle w:val="Emphasis"/>
          <w:highlight w:val="green"/>
        </w:rPr>
        <w:t>terrorist attack</w:t>
      </w:r>
      <w:r w:rsidRPr="0095009A">
        <w:rPr>
          <w:rStyle w:val="StyleUnderline"/>
        </w:rPr>
        <w:t xml:space="preserve">, </w:t>
      </w:r>
      <w:r w:rsidRPr="0095009A">
        <w:rPr>
          <w:rStyle w:val="Emphasis"/>
        </w:rPr>
        <w:t xml:space="preserve">natural </w:t>
      </w:r>
      <w:r w:rsidRPr="00825581">
        <w:rPr>
          <w:rStyle w:val="Emphasis"/>
          <w:highlight w:val="green"/>
        </w:rPr>
        <w:t>disaster</w:t>
      </w:r>
      <w:r w:rsidRPr="00825581">
        <w:rPr>
          <w:rStyle w:val="StyleUnderline"/>
          <w:highlight w:val="gree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825581">
        <w:rPr>
          <w:rStyle w:val="Emphasis"/>
          <w:highlight w:val="green"/>
        </w:rPr>
        <w:t>a</w:t>
      </w:r>
      <w:r w:rsidRPr="0095009A">
        <w:rPr>
          <w:rStyle w:val="StyleUnderline"/>
        </w:rPr>
        <w:t xml:space="preserve">rtificial </w:t>
      </w:r>
      <w:r w:rsidRPr="00825581">
        <w:rPr>
          <w:rStyle w:val="Emphasis"/>
          <w:highlight w:val="green"/>
        </w:rPr>
        <w:t>i</w:t>
      </w:r>
      <w:r w:rsidRPr="0095009A">
        <w:rPr>
          <w:rStyle w:val="StyleUnderline"/>
        </w:rPr>
        <w:t>ntelligence</w:t>
      </w:r>
      <w:r w:rsidRPr="0095009A">
        <w:rPr>
          <w:sz w:val="16"/>
        </w:rPr>
        <w:t xml:space="preserve"> across the global economy. </w:t>
      </w:r>
      <w:r w:rsidRPr="00825581">
        <w:rPr>
          <w:rStyle w:val="StyleUnderline"/>
          <w:highlight w:val="green"/>
        </w:rPr>
        <w:t>We are</w:t>
      </w:r>
      <w:r w:rsidRPr="0095009A">
        <w:rPr>
          <w:rStyle w:val="StyleUnderline"/>
        </w:rPr>
        <w:t xml:space="preserve"> already rapidly </w:t>
      </w:r>
      <w:r w:rsidRPr="00825581">
        <w:rPr>
          <w:rStyle w:val="StyleUnderline"/>
          <w:highlight w:val="green"/>
        </w:rPr>
        <w:t xml:space="preserve">running out of </w:t>
      </w:r>
      <w:r w:rsidRPr="00825581">
        <w:rPr>
          <w:rStyle w:val="Emphasis"/>
          <w:highlight w:val="green"/>
        </w:rPr>
        <w:t>water</w:t>
      </w:r>
      <w:r w:rsidRPr="00825581">
        <w:rPr>
          <w:rStyle w:val="StyleUnderline"/>
          <w:highlight w:val="green"/>
        </w:rPr>
        <w:t xml:space="preserve"> and </w:t>
      </w:r>
      <w:r w:rsidRPr="00825581">
        <w:rPr>
          <w:rStyle w:val="Emphasis"/>
          <w:highlight w:val="green"/>
        </w:rPr>
        <w:t>minerals</w:t>
      </w:r>
      <w:r w:rsidRPr="00825581">
        <w:rPr>
          <w:rStyle w:val="StyleUnderline"/>
          <w:highlight w:val="green"/>
        </w:rPr>
        <w:t xml:space="preserve">. </w:t>
      </w:r>
      <w:r w:rsidRPr="00825581">
        <w:rPr>
          <w:rStyle w:val="Emphasis"/>
          <w:highlight w:val="green"/>
        </w:rPr>
        <w:t>Climate</w:t>
      </w:r>
      <w:r w:rsidRPr="0095009A">
        <w:rPr>
          <w:rStyle w:val="StyleUnderline"/>
        </w:rPr>
        <w:t xml:space="preserve"> change is </w:t>
      </w:r>
      <w:r w:rsidRPr="00825581">
        <w:rPr>
          <w:rStyle w:val="StyleUnderline"/>
          <w:highlight w:val="green"/>
        </w:rPr>
        <w:t>threaten</w:t>
      </w:r>
      <w:r w:rsidRPr="0095009A">
        <w:rPr>
          <w:rStyle w:val="StyleUnderline"/>
        </w:rPr>
        <w:t xml:space="preserve">ing </w:t>
      </w:r>
      <w:r w:rsidRPr="0095009A">
        <w:rPr>
          <w:rStyle w:val="Emphasis"/>
        </w:rPr>
        <w:t xml:space="preserve">our </w:t>
      </w:r>
      <w:r w:rsidRPr="00825581">
        <w:rPr>
          <w:rStyle w:val="Emphasis"/>
          <w:highlight w:val="gree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825581">
        <w:rPr>
          <w:rStyle w:val="StyleUnderline"/>
          <w:highlight w:val="green"/>
        </w:rPr>
        <w:t>new pathways</w:t>
      </w:r>
      <w:r w:rsidRPr="0095009A">
        <w:rPr>
          <w:rStyle w:val="StyleUnderline"/>
        </w:rPr>
        <w:t xml:space="preserve"> to the stars could </w:t>
      </w:r>
      <w:r w:rsidRPr="00825581">
        <w:rPr>
          <w:rStyle w:val="StyleUnderline"/>
          <w:highlight w:val="green"/>
        </w:rPr>
        <w:t xml:space="preserve">prove </w:t>
      </w:r>
      <w:r w:rsidRPr="00825581">
        <w:rPr>
          <w:rStyle w:val="Emphasis"/>
          <w:highlight w:val="green"/>
        </w:rPr>
        <w:t>vital</w:t>
      </w:r>
      <w:r w:rsidRPr="00825581">
        <w:rPr>
          <w:rStyle w:val="StyleUnderline"/>
          <w:highlight w:val="green"/>
        </w:rPr>
        <w:t xml:space="preserve"> to</w:t>
      </w:r>
      <w:r w:rsidRPr="0095009A">
        <w:rPr>
          <w:rStyle w:val="StyleUnderline"/>
        </w:rPr>
        <w:t xml:space="preserve"> </w:t>
      </w:r>
      <w:r w:rsidRPr="0095009A">
        <w:rPr>
          <w:rStyle w:val="Emphasis"/>
        </w:rPr>
        <w:t xml:space="preserve">human </w:t>
      </w:r>
      <w:r w:rsidRPr="00825581">
        <w:rPr>
          <w:rStyle w:val="Emphasis"/>
          <w:highlight w:val="gree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w:t>
      </w:r>
      <w:proofErr w:type="gramStart"/>
      <w:r w:rsidRPr="0095009A">
        <w:rPr>
          <w:sz w:val="12"/>
          <w:szCs w:val="18"/>
        </w:rPr>
        <w:t>nature</w:t>
      </w:r>
      <w:proofErr w:type="gramEnd"/>
      <w:r w:rsidRPr="0095009A">
        <w:rPr>
          <w:sz w:val="12"/>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95009A">
        <w:rPr>
          <w:sz w:val="12"/>
          <w:szCs w:val="18"/>
        </w:rPr>
        <w:t>in order to</w:t>
      </w:r>
      <w:proofErr w:type="gramEnd"/>
      <w:r w:rsidRPr="0095009A">
        <w:rPr>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w:t>
      </w:r>
      <w:proofErr w:type="gramStart"/>
      <w:r w:rsidRPr="0095009A">
        <w:rPr>
          <w:sz w:val="12"/>
          <w:szCs w:val="18"/>
        </w:rPr>
        <w:t>search</w:t>
      </w:r>
      <w:proofErr w:type="gramEnd"/>
      <w:r w:rsidRPr="0095009A">
        <w:rPr>
          <w:sz w:val="12"/>
          <w:szCs w:val="18"/>
        </w:rPr>
        <w:t xml:space="preserve">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Of course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w:t>
      </w:r>
      <w:proofErr w:type="gramStart"/>
      <w:r w:rsidRPr="0095009A">
        <w:rPr>
          <w:sz w:val="12"/>
          <w:szCs w:val="18"/>
        </w:rPr>
        <w:t>each and every</w:t>
      </w:r>
      <w:proofErr w:type="gramEnd"/>
      <w:r w:rsidRPr="0095009A">
        <w:rPr>
          <w:sz w:val="12"/>
          <w:szCs w:val="18"/>
        </w:rPr>
        <w:t xml:space="preserve">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Dodo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95009A">
        <w:rPr>
          <w:sz w:val="12"/>
          <w:szCs w:val="18"/>
        </w:rPr>
        <w:t>China</w:t>
      </w:r>
      <w:proofErr w:type="gramEnd"/>
      <w:r w:rsidRPr="0095009A">
        <w:rPr>
          <w:sz w:val="12"/>
          <w:szCs w:val="18"/>
        </w:rPr>
        <w:t xml:space="preserve"> or India. No, these </w:t>
      </w:r>
      <w:proofErr w:type="gramStart"/>
      <w:r w:rsidRPr="0095009A">
        <w:rPr>
          <w:sz w:val="12"/>
          <w:szCs w:val="18"/>
        </w:rPr>
        <w:t>eff</w:t>
      </w:r>
      <w:proofErr w:type="gramEnd"/>
      <w:r w:rsidRPr="0095009A">
        <w:rPr>
          <w:sz w:val="12"/>
          <w:szCs w:val="18"/>
        </w:rPr>
        <w:t xml:space="preserve">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95009A">
        <w:rPr>
          <w:sz w:val="12"/>
          <w:szCs w:val="18"/>
        </w:rPr>
        <w:t>communications</w:t>
      </w:r>
      <w:proofErr w:type="gramEnd"/>
      <w:r w:rsidRPr="0095009A">
        <w:rPr>
          <w:sz w:val="12"/>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825581">
        <w:rPr>
          <w:rStyle w:val="StyleUnderline"/>
          <w:highlight w:val="green"/>
        </w:rPr>
        <w:t>if</w:t>
      </w:r>
      <w:r w:rsidRPr="0095009A">
        <w:rPr>
          <w:sz w:val="16"/>
        </w:rPr>
        <w:t xml:space="preserve"> these </w:t>
      </w:r>
      <w:r w:rsidRPr="00825581">
        <w:rPr>
          <w:rStyle w:val="StyleUnderline"/>
          <w:highlight w:val="green"/>
        </w:rPr>
        <w:t>changes do not take place</w:t>
      </w:r>
      <w:r w:rsidRPr="0095009A">
        <w:rPr>
          <w:rStyle w:val="StyleUnderline"/>
        </w:rPr>
        <w:t xml:space="preserve"> we will be in trouble</w:t>
      </w:r>
      <w:r w:rsidRPr="0095009A">
        <w:rPr>
          <w:sz w:val="16"/>
        </w:rPr>
        <w:t xml:space="preserve">. Our </w:t>
      </w:r>
      <w:r w:rsidRPr="00825581">
        <w:rPr>
          <w:rStyle w:val="StyleUnderline"/>
          <w:highlight w:val="gree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825581">
        <w:rPr>
          <w:rStyle w:val="StyleUnderline"/>
          <w:highlight w:val="green"/>
        </w:rPr>
        <w:t>systems will fail</w:t>
      </w:r>
      <w:r w:rsidRPr="0095009A">
        <w:rPr>
          <w:rStyle w:val="StyleUnderline"/>
        </w:rPr>
        <w:t xml:space="preserve"> us</w:t>
      </w:r>
      <w:r w:rsidRPr="0095009A">
        <w:rPr>
          <w:sz w:val="16"/>
        </w:rPr>
        <w:t xml:space="preserve"> economically </w:t>
      </w:r>
      <w:r w:rsidRPr="00825581">
        <w:rPr>
          <w:rStyle w:val="StyleUnderline"/>
          <w:highlight w:val="green"/>
        </w:rPr>
        <w:t>and</w:t>
      </w:r>
      <w:r w:rsidRPr="0095009A">
        <w:rPr>
          <w:sz w:val="16"/>
        </w:rPr>
        <w:t xml:space="preserve"> eventually </w:t>
      </w:r>
      <w:r w:rsidRPr="0095009A">
        <w:rPr>
          <w:rStyle w:val="StyleUnderline"/>
        </w:rPr>
        <w:t xml:space="preserve">blanket us with a hydrocarbon haze of smog that will </w:t>
      </w:r>
      <w:r w:rsidRPr="00825581">
        <w:rPr>
          <w:rStyle w:val="StyleUnderline"/>
          <w:highlight w:val="gree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825581">
        <w:rPr>
          <w:rStyle w:val="Emphasis"/>
          <w:highlight w:val="gree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825581">
        <w:rPr>
          <w:rStyle w:val="StyleUnderline"/>
          <w:highlight w:val="green"/>
        </w:rPr>
        <w:t>lack of</w:t>
      </w:r>
      <w:r w:rsidRPr="0095009A">
        <w:rPr>
          <w:sz w:val="16"/>
        </w:rPr>
        <w:t xml:space="preserve"> affordable and readily </w:t>
      </w:r>
      <w:r w:rsidRPr="0095009A">
        <w:rPr>
          <w:rStyle w:val="StyleUnderline"/>
        </w:rPr>
        <w:t xml:space="preserve">available </w:t>
      </w:r>
      <w:r w:rsidRPr="00825581">
        <w:rPr>
          <w:rStyle w:val="Emphasis"/>
          <w:highlight w:val="green"/>
        </w:rPr>
        <w:t>water</w:t>
      </w:r>
      <w:r w:rsidRPr="0095009A">
        <w:rPr>
          <w:rStyle w:val="StyleUnderline"/>
        </w:rPr>
        <w:t xml:space="preserve">, natural resources, </w:t>
      </w:r>
      <w:r w:rsidRPr="00825581">
        <w:rPr>
          <w:rStyle w:val="Emphasis"/>
          <w:highlight w:val="green"/>
        </w:rPr>
        <w:t>food</w:t>
      </w:r>
      <w:r w:rsidRPr="0095009A">
        <w:rPr>
          <w:rStyle w:val="StyleUnderline"/>
        </w:rPr>
        <w:t xml:space="preserve">, health care and medical supplies, </w:t>
      </w:r>
      <w:r w:rsidRPr="00825581">
        <w:rPr>
          <w:rStyle w:val="StyleUnderline"/>
          <w:highlight w:val="gree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825581">
        <w:rPr>
          <w:rStyle w:val="Emphasis"/>
          <w:highlight w:val="green"/>
        </w:rPr>
        <w:t>systemic warfare</w:t>
      </w:r>
      <w:r w:rsidRPr="00825581">
        <w:rPr>
          <w:rStyle w:val="StyleUnderline"/>
          <w:highlight w:val="green"/>
        </w:rPr>
        <w:t xml:space="preserve"> are</w:t>
      </w:r>
      <w:r w:rsidRPr="0095009A">
        <w:rPr>
          <w:rStyle w:val="StyleUnderline"/>
        </w:rPr>
        <w:t xml:space="preserve"> the </w:t>
      </w:r>
      <w:r w:rsidRPr="00825581">
        <w:rPr>
          <w:rStyle w:val="Emphasis"/>
          <w:highlight w:val="green"/>
        </w:rPr>
        <w:t>alternatives</w:t>
      </w:r>
      <w:r w:rsidRPr="00825581">
        <w:rPr>
          <w:rStyle w:val="StyleUnderline"/>
          <w:highlight w:val="gree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825581">
        <w:rPr>
          <w:rStyle w:val="StyleUnderline"/>
          <w:highlight w:val="green"/>
        </w:rPr>
        <w:t>space</w:t>
      </w:r>
      <w:r w:rsidRPr="0095009A">
        <w:rPr>
          <w:rStyle w:val="StyleUnderline"/>
        </w:rPr>
        <w:t xml:space="preserve"> security</w:t>
      </w:r>
      <w:r w:rsidRPr="0095009A">
        <w:rPr>
          <w:sz w:val="16"/>
        </w:rPr>
        <w:t xml:space="preserve"> and strategic space defense, </w:t>
      </w:r>
      <w:r w:rsidRPr="00825581">
        <w:rPr>
          <w:rStyle w:val="StyleUnderline"/>
          <w:highlight w:val="green"/>
        </w:rPr>
        <w:t xml:space="preserve">mediated by </w:t>
      </w:r>
      <w:r w:rsidRPr="00825581">
        <w:rPr>
          <w:rStyle w:val="Emphasis"/>
          <w:highlight w:val="green"/>
        </w:rPr>
        <w:t>global</w:t>
      </w:r>
      <w:r w:rsidRPr="0095009A">
        <w:rPr>
          <w:rStyle w:val="Emphasis"/>
        </w:rPr>
        <w:t xml:space="preserve"> space </w:t>
      </w:r>
      <w:r w:rsidRPr="00825581">
        <w:rPr>
          <w:rStyle w:val="Emphasis"/>
          <w:highlight w:val="green"/>
        </w:rPr>
        <w:t>agreements</w:t>
      </w:r>
      <w:r w:rsidRPr="00825581">
        <w:rPr>
          <w:rStyle w:val="StyleUnderline"/>
          <w:highlight w:val="green"/>
        </w:rPr>
        <w:t>, are</w:t>
      </w:r>
      <w:r w:rsidRPr="0095009A">
        <w:rPr>
          <w:rStyle w:val="StyleUnderline"/>
        </w:rPr>
        <w:t xml:space="preserve"> part of </w:t>
      </w:r>
      <w:r w:rsidRPr="00825581">
        <w:rPr>
          <w:rStyle w:val="StyleUnderline"/>
          <w:highlight w:val="green"/>
        </w:rPr>
        <w:t>this</w:t>
      </w:r>
      <w:r w:rsidRPr="0095009A">
        <w:rPr>
          <w:rStyle w:val="StyleUnderline"/>
        </w:rPr>
        <w:t xml:space="preserve"> </w:t>
      </w:r>
      <w:r w:rsidRPr="0095009A">
        <w:rPr>
          <w:rStyle w:val="Emphasis"/>
        </w:rPr>
        <w:t xml:space="preserve">new </w:t>
      </w:r>
      <w:r w:rsidRPr="00825581">
        <w:rPr>
          <w:rStyle w:val="Emphasis"/>
          <w:highlight w:val="green"/>
        </w:rPr>
        <w:t>pathway</w:t>
      </w:r>
      <w:r w:rsidRPr="00825581">
        <w:rPr>
          <w:rStyle w:val="StyleUnderline"/>
          <w:highlight w:val="green"/>
        </w:rPr>
        <w:t xml:space="preserve"> to the future</w:t>
      </w:r>
      <w:r w:rsidRPr="0095009A">
        <w:rPr>
          <w:sz w:val="16"/>
        </w:rPr>
        <w:t>.</w:t>
      </w:r>
    </w:p>
    <w:p w14:paraId="2EE7C2CB" w14:textId="77777777" w:rsidR="00200E20" w:rsidRPr="00DF65BB" w:rsidRDefault="00200E20" w:rsidP="00200E20">
      <w:pPr>
        <w:pStyle w:val="Heading4"/>
      </w:pPr>
      <w:r w:rsidRPr="00CF4A48">
        <w:rPr>
          <w:u w:val="single"/>
        </w:rPr>
        <w:t>T</w:t>
      </w:r>
      <w:r>
        <w:rPr>
          <w:u w:val="single"/>
        </w:rPr>
        <w:t>errorism alone</w:t>
      </w:r>
      <w:r>
        <w:t xml:space="preserve"> goes nuclear </w:t>
      </w:r>
    </w:p>
    <w:p w14:paraId="0C28B0C1" w14:textId="77777777" w:rsidR="00200E20" w:rsidRPr="0080295B" w:rsidRDefault="00200E20" w:rsidP="00200E20">
      <w:r w:rsidRPr="00814487">
        <w:t xml:space="preserve">Elizabeth </w:t>
      </w:r>
      <w:proofErr w:type="spellStart"/>
      <w:r w:rsidRPr="00593271">
        <w:rPr>
          <w:rStyle w:val="Style13ptBold"/>
        </w:rPr>
        <w:t>Borgwardt</w:t>
      </w:r>
      <w:proofErr w:type="spellEnd"/>
      <w:r w:rsidRPr="00593271">
        <w:rPr>
          <w:rStyle w:val="Style13ptBold"/>
        </w:rPr>
        <w:t xml:space="preserve"> 16</w:t>
      </w:r>
      <w:r>
        <w:t xml:space="preserve">, </w:t>
      </w:r>
      <w:r w:rsidRPr="00814487">
        <w:t>History Professor at Washington University and Author of The Nurembe</w:t>
      </w:r>
      <w:r>
        <w:t xml:space="preserve">rg Idea, forthcoming from Knopf, </w:t>
      </w:r>
      <w:r w:rsidRPr="00814487">
        <w:t xml:space="preserve">9/11: What Would Trump </w:t>
      </w:r>
      <w:proofErr w:type="gramStart"/>
      <w:r w:rsidRPr="00814487">
        <w:t>Do?</w:t>
      </w:r>
      <w:r>
        <w:t>,</w:t>
      </w:r>
      <w:proofErr w:type="gramEnd"/>
      <w:r>
        <w:t xml:space="preserve"> Politico, March 2016, </w:t>
      </w:r>
      <w:r w:rsidRPr="00814487">
        <w:t>https://www.politico.com/magazine/story/2016/03/donald-trump-2016-terrorist-attack-foreign-policy-</w:t>
      </w:r>
      <w:r w:rsidRPr="0080295B">
        <w:t>213784</w:t>
      </w:r>
    </w:p>
    <w:p w14:paraId="101188C6" w14:textId="77777777" w:rsidR="00200E20" w:rsidRPr="00203590" w:rsidRDefault="00200E20" w:rsidP="00200E20">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w:t>
      </w:r>
      <w:proofErr w:type="gramStart"/>
      <w:r w:rsidRPr="00203590">
        <w:rPr>
          <w:sz w:val="16"/>
        </w:rPr>
        <w:t>flat, yet</w:t>
      </w:r>
      <w:proofErr w:type="gramEnd"/>
      <w:r w:rsidRPr="00203590">
        <w:rPr>
          <w:sz w:val="16"/>
        </w:rPr>
        <w:t xml:space="preserve"> indicating that large numbers of U.S. troops should not be involved, Mr. </w:t>
      </w:r>
      <w:r w:rsidRPr="00825581">
        <w:rPr>
          <w:rStyle w:val="StyleUnderline"/>
          <w:highlight w:val="green"/>
        </w:rPr>
        <w:t>Trump suggested</w:t>
      </w:r>
      <w:r w:rsidRPr="00501B8F">
        <w:rPr>
          <w:rStyle w:val="StyleUnderline"/>
        </w:rPr>
        <w:t xml:space="preserve"> that </w:t>
      </w:r>
      <w:r w:rsidRPr="00825581">
        <w:rPr>
          <w:rStyle w:val="StyleUnderline"/>
          <w:highlight w:val="green"/>
        </w:rPr>
        <w:t>it was better to be</w:t>
      </w:r>
      <w:r w:rsidRPr="00825581">
        <w:rPr>
          <w:sz w:val="16"/>
          <w:highlight w:val="green"/>
        </w:rPr>
        <w:t xml:space="preserve"> “</w:t>
      </w:r>
      <w:r w:rsidRPr="00825581">
        <w:rPr>
          <w:rStyle w:val="Emphasis"/>
          <w:highlight w:val="gree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0BB8D14D" w14:textId="77777777" w:rsidR="00200E20" w:rsidRPr="00203590" w:rsidRDefault="00200E20" w:rsidP="00200E20">
      <w:pPr>
        <w:rPr>
          <w:sz w:val="16"/>
        </w:rPr>
      </w:pPr>
      <w:r w:rsidRPr="00203590">
        <w:rPr>
          <w:sz w:val="16"/>
        </w:rPr>
        <w:t xml:space="preserve">All this was before the attacks in Belgium; my sense is that </w:t>
      </w:r>
      <w:r w:rsidRPr="00825581">
        <w:rPr>
          <w:rStyle w:val="StyleUnderline"/>
          <w:highlight w:val="green"/>
        </w:rPr>
        <w:t>a 9/11-style attack</w:t>
      </w:r>
      <w:r w:rsidRPr="00501B8F">
        <w:rPr>
          <w:rStyle w:val="StyleUnderline"/>
        </w:rPr>
        <w:t xml:space="preserve"> on U.S. soil </w:t>
      </w:r>
      <w:r w:rsidRPr="00825581">
        <w:rPr>
          <w:rStyle w:val="StyleUnderline"/>
          <w:highlight w:val="green"/>
        </w:rPr>
        <w:t>would mean</w:t>
      </w:r>
      <w:r w:rsidRPr="00501B8F">
        <w:rPr>
          <w:rStyle w:val="StyleUnderline"/>
        </w:rPr>
        <w:t xml:space="preserve"> that </w:t>
      </w:r>
      <w:r w:rsidRPr="00825581">
        <w:rPr>
          <w:rStyle w:val="StyleUnderline"/>
          <w:highlight w:val="green"/>
        </w:rPr>
        <w:t xml:space="preserve">any remaining </w:t>
      </w:r>
      <w:r w:rsidRPr="00825581">
        <w:rPr>
          <w:rStyle w:val="Emphasis"/>
          <w:highlight w:val="green"/>
        </w:rPr>
        <w:t>restraints</w:t>
      </w:r>
      <w:r w:rsidRPr="00825581">
        <w:rPr>
          <w:sz w:val="16"/>
          <w:highlight w:val="green"/>
        </w:rPr>
        <w:t xml:space="preserve"> </w:t>
      </w:r>
      <w:r w:rsidRPr="00825581">
        <w:rPr>
          <w:rStyle w:val="StyleUnderline"/>
          <w:highlight w:val="green"/>
        </w:rPr>
        <w:t>to</w:t>
      </w:r>
      <w:r w:rsidRPr="00E1348D">
        <w:rPr>
          <w:rStyle w:val="StyleUnderline"/>
        </w:rPr>
        <w:t xml:space="preserve"> the use of </w:t>
      </w:r>
      <w:r w:rsidRPr="00825581">
        <w:rPr>
          <w:rStyle w:val="Emphasis"/>
          <w:highlight w:val="green"/>
        </w:rPr>
        <w:t>w</w:t>
      </w:r>
      <w:r w:rsidRPr="00E1348D">
        <w:rPr>
          <w:rStyle w:val="Emphasis"/>
        </w:rPr>
        <w:t xml:space="preserve">eapons of </w:t>
      </w:r>
      <w:r w:rsidRPr="00825581">
        <w:rPr>
          <w:rStyle w:val="Emphasis"/>
          <w:highlight w:val="green"/>
        </w:rPr>
        <w:t>m</w:t>
      </w:r>
      <w:r w:rsidRPr="00E1348D">
        <w:rPr>
          <w:rStyle w:val="Emphasis"/>
        </w:rPr>
        <w:t xml:space="preserve">ass </w:t>
      </w:r>
      <w:r w:rsidRPr="00825581">
        <w:rPr>
          <w:rStyle w:val="Emphasis"/>
          <w:highlight w:val="green"/>
        </w:rPr>
        <w:t>d</w:t>
      </w:r>
      <w:r w:rsidRPr="0080295B">
        <w:rPr>
          <w:rStyle w:val="Emphasis"/>
        </w:rPr>
        <w:t>e</w:t>
      </w:r>
      <w:r w:rsidRPr="00E1348D">
        <w:rPr>
          <w:rStyle w:val="Emphasis"/>
        </w:rPr>
        <w:t>struction</w:t>
      </w:r>
      <w:r w:rsidRPr="00203590">
        <w:rPr>
          <w:sz w:val="16"/>
        </w:rPr>
        <w:t>—</w:t>
      </w:r>
      <w:r w:rsidRPr="00825581">
        <w:rPr>
          <w:rStyle w:val="StyleUnderline"/>
          <w:highlight w:val="green"/>
        </w:rPr>
        <w:t xml:space="preserve">including </w:t>
      </w:r>
      <w:r w:rsidRPr="00825581">
        <w:rPr>
          <w:rStyle w:val="Emphasis"/>
          <w:highlight w:val="green"/>
        </w:rPr>
        <w:t>nuclear</w:t>
      </w:r>
      <w:r w:rsidRPr="00501B8F">
        <w:rPr>
          <w:rStyle w:val="StyleUnderline"/>
        </w:rPr>
        <w:t xml:space="preserve"> weapons</w:t>
      </w:r>
      <w:r w:rsidRPr="00203590">
        <w:rPr>
          <w:sz w:val="16"/>
        </w:rPr>
        <w:t>—</w:t>
      </w:r>
      <w:r w:rsidRPr="00825581">
        <w:rPr>
          <w:rStyle w:val="StyleUnderline"/>
          <w:highlight w:val="green"/>
        </w:rPr>
        <w:t>would</w:t>
      </w:r>
      <w:r w:rsidRPr="00501B8F">
        <w:rPr>
          <w:rStyle w:val="StyleUnderline"/>
        </w:rPr>
        <w:t xml:space="preserve"> likely </w:t>
      </w:r>
      <w:r w:rsidRPr="00825581">
        <w:rPr>
          <w:rStyle w:val="StyleUnderline"/>
          <w:highlight w:val="green"/>
        </w:rPr>
        <w:t>be</w:t>
      </w:r>
      <w:r w:rsidRPr="00501B8F">
        <w:rPr>
          <w:rStyle w:val="StyleUnderline"/>
        </w:rPr>
        <w:t xml:space="preserve"> </w:t>
      </w:r>
      <w:r w:rsidRPr="00203590">
        <w:rPr>
          <w:sz w:val="16"/>
        </w:rPr>
        <w:t xml:space="preserve">swiftly </w:t>
      </w:r>
      <w:r w:rsidRPr="00825581">
        <w:rPr>
          <w:rStyle w:val="Emphasis"/>
          <w:highlight w:val="green"/>
        </w:rPr>
        <w:t>swept aside</w:t>
      </w:r>
      <w:r w:rsidRPr="00203590">
        <w:rPr>
          <w:sz w:val="16"/>
        </w:rPr>
        <w:t>.</w:t>
      </w:r>
    </w:p>
    <w:p w14:paraId="4C422162" w14:textId="77777777" w:rsidR="00200E20" w:rsidRPr="00203590" w:rsidRDefault="00200E20" w:rsidP="00200E20">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20077F1A" w14:textId="77777777" w:rsidR="00200E20" w:rsidRPr="00203590" w:rsidRDefault="00200E20" w:rsidP="00200E20">
      <w:pPr>
        <w:rPr>
          <w:sz w:val="16"/>
          <w:szCs w:val="16"/>
        </w:rPr>
      </w:pPr>
      <w:r w:rsidRPr="00203590">
        <w:rPr>
          <w:sz w:val="16"/>
          <w:szCs w:val="16"/>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t>
      </w:r>
      <w:proofErr w:type="gramStart"/>
      <w:r w:rsidRPr="00203590">
        <w:rPr>
          <w:sz w:val="16"/>
          <w:szCs w:val="16"/>
        </w:rPr>
        <w:t>war, or</w:t>
      </w:r>
      <w:proofErr w:type="gramEnd"/>
      <w:r w:rsidRPr="00203590">
        <w:rPr>
          <w:sz w:val="16"/>
          <w:szCs w:val="16"/>
        </w:rPr>
        <w:t xml:space="preserve"> would be if they knew anything about that historical interlude. “I guess,” he said. “But why not press your advantage when you have one?”</w:t>
      </w:r>
    </w:p>
    <w:p w14:paraId="5AA3BB65" w14:textId="77777777" w:rsidR="00200E20" w:rsidRPr="001D7FAC" w:rsidRDefault="00200E20" w:rsidP="00200E20">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825581">
        <w:rPr>
          <w:rStyle w:val="Emphasis"/>
          <w:highlight w:val="green"/>
        </w:rPr>
        <w:t>gloves would be off</w:t>
      </w:r>
      <w:r w:rsidRPr="00203590">
        <w:rPr>
          <w:sz w:val="16"/>
        </w:rPr>
        <w:t xml:space="preserve">” </w:t>
      </w:r>
      <w:r w:rsidRPr="00501B8F">
        <w:rPr>
          <w:rStyle w:val="StyleUnderline"/>
        </w:rPr>
        <w:t xml:space="preserve">and </w:t>
      </w:r>
      <w:r w:rsidRPr="00825581">
        <w:rPr>
          <w:rStyle w:val="StyleUnderline"/>
          <w:highlight w:val="green"/>
        </w:rPr>
        <w:t>all barriers</w:t>
      </w:r>
      <w:r w:rsidRPr="00203590">
        <w:rPr>
          <w:sz w:val="16"/>
        </w:rPr>
        <w:t>—including public opinion—</w:t>
      </w:r>
      <w:r w:rsidRPr="00825581">
        <w:rPr>
          <w:rStyle w:val="StyleUnderline"/>
          <w:highlight w:val="green"/>
        </w:rPr>
        <w:t>to</w:t>
      </w:r>
      <w:r w:rsidRPr="00501B8F">
        <w:rPr>
          <w:rStyle w:val="StyleUnderline"/>
        </w:rPr>
        <w:t xml:space="preserve"> the </w:t>
      </w:r>
      <w:r w:rsidRPr="00825581">
        <w:rPr>
          <w:rStyle w:val="Emphasis"/>
          <w:highlight w:val="green"/>
        </w:rPr>
        <w:t>first use</w:t>
      </w:r>
      <w:r w:rsidRPr="00825581">
        <w:rPr>
          <w:rStyle w:val="StyleUnderline"/>
          <w:highlight w:val="green"/>
        </w:rPr>
        <w:t xml:space="preserve"> of</w:t>
      </w:r>
      <w:r w:rsidRPr="00501B8F">
        <w:rPr>
          <w:rStyle w:val="StyleUnderline"/>
        </w:rPr>
        <w:t xml:space="preserve"> various kinds of </w:t>
      </w:r>
      <w:r w:rsidRPr="00825581">
        <w:rPr>
          <w:rStyle w:val="Emphasis"/>
          <w:highlight w:val="green"/>
        </w:rPr>
        <w:t>w</w:t>
      </w:r>
      <w:r w:rsidRPr="0080295B">
        <w:rPr>
          <w:rStyle w:val="Emphasis"/>
        </w:rPr>
        <w:t>eapons</w:t>
      </w:r>
      <w:r w:rsidRPr="0080295B">
        <w:rPr>
          <w:rStyle w:val="StyleUnderline"/>
        </w:rPr>
        <w:t xml:space="preserve"> of </w:t>
      </w:r>
      <w:r w:rsidRPr="00825581">
        <w:rPr>
          <w:rStyle w:val="Emphasis"/>
          <w:highlight w:val="green"/>
        </w:rPr>
        <w:t>m</w:t>
      </w:r>
      <w:r w:rsidRPr="0080295B">
        <w:rPr>
          <w:rStyle w:val="Emphasis"/>
        </w:rPr>
        <w:t xml:space="preserve">ass </w:t>
      </w:r>
      <w:r w:rsidRPr="00825581">
        <w:rPr>
          <w:rStyle w:val="Emphasis"/>
          <w:highlight w:val="green"/>
        </w:rPr>
        <w:t>d</w:t>
      </w:r>
      <w:r w:rsidRPr="0080295B">
        <w:rPr>
          <w:rStyle w:val="Emphasis"/>
        </w:rPr>
        <w:t>estruction</w:t>
      </w:r>
      <w:r w:rsidRPr="0080295B">
        <w:rPr>
          <w:sz w:val="16"/>
        </w:rPr>
        <w:t xml:space="preserve"> </w:t>
      </w:r>
      <w:r w:rsidRPr="00825581">
        <w:rPr>
          <w:rStyle w:val="StyleUnderline"/>
          <w:highlight w:val="green"/>
        </w:rPr>
        <w:t>would</w:t>
      </w:r>
      <w:r w:rsidRPr="00501B8F">
        <w:rPr>
          <w:rStyle w:val="StyleUnderline"/>
        </w:rPr>
        <w:t xml:space="preserve"> likely </w:t>
      </w:r>
      <w:r w:rsidRPr="00825581">
        <w:rPr>
          <w:rStyle w:val="StyleUnderline"/>
          <w:highlight w:val="green"/>
        </w:rPr>
        <w:t>be at an</w:t>
      </w:r>
      <w:r w:rsidRPr="00825581">
        <w:rPr>
          <w:sz w:val="16"/>
          <w:highlight w:val="green"/>
        </w:rPr>
        <w:t xml:space="preserve"> </w:t>
      </w:r>
      <w:r w:rsidRPr="00825581">
        <w:rPr>
          <w:rStyle w:val="Emphasis"/>
          <w:highlight w:val="green"/>
        </w:rPr>
        <w:t>all-time low</w:t>
      </w:r>
      <w:r w:rsidRPr="00203590">
        <w:rPr>
          <w:sz w:val="16"/>
        </w:rPr>
        <w:t xml:space="preserve">. Bruce </w:t>
      </w:r>
      <w:proofErr w:type="spellStart"/>
      <w:r w:rsidRPr="00203590">
        <w:rPr>
          <w:sz w:val="16"/>
        </w:rPr>
        <w:t>Cumings</w:t>
      </w:r>
      <w:proofErr w:type="spellEnd"/>
      <w:r w:rsidRPr="00203590">
        <w:rPr>
          <w:sz w:val="16"/>
        </w:rPr>
        <w:t xml:space="preserve">, the leading U.S. historian of Korea, has commented on the MacArthur incident in an analysis from back in 2004. </w:t>
      </w:r>
      <w:proofErr w:type="spellStart"/>
      <w:r w:rsidRPr="00203590">
        <w:rPr>
          <w:sz w:val="16"/>
        </w:rPr>
        <w:t>Cumings</w:t>
      </w:r>
      <w:proofErr w:type="spellEnd"/>
      <w:r w:rsidRPr="00203590">
        <w:rPr>
          <w:sz w:val="16"/>
        </w:rPr>
        <w:t xml:space="preserve"> noted that “MacArthur sounds like a warmongering lunatic” for advocating the use of nuclear weapons, but also explained </w:t>
      </w:r>
      <w:proofErr w:type="gramStart"/>
      <w:r w:rsidRPr="00203590">
        <w:rPr>
          <w:sz w:val="16"/>
        </w:rPr>
        <w:t>that,</w:t>
      </w:r>
      <w:proofErr w:type="gramEnd"/>
      <w:r w:rsidRPr="00203590">
        <w:rPr>
          <w:sz w:val="16"/>
        </w:rPr>
        <w:t xml:space="preserve"> astonishing as it might seem, the general actually had some support for his outlandish proposal.</w:t>
      </w:r>
    </w:p>
    <w:p w14:paraId="5658FF4F" w14:textId="77777777" w:rsidR="00200E20" w:rsidRPr="00BF18C2" w:rsidRDefault="00200E20" w:rsidP="00200E20">
      <w:pPr>
        <w:pStyle w:val="Heading4"/>
      </w:pPr>
      <w:r>
        <w:t>Resource s</w:t>
      </w:r>
      <w:r w:rsidRPr="00DF65BB">
        <w:t>h</w:t>
      </w:r>
      <w:r>
        <w:t xml:space="preserve">ortages cause war </w:t>
      </w:r>
    </w:p>
    <w:p w14:paraId="2F476FF0" w14:textId="77777777" w:rsidR="00200E20" w:rsidRPr="00DA0C49" w:rsidRDefault="00200E20" w:rsidP="00200E20">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629E15CA" w14:textId="77777777" w:rsidR="00200E20" w:rsidRDefault="00200E20" w:rsidP="00200E20">
      <w:pPr>
        <w:ind w:right="6"/>
        <w:rPr>
          <w:sz w:val="16"/>
        </w:rPr>
      </w:pPr>
      <w:r w:rsidRPr="00DA0C49">
        <w:rPr>
          <w:sz w:val="16"/>
        </w:rPr>
        <w:t xml:space="preserve">“It is clear that most politicians and most citizens do not recognize that returning </w:t>
      </w:r>
      <w:r w:rsidRPr="00CF515D">
        <w:rPr>
          <w:sz w:val="16"/>
        </w:rPr>
        <w:t xml:space="preserve">to </w:t>
      </w:r>
      <w:r w:rsidRPr="00CF515D">
        <w:rPr>
          <w:rStyle w:val="StyleUnderline"/>
        </w:rPr>
        <w:t xml:space="preserve">“more of the same” is a recipe for </w:t>
      </w:r>
      <w:r w:rsidRPr="00825581">
        <w:rPr>
          <w:rStyle w:val="StyleUnderline"/>
        </w:rPr>
        <w:t>promoting the first collapse of a 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825581">
        <w:rPr>
          <w:rStyle w:val="StyleUnderline"/>
          <w:highlight w:val="green"/>
        </w:rPr>
        <w:t>consequences of</w:t>
      </w:r>
      <w:r w:rsidRPr="00DA0C49">
        <w:rPr>
          <w:rStyle w:val="StyleUnderline"/>
        </w:rPr>
        <w:t xml:space="preserve"> more </w:t>
      </w:r>
      <w:r w:rsidRPr="00825581">
        <w:rPr>
          <w:rStyle w:val="StyleUnderline"/>
          <w:highlight w:val="green"/>
        </w:rPr>
        <w:t>resource wars</w:t>
      </w:r>
      <w:r w:rsidRPr="00DA0C49">
        <w:rPr>
          <w:rStyle w:val="StyleUnderline"/>
        </w:rPr>
        <w:t xml:space="preserve">, many </w:t>
      </w:r>
      <w:r w:rsidRPr="00825581">
        <w:rPr>
          <w:rStyle w:val="Emphasis"/>
          <w:highlight w:val="green"/>
        </w:rPr>
        <w:t>likely triggered</w:t>
      </w:r>
      <w:r w:rsidRPr="00825581">
        <w:rPr>
          <w:rStyle w:val="StyleUnderline"/>
          <w:highlight w:val="green"/>
        </w:rPr>
        <w:t xml:space="preserve"> over water</w:t>
      </w:r>
      <w:r w:rsidRPr="00DA0C49">
        <w:rPr>
          <w:rStyle w:val="StyleUnderline"/>
        </w:rPr>
        <w:t xml:space="preserve"> supplies stressed by climate disruption, are likely to </w:t>
      </w:r>
      <w:r w:rsidRPr="00825581">
        <w:rPr>
          <w:rStyle w:val="StyleUnderline"/>
          <w:highlight w:val="green"/>
        </w:rPr>
        <w:t xml:space="preserve">include </w:t>
      </w:r>
      <w:r w:rsidRPr="00825581">
        <w:rPr>
          <w:rStyle w:val="Emphasis"/>
          <w:highlight w:val="green"/>
        </w:rPr>
        <w:t>increased unrest</w:t>
      </w:r>
      <w:r w:rsidRPr="00DA0C49">
        <w:rPr>
          <w:rStyle w:val="Emphasis"/>
        </w:rPr>
        <w:t xml:space="preserve"> in poor nations</w:t>
      </w:r>
      <w:r w:rsidRPr="00DA0C49">
        <w:rPr>
          <w:rStyle w:val="StyleUnderline"/>
        </w:rPr>
        <w:t xml:space="preserve">, a </w:t>
      </w:r>
      <w:r w:rsidRPr="00825581">
        <w:rPr>
          <w:rStyle w:val="Emphasis"/>
          <w:highlight w:val="green"/>
        </w:rPr>
        <w:t>proliferation of w</w:t>
      </w:r>
      <w:r w:rsidRPr="00DA0C49">
        <w:rPr>
          <w:rStyle w:val="Emphasis"/>
          <w:sz w:val="16"/>
          <w:u w:val="none"/>
        </w:rPr>
        <w:t xml:space="preserve">eapons of </w:t>
      </w:r>
      <w:r w:rsidRPr="00825581">
        <w:rPr>
          <w:rStyle w:val="Emphasis"/>
          <w:highlight w:val="green"/>
        </w:rPr>
        <w:t>m</w:t>
      </w:r>
      <w:r w:rsidRPr="00DA0C49">
        <w:rPr>
          <w:rStyle w:val="Emphasis"/>
          <w:sz w:val="16"/>
          <w:u w:val="none"/>
        </w:rPr>
        <w:t xml:space="preserve">ass </w:t>
      </w:r>
      <w:r w:rsidRPr="00825581">
        <w:rPr>
          <w:rStyle w:val="Emphasis"/>
          <w:highlight w:val="green"/>
        </w:rPr>
        <w:t>d</w:t>
      </w:r>
      <w:r w:rsidRPr="00DA0C49">
        <w:rPr>
          <w:rStyle w:val="Emphasis"/>
          <w:sz w:val="16"/>
          <w:u w:val="none"/>
        </w:rPr>
        <w:t>estruction</w:t>
      </w:r>
      <w:r w:rsidRPr="00DA0C49">
        <w:rPr>
          <w:rStyle w:val="StyleUnderline"/>
        </w:rPr>
        <w:t xml:space="preserve">, </w:t>
      </w:r>
      <w:r w:rsidRPr="00825581">
        <w:rPr>
          <w:rStyle w:val="Emphasis"/>
          <w:highlight w:val="green"/>
        </w:rPr>
        <w:t>widening inequity</w:t>
      </w:r>
      <w:r w:rsidRPr="00DA0C49">
        <w:rPr>
          <w:rStyle w:val="StyleUnderline"/>
        </w:rPr>
        <w:t xml:space="preserve"> within and between nations, </w:t>
      </w:r>
      <w:r w:rsidRPr="00825581">
        <w:rPr>
          <w:rStyle w:val="StyleUnderline"/>
          <w:highlight w:val="green"/>
        </w:rPr>
        <w:t>and</w:t>
      </w:r>
      <w:r w:rsidRPr="00DA0C49">
        <w:rPr>
          <w:rStyle w:val="StyleUnderline"/>
        </w:rPr>
        <w:t xml:space="preserve"> in the worst (and </w:t>
      </w:r>
      <w:r w:rsidRPr="00825581">
        <w:rPr>
          <w:rStyle w:val="Emphasis"/>
          <w:highlight w:val="green"/>
        </w:rPr>
        <w:t>not unlikely</w:t>
      </w:r>
      <w:r w:rsidRPr="00DA0C49">
        <w:rPr>
          <w:rStyle w:val="StyleUnderline"/>
        </w:rPr>
        <w:t xml:space="preserve">) case, a </w:t>
      </w:r>
      <w:r w:rsidRPr="00825581">
        <w:rPr>
          <w:rStyle w:val="Emphasis"/>
          <w:highlight w:val="green"/>
        </w:rPr>
        <w:t>nuclear war ending civilization</w:t>
      </w:r>
      <w:r w:rsidRPr="00DA0C49">
        <w:rPr>
          <w:sz w:val="16"/>
        </w:rPr>
        <w:t>.</w:t>
      </w:r>
    </w:p>
    <w:p w14:paraId="65B6CAC9" w14:textId="77777777" w:rsidR="00200E20" w:rsidRDefault="00200E20" w:rsidP="00200E20">
      <w:pPr>
        <w:pStyle w:val="Heading4"/>
      </w:pPr>
      <w:r>
        <w:t>Space governance forges a framework to deal with multiple existential threats---U.S. lead is key</w:t>
      </w:r>
    </w:p>
    <w:p w14:paraId="308E6A25" w14:textId="77777777" w:rsidR="00200E20" w:rsidRDefault="00200E20" w:rsidP="00200E20">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628AE136" w14:textId="77777777" w:rsidR="00200E20" w:rsidRPr="007357C4" w:rsidRDefault="00200E20" w:rsidP="00200E20">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825581">
        <w:rPr>
          <w:rStyle w:val="StyleUnderline"/>
          <w:highlight w:val="green"/>
        </w:rPr>
        <w:t xml:space="preserve">space </w:t>
      </w:r>
      <w:r w:rsidRPr="00825581">
        <w:rPr>
          <w:rStyle w:val="Emphasis"/>
          <w:highlight w:val="gree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04EEB14F" w14:textId="77777777" w:rsidR="00200E20" w:rsidRPr="007357C4" w:rsidRDefault="00200E20" w:rsidP="00200E20">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825581">
        <w:rPr>
          <w:rStyle w:val="StyleUnderline"/>
          <w:highlight w:val="green"/>
        </w:rPr>
        <w:t>need</w:t>
      </w:r>
      <w:r w:rsidRPr="007357C4">
        <w:rPr>
          <w:sz w:val="16"/>
        </w:rPr>
        <w:t xml:space="preserve"> for </w:t>
      </w:r>
      <w:r w:rsidRPr="00825581">
        <w:rPr>
          <w:rStyle w:val="StyleUnderline"/>
          <w:highlight w:val="green"/>
        </w:rPr>
        <w:t>strong</w:t>
      </w:r>
      <w:r w:rsidRPr="00F037A6">
        <w:rPr>
          <w:rStyle w:val="StyleUnderline"/>
        </w:rPr>
        <w:t xml:space="preserve"> multilateral </w:t>
      </w:r>
      <w:r w:rsidRPr="00825581">
        <w:rPr>
          <w:rStyle w:val="Emphasis"/>
          <w:highlight w:val="green"/>
        </w:rPr>
        <w:t>coop</w:t>
      </w:r>
      <w:r w:rsidRPr="00F33122">
        <w:rPr>
          <w:rStyle w:val="StyleUnderline"/>
        </w:rPr>
        <w:t>eratio</w:t>
      </w:r>
      <w:r w:rsidRPr="00F037A6">
        <w:rPr>
          <w:rStyle w:val="StyleUnderline"/>
        </w:rPr>
        <w:t xml:space="preserve">n </w:t>
      </w:r>
      <w:r w:rsidRPr="00825581">
        <w:rPr>
          <w:rStyle w:val="StyleUnderline"/>
          <w:highlight w:val="green"/>
        </w:rPr>
        <w:t>to safeguard</w:t>
      </w:r>
      <w:r w:rsidRPr="00F037A6">
        <w:rPr>
          <w:rStyle w:val="StyleUnderline"/>
        </w:rPr>
        <w:t xml:space="preserve"> and optimize </w:t>
      </w:r>
      <w:r w:rsidRPr="00C0395D">
        <w:rPr>
          <w:rStyle w:val="StyleUnderline"/>
        </w:rPr>
        <w:t>the use of space as a</w:t>
      </w:r>
      <w:r w:rsidRPr="00C0395D">
        <w:rPr>
          <w:sz w:val="16"/>
        </w:rPr>
        <w:t xml:space="preserve"> </w:t>
      </w:r>
      <w:proofErr w:type="gramStart"/>
      <w:r w:rsidRPr="00C0395D">
        <w:rPr>
          <w:rStyle w:val="StyleUnderline"/>
        </w:rPr>
        <w:t>global commons</w:t>
      </w:r>
      <w:proofErr w:type="gramEnd"/>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825581">
        <w:rPr>
          <w:rStyle w:val="StyleUnderline"/>
          <w:highlight w:val="green"/>
        </w:rPr>
        <w:t xml:space="preserve">a </w:t>
      </w:r>
      <w:r w:rsidRPr="00825581">
        <w:rPr>
          <w:rStyle w:val="Emphasis"/>
          <w:highlight w:val="green"/>
        </w:rPr>
        <w:t>leading opportunity</w:t>
      </w:r>
      <w:r w:rsidRPr="00825581">
        <w:rPr>
          <w:sz w:val="16"/>
          <w:highlight w:val="green"/>
        </w:rPr>
        <w:t xml:space="preserve"> </w:t>
      </w:r>
      <w:r w:rsidRPr="00825581">
        <w:rPr>
          <w:rStyle w:val="StyleUnderline"/>
          <w:highlight w:val="green"/>
        </w:rPr>
        <w:t>to</w:t>
      </w:r>
      <w:r w:rsidRPr="00825581">
        <w:rPr>
          <w:sz w:val="16"/>
          <w:highlight w:val="green"/>
        </w:rPr>
        <w:t xml:space="preserve"> </w:t>
      </w:r>
      <w:r w:rsidRPr="00825581">
        <w:rPr>
          <w:rStyle w:val="Emphasis"/>
          <w:highlight w:val="green"/>
        </w:rPr>
        <w:t>build</w:t>
      </w:r>
      <w:r w:rsidRPr="007357C4">
        <w:rPr>
          <w:sz w:val="16"/>
        </w:rPr>
        <w:t xml:space="preserve"> the </w:t>
      </w:r>
      <w:r w:rsidRPr="00825581">
        <w:rPr>
          <w:rStyle w:val="Emphasis"/>
          <w:highlight w:val="green"/>
        </w:rPr>
        <w:t>global governance</w:t>
      </w:r>
      <w:r w:rsidRPr="00C0395D">
        <w:rPr>
          <w:rStyle w:val="Emphasis"/>
        </w:rPr>
        <w:t xml:space="preserve"> institutions</w:t>
      </w:r>
      <w:r w:rsidRPr="007357C4">
        <w:rPr>
          <w:sz w:val="16"/>
        </w:rPr>
        <w:t xml:space="preserve"> needed </w:t>
      </w:r>
      <w:r w:rsidRPr="00825581">
        <w:rPr>
          <w:rStyle w:val="StyleUnderline"/>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w:t>
      </w:r>
      <w:r w:rsidRPr="00825581">
        <w:rPr>
          <w:rStyle w:val="StyleUnderline"/>
        </w:rPr>
        <w:t xml:space="preserve">can foster </w:t>
      </w:r>
      <w:r w:rsidRPr="00825581">
        <w:rPr>
          <w:rStyle w:val="Emphasis"/>
          <w:sz w:val="24"/>
          <w:szCs w:val="26"/>
        </w:rPr>
        <w:t xml:space="preserve">collective action </w:t>
      </w:r>
      <w:r w:rsidRPr="00825581">
        <w:rPr>
          <w:rStyle w:val="Emphasis"/>
          <w:highlight w:val="green"/>
        </w:rPr>
        <w:t xml:space="preserve">to confront </w:t>
      </w:r>
      <w:r w:rsidRPr="00825581">
        <w:rPr>
          <w:rStyle w:val="Emphasis"/>
          <w:sz w:val="24"/>
          <w:szCs w:val="26"/>
          <w:highlight w:val="green"/>
        </w:rPr>
        <w:t>common challenges</w:t>
      </w:r>
      <w:r w:rsidRPr="007357C4">
        <w:rPr>
          <w:sz w:val="16"/>
        </w:rPr>
        <w:t xml:space="preserve">.”42 </w:t>
      </w:r>
    </w:p>
    <w:p w14:paraId="5414CB43" w14:textId="77777777" w:rsidR="00200E20" w:rsidRPr="00F037A6" w:rsidRDefault="00200E20" w:rsidP="00200E20">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w:t>
      </w:r>
      <w:r w:rsidRPr="00825581">
        <w:rPr>
          <w:rStyle w:val="StyleUnderline"/>
        </w:rPr>
        <w:t xml:space="preserve">that the very elements on which its security, prosperity, and way of </w:t>
      </w:r>
      <w:r w:rsidRPr="00825581">
        <w:rPr>
          <w:rStyle w:val="Emphasis"/>
          <w:sz w:val="24"/>
          <w:szCs w:val="26"/>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825581">
        <w:rPr>
          <w:rStyle w:val="Emphasis"/>
          <w:sz w:val="24"/>
          <w:szCs w:val="26"/>
          <w:highlight w:val="green"/>
        </w:rPr>
        <w:t>markets</w:t>
      </w:r>
      <w:r w:rsidRPr="00825581">
        <w:rPr>
          <w:rStyle w:val="StyleUnderline"/>
          <w:highlight w:val="green"/>
        </w:rPr>
        <w:t xml:space="preserve">, </w:t>
      </w:r>
      <w:r w:rsidRPr="00825581">
        <w:rPr>
          <w:rStyle w:val="Emphasis"/>
          <w:sz w:val="24"/>
          <w:szCs w:val="26"/>
          <w:highlight w:val="gree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825581">
        <w:rPr>
          <w:rStyle w:val="StyleUnderline"/>
          <w:highlight w:val="green"/>
        </w:rPr>
        <w:t xml:space="preserve">or </w:t>
      </w:r>
      <w:r w:rsidRPr="00825581">
        <w:rPr>
          <w:rStyle w:val="Emphasis"/>
          <w:sz w:val="24"/>
          <w:szCs w:val="26"/>
          <w:highlight w:val="gree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xml:space="preserve">, that developing countries will behave responsibly rather than cut corners and cause problems for others, and </w:t>
      </w:r>
      <w:proofErr w:type="gramStart"/>
      <w:r w:rsidRPr="00C0395D">
        <w:rPr>
          <w:rStyle w:val="StyleUnderline"/>
        </w:rPr>
        <w:t>that rising po</w:t>
      </w:r>
      <w:r w:rsidRPr="004D1E6E">
        <w:rPr>
          <w:rStyle w:val="StyleUnderline"/>
        </w:rPr>
        <w:t>wers</w:t>
      </w:r>
      <w:proofErr w:type="gramEnd"/>
      <w:r w:rsidRPr="004D1E6E">
        <w:rPr>
          <w:rStyle w:val="StyleUnderline"/>
        </w:rPr>
        <w:t xml:space="preserve"> will want to join rather than change the status quo. </w:t>
      </w:r>
      <w:r w:rsidRPr="00F037A6">
        <w:rPr>
          <w:rStyle w:val="StyleUnderline"/>
        </w:rPr>
        <w:t xml:space="preserve">But </w:t>
      </w:r>
      <w:r w:rsidRPr="00825581">
        <w:rPr>
          <w:rStyle w:val="StyleUnderline"/>
          <w:highlight w:val="green"/>
        </w:rPr>
        <w:t>for this</w:t>
      </w:r>
      <w:r>
        <w:rPr>
          <w:rStyle w:val="StyleUnderline"/>
        </w:rPr>
        <w:t xml:space="preserve"> </w:t>
      </w:r>
      <w:r w:rsidRPr="004D1E6E">
        <w:rPr>
          <w:rStyle w:val="StyleUnderline"/>
        </w:rPr>
        <w:t>rule-based</w:t>
      </w:r>
      <w:r>
        <w:rPr>
          <w:rStyle w:val="StyleUnderline"/>
        </w:rPr>
        <w:t xml:space="preserve"> </w:t>
      </w:r>
      <w:r w:rsidRPr="00825581">
        <w:rPr>
          <w:rStyle w:val="StyleUnderline"/>
          <w:highlight w:val="green"/>
        </w:rPr>
        <w:t xml:space="preserve">order to attract </w:t>
      </w:r>
      <w:r w:rsidRPr="00825581">
        <w:rPr>
          <w:rStyle w:val="Emphasis"/>
          <w:highlight w:val="green"/>
        </w:rPr>
        <w:t>wide</w:t>
      </w:r>
      <w:r w:rsidRPr="00F037A6">
        <w:rPr>
          <w:rStyle w:val="StyleUnderline"/>
        </w:rPr>
        <w:t xml:space="preserve">spread </w:t>
      </w:r>
      <w:r w:rsidRPr="00825581">
        <w:rPr>
          <w:rStyle w:val="Emphasis"/>
          <w:highlight w:val="green"/>
        </w:rPr>
        <w:t>support</w:t>
      </w:r>
      <w:r w:rsidRPr="007357C4">
        <w:rPr>
          <w:sz w:val="16"/>
        </w:rPr>
        <w:t xml:space="preserve"> and sustained compliance, </w:t>
      </w:r>
      <w:r w:rsidRPr="00C0395D">
        <w:rPr>
          <w:rStyle w:val="StyleUnderline"/>
        </w:rPr>
        <w:t xml:space="preserve">the </w:t>
      </w:r>
      <w:r w:rsidRPr="00825581">
        <w:rPr>
          <w:rStyle w:val="Emphasis"/>
          <w:highlight w:val="green"/>
        </w:rPr>
        <w:t>U</w:t>
      </w:r>
      <w:r w:rsidRPr="007357C4">
        <w:rPr>
          <w:sz w:val="16"/>
        </w:rPr>
        <w:t xml:space="preserve">nited </w:t>
      </w:r>
      <w:r w:rsidRPr="00825581">
        <w:rPr>
          <w:rStyle w:val="Emphasis"/>
          <w:highlight w:val="green"/>
        </w:rPr>
        <w:t>S</w:t>
      </w:r>
      <w:r w:rsidRPr="007357C4">
        <w:rPr>
          <w:sz w:val="16"/>
        </w:rPr>
        <w:t xml:space="preserve">tates </w:t>
      </w:r>
      <w:r w:rsidRPr="00825581">
        <w:rPr>
          <w:rStyle w:val="StyleUnderline"/>
          <w:highlight w:val="green"/>
        </w:rPr>
        <w:t>must</w:t>
      </w:r>
      <w:r w:rsidRPr="00F037A6">
        <w:rPr>
          <w:rStyle w:val="StyleUnderline"/>
        </w:rPr>
        <w:t xml:space="preserve"> also provide credible </w:t>
      </w:r>
      <w:r w:rsidRPr="00825581">
        <w:rPr>
          <w:rStyle w:val="Emphasis"/>
          <w:highlight w:val="green"/>
        </w:rPr>
        <w:t>reassur</w:t>
      </w:r>
      <w:r w:rsidRPr="00F037A6">
        <w:rPr>
          <w:rStyle w:val="StyleUnderline"/>
        </w:rPr>
        <w:t xml:space="preserve">ance </w:t>
      </w:r>
      <w:r w:rsidRPr="00C0395D">
        <w:rPr>
          <w:rStyle w:val="StyleUnderline"/>
        </w:rPr>
        <w:t xml:space="preserve">that </w:t>
      </w:r>
      <w:r w:rsidRPr="00825581">
        <w:rPr>
          <w:rStyle w:val="StyleUnderline"/>
          <w:highlight w:val="green"/>
        </w:rPr>
        <w:t>it</w:t>
      </w:r>
      <w:r w:rsidRPr="00F037A6">
        <w:rPr>
          <w:rStyle w:val="StyleUnderline"/>
        </w:rPr>
        <w:t xml:space="preserve"> will </w:t>
      </w:r>
      <w:r w:rsidRPr="00825581">
        <w:rPr>
          <w:rStyle w:val="Emphasis"/>
          <w:highlight w:val="green"/>
        </w:rPr>
        <w:t>follow</w:t>
      </w:r>
      <w:r w:rsidRPr="00F037A6">
        <w:rPr>
          <w:rStyle w:val="StyleUnderline"/>
        </w:rPr>
        <w:t xml:space="preserve"> the </w:t>
      </w:r>
      <w:r w:rsidRPr="00825581">
        <w:rPr>
          <w:rStyle w:val="Emphasis"/>
          <w:highlight w:val="green"/>
        </w:rPr>
        <w:t>rules itself</w:t>
      </w:r>
      <w:r w:rsidRPr="007357C4">
        <w:rPr>
          <w:sz w:val="16"/>
        </w:rPr>
        <w:t xml:space="preserve">, that it will not use its military and technological advantages in ways that harm others’ interests, </w:t>
      </w:r>
      <w:r w:rsidRPr="00825581">
        <w:rPr>
          <w:rStyle w:val="StyleUnderline"/>
          <w:highlight w:val="green"/>
        </w:rPr>
        <w:t>and</w:t>
      </w:r>
      <w:r w:rsidRPr="004D1E6E">
        <w:rPr>
          <w:rStyle w:val="StyleUnderline"/>
        </w:rPr>
        <w:t xml:space="preserve"> that it will</w:t>
      </w:r>
      <w:r w:rsidRPr="007357C4">
        <w:rPr>
          <w:sz w:val="16"/>
        </w:rPr>
        <w:t xml:space="preserve"> </w:t>
      </w:r>
      <w:r w:rsidRPr="00825581">
        <w:rPr>
          <w:rStyle w:val="Emphasis"/>
          <w:highlight w:val="green"/>
        </w:rPr>
        <w:t>support international governance</w:t>
      </w:r>
      <w:r w:rsidRPr="00F037A6">
        <w:rPr>
          <w:rStyle w:val="StyleUnderline"/>
        </w:rPr>
        <w:t xml:space="preserve"> arrangements that give others a meaningful voice in decisions that affect their security, prosperity, and way of life. </w:t>
      </w:r>
    </w:p>
    <w:p w14:paraId="3CC69F95" w14:textId="77777777" w:rsidR="00200E20" w:rsidRDefault="00200E20" w:rsidP="00200E20">
      <w:pPr>
        <w:rPr>
          <w:sz w:val="16"/>
        </w:rPr>
      </w:pPr>
      <w:r w:rsidRPr="00825581">
        <w:rPr>
          <w:rStyle w:val="StyleUnderline"/>
          <w:highlight w:val="green"/>
        </w:rPr>
        <w:t xml:space="preserve">Space </w:t>
      </w:r>
      <w:r w:rsidRPr="00825581">
        <w:rPr>
          <w:rStyle w:val="Emphasis"/>
          <w:highlight w:val="green"/>
        </w:rPr>
        <w:t>epitomizes</w:t>
      </w:r>
      <w:r w:rsidRPr="00825581">
        <w:rPr>
          <w:rStyle w:val="StyleUnderline"/>
          <w:highlight w:val="green"/>
        </w:rPr>
        <w:t xml:space="preserve"> these</w:t>
      </w:r>
      <w:r w:rsidRPr="004D1E6E">
        <w:rPr>
          <w:rStyle w:val="StyleUnderline"/>
        </w:rPr>
        <w:t xml:space="preserve"> current strategic </w:t>
      </w:r>
      <w:r w:rsidRPr="00825581">
        <w:rPr>
          <w:rStyle w:val="StyleUnderline"/>
          <w:highlight w:val="gree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825581">
        <w:rPr>
          <w:rStyle w:val="StyleUnderline"/>
          <w:highlight w:val="green"/>
        </w:rPr>
        <w:t>there are</w:t>
      </w:r>
      <w:r w:rsidRPr="004D1E6E">
        <w:rPr>
          <w:rStyle w:val="StyleUnderline"/>
        </w:rPr>
        <w:t xml:space="preserve"> both practical and</w:t>
      </w:r>
      <w:r>
        <w:rPr>
          <w:rStyle w:val="StyleUnderline"/>
        </w:rPr>
        <w:t xml:space="preserve"> </w:t>
      </w:r>
      <w:r w:rsidRPr="00825581">
        <w:rPr>
          <w:rStyle w:val="Emphasis"/>
          <w:highlight w:val="green"/>
        </w:rPr>
        <w:t>symbolic</w:t>
      </w:r>
      <w:r w:rsidRPr="00825581">
        <w:rPr>
          <w:rStyle w:val="StyleUnderline"/>
          <w:highlight w:val="green"/>
        </w:rPr>
        <w:t xml:space="preserve"> reasons to choose space </w:t>
      </w:r>
      <w:r w:rsidRPr="00825581">
        <w:rPr>
          <w:rStyle w:val="Emphasis"/>
          <w:highlight w:val="green"/>
        </w:rPr>
        <w:t>coop</w:t>
      </w:r>
      <w:r w:rsidRPr="00F037A6">
        <w:rPr>
          <w:rStyle w:val="StyleUnderline"/>
        </w:rPr>
        <w:t xml:space="preserve">eration </w:t>
      </w:r>
      <w:r w:rsidRPr="00825581">
        <w:rPr>
          <w:rStyle w:val="StyleUnderline"/>
          <w:highlight w:val="green"/>
        </w:rPr>
        <w:t xml:space="preserve">as a </w:t>
      </w:r>
      <w:r w:rsidRPr="00825581">
        <w:rPr>
          <w:rStyle w:val="Emphasis"/>
          <w:highlight w:val="gree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825581">
        <w:rPr>
          <w:rStyle w:val="StyleUnderline"/>
          <w:highlight w:val="green"/>
        </w:rPr>
        <w:t xml:space="preserve">build </w:t>
      </w:r>
      <w:r w:rsidRPr="00C0395D">
        <w:rPr>
          <w:rStyle w:val="Emphasis"/>
        </w:rPr>
        <w:t xml:space="preserve">effective </w:t>
      </w:r>
      <w:r w:rsidRPr="00825581">
        <w:rPr>
          <w:rStyle w:val="Emphasis"/>
          <w:highlight w:val="green"/>
        </w:rPr>
        <w:t>global governance</w:t>
      </w:r>
      <w:r w:rsidRPr="007357C4">
        <w:rPr>
          <w:sz w:val="16"/>
        </w:rPr>
        <w:t xml:space="preserve"> institutions.</w:t>
      </w:r>
    </w:p>
    <w:p w14:paraId="2AE4F398" w14:textId="77777777" w:rsidR="00200E20" w:rsidRPr="00326294" w:rsidRDefault="00200E20" w:rsidP="00200E20">
      <w:pPr>
        <w:rPr>
          <w:sz w:val="16"/>
        </w:rPr>
      </w:pPr>
    </w:p>
    <w:p w14:paraId="2C61C73E" w14:textId="77777777" w:rsidR="00200E20" w:rsidRPr="009C6994" w:rsidRDefault="00200E20" w:rsidP="00200E20">
      <w:pPr>
        <w:pStyle w:val="Heading4"/>
      </w:pPr>
      <w:r>
        <w:t xml:space="preserve">Extinction’s </w:t>
      </w:r>
      <w:r>
        <w:rPr>
          <w:u w:val="single"/>
        </w:rPr>
        <w:t>inevitable</w:t>
      </w:r>
      <w:r>
        <w:t xml:space="preserve"> without multilateral space governance</w:t>
      </w:r>
    </w:p>
    <w:p w14:paraId="3E2551C4" w14:textId="77777777" w:rsidR="00200E20" w:rsidRPr="009C6994" w:rsidRDefault="00200E20" w:rsidP="00200E20">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38BEA78B" w14:textId="77777777" w:rsidR="00200E20" w:rsidRPr="00443572" w:rsidRDefault="00200E20" w:rsidP="00200E20">
      <w:pPr>
        <w:rPr>
          <w:sz w:val="16"/>
        </w:rPr>
      </w:pPr>
      <w:r w:rsidRPr="007A78EC">
        <w:rPr>
          <w:sz w:val="16"/>
        </w:rPr>
        <w:t xml:space="preserve">It is </w:t>
      </w:r>
      <w:r w:rsidRPr="00825581">
        <w:rPr>
          <w:rStyle w:val="Emphasis"/>
          <w:highlight w:val="green"/>
        </w:rPr>
        <w:t>future generations</w:t>
      </w:r>
      <w:r w:rsidRPr="007A78EC">
        <w:rPr>
          <w:sz w:val="16"/>
        </w:rPr>
        <w:t xml:space="preserve"> who have the strongest claim to preserve and even improve the benefits from the peaceful exploration and use of outer space over the coming decades. They </w:t>
      </w:r>
      <w:r w:rsidRPr="00825581">
        <w:rPr>
          <w:rStyle w:val="StyleUnderline"/>
          <w:highlight w:val="green"/>
        </w:rPr>
        <w:t>have</w:t>
      </w:r>
      <w:r w:rsidRPr="007A78EC">
        <w:rPr>
          <w:sz w:val="16"/>
        </w:rPr>
        <w:t xml:space="preserve"> at least </w:t>
      </w:r>
      <w:r w:rsidRPr="00825581">
        <w:rPr>
          <w:rStyle w:val="StyleUnderline"/>
          <w:highlight w:val="green"/>
        </w:rPr>
        <w:t>a moral</w:t>
      </w:r>
      <w:r w:rsidRPr="007A78EC">
        <w:rPr>
          <w:sz w:val="16"/>
        </w:rPr>
        <w:t xml:space="preserve"> – and, arguably, legal – </w:t>
      </w:r>
      <w:r w:rsidRPr="00825581">
        <w:rPr>
          <w:rStyle w:val="Emphasis"/>
          <w:highlight w:val="green"/>
        </w:rPr>
        <w:t>mandate</w:t>
      </w:r>
      <w:r w:rsidRPr="00825581">
        <w:rPr>
          <w:sz w:val="16"/>
          <w:highlight w:val="green"/>
        </w:rPr>
        <w:t xml:space="preserve"> </w:t>
      </w:r>
      <w:r w:rsidRPr="00825581">
        <w:rPr>
          <w:rStyle w:val="StyleUnderline"/>
          <w:highlight w:val="green"/>
        </w:rPr>
        <w:t>to insist</w:t>
      </w:r>
      <w:r w:rsidRPr="007A78EC">
        <w:rPr>
          <w:sz w:val="16"/>
        </w:rPr>
        <w:t xml:space="preserve"> that </w:t>
      </w:r>
      <w:r w:rsidRPr="00825581">
        <w:rPr>
          <w:rStyle w:val="StyleUnderline"/>
          <w:highlight w:val="green"/>
        </w:rPr>
        <w:t>states</w:t>
      </w:r>
      <w:r w:rsidRPr="007A78EC">
        <w:rPr>
          <w:sz w:val="16"/>
        </w:rPr>
        <w:t xml:space="preserve"> seriously consider </w:t>
      </w:r>
      <w:r w:rsidRPr="00825581">
        <w:rPr>
          <w:rStyle w:val="Emphasis"/>
          <w:highlight w:val="green"/>
        </w:rPr>
        <w:t>supplement</w:t>
      </w:r>
      <w:r w:rsidRPr="007A78EC">
        <w:rPr>
          <w:sz w:val="16"/>
        </w:rPr>
        <w:t xml:space="preserve">ing </w:t>
      </w:r>
      <w:r w:rsidRPr="00825581">
        <w:rPr>
          <w:rStyle w:val="Emphasis"/>
          <w:highlight w:val="gree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proofErr w:type="gramStart"/>
      <w:r w:rsidRPr="007A78EC">
        <w:rPr>
          <w:sz w:val="16"/>
        </w:rPr>
        <w:t>years.In</w:t>
      </w:r>
      <w:proofErr w:type="spellEnd"/>
      <w:proofErr w:type="gram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825581">
        <w:rPr>
          <w:rStyle w:val="Emphasis"/>
          <w:highlight w:val="green"/>
        </w:rPr>
        <w:t>future challenges in</w:t>
      </w:r>
      <w:r w:rsidRPr="007A78EC">
        <w:rPr>
          <w:rStyle w:val="Emphasis"/>
        </w:rPr>
        <w:t xml:space="preserve"> global </w:t>
      </w:r>
      <w:r w:rsidRPr="00825581">
        <w:rPr>
          <w:rStyle w:val="Emphasis"/>
          <w:highlight w:val="gree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825581">
        <w:rPr>
          <w:rStyle w:val="Emphasis"/>
          <w:szCs w:val="28"/>
          <w:highlight w:val="green"/>
        </w:rPr>
        <w:t>are</w:t>
      </w:r>
      <w:r w:rsidRPr="007A78EC">
        <w:rPr>
          <w:rStyle w:val="Emphasis"/>
          <w:szCs w:val="28"/>
        </w:rPr>
        <w:t xml:space="preserve"> not just big, they're </w:t>
      </w:r>
      <w:r w:rsidRPr="00825581">
        <w:rPr>
          <w:rStyle w:val="Emphasis"/>
          <w:szCs w:val="28"/>
          <w:highlight w:val="gree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825581">
        <w:rPr>
          <w:rStyle w:val="Emphasis"/>
          <w:highlight w:val="green"/>
        </w:rPr>
        <w:t>climate change</w:t>
      </w:r>
      <w:r w:rsidRPr="007A78EC">
        <w:rPr>
          <w:sz w:val="16"/>
        </w:rPr>
        <w:t xml:space="preserve"> </w:t>
      </w:r>
      <w:r w:rsidRPr="007A78EC">
        <w:rPr>
          <w:rStyle w:val="StyleUnderline"/>
        </w:rPr>
        <w:t xml:space="preserve">on this planet, which </w:t>
      </w:r>
      <w:r w:rsidRPr="00825581">
        <w:rPr>
          <w:rStyle w:val="StyleUnderline"/>
          <w:highlight w:val="green"/>
        </w:rPr>
        <w:t>threatens to make</w:t>
      </w:r>
      <w:r w:rsidRPr="007A78EC">
        <w:rPr>
          <w:rStyle w:val="StyleUnderline"/>
        </w:rPr>
        <w:t xml:space="preserve"> the </w:t>
      </w:r>
      <w:r w:rsidRPr="00825581">
        <w:rPr>
          <w:rStyle w:val="StyleUnderline"/>
          <w:highlight w:val="green"/>
        </w:rPr>
        <w:t>Earth</w:t>
      </w:r>
      <w:r w:rsidRPr="007A78EC">
        <w:rPr>
          <w:rStyle w:val="StyleUnderline"/>
        </w:rPr>
        <w:t xml:space="preserve"> environment increasingly </w:t>
      </w:r>
      <w:r w:rsidRPr="00825581">
        <w:rPr>
          <w:rStyle w:val="Emphasis"/>
          <w:highlight w:val="green"/>
        </w:rPr>
        <w:t>incompatible</w:t>
      </w:r>
      <w:r w:rsidRPr="007A78EC">
        <w:rPr>
          <w:rStyle w:val="Emphasis"/>
        </w:rPr>
        <w:t xml:space="preserve"> with human existence.</w:t>
      </w:r>
      <w:r w:rsidRPr="007A78EC">
        <w:rPr>
          <w:sz w:val="16"/>
        </w:rPr>
        <w:t xml:space="preserve"> Climate change is not the only threat – </w:t>
      </w:r>
      <w:r w:rsidRPr="00825581">
        <w:rPr>
          <w:rStyle w:val="StyleUnderline"/>
          <w:highlight w:val="green"/>
        </w:rPr>
        <w:t>an</w:t>
      </w:r>
      <w:r w:rsidRPr="00825581">
        <w:rPr>
          <w:sz w:val="16"/>
          <w:highlight w:val="green"/>
        </w:rPr>
        <w:t xml:space="preserve"> </w:t>
      </w:r>
      <w:r w:rsidRPr="00825581">
        <w:rPr>
          <w:rStyle w:val="Emphasis"/>
          <w:highlight w:val="green"/>
        </w:rPr>
        <w:t>asteroid</w:t>
      </w:r>
      <w:r w:rsidRPr="007A78EC">
        <w:rPr>
          <w:sz w:val="16"/>
        </w:rPr>
        <w:t xml:space="preserve"> </w:t>
      </w:r>
      <w:r w:rsidRPr="007A78EC">
        <w:rPr>
          <w:rStyle w:val="StyleUnderline"/>
        </w:rPr>
        <w:t xml:space="preserve">impact could wipe out our species, </w:t>
      </w:r>
      <w:r w:rsidRPr="00825581">
        <w:rPr>
          <w:rStyle w:val="StyleUnderline"/>
          <w:highlight w:val="green"/>
        </w:rPr>
        <w:t>and</w:t>
      </w:r>
      <w:r w:rsidRPr="007A78EC">
        <w:rPr>
          <w:rStyle w:val="StyleUnderline"/>
        </w:rPr>
        <w:t xml:space="preserve"> one of the regular</w:t>
      </w:r>
      <w:r w:rsidRPr="007A78EC">
        <w:rPr>
          <w:sz w:val="16"/>
        </w:rPr>
        <w:t xml:space="preserve"> </w:t>
      </w:r>
      <w:r w:rsidRPr="00825581">
        <w:rPr>
          <w:rStyle w:val="Emphasis"/>
          <w:highlight w:val="green"/>
        </w:rPr>
        <w:t>solar events</w:t>
      </w:r>
      <w:r w:rsidRPr="007A78EC">
        <w:rPr>
          <w:sz w:val="16"/>
        </w:rPr>
        <w:t xml:space="preserve"> </w:t>
      </w:r>
      <w:r w:rsidRPr="007A78EC">
        <w:rPr>
          <w:rStyle w:val="StyleUnderline"/>
        </w:rPr>
        <w:t xml:space="preserve">in the life of our Sun </w:t>
      </w:r>
      <w:r w:rsidRPr="00825581">
        <w:rPr>
          <w:rStyle w:val="StyleUnderline"/>
          <w:highlight w:val="green"/>
        </w:rPr>
        <w:t>could</w:t>
      </w:r>
      <w:r w:rsidRPr="007A78EC">
        <w:rPr>
          <w:rStyle w:val="StyleUnderline"/>
        </w:rPr>
        <w:t xml:space="preserve"> severely</w:t>
      </w:r>
      <w:r w:rsidRPr="007A78EC">
        <w:rPr>
          <w:sz w:val="16"/>
        </w:rPr>
        <w:t xml:space="preserve"> </w:t>
      </w:r>
      <w:r w:rsidRPr="00825581">
        <w:rPr>
          <w:rStyle w:val="Emphasis"/>
          <w:highlight w:val="gree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825581">
        <w:rPr>
          <w:rStyle w:val="StyleUnderline"/>
          <w:highlight w:val="green"/>
        </w:rPr>
        <w:t xml:space="preserve">What </w:t>
      </w:r>
      <w:r w:rsidRPr="00825581">
        <w:rPr>
          <w:rStyle w:val="Emphasis"/>
          <w:highlight w:val="green"/>
        </w:rPr>
        <w:t>laws</w:t>
      </w:r>
      <w:r w:rsidRPr="007A78EC">
        <w:rPr>
          <w:sz w:val="16"/>
        </w:rPr>
        <w:t xml:space="preserve"> </w:t>
      </w:r>
      <w:r w:rsidRPr="007A78EC">
        <w:rPr>
          <w:rStyle w:val="StyleUnderline"/>
        </w:rPr>
        <w:t xml:space="preserve">should </w:t>
      </w:r>
      <w:r w:rsidRPr="00825581">
        <w:rPr>
          <w:rStyle w:val="StyleUnderline"/>
          <w:highlight w:val="green"/>
        </w:rPr>
        <w:t>apply</w:t>
      </w:r>
      <w:r w:rsidRPr="007A78EC">
        <w:rPr>
          <w:sz w:val="16"/>
        </w:rPr>
        <w:t xml:space="preserve"> to humans living on another planet? </w:t>
      </w:r>
      <w:r w:rsidRPr="00825581">
        <w:rPr>
          <w:rStyle w:val="StyleUnderline"/>
          <w:highlight w:val="green"/>
        </w:rPr>
        <w:t>Who has</w:t>
      </w:r>
      <w:r w:rsidRPr="00825581">
        <w:rPr>
          <w:sz w:val="16"/>
          <w:highlight w:val="green"/>
        </w:rPr>
        <w:t xml:space="preserve"> </w:t>
      </w:r>
      <w:r w:rsidRPr="00825581">
        <w:rPr>
          <w:rStyle w:val="Emphasis"/>
          <w:highlight w:val="green"/>
        </w:rPr>
        <w:t>legal authority</w:t>
      </w:r>
      <w:r w:rsidRPr="00825581">
        <w:rPr>
          <w:sz w:val="16"/>
          <w:highlight w:val="green"/>
        </w:rPr>
        <w:t xml:space="preserve"> </w:t>
      </w:r>
      <w:r w:rsidRPr="00825581">
        <w:rPr>
          <w:rStyle w:val="StyleUnderline"/>
          <w:highlight w:val="green"/>
        </w:rPr>
        <w:t>to take</w:t>
      </w:r>
      <w:r w:rsidRPr="00825581">
        <w:rPr>
          <w:sz w:val="16"/>
          <w:highlight w:val="green"/>
        </w:rPr>
        <w:t xml:space="preserve"> </w:t>
      </w:r>
      <w:r w:rsidRPr="00825581">
        <w:rPr>
          <w:rStyle w:val="Emphasis"/>
          <w:highlight w:val="green"/>
        </w:rPr>
        <w:t>timely action</w:t>
      </w:r>
      <w:r w:rsidRPr="007A78EC">
        <w:rPr>
          <w:sz w:val="16"/>
        </w:rPr>
        <w:t xml:space="preserve"> to divert an asteroid </w:t>
      </w:r>
      <w:r w:rsidRPr="00825581">
        <w:rPr>
          <w:rStyle w:val="StyleUnderline"/>
          <w:highlight w:val="green"/>
        </w:rPr>
        <w:t xml:space="preserve">on behalf of the </w:t>
      </w:r>
      <w:r w:rsidRPr="00825581">
        <w:rPr>
          <w:rStyle w:val="Emphasis"/>
          <w:highlight w:val="gree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825581">
        <w:rPr>
          <w:rStyle w:val="StyleUnderline"/>
          <w:highlight w:val="green"/>
        </w:rPr>
        <w:t xml:space="preserve">we </w:t>
      </w:r>
      <w:r w:rsidRPr="00825581">
        <w:rPr>
          <w:rStyle w:val="Emphasis"/>
          <w:highlight w:val="green"/>
        </w:rPr>
        <w:t>might</w:t>
      </w:r>
      <w:r w:rsidRPr="007A78EC">
        <w:rPr>
          <w:rStyle w:val="Emphasis"/>
        </w:rPr>
        <w:t xml:space="preserve"> still be the </w:t>
      </w:r>
      <w:r w:rsidRPr="00825581">
        <w:rPr>
          <w:rStyle w:val="Emphasis"/>
          <w:highlight w:val="green"/>
        </w:rPr>
        <w:t>author</w:t>
      </w:r>
      <w:r w:rsidRPr="007A78EC">
        <w:rPr>
          <w:rStyle w:val="Emphasis"/>
        </w:rPr>
        <w:t xml:space="preserve">s of </w:t>
      </w:r>
      <w:r w:rsidRPr="00825581">
        <w:rPr>
          <w:rStyle w:val="Emphasis"/>
          <w:highlight w:val="green"/>
        </w:rPr>
        <w:t>our own demise</w:t>
      </w:r>
      <w:r w:rsidRPr="00443572">
        <w:t>.</w:t>
      </w:r>
      <w:r w:rsidRPr="007A78EC">
        <w:rPr>
          <w:sz w:val="16"/>
        </w:rPr>
        <w:t xml:space="preserve"> But how do you regulate "space weapons" without undermining "the great prospects opening up before mankind </w:t>
      </w:r>
      <w:proofErr w:type="gramStart"/>
      <w:r w:rsidRPr="007A78EC">
        <w:rPr>
          <w:sz w:val="16"/>
        </w:rPr>
        <w:t>as a result of</w:t>
      </w:r>
      <w:proofErr w:type="gramEnd"/>
      <w:r w:rsidRPr="007A78EC">
        <w:rPr>
          <w:sz w:val="16"/>
        </w:rPr>
        <w:t xml:space="preserve"> man's entry into outer space" (the opening words of the OST)?</w:t>
      </w:r>
    </w:p>
    <w:p w14:paraId="052E4316" w14:textId="77777777" w:rsidR="00200E20" w:rsidRDefault="00200E20" w:rsidP="00200E20"/>
    <w:p w14:paraId="5AD05053" w14:textId="77777777" w:rsidR="00200E20" w:rsidRDefault="00200E20" w:rsidP="00200E20">
      <w:pPr>
        <w:pStyle w:val="Heading3"/>
      </w:pPr>
      <w:r>
        <w:t xml:space="preserve">Util </w:t>
      </w:r>
      <w:r w:rsidRPr="00246AFF">
        <w:t>Framework</w:t>
      </w:r>
    </w:p>
    <w:p w14:paraId="04A655E0" w14:textId="77777777" w:rsidR="00200E20" w:rsidRDefault="00200E20" w:rsidP="00200E20">
      <w:pPr>
        <w:pStyle w:val="Heading4"/>
        <w:rPr>
          <w:rFonts w:cs="Calibri"/>
        </w:rPr>
      </w:pPr>
      <w:r w:rsidRPr="00031C51">
        <w:rPr>
          <w:rFonts w:cs="Calibri"/>
        </w:rPr>
        <w:t>The standard is maximizing expected well-being.</w:t>
      </w:r>
    </w:p>
    <w:p w14:paraId="7C391E0E" w14:textId="77777777" w:rsidR="00200E20" w:rsidRPr="00E76600" w:rsidRDefault="00200E20" w:rsidP="00200E20"/>
    <w:p w14:paraId="3642FB51" w14:textId="77777777" w:rsidR="00200E20" w:rsidRPr="00031C51" w:rsidRDefault="00200E20" w:rsidP="00200E20">
      <w:pPr>
        <w:pStyle w:val="Heading4"/>
        <w:rPr>
          <w:rFonts w:cs="Calibri"/>
        </w:rPr>
      </w:pPr>
      <w:r w:rsidRPr="00031C51">
        <w:rPr>
          <w:rFonts w:cs="Calibri"/>
        </w:rPr>
        <w:t xml:space="preserve">Reducing existential risks is the top priority in any coherent moral theory </w:t>
      </w:r>
    </w:p>
    <w:p w14:paraId="42B0328F" w14:textId="77777777" w:rsidR="00200E20" w:rsidRPr="00031C51" w:rsidRDefault="00200E20" w:rsidP="00200E20">
      <w:pPr>
        <w:rPr>
          <w:rStyle w:val="Style13ptBold"/>
          <w:rFonts w:cs="Calibri"/>
        </w:rPr>
      </w:pPr>
      <w:proofErr w:type="spellStart"/>
      <w:r>
        <w:rPr>
          <w:rStyle w:val="Style13ptBold"/>
          <w:rFonts w:cs="Calibri"/>
        </w:rPr>
        <w:t>Pummer</w:t>
      </w:r>
      <w:proofErr w:type="spellEnd"/>
      <w:r w:rsidRPr="00031C51">
        <w:rPr>
          <w:rStyle w:val="Style13ptBold"/>
          <w:rFonts w:cs="Calibri"/>
        </w:rPr>
        <w:t xml:space="preserve"> 15</w:t>
      </w:r>
    </w:p>
    <w:p w14:paraId="7C907382" w14:textId="77777777" w:rsidR="00200E20" w:rsidRPr="00031C51" w:rsidRDefault="00200E20" w:rsidP="00200E20">
      <w:pPr>
        <w:rPr>
          <w:rFonts w:cs="Calibri"/>
          <w:sz w:val="16"/>
        </w:rPr>
      </w:pPr>
      <w:r w:rsidRPr="00031C51">
        <w:rPr>
          <w:rFonts w:cs="Calibri"/>
          <w:sz w:val="16"/>
        </w:rPr>
        <w:t>(Theron, Philosophy @St. Andrews http://blog.practicalethics.ox.ac.uk/2015/05/moral-agreement-on-saving-the-world/)</w:t>
      </w:r>
    </w:p>
    <w:p w14:paraId="07498A0A" w14:textId="37FD85DB" w:rsidR="00200E20" w:rsidRPr="00B55AD5" w:rsidRDefault="00200E20" w:rsidP="00200E20">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825581">
        <w:rPr>
          <w:rStyle w:val="StyleUnderline"/>
          <w:rFonts w:cs="Calibri"/>
          <w:highlight w:val="gree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825581">
        <w:rPr>
          <w:rStyle w:val="StyleUnderline"/>
          <w:rFonts w:cs="Calibri"/>
          <w:highlight w:val="green"/>
        </w:rPr>
        <w:t xml:space="preserve">should all agree that we should try </w:t>
      </w:r>
      <w:r w:rsidRPr="00825581">
        <w:rPr>
          <w:rStyle w:val="Emphasis"/>
          <w:rFonts w:cs="Calibri"/>
          <w:highlight w:val="gree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25581">
        <w:rPr>
          <w:rStyle w:val="StyleUnderline"/>
          <w:rFonts w:cs="Calibri"/>
          <w:highlight w:val="green"/>
        </w:rPr>
        <w:t xml:space="preserve">There are so many possible future people that reducing existential risk is </w:t>
      </w:r>
      <w:r w:rsidRPr="00031C51">
        <w:rPr>
          <w:rStyle w:val="StyleUnderline"/>
          <w:rFonts w:cs="Calibri"/>
        </w:rPr>
        <w:t xml:space="preserve">arguably the </w:t>
      </w:r>
      <w:r w:rsidRPr="00825581">
        <w:rPr>
          <w:rStyle w:val="StyleUnderline"/>
          <w:rFonts w:cs="Calibri"/>
          <w:highlight w:val="gree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w:t>
      </w:r>
      <w:proofErr w:type="gramStart"/>
      <w:r w:rsidRPr="00031C51">
        <w:rPr>
          <w:rFonts w:cs="Calibri"/>
          <w:sz w:val="16"/>
        </w:rPr>
        <w:t>high quality</w:t>
      </w:r>
      <w:proofErr w:type="gramEnd"/>
      <w:r w:rsidRPr="00031C51">
        <w:rPr>
          <w:rFonts w:cs="Calibri"/>
          <w:sz w:val="16"/>
        </w:rPr>
        <w:t xml:space="preserve"> lives. </w:t>
      </w:r>
      <w:r w:rsidRPr="00031C51">
        <w:rPr>
          <w:rStyle w:val="StyleUnderline"/>
          <w:rFonts w:cs="Calibri"/>
        </w:rPr>
        <w:t xml:space="preserve">You might think what I have just argued applies to </w:t>
      </w:r>
      <w:r w:rsidRPr="00340801">
        <w:rPr>
          <w:rStyle w:val="StyleUnderline"/>
          <w:rFonts w:cs="Calibri"/>
        </w:rPr>
        <w:t>consequentialists only.</w:t>
      </w:r>
      <w:r w:rsidRPr="00340801">
        <w:rPr>
          <w:rFonts w:cs="Calibri"/>
          <w:sz w:val="16"/>
        </w:rPr>
        <w:t xml:space="preserve"> </w:t>
      </w:r>
      <w:r w:rsidRPr="00340801">
        <w:rPr>
          <w:rStyle w:val="StyleUnderline"/>
          <w:rFonts w:cs="Calibri"/>
        </w:rPr>
        <w:t>There is a tendency to assume that, if an argument appeals to consequentialist considerations</w:t>
      </w:r>
      <w:r w:rsidRPr="00340801">
        <w:rPr>
          <w:rFonts w:cs="Calibri"/>
          <w:sz w:val="16"/>
        </w:rPr>
        <w:t xml:space="preserve"> (the goodness of outcomes), </w:t>
      </w:r>
      <w:r w:rsidRPr="00340801">
        <w:rPr>
          <w:rStyle w:val="Emphasis"/>
          <w:rFonts w:cs="Calibri"/>
        </w:rPr>
        <w:t>it is irrelevant to non-consequentialists</w:t>
      </w:r>
      <w:r w:rsidRPr="00340801">
        <w:rPr>
          <w:rFonts w:cs="Calibri"/>
          <w:sz w:val="16"/>
        </w:rPr>
        <w:t xml:space="preserve">. </w:t>
      </w:r>
      <w:r w:rsidRPr="00340801">
        <w:rPr>
          <w:rStyle w:val="Emphasis"/>
          <w:rFonts w:cs="Calibri"/>
        </w:rPr>
        <w:t>But that is a huge mistake</w:t>
      </w:r>
      <w:r w:rsidRPr="00340801">
        <w:rPr>
          <w:rFonts w:cs="Calibri"/>
          <w:sz w:val="16"/>
        </w:rPr>
        <w:t xml:space="preserve">. </w:t>
      </w:r>
      <w:r w:rsidRPr="00340801">
        <w:rPr>
          <w:rStyle w:val="StyleUnderline"/>
          <w:rFonts w:cs="Calibri"/>
        </w:rPr>
        <w:t>Non-consequentialism is the view that there’s more that determines rightness</w:t>
      </w:r>
      <w:r w:rsidRPr="00340801">
        <w:rPr>
          <w:rFonts w:cs="Calibri"/>
          <w:sz w:val="16"/>
        </w:rPr>
        <w:t xml:space="preserve"> </w:t>
      </w:r>
      <w:r w:rsidRPr="00340801">
        <w:rPr>
          <w:rStyle w:val="StyleUnderline"/>
          <w:rFonts w:cs="Calibri"/>
        </w:rPr>
        <w:t>than</w:t>
      </w:r>
      <w:r w:rsidRPr="00340801">
        <w:rPr>
          <w:rFonts w:cs="Calibri"/>
          <w:sz w:val="16"/>
        </w:rPr>
        <w:t xml:space="preserve"> the goodness of </w:t>
      </w:r>
      <w:r w:rsidRPr="00340801">
        <w:rPr>
          <w:rStyle w:val="StyleUnderline"/>
          <w:rFonts w:cs="Calibri"/>
        </w:rPr>
        <w:t xml:space="preserve">consequences </w:t>
      </w:r>
      <w:r w:rsidRPr="00340801">
        <w:rPr>
          <w:rFonts w:cs="Calibri"/>
          <w:sz w:val="16"/>
        </w:rPr>
        <w:t xml:space="preserve">or outcomes; </w:t>
      </w:r>
      <w:r w:rsidRPr="00340801">
        <w:rPr>
          <w:rStyle w:val="Emphasis"/>
          <w:rFonts w:cs="Calibri"/>
        </w:rPr>
        <w:t>it is not the view that the latter don’t matter</w:t>
      </w:r>
      <w:r w:rsidRPr="00340801">
        <w:rPr>
          <w:rFonts w:cs="Calibri"/>
          <w:sz w:val="16"/>
        </w:rPr>
        <w:t xml:space="preserve">. </w:t>
      </w:r>
      <w:r w:rsidRPr="00340801">
        <w:rPr>
          <w:rStyle w:val="StyleUnderline"/>
          <w:rFonts w:cs="Calibri"/>
        </w:rPr>
        <w:t xml:space="preserve">Even </w:t>
      </w:r>
      <w:r w:rsidRPr="00340801">
        <w:rPr>
          <w:rFonts w:cs="Calibri"/>
          <w:sz w:val="16"/>
        </w:rPr>
        <w:t xml:space="preserve">John </w:t>
      </w:r>
      <w:r w:rsidRPr="00340801">
        <w:rPr>
          <w:rStyle w:val="Emphasis"/>
          <w:rFonts w:cs="Calibri"/>
        </w:rPr>
        <w:t>Rawls wrote, “All ethical doctrines worth our attention take consequences into account</w:t>
      </w:r>
      <w:r w:rsidRPr="00340801">
        <w:rPr>
          <w:rFonts w:cs="Calibri"/>
          <w:sz w:val="16"/>
        </w:rPr>
        <w:t xml:space="preserve"> in judging ri</w:t>
      </w:r>
      <w:r w:rsidRPr="00031C51">
        <w:rPr>
          <w:rFonts w:cs="Calibri"/>
          <w:sz w:val="16"/>
        </w:rPr>
        <w:t xml:space="preserve">ghtness. </w:t>
      </w:r>
      <w:r w:rsidRPr="00031C51">
        <w:rPr>
          <w:rStyle w:val="StyleUnderline"/>
          <w:rFonts w:cs="Calibri"/>
        </w:rPr>
        <w:t>One which did not would simply be irrational</w:t>
      </w:r>
      <w:r w:rsidRPr="00031C51">
        <w:rPr>
          <w:rFonts w:cs="Calibri"/>
          <w:sz w:val="16"/>
        </w:rPr>
        <w:t xml:space="preserve">, crazy.” </w:t>
      </w:r>
      <w:r w:rsidRPr="00340801">
        <w:rPr>
          <w:rStyle w:val="Emphasis"/>
          <w:rFonts w:cs="Calibri"/>
          <w:highlight w:val="green"/>
        </w:rPr>
        <w:t xml:space="preserve">Minimally plausible versions of 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825581">
        <w:rPr>
          <w:rStyle w:val="StyleUnderline"/>
          <w:rFonts w:cs="Calibri"/>
          <w:highlight w:val="green"/>
        </w:rPr>
        <w:t xml:space="preserve">imply </w:t>
      </w:r>
      <w:r w:rsidRPr="00825581">
        <w:rPr>
          <w:rStyle w:val="Emphasis"/>
          <w:rFonts w:cs="Calibri"/>
          <w:highlight w:val="green"/>
        </w:rPr>
        <w:t>very strong reasons</w:t>
      </w:r>
      <w:r w:rsidRPr="00825581">
        <w:rPr>
          <w:rStyle w:val="StyleUnderline"/>
          <w:rFonts w:cs="Calibri"/>
          <w:highlight w:val="gree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w:t>
      </w:r>
      <w:proofErr w:type="gramStart"/>
      <w:r w:rsidRPr="00031C51">
        <w:rPr>
          <w:rFonts w:cs="Calibri"/>
          <w:sz w:val="16"/>
        </w:rPr>
        <w:t>consists</w:t>
      </w:r>
      <w:proofErr w:type="gramEnd"/>
      <w:r w:rsidRPr="00031C51">
        <w:rPr>
          <w:rFonts w:cs="Calibr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31C51">
        <w:rPr>
          <w:rFonts w:cs="Calibri"/>
          <w:sz w:val="16"/>
        </w:rPr>
        <w:t>actually desires</w:t>
      </w:r>
      <w:proofErr w:type="gramEnd"/>
      <w:r w:rsidRPr="00031C51">
        <w:rPr>
          <w:rFonts w:cs="Calibr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031C51">
        <w:rPr>
          <w:rFonts w:cs="Calibri"/>
          <w:sz w:val="16"/>
        </w:rPr>
        <w:t>all of</w:t>
      </w:r>
      <w:proofErr w:type="gramEnd"/>
      <w:r w:rsidRPr="00031C51">
        <w:rPr>
          <w:rFonts w:cs="Calibri"/>
          <w:sz w:val="16"/>
        </w:rPr>
        <w:t xml:space="preserve"> this Samuel Scheffler’s recent intriguing arguments (quick podcast version available here) that </w:t>
      </w:r>
      <w:r w:rsidRPr="00825581">
        <w:rPr>
          <w:rStyle w:val="Emphasis"/>
          <w:rFonts w:cs="Calibri"/>
          <w:highlight w:val="gree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w:t>
      </w:r>
      <w:proofErr w:type="gramStart"/>
      <w:r w:rsidRPr="00031C51">
        <w:rPr>
          <w:rStyle w:val="Emphasis"/>
          <w:rFonts w:cs="Calibri"/>
        </w:rPr>
        <w:t>take into account</w:t>
      </w:r>
      <w:proofErr w:type="gramEnd"/>
      <w:r w:rsidRPr="00031C51">
        <w:rPr>
          <w:rStyle w:val="Emphasis"/>
          <w:rFonts w:cs="Calibri"/>
        </w:rPr>
        <w:t xml:space="preserve"> </w:t>
      </w:r>
    </w:p>
    <w:p w14:paraId="39DC923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425386"/>
    <w:multiLevelType w:val="hybridMultilevel"/>
    <w:tmpl w:val="A3B4C962"/>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4A43AE"/>
    <w:multiLevelType w:val="hybridMultilevel"/>
    <w:tmpl w:val="AA109FD0"/>
    <w:lvl w:ilvl="0" w:tplc="F0A4661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141242"/>
    <w:multiLevelType w:val="hybridMultilevel"/>
    <w:tmpl w:val="0DDAE6A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705A23"/>
    <w:multiLevelType w:val="hybridMultilevel"/>
    <w:tmpl w:val="3A5C4FF0"/>
    <w:lvl w:ilvl="0" w:tplc="966C5B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E34894"/>
    <w:multiLevelType w:val="hybridMultilevel"/>
    <w:tmpl w:val="BC8A8194"/>
    <w:lvl w:ilvl="0" w:tplc="8266246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256B33"/>
    <w:multiLevelType w:val="hybridMultilevel"/>
    <w:tmpl w:val="05C812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0E42A1"/>
    <w:multiLevelType w:val="hybridMultilevel"/>
    <w:tmpl w:val="C89A544C"/>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021301"/>
    <w:multiLevelType w:val="hybridMultilevel"/>
    <w:tmpl w:val="BFE2B42A"/>
    <w:lvl w:ilvl="0" w:tplc="429AA4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9"/>
  </w:num>
  <w:num w:numId="15">
    <w:abstractNumId w:val="16"/>
  </w:num>
  <w:num w:numId="16">
    <w:abstractNumId w:val="12"/>
  </w:num>
  <w:num w:numId="17">
    <w:abstractNumId w:val="15"/>
  </w:num>
  <w:num w:numId="18">
    <w:abstractNumId w:val="18"/>
  </w:num>
  <w:num w:numId="19">
    <w:abstractNumId w:val="20"/>
  </w:num>
  <w:num w:numId="20">
    <w:abstractNumId w:val="13"/>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754A66"/>
    <w:rsid w:val="000139A3"/>
    <w:rsid w:val="000C7751"/>
    <w:rsid w:val="000D0F50"/>
    <w:rsid w:val="00100833"/>
    <w:rsid w:val="00104529"/>
    <w:rsid w:val="00105942"/>
    <w:rsid w:val="00107396"/>
    <w:rsid w:val="00131DC8"/>
    <w:rsid w:val="00144A4C"/>
    <w:rsid w:val="001727B1"/>
    <w:rsid w:val="00176AB0"/>
    <w:rsid w:val="00177B7D"/>
    <w:rsid w:val="0018322D"/>
    <w:rsid w:val="001958F4"/>
    <w:rsid w:val="001B5776"/>
    <w:rsid w:val="001E527A"/>
    <w:rsid w:val="001F78CE"/>
    <w:rsid w:val="00200E20"/>
    <w:rsid w:val="00251FC7"/>
    <w:rsid w:val="002855A7"/>
    <w:rsid w:val="002B146A"/>
    <w:rsid w:val="002B5E17"/>
    <w:rsid w:val="00315690"/>
    <w:rsid w:val="00316B75"/>
    <w:rsid w:val="00325646"/>
    <w:rsid w:val="003460F2"/>
    <w:rsid w:val="0038158C"/>
    <w:rsid w:val="003902BA"/>
    <w:rsid w:val="003A09E2"/>
    <w:rsid w:val="00407037"/>
    <w:rsid w:val="004605D6"/>
    <w:rsid w:val="004B5DD8"/>
    <w:rsid w:val="004C60E8"/>
    <w:rsid w:val="004E3579"/>
    <w:rsid w:val="004E728B"/>
    <w:rsid w:val="004F39E0"/>
    <w:rsid w:val="00537BD5"/>
    <w:rsid w:val="0057268A"/>
    <w:rsid w:val="005D0DBB"/>
    <w:rsid w:val="005D2912"/>
    <w:rsid w:val="006065BD"/>
    <w:rsid w:val="00645FA9"/>
    <w:rsid w:val="00647866"/>
    <w:rsid w:val="00665003"/>
    <w:rsid w:val="006A2AD0"/>
    <w:rsid w:val="006C2375"/>
    <w:rsid w:val="006D4ECC"/>
    <w:rsid w:val="00717781"/>
    <w:rsid w:val="00722258"/>
    <w:rsid w:val="007243E5"/>
    <w:rsid w:val="00754A66"/>
    <w:rsid w:val="00766EA0"/>
    <w:rsid w:val="00797AB1"/>
    <w:rsid w:val="007A2226"/>
    <w:rsid w:val="007E7108"/>
    <w:rsid w:val="007F5B66"/>
    <w:rsid w:val="007F7D23"/>
    <w:rsid w:val="00813120"/>
    <w:rsid w:val="008157AD"/>
    <w:rsid w:val="00823A1C"/>
    <w:rsid w:val="00845B9D"/>
    <w:rsid w:val="00860984"/>
    <w:rsid w:val="008B3ECB"/>
    <w:rsid w:val="008B4E85"/>
    <w:rsid w:val="008C1B2E"/>
    <w:rsid w:val="0091627E"/>
    <w:rsid w:val="0097032B"/>
    <w:rsid w:val="009917C8"/>
    <w:rsid w:val="009D2EAD"/>
    <w:rsid w:val="009D54B2"/>
    <w:rsid w:val="009E1922"/>
    <w:rsid w:val="009F7ED2"/>
    <w:rsid w:val="00A93661"/>
    <w:rsid w:val="00A95652"/>
    <w:rsid w:val="00AC0AB8"/>
    <w:rsid w:val="00B33C6D"/>
    <w:rsid w:val="00B4508F"/>
    <w:rsid w:val="00B528A3"/>
    <w:rsid w:val="00B55AD5"/>
    <w:rsid w:val="00B76E66"/>
    <w:rsid w:val="00B8057C"/>
    <w:rsid w:val="00BD6238"/>
    <w:rsid w:val="00BF593B"/>
    <w:rsid w:val="00BF773A"/>
    <w:rsid w:val="00BF7E81"/>
    <w:rsid w:val="00C13773"/>
    <w:rsid w:val="00C17CC8"/>
    <w:rsid w:val="00C72E45"/>
    <w:rsid w:val="00C83417"/>
    <w:rsid w:val="00C9604F"/>
    <w:rsid w:val="00CA19AA"/>
    <w:rsid w:val="00CB467F"/>
    <w:rsid w:val="00CC0F12"/>
    <w:rsid w:val="00CC5298"/>
    <w:rsid w:val="00CC74C2"/>
    <w:rsid w:val="00CD736E"/>
    <w:rsid w:val="00CD798D"/>
    <w:rsid w:val="00CE161E"/>
    <w:rsid w:val="00CF59A8"/>
    <w:rsid w:val="00D325A9"/>
    <w:rsid w:val="00D36A8A"/>
    <w:rsid w:val="00D61409"/>
    <w:rsid w:val="00D6691E"/>
    <w:rsid w:val="00D71170"/>
    <w:rsid w:val="00DA1C92"/>
    <w:rsid w:val="00DA25D4"/>
    <w:rsid w:val="00DA6538"/>
    <w:rsid w:val="00E15E75"/>
    <w:rsid w:val="00E45C3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9D87F"/>
  <w15:chartTrackingRefBased/>
  <w15:docId w15:val="{4816F3B3-EB54-48C4-AFB5-217D60DBC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4A66"/>
    <w:rPr>
      <w:rFonts w:ascii="Georgia" w:hAnsi="Georgia" w:cs="Helvetica"/>
    </w:rPr>
  </w:style>
  <w:style w:type="paragraph" w:styleId="Heading1">
    <w:name w:val="heading 1"/>
    <w:aliases w:val="Pocket"/>
    <w:basedOn w:val="Normal"/>
    <w:next w:val="Normal"/>
    <w:link w:val="Heading1Char"/>
    <w:qFormat/>
    <w:rsid w:val="00754A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4A6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Cites,n"/>
    <w:basedOn w:val="Normal"/>
    <w:next w:val="Normal"/>
    <w:link w:val="Heading3Char"/>
    <w:uiPriority w:val="2"/>
    <w:unhideWhenUsed/>
    <w:qFormat/>
    <w:rsid w:val="00754A6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754A66"/>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754A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4A66"/>
  </w:style>
  <w:style w:type="character" w:customStyle="1" w:styleId="Heading1Char">
    <w:name w:val="Heading 1 Char"/>
    <w:aliases w:val="Pocket Char"/>
    <w:basedOn w:val="DefaultParagraphFont"/>
    <w:link w:val="Heading1"/>
    <w:rsid w:val="00754A66"/>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754A66"/>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754A66"/>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754A66"/>
    <w:rPr>
      <w:rFonts w:ascii="Georgia" w:eastAsiaTheme="majorEastAsia" w:hAnsi="Georgia" w:cstheme="majorBidi"/>
      <w:b/>
      <w:iCs/>
      <w:sz w:val="28"/>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754A66"/>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54A66"/>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754A66"/>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54A66"/>
    <w:rPr>
      <w:color w:val="auto"/>
      <w:u w:val="none"/>
    </w:rPr>
  </w:style>
  <w:style w:type="character" w:styleId="FollowedHyperlink">
    <w:name w:val="FollowedHyperlink"/>
    <w:basedOn w:val="DefaultParagraphFont"/>
    <w:uiPriority w:val="99"/>
    <w:semiHidden/>
    <w:unhideWhenUsed/>
    <w:rsid w:val="00754A66"/>
    <w:rPr>
      <w:color w:val="auto"/>
      <w:u w:val="none"/>
    </w:rPr>
  </w:style>
  <w:style w:type="paragraph" w:customStyle="1" w:styleId="Emphasis1">
    <w:name w:val="Emphasis1"/>
    <w:basedOn w:val="Normal"/>
    <w:link w:val="Emphasis"/>
    <w:uiPriority w:val="7"/>
    <w:qFormat/>
    <w:rsid w:val="00200E2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200E2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200E20"/>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200E20"/>
  </w:style>
  <w:style w:type="paragraph" w:styleId="NormalWeb">
    <w:name w:val="Normal (Web)"/>
    <w:basedOn w:val="Normal"/>
    <w:uiPriority w:val="99"/>
    <w:semiHidden/>
    <w:unhideWhenUsed/>
    <w:rsid w:val="00200E20"/>
    <w:pPr>
      <w:spacing w:before="100" w:beforeAutospacing="1" w:after="100" w:afterAutospacing="1" w:line="240" w:lineRule="auto"/>
    </w:pPr>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200E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0E20"/>
    <w:rPr>
      <w:rFonts w:ascii="Lucida Grande" w:hAnsi="Lucida Grande" w:cs="Lucida Grande"/>
      <w:sz w:val="24"/>
    </w:rPr>
  </w:style>
  <w:style w:type="paragraph" w:styleId="ListParagraph">
    <w:name w:val="List Paragraph"/>
    <w:aliases w:val="6 font"/>
    <w:basedOn w:val="Normal"/>
    <w:uiPriority w:val="99"/>
    <w:unhideWhenUsed/>
    <w:qFormat/>
    <w:rsid w:val="00200E20"/>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200E2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13034</Words>
  <Characters>74297</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3</cp:revision>
  <dcterms:created xsi:type="dcterms:W3CDTF">2022-02-19T16:00:00Z</dcterms:created>
  <dcterms:modified xsi:type="dcterms:W3CDTF">2022-02-19T17:03:00Z</dcterms:modified>
</cp:coreProperties>
</file>