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4F579" w14:textId="77777777" w:rsidR="00016EBA" w:rsidRDefault="00016EBA" w:rsidP="00016EBA">
      <w:pPr>
        <w:pStyle w:val="Heading2"/>
        <w:rPr>
          <w:rFonts w:eastAsia="Calibri" w:cs="Calibri"/>
          <w:b w:val="0"/>
          <w:u w:val="single"/>
        </w:rPr>
      </w:pPr>
      <w:r>
        <w:rPr>
          <w:rFonts w:eastAsia="Calibri" w:cs="Calibri"/>
          <w:u w:val="single"/>
        </w:rPr>
        <w:t>CP</w:t>
      </w:r>
    </w:p>
    <w:p w14:paraId="2FFA027E" w14:textId="77777777" w:rsidR="00016EBA" w:rsidRDefault="00016EBA" w:rsidP="00016EBA">
      <w:pPr>
        <w:pStyle w:val="Heading4"/>
        <w:spacing w:line="240" w:lineRule="auto"/>
        <w:rPr>
          <w:rFonts w:eastAsia="Calibri" w:cs="Calibri"/>
          <w:b w:val="0"/>
          <w:color w:val="000000"/>
        </w:rPr>
      </w:pPr>
      <w:r>
        <w:rPr>
          <w:rFonts w:eastAsia="Calibri" w:cs="Calibri"/>
          <w:color w:val="000000"/>
        </w:rPr>
        <w:t>CP text: space faring nations should establish an international governing body that:</w:t>
      </w:r>
    </w:p>
    <w:p w14:paraId="253E65F4" w14:textId="77777777" w:rsidR="00016EBA" w:rsidRDefault="00016EBA" w:rsidP="00016EBA">
      <w:pPr>
        <w:numPr>
          <w:ilvl w:val="0"/>
          <w:numId w:val="13"/>
        </w:numPr>
        <w:spacing w:after="0" w:line="240" w:lineRule="auto"/>
        <w:rPr>
          <w:rFonts w:eastAsia="Calibri" w:cs="Calibri"/>
          <w:b/>
          <w:sz w:val="26"/>
          <w:szCs w:val="26"/>
        </w:rPr>
      </w:pPr>
      <w:r>
        <w:rPr>
          <w:rFonts w:eastAsia="Calibri" w:cs="Calibri"/>
          <w:b/>
          <w:sz w:val="26"/>
          <w:szCs w:val="26"/>
        </w:rPr>
        <w:t xml:space="preserve">Establishes a Space Resource Fund </w:t>
      </w:r>
    </w:p>
    <w:p w14:paraId="65DA14BC" w14:textId="77777777" w:rsidR="00016EBA" w:rsidRDefault="00016EBA" w:rsidP="00016EBA">
      <w:pPr>
        <w:rPr>
          <w:rFonts w:eastAsia="Calibri" w:cs="Calibri"/>
        </w:rPr>
      </w:pPr>
    </w:p>
    <w:p w14:paraId="7A5A5AFE" w14:textId="77777777" w:rsidR="00016EBA" w:rsidRDefault="00016EBA" w:rsidP="00016EBA">
      <w:pPr>
        <w:pStyle w:val="Heading4"/>
        <w:spacing w:line="240" w:lineRule="auto"/>
        <w:rPr>
          <w:rFonts w:eastAsia="Calibri" w:cs="Calibri"/>
          <w:b w:val="0"/>
          <w:color w:val="000000"/>
        </w:rPr>
      </w:pPr>
      <w:r>
        <w:rPr>
          <w:rFonts w:eastAsia="Calibri" w:cs="Calibri"/>
          <w:color w:val="000000"/>
        </w:rPr>
        <w:t xml:space="preserve">CP solves - Creating a legal regime ensures everyone benefits from mining creates sustainable mining while avoiding conflict &amp; promoting competition </w:t>
      </w:r>
    </w:p>
    <w:p w14:paraId="7761B549" w14:textId="77777777" w:rsidR="00016EBA" w:rsidRDefault="00016EBA" w:rsidP="00016EBA">
      <w:pPr>
        <w:spacing w:line="240" w:lineRule="auto"/>
        <w:rPr>
          <w:rFonts w:eastAsia="Calibri" w:cs="Calibri"/>
          <w:sz w:val="24"/>
        </w:rPr>
      </w:pPr>
      <w:r>
        <w:rPr>
          <w:rFonts w:eastAsia="Calibri" w:cs="Calibri"/>
        </w:rPr>
        <w:t xml:space="preserve">Morgan </w:t>
      </w:r>
      <w:proofErr w:type="spellStart"/>
      <w:r>
        <w:rPr>
          <w:rFonts w:eastAsia="Calibri" w:cs="Calibri"/>
          <w:b/>
          <w:sz w:val="26"/>
          <w:szCs w:val="26"/>
        </w:rPr>
        <w:t>Saletta</w:t>
      </w:r>
      <w:proofErr w:type="spellEnd"/>
      <w:r>
        <w:rPr>
          <w:rFonts w:eastAsia="Calibri" w:cs="Calibri"/>
          <w:b/>
          <w:sz w:val="26"/>
          <w:szCs w:val="26"/>
        </w:rPr>
        <w:t xml:space="preserve"> 16,</w:t>
      </w:r>
      <w:r>
        <w:rPr>
          <w:rFonts w:eastAsia="Calibri" w:cs="Calibri"/>
        </w:rPr>
        <w:t xml:space="preserve"> PhD, History and Philosophy of Science, The University of Melbourne, “All of humanity should share in the space mining boom,” Conversation, 4-17-2016, https://theconversation.com/all-of-humanity-should-share-in-the-space-mining-boom-57740</w:t>
      </w:r>
    </w:p>
    <w:p w14:paraId="7A74AAD3" w14:textId="77777777" w:rsidR="00016EBA" w:rsidRDefault="00016EBA" w:rsidP="00016EBA">
      <w:pPr>
        <w:spacing w:line="240" w:lineRule="auto"/>
        <w:rPr>
          <w:rFonts w:eastAsia="Calibri" w:cs="Calibri"/>
          <w:u w:val="single"/>
        </w:rPr>
      </w:pPr>
      <w:r>
        <w:rPr>
          <w:rFonts w:eastAsia="Calibri" w:cs="Calibri"/>
          <w:sz w:val="12"/>
          <w:szCs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Pr>
          <w:rFonts w:eastAsia="Calibri" w:cs="Calibri"/>
          <w:sz w:val="12"/>
          <w:szCs w:val="12"/>
        </w:rPr>
        <w:t>Diamondis</w:t>
      </w:r>
      <w:proofErr w:type="spellEnd"/>
      <w:r>
        <w:rPr>
          <w:rFonts w:eastAsia="Calibri" w:cs="Calibri"/>
          <w:sz w:val="12"/>
          <w:szCs w:val="12"/>
        </w:rPr>
        <w:t xml:space="preserve">, co-founder of Planetary Resources and founder of the </w:t>
      </w:r>
      <w:proofErr w:type="spellStart"/>
      <w:r>
        <w:rPr>
          <w:rFonts w:eastAsia="Calibri" w:cs="Calibri"/>
          <w:sz w:val="12"/>
          <w:szCs w:val="12"/>
        </w:rPr>
        <w:t>XPrize</w:t>
      </w:r>
      <w:proofErr w:type="spellEnd"/>
      <w:r>
        <w:rPr>
          <w:rFonts w:eastAsia="Calibri" w:cs="Calibri"/>
          <w:sz w:val="12"/>
          <w:szCs w:val="12"/>
        </w:rPr>
        <w:t xml:space="preserve"> Grand Challenges, believes that the benefits to humanity give us a moral imperative to explore and </w:t>
      </w:r>
      <w:proofErr w:type="spellStart"/>
      <w:r>
        <w:rPr>
          <w:rFonts w:eastAsia="Calibri" w:cs="Calibri"/>
          <w:sz w:val="12"/>
          <w:szCs w:val="12"/>
        </w:rPr>
        <w:t>utilise</w:t>
      </w:r>
      <w:proofErr w:type="spellEnd"/>
      <w:r>
        <w:rPr>
          <w:rFonts w:eastAsia="Calibri" w:cs="Calibri"/>
          <w:sz w:val="12"/>
          <w:szCs w:val="12"/>
        </w:rPr>
        <w:t xml:space="preserve"> space. He has also declared “there are twenty-trillion-dollar checks up there, waiting to be cashed!” </w:t>
      </w:r>
      <w:r>
        <w:rPr>
          <w:rFonts w:eastAsia="Calibri" w:cs="Calibri"/>
          <w:u w:val="single"/>
        </w:rPr>
        <w:t xml:space="preserve">However, behind the utopian rhetoric and dazzling dreams of riches lie some very real problems. </w:t>
      </w:r>
      <w:r>
        <w:rPr>
          <w:rFonts w:eastAsia="Calibri" w:cs="Calibri"/>
          <w:sz w:val="12"/>
          <w:szCs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Pr>
          <w:rFonts w:eastAsia="Calibri" w:cs="Calibri"/>
          <w:sz w:val="12"/>
          <w:szCs w:val="12"/>
        </w:rPr>
        <w:t>licence</w:t>
      </w:r>
      <w:proofErr w:type="spellEnd"/>
      <w:r>
        <w:rPr>
          <w:rFonts w:eastAsia="Calibri" w:cs="Calibri"/>
          <w:sz w:val="12"/>
          <w:szCs w:val="12"/>
        </w:rPr>
        <w:t xml:space="preserve"> companies to engage in timber extraction, mining, offshore oil exploration and other activities, receiving </w:t>
      </w:r>
      <w:proofErr w:type="gramStart"/>
      <w:r>
        <w:rPr>
          <w:rFonts w:eastAsia="Calibri" w:cs="Calibri"/>
          <w:sz w:val="12"/>
          <w:szCs w:val="12"/>
        </w:rPr>
        <w:t>royalties</w:t>
      </w:r>
      <w:proofErr w:type="gramEnd"/>
      <w:r>
        <w:rPr>
          <w:rFonts w:eastAsia="Calibri" w:cs="Calibri"/>
          <w:sz w:val="12"/>
          <w:szCs w:val="12"/>
        </w:rPr>
        <w:t xml:space="preserve"> payments on production. In the United States, revenues from such royalties </w:t>
      </w:r>
      <w:proofErr w:type="spellStart"/>
      <w:r>
        <w:rPr>
          <w:rFonts w:eastAsia="Calibri" w:cs="Calibri"/>
          <w:sz w:val="12"/>
          <w:szCs w:val="12"/>
        </w:rPr>
        <w:t>totalled</w:t>
      </w:r>
      <w:proofErr w:type="spellEnd"/>
      <w:r>
        <w:rPr>
          <w:rFonts w:eastAsia="Calibri" w:cs="Calibri"/>
          <w:sz w:val="12"/>
          <w:szCs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Pr>
          <w:rFonts w:eastAsia="Calibri" w:cs="Calibri"/>
          <w:highlight w:val="cyan"/>
          <w:u w:val="single"/>
        </w:rPr>
        <w:t xml:space="preserve">The riches exist, but how will humanity benefit from mining in outer space, or for that matter, </w:t>
      </w:r>
      <w:r>
        <w:rPr>
          <w:rFonts w:eastAsia="Calibri" w:cs="Calibri"/>
          <w:b/>
          <w:highlight w:val="cyan"/>
          <w:u w:val="single"/>
        </w:rPr>
        <w:t xml:space="preserve">other global commons such as the </w:t>
      </w:r>
      <w:proofErr w:type="gramStart"/>
      <w:r>
        <w:rPr>
          <w:rFonts w:eastAsia="Calibri" w:cs="Calibri"/>
          <w:b/>
          <w:highlight w:val="cyan"/>
          <w:u w:val="single"/>
        </w:rPr>
        <w:t>deep sea</w:t>
      </w:r>
      <w:proofErr w:type="gramEnd"/>
      <w:r>
        <w:rPr>
          <w:rFonts w:eastAsia="Calibri" w:cs="Calibri"/>
          <w:b/>
          <w:highlight w:val="cyan"/>
          <w:u w:val="single"/>
        </w:rPr>
        <w:t xml:space="preserve"> floor</w:t>
      </w:r>
      <w:r>
        <w:rPr>
          <w:rFonts w:eastAsia="Calibri" w:cs="Calibri"/>
          <w:b/>
          <w:u w:val="single"/>
        </w:rPr>
        <w:t xml:space="preserve">? </w:t>
      </w:r>
      <w:r>
        <w:rPr>
          <w:rFonts w:eastAsia="Calibri" w:cs="Calibri"/>
          <w:sz w:val="12"/>
          <w:szCs w:val="12"/>
        </w:rPr>
        <w:t xml:space="preserve">Behind the lofty rhetoric of benefits to humanity, there is a dark shadow of voodoo economics, the shambling, walking dead figure of </w:t>
      </w:r>
      <w:proofErr w:type="spellStart"/>
      <w:proofErr w:type="gramStart"/>
      <w:r>
        <w:rPr>
          <w:rFonts w:eastAsia="Calibri" w:cs="Calibri"/>
          <w:sz w:val="12"/>
          <w:szCs w:val="12"/>
        </w:rPr>
        <w:t>trickle down</w:t>
      </w:r>
      <w:proofErr w:type="spellEnd"/>
      <w:proofErr w:type="gramEnd"/>
      <w:r>
        <w:rPr>
          <w:rFonts w:eastAsia="Calibri" w:cs="Calibri"/>
          <w:sz w:val="12"/>
          <w:szCs w:val="12"/>
        </w:rPr>
        <w:t xml:space="preserve"> economics– and the possibility of a world where a few trillionaires enjoy the view from space while others barely eke a living on its surface. </w:t>
      </w:r>
      <w:r>
        <w:rPr>
          <w:rFonts w:eastAsia="Calibri" w:cs="Calibri"/>
          <w:u w:val="single"/>
        </w:rPr>
        <w:t>Yet we do suggest that commercial interests and profit seeking can be a healthy part of the exploration of outer space</w:t>
      </w:r>
      <w:r>
        <w:rPr>
          <w:rFonts w:eastAsia="Calibri" w:cs="Calibri"/>
          <w:sz w:val="12"/>
          <w:szCs w:val="12"/>
        </w:rPr>
        <w:t xml:space="preserve">. </w:t>
      </w:r>
      <w:r>
        <w:rPr>
          <w:rFonts w:eastAsia="Calibri" w:cs="Calibri"/>
          <w:u w:val="single"/>
        </w:rPr>
        <w:t xml:space="preserve">Yet outer space is not the Wild West frontier of Frederick Jackson Turner, nor do we live in the </w:t>
      </w:r>
      <w:proofErr w:type="gramStart"/>
      <w:r>
        <w:rPr>
          <w:rFonts w:eastAsia="Calibri" w:cs="Calibri"/>
          <w:u w:val="single"/>
        </w:rPr>
        <w:t>Gold</w:t>
      </w:r>
      <w:proofErr w:type="gramEnd"/>
      <w:r>
        <w:rPr>
          <w:rFonts w:eastAsia="Calibri" w:cs="Calibri"/>
          <w:u w:val="single"/>
        </w:rPr>
        <w:t xml:space="preserve"> Rush days of Jack London’s tale of greed and death. In the common heritage of space, with multiple state and private actors engaging in exploration and potentially exploitation</w:t>
      </w:r>
      <w:r>
        <w:rPr>
          <w:rFonts w:eastAsia="Calibri" w:cs="Calibri"/>
          <w:sz w:val="12"/>
          <w:szCs w:val="12"/>
        </w:rPr>
        <w:t xml:space="preserve">, </w:t>
      </w:r>
      <w:r>
        <w:rPr>
          <w:rFonts w:eastAsia="Calibri" w:cs="Calibri"/>
          <w:b/>
          <w:highlight w:val="cyan"/>
          <w:u w:val="single"/>
        </w:rPr>
        <w:t>international cooperation and oversight will benefit all</w:t>
      </w:r>
      <w:r>
        <w:rPr>
          <w:rFonts w:eastAsia="Calibri" w:cs="Calibri"/>
          <w:b/>
          <w:u w:val="single"/>
        </w:rPr>
        <w:t xml:space="preserve">. </w:t>
      </w:r>
      <w:r>
        <w:rPr>
          <w:rFonts w:eastAsia="Calibri" w:cs="Calibri"/>
          <w:sz w:val="12"/>
          <w:szCs w:val="12"/>
        </w:rPr>
        <w:t xml:space="preserve">The Alaskan model </w:t>
      </w:r>
      <w:r>
        <w:rPr>
          <w:rFonts w:eastAsia="Calibri" w:cs="Calibri"/>
          <w:u w:val="single"/>
        </w:rPr>
        <w:t>There is a balanced, pragmatic approach that will promote commercial and profit driven activities, while also producing tangible benefits to all of humanity</w:t>
      </w:r>
      <w:r>
        <w:rPr>
          <w:rFonts w:eastAsia="Calibri" w:cs="Calibri"/>
          <w:sz w:val="12"/>
          <w:szCs w:val="12"/>
        </w:rPr>
        <w:t xml:space="preserve">. Importantly, this pragmatic approach has a </w:t>
      </w:r>
      <w:proofErr w:type="spellStart"/>
      <w:proofErr w:type="gramStart"/>
      <w:r>
        <w:rPr>
          <w:rFonts w:eastAsia="Calibri" w:cs="Calibri"/>
          <w:sz w:val="12"/>
          <w:szCs w:val="12"/>
        </w:rPr>
        <w:t>well established</w:t>
      </w:r>
      <w:proofErr w:type="spellEnd"/>
      <w:proofErr w:type="gramEnd"/>
      <w:r>
        <w:rPr>
          <w:rFonts w:eastAsia="Calibri" w:cs="Calibri"/>
          <w:sz w:val="12"/>
          <w:szCs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Pr>
          <w:rFonts w:eastAsia="Calibri" w:cs="Calibri"/>
          <w:u w:val="single"/>
        </w:rPr>
        <w:t xml:space="preserve">In 1977, Hammond suggested that “rather than permitting government to spend all public monies earned through the exploitation of the public’s resources for what government thinks best, let’s grant shares to Alaskans.” </w:t>
      </w:r>
      <w:r>
        <w:rPr>
          <w:rFonts w:eastAsia="Calibri" w:cs="Calibri"/>
          <w:sz w:val="12"/>
          <w:szCs w:val="12"/>
        </w:rPr>
        <w:t xml:space="preserve">The first dividend payment was made in 1982, and in 2015 that payment amounted to US$2,072. </w:t>
      </w:r>
      <w:r>
        <w:rPr>
          <w:rFonts w:eastAsia="Calibri" w:cs="Calibri"/>
          <w:u w:val="single"/>
        </w:rPr>
        <w:t xml:space="preserve">Linking a citizen’s dividend to a sovereign wealth fund was unique, but the idea of a citizen’s dividend has a long and venerable tradition. One of the earliest advocates was no less than the political theorist and American Revolutionary, Thomas Paine. </w:t>
      </w:r>
      <w:r>
        <w:rPr>
          <w:rFonts w:eastAsia="Calibri" w:cs="Calibri"/>
          <w:sz w:val="12"/>
          <w:szCs w:val="12"/>
        </w:rPr>
        <w:t xml:space="preserve">International body How would this work for outer space? </w:t>
      </w:r>
      <w:r>
        <w:rPr>
          <w:rFonts w:eastAsia="Calibri" w:cs="Calibri"/>
          <w:highlight w:val="cyan"/>
          <w:u w:val="single"/>
        </w:rPr>
        <w:t xml:space="preserve">We need an international body </w:t>
      </w:r>
      <w:proofErr w:type="gramStart"/>
      <w:r>
        <w:rPr>
          <w:rFonts w:eastAsia="Calibri" w:cs="Calibri"/>
          <w:highlight w:val="cyan"/>
          <w:u w:val="single"/>
        </w:rPr>
        <w:t>similar to</w:t>
      </w:r>
      <w:proofErr w:type="gramEnd"/>
      <w:r>
        <w:rPr>
          <w:rFonts w:eastAsia="Calibri" w:cs="Calibri"/>
          <w:highlight w:val="cyan"/>
          <w:u w:val="single"/>
        </w:rPr>
        <w:t xml:space="preserve"> the International Seabed Authority</w:t>
      </w:r>
      <w:r>
        <w:rPr>
          <w:rFonts w:eastAsia="Calibri" w:cs="Calibri"/>
          <w:sz w:val="12"/>
          <w:szCs w:val="12"/>
        </w:rPr>
        <w:t xml:space="preserve">, which was established by the United Nations Convention on the Law of the Sea, or the International Telecommunications Union, which allocates satellite orbits. </w:t>
      </w:r>
      <w:r>
        <w:rPr>
          <w:rFonts w:eastAsia="Calibri" w:cs="Calibri"/>
          <w:b/>
          <w:highlight w:val="cyan"/>
          <w:u w:val="single"/>
        </w:rPr>
        <w:t>This would provide the stable business and investment environment that entrepreneurs seek by ensuring international law and obligations are met</w:t>
      </w:r>
      <w:r>
        <w:rPr>
          <w:rFonts w:eastAsia="Calibri" w:cs="Calibri"/>
          <w:sz w:val="12"/>
          <w:szCs w:val="12"/>
          <w:highlight w:val="cyan"/>
        </w:rPr>
        <w:t>.</w:t>
      </w:r>
      <w:r>
        <w:rPr>
          <w:rFonts w:eastAsia="Calibri" w:cs="Calibri"/>
          <w:sz w:val="12"/>
          <w:szCs w:val="12"/>
        </w:rPr>
        <w:t xml:space="preserve"> </w:t>
      </w:r>
      <w:r>
        <w:rPr>
          <w:rFonts w:eastAsia="Calibri" w:cs="Calibri"/>
          <w:highlight w:val="cyan"/>
          <w:u w:val="single"/>
        </w:rPr>
        <w:t>This body could license outer space resources and levy a royalty on production, which is part of standard business practice between petroleum and other mining companies</w:t>
      </w:r>
      <w:r>
        <w:rPr>
          <w:rFonts w:eastAsia="Calibri" w:cs="Calibri"/>
          <w:u w:val="single"/>
        </w:rPr>
        <w:t xml:space="preserve"> and governments here on Earth. </w:t>
      </w:r>
      <w:r>
        <w:rPr>
          <w:rFonts w:eastAsia="Calibri" w:cs="Calibri"/>
          <w:highlight w:val="cyan"/>
          <w:u w:val="single"/>
        </w:rPr>
        <w:t>In turn, these revenues, or a significant portion thereof, would be deposited in a Space Resource Fund, possibly under the aegis of the World Bank. And every single citizen on Earth</w:t>
      </w:r>
      <w:r>
        <w:rPr>
          <w:rFonts w:eastAsia="Calibri" w:cs="Calibri"/>
          <w:u w:val="single"/>
        </w:rPr>
        <w:t xml:space="preserve">, say aged 18 or above, </w:t>
      </w:r>
      <w:r>
        <w:rPr>
          <w:rFonts w:eastAsia="Calibri" w:cs="Calibri"/>
          <w:highlight w:val="cyan"/>
          <w:u w:val="single"/>
        </w:rPr>
        <w:t xml:space="preserve">would receive </w:t>
      </w:r>
      <w:r>
        <w:rPr>
          <w:rFonts w:eastAsia="Calibri" w:cs="Calibri"/>
          <w:highlight w:val="cyan"/>
          <w:u w:val="single"/>
        </w:rPr>
        <w:lastRenderedPageBreak/>
        <w:t>a dividend on a yearly basis as their rightful share as owners of the common province of humankind</w:t>
      </w:r>
      <w:r>
        <w:rPr>
          <w:rFonts w:eastAsia="Calibri" w:cs="Calibri"/>
          <w:sz w:val="12"/>
          <w:szCs w:val="12"/>
        </w:rPr>
        <w:t xml:space="preserve">. </w:t>
      </w:r>
      <w:r>
        <w:rPr>
          <w:rFonts w:eastAsia="Calibri" w:cs="Calibri"/>
          <w:u w:val="single"/>
        </w:rPr>
        <w:t>Crucially, we are not suggesting redistribution</w:t>
      </w:r>
      <w:r>
        <w:rPr>
          <w:rFonts w:eastAsia="Calibri" w:cs="Calibri"/>
          <w:sz w:val="12"/>
          <w:szCs w:val="12"/>
        </w:rPr>
        <w:t xml:space="preserve">, which has been an obstacle to the International Seabed Authority and the Moon Treaty in the past, but a fair share dividend of wealth that truly belongs to everyone. </w:t>
      </w:r>
      <w:r>
        <w:rPr>
          <w:rFonts w:eastAsia="Calibri" w:cs="Calibri"/>
          <w:u w:val="single"/>
        </w:rPr>
        <w:t xml:space="preserve">Our model doesn’t provide a handout, or a welfare cheque, or charity from a trillionaire </w:t>
      </w:r>
      <w:proofErr w:type="spellStart"/>
      <w:r>
        <w:rPr>
          <w:rFonts w:eastAsia="Calibri" w:cs="Calibri"/>
          <w:u w:val="single"/>
        </w:rPr>
        <w:t>philanthopist</w:t>
      </w:r>
      <w:proofErr w:type="spellEnd"/>
      <w:r>
        <w:rPr>
          <w:rFonts w:eastAsia="Calibri" w:cs="Calibri"/>
          <w:u w:val="single"/>
        </w:rPr>
        <w:t xml:space="preserve">; </w:t>
      </w:r>
      <w:r>
        <w:rPr>
          <w:rFonts w:eastAsia="Calibri" w:cs="Calibri"/>
          <w:highlight w:val="cyan"/>
          <w:u w:val="single"/>
        </w:rPr>
        <w:t xml:space="preserve">it pays </w:t>
      </w:r>
      <w:r>
        <w:rPr>
          <w:rFonts w:eastAsia="Calibri" w:cs="Calibri"/>
          <w:b/>
          <w:highlight w:val="cyan"/>
          <w:u w:val="single"/>
        </w:rPr>
        <w:t xml:space="preserve">every owner in a </w:t>
      </w:r>
      <w:proofErr w:type="gramStart"/>
      <w:r>
        <w:rPr>
          <w:rFonts w:eastAsia="Calibri" w:cs="Calibri"/>
          <w:b/>
          <w:highlight w:val="cyan"/>
          <w:u w:val="single"/>
        </w:rPr>
        <w:t>global commons</w:t>
      </w:r>
      <w:proofErr w:type="gramEnd"/>
      <w:r>
        <w:rPr>
          <w:rFonts w:eastAsia="Calibri" w:cs="Calibri"/>
          <w:b/>
          <w:highlight w:val="cyan"/>
          <w:u w:val="single"/>
        </w:rPr>
        <w:t xml:space="preserve"> a share of what is rightfully theirs. </w:t>
      </w:r>
      <w:r>
        <w:rPr>
          <w:rFonts w:eastAsia="Calibri" w:cs="Calibri"/>
          <w:highlight w:val="cyan"/>
          <w:u w:val="single"/>
        </w:rPr>
        <w:t>Even tiny dividends by the standards of the world’s wealthy nations would make a difference for some developing world farmers</w:t>
      </w:r>
      <w:r>
        <w:rPr>
          <w:rFonts w:eastAsia="Calibri" w:cs="Calibri"/>
          <w:sz w:val="12"/>
          <w:szCs w:val="12"/>
          <w:highlight w:val="cyan"/>
        </w:rPr>
        <w:t xml:space="preserve">. </w:t>
      </w:r>
      <w:r>
        <w:rPr>
          <w:rFonts w:eastAsia="Calibri" w:cs="Calibri"/>
          <w:b/>
          <w:highlight w:val="cyan"/>
          <w:u w:val="single"/>
        </w:rPr>
        <w:t>If there truly are trillions of dollars out there, then this might be something fundamentally world changing</w:t>
      </w:r>
      <w:r>
        <w:rPr>
          <w:rFonts w:eastAsia="Calibri" w:cs="Calibri"/>
          <w:b/>
          <w:u w:val="single"/>
        </w:rPr>
        <w:t>.</w:t>
      </w:r>
      <w:r>
        <w:rPr>
          <w:rFonts w:eastAsia="Calibri" w:cs="Calibri"/>
          <w:sz w:val="12"/>
          <w:szCs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Pr>
          <w:rFonts w:eastAsia="Calibri" w:cs="Calibri"/>
          <w:u w:val="single"/>
        </w:rPr>
        <w:t>By paying rent for the right to exploit resources in space and royalties on production, the same way oil companies pay to exploit oil in the Gulf of Mexico, they’ll be engaging in business as usual. They will have bought the right to make a potentially enormous profit and prove they really are responsible global citizens. And they’d get a citizen’s dividend cheque too.</w:t>
      </w:r>
    </w:p>
    <w:p w14:paraId="68CA63DA" w14:textId="77777777" w:rsidR="00016EBA" w:rsidRDefault="00016EBA" w:rsidP="00016EBA">
      <w:pPr>
        <w:pStyle w:val="Heading1"/>
        <w:pBdr>
          <w:top w:val="single" w:sz="24" w:space="0" w:color="auto"/>
        </w:pBdr>
      </w:pPr>
      <w:r w:rsidRPr="009F5432">
        <w:lastRenderedPageBreak/>
        <w:t>Innovation DA</w:t>
      </w:r>
    </w:p>
    <w:p w14:paraId="37657E22" w14:textId="77777777" w:rsidR="00016EBA" w:rsidRPr="009F5432" w:rsidRDefault="00016EBA" w:rsidP="00016EBA">
      <w:pPr>
        <w:pStyle w:val="Heading3"/>
      </w:pPr>
      <w:r w:rsidRPr="009F5432">
        <w:lastRenderedPageBreak/>
        <w:t>1NC</w:t>
      </w:r>
    </w:p>
    <w:p w14:paraId="4BA4B352" w14:textId="77777777" w:rsidR="00016EBA" w:rsidRDefault="00016EBA" w:rsidP="00016EBA">
      <w:pPr>
        <w:pStyle w:val="Heading4"/>
      </w:pPr>
      <w:r>
        <w:t xml:space="preserve">U.S. leads innovation </w:t>
      </w:r>
      <w:r w:rsidRPr="00BC2643">
        <w:rPr>
          <w:u w:val="single"/>
        </w:rPr>
        <w:t>globally</w:t>
      </w:r>
      <w:r>
        <w:t xml:space="preserve"> but it’s on the brink</w:t>
      </w:r>
    </w:p>
    <w:p w14:paraId="088029E2" w14:textId="77777777" w:rsidR="00016EBA" w:rsidRPr="00B43E35" w:rsidRDefault="00016EBA" w:rsidP="00016EBA">
      <w:r w:rsidRPr="00B43E35">
        <w:rPr>
          <w:rStyle w:val="Style13ptBold"/>
        </w:rPr>
        <w:t>Khan 19</w:t>
      </w:r>
      <w:r>
        <w:t xml:space="preserve"> [Dr. Mehmood Khan, chair of the U.S. Council on Competitiveness and Vice Chairman and Chief Scientific Officer for Global Research &amp; Development, PepsiCo. “Maintaining U.S. Leadership in Science and Technology.” 3/18/19. https://insight.ieeeusa.org/articles/maintaining-u-s-leadership-in-science-and-technology/]</w:t>
      </w:r>
    </w:p>
    <w:p w14:paraId="37D37574" w14:textId="77777777" w:rsidR="00016EBA" w:rsidRPr="00083F7D" w:rsidRDefault="00016EBA" w:rsidP="00016EBA">
      <w:pPr>
        <w:rPr>
          <w:rStyle w:val="StyleUnderline"/>
        </w:rPr>
      </w:pPr>
      <w:r w:rsidRPr="00083F7D">
        <w:rPr>
          <w:rStyle w:val="StyleUnderline"/>
        </w:rPr>
        <w:t>Can the U.S. Compete?</w:t>
      </w:r>
    </w:p>
    <w:p w14:paraId="464DBF61" w14:textId="77777777" w:rsidR="00016EBA" w:rsidRPr="00083F7D" w:rsidRDefault="00016EBA" w:rsidP="00016EBA">
      <w:pPr>
        <w:rPr>
          <w:u w:val="single"/>
        </w:rPr>
      </w:pPr>
      <w:r w:rsidRPr="00083F7D">
        <w:rPr>
          <w:rStyle w:val="StyleUnderline"/>
        </w:rPr>
        <w:t xml:space="preserve">We are seeing changes in technology, competition and the global economy, historic in terms of their </w:t>
      </w:r>
      <w:r w:rsidRPr="00083F7D">
        <w:rPr>
          <w:rStyle w:val="Emphasis"/>
        </w:rPr>
        <w:t>size</w:t>
      </w:r>
      <w:r w:rsidRPr="00083F7D">
        <w:rPr>
          <w:rStyle w:val="StyleUnderline"/>
        </w:rPr>
        <w:t xml:space="preserve">, </w:t>
      </w:r>
      <w:r w:rsidRPr="00083F7D">
        <w:rPr>
          <w:rStyle w:val="Emphasis"/>
        </w:rPr>
        <w:t>speed</w:t>
      </w:r>
      <w:r w:rsidRPr="00083F7D">
        <w:rPr>
          <w:rStyle w:val="StyleUnderline"/>
        </w:rPr>
        <w:t xml:space="preserve"> and </w:t>
      </w:r>
      <w:r w:rsidRPr="00083F7D">
        <w:rPr>
          <w:rStyle w:val="Emphasis"/>
        </w:rPr>
        <w:t>scope</w:t>
      </w:r>
      <w:r>
        <w:t xml:space="preserve">. </w:t>
      </w:r>
      <w:r w:rsidRPr="008673EE">
        <w:rPr>
          <w:rStyle w:val="StyleUnderline"/>
          <w:highlight w:val="cyan"/>
        </w:rPr>
        <w:t xml:space="preserve">The U.S. faces hyper competition, a potential new global superpower competitor in </w:t>
      </w:r>
      <w:r w:rsidRPr="008673EE">
        <w:rPr>
          <w:rStyle w:val="Emphasis"/>
          <w:highlight w:val="cyan"/>
        </w:rPr>
        <w:t>China</w:t>
      </w:r>
      <w:r w:rsidRPr="00083F7D">
        <w:rPr>
          <w:rStyle w:val="StyleUnderline"/>
        </w:rPr>
        <w:t>, and the prospect of economic and social disruption brought about by the unrelenting and accelerating march of technology</w:t>
      </w:r>
      <w:r>
        <w:t xml:space="preserve">. Nevertheless, </w:t>
      </w:r>
      <w:r w:rsidRPr="008673EE">
        <w:rPr>
          <w:rStyle w:val="StyleUnderline"/>
          <w:highlight w:val="cyan"/>
        </w:rPr>
        <w:t>in a global economy</w:t>
      </w:r>
      <w:r w:rsidRPr="00083F7D">
        <w:rPr>
          <w:rStyle w:val="StyleUnderline"/>
        </w:rPr>
        <w:t xml:space="preserve"> ever more </w:t>
      </w:r>
      <w:r w:rsidRPr="008673EE">
        <w:rPr>
          <w:rStyle w:val="StyleUnderline"/>
          <w:highlight w:val="cyan"/>
        </w:rPr>
        <w:t>driven by tech</w:t>
      </w:r>
      <w:r w:rsidRPr="00083F7D">
        <w:rPr>
          <w:rStyle w:val="StyleUnderline"/>
        </w:rPr>
        <w:t xml:space="preserve">nology </w:t>
      </w:r>
      <w:r w:rsidRPr="008673EE">
        <w:rPr>
          <w:rStyle w:val="StyleUnderline"/>
          <w:highlight w:val="cyan"/>
        </w:rPr>
        <w:t>and innovation</w:t>
      </w:r>
      <w:r w:rsidRPr="00083F7D">
        <w:rPr>
          <w:rStyle w:val="StyleUnderline"/>
        </w:rPr>
        <w:t xml:space="preserve">, </w:t>
      </w:r>
      <w:r w:rsidRPr="008673EE">
        <w:rPr>
          <w:rStyle w:val="StyleUnderline"/>
          <w:highlight w:val="cyan"/>
        </w:rPr>
        <w:t>an enabling environment for innovation remains the advantage of</w:t>
      </w:r>
      <w:r w:rsidRPr="00083F7D">
        <w:rPr>
          <w:rStyle w:val="StyleUnderline"/>
        </w:rPr>
        <w:t xml:space="preserve"> only a few economies, with </w:t>
      </w:r>
      <w:r w:rsidRPr="008673EE">
        <w:rPr>
          <w:rStyle w:val="StyleUnderline"/>
          <w:highlight w:val="cyan"/>
        </w:rPr>
        <w:t>the U</w:t>
      </w:r>
      <w:r w:rsidRPr="00083F7D">
        <w:rPr>
          <w:rStyle w:val="StyleUnderline"/>
        </w:rPr>
        <w:t xml:space="preserve">nited </w:t>
      </w:r>
      <w:r w:rsidRPr="008673EE">
        <w:rPr>
          <w:rStyle w:val="StyleUnderline"/>
          <w:highlight w:val="cyan"/>
        </w:rPr>
        <w:t>S</w:t>
      </w:r>
      <w:r w:rsidRPr="00083F7D">
        <w:rPr>
          <w:rStyle w:val="StyleUnderline"/>
        </w:rPr>
        <w:t xml:space="preserve">tates </w:t>
      </w:r>
      <w:r w:rsidRPr="008673EE">
        <w:rPr>
          <w:rStyle w:val="StyleUnderline"/>
          <w:highlight w:val="cyan"/>
        </w:rPr>
        <w:t xml:space="preserve">in a position of </w:t>
      </w:r>
      <w:r w:rsidRPr="008673EE">
        <w:rPr>
          <w:rStyle w:val="Emphasis"/>
          <w:highlight w:val="cyan"/>
        </w:rPr>
        <w:t>significant strength</w:t>
      </w:r>
      <w:r w:rsidRPr="00083F7D">
        <w:rPr>
          <w:rStyle w:val="StyleUnderline"/>
        </w:rPr>
        <w:t>:</w:t>
      </w:r>
    </w:p>
    <w:p w14:paraId="2FB3B6B8" w14:textId="77777777" w:rsidR="00016EBA" w:rsidRDefault="00016EBA" w:rsidP="00016EBA">
      <w:r w:rsidRPr="008673EE">
        <w:rPr>
          <w:rStyle w:val="StyleUnderline"/>
          <w:highlight w:val="cyan"/>
        </w:rPr>
        <w:t xml:space="preserve">The U.S. remains the world’s </w:t>
      </w:r>
      <w:r w:rsidRPr="008673EE">
        <w:rPr>
          <w:rStyle w:val="Emphasis"/>
          <w:highlight w:val="cyan"/>
        </w:rPr>
        <w:t>epicenter</w:t>
      </w:r>
      <w:r w:rsidRPr="008673EE">
        <w:rPr>
          <w:rStyle w:val="StyleUnderline"/>
          <w:highlight w:val="cyan"/>
        </w:rPr>
        <w:t xml:space="preserve"> for disruptive innovation</w:t>
      </w:r>
      <w:r w:rsidRPr="00083F7D">
        <w:rPr>
          <w:rStyle w:val="StyleUnderline"/>
        </w:rPr>
        <w:t>, thanks to its exceptional research infrastructure and low barriers to entrepreneurs and start-ups.</w:t>
      </w:r>
    </w:p>
    <w:p w14:paraId="1C757974" w14:textId="77777777" w:rsidR="00016EBA" w:rsidRPr="00083F7D" w:rsidRDefault="00016EBA" w:rsidP="00016EBA">
      <w:pPr>
        <w:rPr>
          <w:rStyle w:val="StyleUnderline"/>
        </w:rPr>
      </w:pPr>
      <w:r w:rsidRPr="00083F7D">
        <w:rPr>
          <w:rStyle w:val="StyleUnderline"/>
        </w:rPr>
        <w:t xml:space="preserve">The U.S. remains the world </w:t>
      </w:r>
      <w:r w:rsidRPr="00083F7D">
        <w:rPr>
          <w:rStyle w:val="Emphasis"/>
        </w:rPr>
        <w:t>leader</w:t>
      </w:r>
      <w:r w:rsidRPr="00083F7D">
        <w:rPr>
          <w:rStyle w:val="StyleUnderline"/>
        </w:rPr>
        <w:t xml:space="preserve"> in high-tech manufacturing. It has a 31-percent global </w:t>
      </w:r>
      <w:proofErr w:type="gramStart"/>
      <w:r w:rsidRPr="00083F7D">
        <w:rPr>
          <w:rStyle w:val="StyleUnderline"/>
        </w:rPr>
        <w:t>share</w:t>
      </w:r>
      <w:proofErr w:type="gramEnd"/>
      <w:r w:rsidRPr="00083F7D">
        <w:rPr>
          <w:rStyle w:val="StyleUnderline"/>
        </w:rPr>
        <w:t xml:space="preserve"> and its output is growing. China is closing the gap with a 24-percent share and its output is also growing, surpassing Japan and the EU.</w:t>
      </w:r>
    </w:p>
    <w:p w14:paraId="61C10AFD" w14:textId="77777777" w:rsidR="00016EBA" w:rsidRPr="00083F7D" w:rsidRDefault="00016EBA" w:rsidP="00016EBA">
      <w:pPr>
        <w:rPr>
          <w:rStyle w:val="StyleUnderline"/>
        </w:rPr>
      </w:pPr>
      <w:r w:rsidRPr="00083F7D">
        <w:rPr>
          <w:rStyle w:val="StyleUnderline"/>
        </w:rPr>
        <w:t>The U.S. remains the world’s largest investor in R&amp;D for 28 percent of global R&amp;D spending. It now invests half a trillion in R&amp;D per year and has built up a globally unparalleled national stock of science and technology.</w:t>
      </w:r>
    </w:p>
    <w:p w14:paraId="45CF806C" w14:textId="77777777" w:rsidR="00016EBA" w:rsidRPr="00083F7D" w:rsidRDefault="00016EBA" w:rsidP="00016EBA">
      <w:pPr>
        <w:rPr>
          <w:rStyle w:val="StyleUnderline"/>
        </w:rPr>
      </w:pPr>
      <w:r w:rsidRPr="00083F7D">
        <w:rPr>
          <w:rStyle w:val="StyleUnderline"/>
        </w:rPr>
        <w:t xml:space="preserve">Because the U.S. is by far the world’s largest innovator in basic research, it </w:t>
      </w:r>
      <w:r w:rsidRPr="00BC2643">
        <w:rPr>
          <w:rStyle w:val="StyleUnderline"/>
        </w:rPr>
        <w:t xml:space="preserve">dominates </w:t>
      </w:r>
      <w:r w:rsidRPr="00BC2643">
        <w:rPr>
          <w:rStyle w:val="Emphasis"/>
        </w:rPr>
        <w:t>patenting</w:t>
      </w:r>
      <w:r w:rsidRPr="00083F7D">
        <w:rPr>
          <w:rStyle w:val="StyleUnderline"/>
        </w:rPr>
        <w:t>, sowing the seeds of future innovation, representing about one quarter of all international patent applications filed in 2016.</w:t>
      </w:r>
    </w:p>
    <w:p w14:paraId="447E9A62" w14:textId="77777777" w:rsidR="00016EBA" w:rsidRDefault="00016EBA" w:rsidP="00016EBA">
      <w:r>
        <w:t>The U.S. has distinctive assets – its national laboratories and top research universities.</w:t>
      </w:r>
    </w:p>
    <w:p w14:paraId="47F571B3" w14:textId="77777777" w:rsidR="00016EBA" w:rsidRDefault="00016EBA" w:rsidP="00016EBA">
      <w:r>
        <w:t>In the U.S. innovation ecosystem, industry, start-ups, national labs and universities collaborate on R&amp;D across the spectrum of science and technology.</w:t>
      </w:r>
    </w:p>
    <w:p w14:paraId="2E17C089" w14:textId="77777777" w:rsidR="00016EBA" w:rsidRDefault="00016EBA" w:rsidP="00016EBA">
      <w:r w:rsidRPr="00083F7D">
        <w:rPr>
          <w:rStyle w:val="StyleUnderline"/>
        </w:rPr>
        <w:t xml:space="preserve">Vast amount of venture capital is pouring in to </w:t>
      </w:r>
      <w:r w:rsidRPr="00083F7D">
        <w:rPr>
          <w:rStyle w:val="Emphasis"/>
        </w:rPr>
        <w:t>commercialize</w:t>
      </w:r>
      <w:r w:rsidRPr="00083F7D">
        <w:rPr>
          <w:rStyle w:val="StyleUnderline"/>
        </w:rPr>
        <w:t xml:space="preserve"> advanced technologies</w:t>
      </w:r>
      <w:r>
        <w:t>.</w:t>
      </w:r>
    </w:p>
    <w:p w14:paraId="60421FCF" w14:textId="77777777" w:rsidR="00016EBA" w:rsidRDefault="00016EBA" w:rsidP="00016EBA">
      <w:r w:rsidRPr="008673EE">
        <w:rPr>
          <w:rStyle w:val="StyleUnderline"/>
          <w:highlight w:val="cyan"/>
        </w:rPr>
        <w:t>The U.S. is</w:t>
      </w:r>
      <w:r w:rsidRPr="00083F7D">
        <w:rPr>
          <w:rStyle w:val="StyleUnderline"/>
        </w:rPr>
        <w:t xml:space="preserve"> seen as </w:t>
      </w:r>
      <w:r w:rsidRPr="008673EE">
        <w:rPr>
          <w:rStyle w:val="StyleUnderline"/>
          <w:highlight w:val="cyan"/>
        </w:rPr>
        <w:t xml:space="preserve">the global </w:t>
      </w:r>
      <w:r w:rsidRPr="008673EE">
        <w:rPr>
          <w:rStyle w:val="Emphasis"/>
          <w:highlight w:val="cyan"/>
        </w:rPr>
        <w:t>technology leader</w:t>
      </w:r>
      <w:r w:rsidRPr="00083F7D">
        <w:rPr>
          <w:rStyle w:val="StyleUnderline"/>
        </w:rPr>
        <w:t>. A recent survey asked researchers across the world which country they considered to be the global leader in 12 advanced industries. The U.S. was named most often in 11 of the 12 industries</w:t>
      </w:r>
      <w:r>
        <w:t>.</w:t>
      </w:r>
    </w:p>
    <w:p w14:paraId="63CB3272" w14:textId="77777777" w:rsidR="00016EBA" w:rsidRPr="00083F7D" w:rsidRDefault="00016EBA" w:rsidP="00016EBA">
      <w:pPr>
        <w:rPr>
          <w:u w:val="single"/>
        </w:rPr>
      </w:pPr>
      <w:r w:rsidRPr="008673EE">
        <w:rPr>
          <w:rStyle w:val="StyleUnderline"/>
          <w:highlight w:val="cyan"/>
        </w:rPr>
        <w:t>Despite</w:t>
      </w:r>
      <w:r w:rsidRPr="00083F7D">
        <w:rPr>
          <w:rStyle w:val="StyleUnderline"/>
        </w:rPr>
        <w:t xml:space="preserve"> these significant U.S. </w:t>
      </w:r>
      <w:r w:rsidRPr="008673EE">
        <w:rPr>
          <w:rStyle w:val="StyleUnderline"/>
          <w:highlight w:val="cyan"/>
        </w:rPr>
        <w:t>strengths</w:t>
      </w:r>
      <w:r w:rsidRPr="00083F7D">
        <w:rPr>
          <w:rStyle w:val="StyleUnderline"/>
        </w:rPr>
        <w:t xml:space="preserve">, the </w:t>
      </w:r>
      <w:r w:rsidRPr="008673EE">
        <w:rPr>
          <w:rStyle w:val="StyleUnderline"/>
          <w:highlight w:val="cyan"/>
        </w:rPr>
        <w:t>competitiveness</w:t>
      </w:r>
      <w:r w:rsidRPr="00083F7D">
        <w:rPr>
          <w:rStyle w:val="StyleUnderline"/>
        </w:rPr>
        <w:t xml:space="preserve"> of a wide range of nations – not to mention economic and technological change – </w:t>
      </w:r>
      <w:r w:rsidRPr="008673EE">
        <w:rPr>
          <w:rStyle w:val="StyleUnderline"/>
          <w:highlight w:val="cyan"/>
        </w:rPr>
        <w:t xml:space="preserve">is </w:t>
      </w:r>
      <w:r w:rsidRPr="008673EE">
        <w:rPr>
          <w:rStyle w:val="Emphasis"/>
          <w:highlight w:val="cyan"/>
        </w:rPr>
        <w:t>dynamic</w:t>
      </w:r>
      <w:r w:rsidRPr="008673EE">
        <w:rPr>
          <w:rStyle w:val="StyleUnderline"/>
          <w:highlight w:val="cyan"/>
        </w:rPr>
        <w:t xml:space="preserve"> and</w:t>
      </w:r>
      <w:r w:rsidRPr="00083F7D">
        <w:rPr>
          <w:rStyle w:val="StyleUnderline"/>
        </w:rPr>
        <w:t xml:space="preserve"> ever </w:t>
      </w:r>
      <w:r w:rsidRPr="008673EE">
        <w:rPr>
          <w:rStyle w:val="Emphasis"/>
          <w:highlight w:val="cyan"/>
        </w:rPr>
        <w:t>transforming</w:t>
      </w:r>
      <w:r w:rsidRPr="00083F7D">
        <w:rPr>
          <w:rStyle w:val="StyleUnderline"/>
        </w:rPr>
        <w:t xml:space="preserve">. </w:t>
      </w:r>
      <w:r w:rsidRPr="008673EE">
        <w:rPr>
          <w:rStyle w:val="StyleUnderline"/>
          <w:highlight w:val="cyan"/>
        </w:rPr>
        <w:t>A country’s comparative position can change rapidly</w:t>
      </w:r>
      <w:r w:rsidRPr="00083F7D">
        <w:rPr>
          <w:rStyle w:val="StyleUnderline"/>
        </w:rPr>
        <w:t>.</w:t>
      </w:r>
    </w:p>
    <w:p w14:paraId="055B2EFC" w14:textId="77777777" w:rsidR="00016EBA" w:rsidRDefault="00016EBA" w:rsidP="00016EBA">
      <w:r>
        <w:t>Conclusion</w:t>
      </w:r>
    </w:p>
    <w:p w14:paraId="16263EC9" w14:textId="77777777" w:rsidR="00016EBA" w:rsidRPr="00B43E35" w:rsidRDefault="00016EBA" w:rsidP="00016EBA">
      <w:pPr>
        <w:rPr>
          <w:rStyle w:val="StyleUnderline"/>
        </w:rPr>
      </w:pPr>
      <w:r w:rsidRPr="008673EE">
        <w:rPr>
          <w:rStyle w:val="StyleUnderline"/>
          <w:highlight w:val="cyan"/>
        </w:rPr>
        <w:lastRenderedPageBreak/>
        <w:t>The U</w:t>
      </w:r>
      <w:r>
        <w:t xml:space="preserve">nited </w:t>
      </w:r>
      <w:r w:rsidRPr="008673EE">
        <w:rPr>
          <w:rStyle w:val="StyleUnderline"/>
          <w:highlight w:val="cyan"/>
        </w:rPr>
        <w:t>S</w:t>
      </w:r>
      <w:r>
        <w:t xml:space="preserve">tates </w:t>
      </w:r>
      <w:r w:rsidRPr="008673EE">
        <w:rPr>
          <w:rStyle w:val="StyleUnderline"/>
          <w:highlight w:val="cyan"/>
        </w:rPr>
        <w:t xml:space="preserve">is at a </w:t>
      </w:r>
      <w:r w:rsidRPr="008673EE">
        <w:rPr>
          <w:rStyle w:val="Emphasis"/>
          <w:highlight w:val="cyan"/>
        </w:rPr>
        <w:t>critical moment</w:t>
      </w:r>
      <w:r w:rsidRPr="008673EE">
        <w:rPr>
          <w:rStyle w:val="StyleUnderline"/>
          <w:highlight w:val="cyan"/>
        </w:rPr>
        <w:t xml:space="preserve"> in</w:t>
      </w:r>
      <w:r w:rsidRPr="00083F7D">
        <w:rPr>
          <w:rStyle w:val="StyleUnderline"/>
        </w:rPr>
        <w:t xml:space="preserve"> time in national </w:t>
      </w:r>
      <w:r w:rsidRPr="008673EE">
        <w:rPr>
          <w:rStyle w:val="StyleUnderline"/>
          <w:highlight w:val="cyan"/>
        </w:rPr>
        <w:t>innovation</w:t>
      </w:r>
      <w:r w:rsidRPr="00083F7D">
        <w:rPr>
          <w:rStyle w:val="StyleUnderline"/>
        </w:rPr>
        <w:t xml:space="preserve"> systems research and action</w:t>
      </w:r>
      <w:r>
        <w:t xml:space="preserve">. New, </w:t>
      </w:r>
      <w:r w:rsidRPr="00083F7D">
        <w:rPr>
          <w:rStyle w:val="StyleUnderline"/>
        </w:rPr>
        <w:t>transformational models driven by the democratization and self-organization of innovation are emerging and taking root across the nation</w:t>
      </w:r>
      <w:r>
        <w:t xml:space="preserve">. But, at the same time, </w:t>
      </w:r>
      <w:r w:rsidRPr="00083F7D">
        <w:rPr>
          <w:rStyle w:val="StyleUnderline"/>
        </w:rPr>
        <w:t xml:space="preserve">U.S. </w:t>
      </w:r>
      <w:r w:rsidRPr="008673EE">
        <w:rPr>
          <w:rStyle w:val="StyleUnderline"/>
          <w:highlight w:val="cyan"/>
        </w:rPr>
        <w:t xml:space="preserve">leadership is </w:t>
      </w:r>
      <w:r w:rsidRPr="008673EE">
        <w:rPr>
          <w:rStyle w:val="Emphasis"/>
          <w:highlight w:val="cyan"/>
        </w:rPr>
        <w:t>under threat</w:t>
      </w:r>
      <w:r>
        <w:t xml:space="preserve">. </w:t>
      </w:r>
      <w:r w:rsidRPr="008673EE">
        <w:rPr>
          <w:rStyle w:val="StyleUnderline"/>
          <w:highlight w:val="cyan"/>
        </w:rPr>
        <w:t>The U</w:t>
      </w:r>
      <w:r>
        <w:t xml:space="preserve">nited </w:t>
      </w:r>
      <w:r w:rsidRPr="008673EE">
        <w:rPr>
          <w:rStyle w:val="StyleUnderline"/>
          <w:highlight w:val="cyan"/>
        </w:rPr>
        <w:t>S</w:t>
      </w:r>
      <w:r>
        <w:t xml:space="preserve">tates </w:t>
      </w:r>
      <w:r w:rsidRPr="008673EE">
        <w:rPr>
          <w:rStyle w:val="StyleUnderline"/>
          <w:highlight w:val="cyan"/>
        </w:rPr>
        <w:t>faces</w:t>
      </w:r>
      <w:r w:rsidRPr="00083F7D">
        <w:rPr>
          <w:rStyle w:val="StyleUnderline"/>
        </w:rPr>
        <w:t xml:space="preserve"> now what are perhaps </w:t>
      </w:r>
      <w:r w:rsidRPr="008673EE">
        <w:rPr>
          <w:rStyle w:val="StyleUnderline"/>
          <w:highlight w:val="cyan"/>
        </w:rPr>
        <w:t xml:space="preserve">existential challenges to its global leadership in </w:t>
      </w:r>
      <w:r w:rsidRPr="008673EE">
        <w:rPr>
          <w:rStyle w:val="Emphasis"/>
          <w:highlight w:val="cyan"/>
        </w:rPr>
        <w:t>innovation</w:t>
      </w:r>
      <w:r>
        <w:t xml:space="preserve">. </w:t>
      </w:r>
      <w:r w:rsidRPr="00B43E35">
        <w:rPr>
          <w:rStyle w:val="StyleUnderline"/>
        </w:rPr>
        <w:t>America’s role in technology advancement is diminishing globally</w:t>
      </w:r>
      <w:r>
        <w:t xml:space="preserve">—now accounting for only one-quarter of global research &amp; development investments, down from two-thirds in 1960. </w:t>
      </w:r>
      <w:r w:rsidRPr="008673EE">
        <w:rPr>
          <w:rStyle w:val="StyleUnderline"/>
          <w:highlight w:val="cyan"/>
        </w:rPr>
        <w:t xml:space="preserve">Competitors are increasing their </w:t>
      </w:r>
      <w:r w:rsidRPr="008673EE">
        <w:rPr>
          <w:rStyle w:val="Emphasis"/>
          <w:highlight w:val="cyan"/>
        </w:rPr>
        <w:t>capacity</w:t>
      </w:r>
      <w:r w:rsidRPr="008673EE">
        <w:rPr>
          <w:rStyle w:val="StyleUnderline"/>
          <w:highlight w:val="cyan"/>
        </w:rPr>
        <w:t xml:space="preserve"> for innovation</w:t>
      </w:r>
      <w:r>
        <w:t xml:space="preserve">. </w:t>
      </w:r>
      <w:r w:rsidRPr="00B43E35">
        <w:rPr>
          <w:rStyle w:val="StyleUnderline"/>
        </w:rPr>
        <w:t>And rapid technological change and disruption have impacted the workforce and communities.</w:t>
      </w:r>
    </w:p>
    <w:p w14:paraId="54435233" w14:textId="77777777" w:rsidR="00016EBA" w:rsidRDefault="00016EBA" w:rsidP="00016EBA">
      <w:r w:rsidRPr="00B43E35">
        <w:rPr>
          <w:rStyle w:val="StyleUnderline"/>
        </w:rPr>
        <w:t xml:space="preserve">When the U.S. controlled the direction of technology, we were positioned to control our </w:t>
      </w:r>
      <w:r w:rsidRPr="00B43E35">
        <w:rPr>
          <w:rStyle w:val="Emphasis"/>
        </w:rPr>
        <w:t>economic destiny</w:t>
      </w:r>
      <w:r>
        <w:t xml:space="preserve">. </w:t>
      </w:r>
      <w:r w:rsidRPr="00B43E35">
        <w:rPr>
          <w:rStyle w:val="StyleUnderline"/>
        </w:rPr>
        <w:t>That is no longer guaranteed</w:t>
      </w:r>
      <w:r>
        <w:t xml:space="preserve">. The United States must take stock. </w:t>
      </w:r>
      <w:r w:rsidRPr="00B43E35">
        <w:rPr>
          <w:rStyle w:val="StyleUnderline"/>
        </w:rPr>
        <w:t>We must assess if our innovation ecosystems and investments are enough to maintain our global economic and technological leadership</w:t>
      </w:r>
      <w:r>
        <w:t xml:space="preserve">. And, </w:t>
      </w:r>
      <w:r w:rsidRPr="00B43E35">
        <w:rPr>
          <w:rStyle w:val="StyleUnderline"/>
        </w:rPr>
        <w:t>as technology seeps into nearly every aspect of American life, our national leaders and our government at every level must bolster their knowledge and response capabilities to match the strengthening competition, technological change and disruptions that are coming.</w:t>
      </w:r>
    </w:p>
    <w:p w14:paraId="35B55CAC" w14:textId="77777777" w:rsidR="00016EBA" w:rsidRPr="006421B7" w:rsidRDefault="00016EBA" w:rsidP="00016EBA">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09B10CC7" w14:textId="77777777" w:rsidR="00016EBA" w:rsidRPr="00604157" w:rsidRDefault="00016EBA" w:rsidP="00016EBA">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6843DD0C" w14:textId="77777777" w:rsidR="00016EBA" w:rsidRPr="0039438E" w:rsidRDefault="00016EBA" w:rsidP="00016EBA">
      <w:pPr>
        <w:rPr>
          <w:b/>
          <w:iCs/>
          <w:u w:val="single"/>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lastRenderedPageBreak/>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0E83FC64" w14:textId="77777777" w:rsidR="00016EBA" w:rsidRPr="006A7FF4" w:rsidRDefault="00016EBA" w:rsidP="00016EBA">
      <w:pPr>
        <w:pStyle w:val="Heading4"/>
      </w:pPr>
      <w:r>
        <w:t xml:space="preserve">Short innovation cycles mean every contract counts </w:t>
      </w:r>
    </w:p>
    <w:p w14:paraId="7876326F" w14:textId="77777777" w:rsidR="00016EBA" w:rsidRPr="006A7FF4" w:rsidRDefault="00016EBA" w:rsidP="00016EBA">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6979CFAC" w14:textId="77777777" w:rsidR="00016EBA" w:rsidRPr="00677686" w:rsidRDefault="00016EBA" w:rsidP="00016EBA">
      <w:pPr>
        <w:rPr>
          <w:rStyle w:val="Emphasis"/>
          <w:b w:val="0"/>
          <w:iCs w:val="0"/>
          <w:sz w:val="16"/>
          <w:u w:val="none"/>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0120E35D" w14:textId="77777777" w:rsidR="00016EBA" w:rsidRDefault="00016EBA" w:rsidP="00016EBA">
      <w:pPr>
        <w:rPr>
          <w:rStyle w:val="Emphasis"/>
        </w:rPr>
      </w:pPr>
    </w:p>
    <w:p w14:paraId="65BF0D25" w14:textId="77777777" w:rsidR="00016EBA" w:rsidRDefault="00016EBA" w:rsidP="00016EBA">
      <w:pPr>
        <w:pStyle w:val="Heading4"/>
      </w:pPr>
      <w:r>
        <w:t xml:space="preserve">Tech innovation solves every existential threat – cumulative extinction events outweigh the </w:t>
      </w:r>
      <w:proofErr w:type="spellStart"/>
      <w:r>
        <w:t>aff</w:t>
      </w:r>
      <w:proofErr w:type="spellEnd"/>
      <w:r>
        <w:t xml:space="preserve"> </w:t>
      </w:r>
    </w:p>
    <w:p w14:paraId="6D6844A4" w14:textId="77777777" w:rsidR="00016EBA" w:rsidRDefault="00016EBA" w:rsidP="00016EBA">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541E4B14" w14:textId="77777777" w:rsidR="00016EBA" w:rsidRDefault="00016EBA" w:rsidP="00016EBA">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w:t>
      </w:r>
      <w:r w:rsidRPr="006421B7">
        <w:rPr>
          <w:sz w:val="14"/>
        </w:rPr>
        <w:lastRenderedPageBreak/>
        <w:t xml:space="preserve">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29330FB7" w14:textId="77777777" w:rsidR="00016EBA" w:rsidRDefault="00016EBA" w:rsidP="00016EBA">
      <w:pPr>
        <w:rPr>
          <w:rStyle w:val="StyleUnderline"/>
        </w:rPr>
      </w:pPr>
    </w:p>
    <w:p w14:paraId="26EEA3F7" w14:textId="77777777" w:rsidR="00016EBA" w:rsidRDefault="00016EBA" w:rsidP="00016EBA">
      <w:pPr>
        <w:pStyle w:val="Heading1"/>
      </w:pPr>
      <w:proofErr w:type="spellStart"/>
      <w:r>
        <w:lastRenderedPageBreak/>
        <w:t>Fwk</w:t>
      </w:r>
      <w:proofErr w:type="spellEnd"/>
    </w:p>
    <w:p w14:paraId="2C151552" w14:textId="68397C42" w:rsidR="00016EBA" w:rsidRPr="00CB1318" w:rsidRDefault="00016EBA" w:rsidP="00016EBA">
      <w:pPr>
        <w:pStyle w:val="Heading4"/>
      </w:pPr>
      <w:r>
        <w:t>T</w:t>
      </w:r>
      <w:r w:rsidRPr="00CB1318">
        <w:t xml:space="preserve">he standard is </w:t>
      </w:r>
      <w:r w:rsidR="0033159F">
        <w:t>minimizing</w:t>
      </w:r>
      <w:r w:rsidRPr="00CB1318">
        <w:t xml:space="preserve"> </w:t>
      </w:r>
      <w:r>
        <w:t>existential risk</w:t>
      </w:r>
      <w:r w:rsidRPr="00CB1318">
        <w:t xml:space="preserve">. </w:t>
      </w:r>
    </w:p>
    <w:p w14:paraId="3FDFB56B" w14:textId="26C10856" w:rsidR="00016EBA" w:rsidRPr="00CB1318" w:rsidRDefault="00016EBA" w:rsidP="00016EBA">
      <w:pPr>
        <w:pStyle w:val="Heading4"/>
        <w:rPr>
          <w:rFonts w:cs="Arial"/>
        </w:rPr>
      </w:pPr>
      <w:r w:rsidRPr="00CB1318">
        <w:rPr>
          <w:rFonts w:cs="Arial"/>
        </w:rPr>
        <w:t>Extinction outweighs---it’s the upmost moral evil and disavowal of the risk makes it more likely.</w:t>
      </w:r>
    </w:p>
    <w:p w14:paraId="043FA06B" w14:textId="77777777" w:rsidR="00016EBA" w:rsidRPr="00F37AD5" w:rsidRDefault="00016EBA" w:rsidP="00016EBA">
      <w:pPr>
        <w:rPr>
          <w:rStyle w:val="Style13ptBold"/>
          <w:b w:val="0"/>
          <w:bCs/>
        </w:rPr>
      </w:pPr>
      <w:r w:rsidRPr="00CB1318">
        <w:rPr>
          <w:rStyle w:val="Style13ptBold"/>
          <w:rFonts w:eastAsia="Calibri"/>
        </w:rPr>
        <w:t>Burns</w:t>
      </w:r>
      <w:r w:rsidRPr="00CB1318">
        <w:rPr>
          <w:rStyle w:val="Style13ptBold"/>
        </w:rPr>
        <w:t xml:space="preserve"> </w:t>
      </w:r>
      <w:r w:rsidRPr="00F37AD5">
        <w:rPr>
          <w:rStyle w:val="Style13ptBold"/>
          <w:bCs/>
        </w:rPr>
        <w:t>20</w:t>
      </w:r>
      <w:r w:rsidRPr="00CB1318">
        <w:rPr>
          <w:rStyle w:val="Style13ptBold"/>
        </w:rPr>
        <w:t xml:space="preserve">17 </w:t>
      </w:r>
      <w:r w:rsidRPr="00F37AD5">
        <w:rPr>
          <w:rStyle w:val="Style13ptBold"/>
          <w:bCs/>
        </w:rPr>
        <w:t>(</w:t>
      </w:r>
      <w:r w:rsidRPr="00F37AD5">
        <w:rPr>
          <w:rStyle w:val="Style13ptBold"/>
          <w:rFonts w:eastAsia="Calibri"/>
          <w:bCs/>
        </w:rPr>
        <w:t>Elizabeth</w:t>
      </w:r>
      <w:r w:rsidRPr="00F37AD5">
        <w:rPr>
          <w:rStyle w:val="Style13ptBold"/>
          <w:bCs/>
        </w:rPr>
        <w:t xml:space="preserve"> </w:t>
      </w:r>
      <w:proofErr w:type="spellStart"/>
      <w:r w:rsidRPr="00F37AD5">
        <w:rPr>
          <w:rStyle w:val="Style13ptBold"/>
          <w:rFonts w:eastAsia="Calibri"/>
          <w:bCs/>
        </w:rPr>
        <w:t>Finneron</w:t>
      </w:r>
      <w:proofErr w:type="spellEnd"/>
      <w:r w:rsidRPr="00F37AD5">
        <w:rPr>
          <w:rStyle w:val="Style13ptBold"/>
          <w:bCs/>
        </w:rPr>
        <w:t>-</w:t>
      </w:r>
      <w:r w:rsidRPr="00F37AD5">
        <w:rPr>
          <w:rStyle w:val="Style13ptBold"/>
          <w:rFonts w:eastAsia="Calibri"/>
          <w:bCs/>
        </w:rPr>
        <w:t>Burns</w:t>
      </w:r>
      <w:r w:rsidRPr="00F37AD5">
        <w:rPr>
          <w:rStyle w:val="Style13ptBold"/>
          <w:bCs/>
        </w:rPr>
        <w:t xml:space="preserve"> </w:t>
      </w:r>
      <w:r w:rsidRPr="00F37AD5">
        <w:rPr>
          <w:rStyle w:val="Style13ptBold"/>
          <w:rFonts w:eastAsia="Calibri"/>
          <w:bCs/>
        </w:rPr>
        <w:t>is</w:t>
      </w:r>
      <w:r w:rsidRPr="00F37AD5">
        <w:rPr>
          <w:rStyle w:val="Style13ptBold"/>
          <w:bCs/>
        </w:rPr>
        <w:t xml:space="preserve"> </w:t>
      </w:r>
      <w:r w:rsidRPr="00F37AD5">
        <w:rPr>
          <w:rStyle w:val="Style13ptBold"/>
          <w:rFonts w:eastAsia="Calibri"/>
          <w:bCs/>
        </w:rPr>
        <w:t>a</w:t>
      </w:r>
      <w:r w:rsidRPr="00F37AD5">
        <w:rPr>
          <w:rStyle w:val="Style13ptBold"/>
          <w:bCs/>
        </w:rPr>
        <w:t xml:space="preserve"> </w:t>
      </w:r>
      <w:r w:rsidRPr="00F37AD5">
        <w:rPr>
          <w:rStyle w:val="Style13ptBold"/>
          <w:rFonts w:eastAsia="Calibri"/>
          <w:bCs/>
        </w:rPr>
        <w:t>Teaching</w:t>
      </w:r>
      <w:r w:rsidRPr="00F37AD5">
        <w:rPr>
          <w:rStyle w:val="Style13ptBold"/>
          <w:bCs/>
        </w:rPr>
        <w:t xml:space="preserve"> </w:t>
      </w:r>
      <w:r w:rsidRPr="00F37AD5">
        <w:rPr>
          <w:rStyle w:val="Style13ptBold"/>
          <w:rFonts w:eastAsia="Calibri"/>
          <w:bCs/>
        </w:rPr>
        <w:t>Fellow</w:t>
      </w:r>
      <w:r w:rsidRPr="00F37AD5">
        <w:rPr>
          <w:rStyle w:val="Style13ptBold"/>
          <w:bCs/>
        </w:rPr>
        <w:t xml:space="preserve"> </w:t>
      </w:r>
      <w:r w:rsidRPr="00F37AD5">
        <w:rPr>
          <w:rStyle w:val="Style13ptBold"/>
          <w:rFonts w:eastAsia="Calibri"/>
          <w:bCs/>
        </w:rPr>
        <w:t>at</w:t>
      </w:r>
      <w:r w:rsidRPr="00F37AD5">
        <w:rPr>
          <w:rStyle w:val="Style13ptBold"/>
          <w:bCs/>
        </w:rPr>
        <w:t xml:space="preserve"> </w:t>
      </w:r>
      <w:r w:rsidRPr="00F37AD5">
        <w:rPr>
          <w:rStyle w:val="Style13ptBold"/>
          <w:rFonts w:eastAsia="Calibri"/>
          <w:bCs/>
        </w:rPr>
        <w:t>the</w:t>
      </w:r>
      <w:r w:rsidRPr="00F37AD5">
        <w:rPr>
          <w:rStyle w:val="Style13ptBold"/>
          <w:bCs/>
        </w:rPr>
        <w:t xml:space="preserve"> </w:t>
      </w:r>
      <w:r w:rsidRPr="00F37AD5">
        <w:rPr>
          <w:rStyle w:val="Style13ptBold"/>
          <w:rFonts w:eastAsia="Calibri"/>
          <w:bCs/>
        </w:rPr>
        <w:t>University</w:t>
      </w:r>
      <w:r w:rsidRPr="00F37AD5">
        <w:rPr>
          <w:rStyle w:val="Style13ptBold"/>
          <w:bCs/>
        </w:rPr>
        <w:t xml:space="preserve"> </w:t>
      </w:r>
      <w:r w:rsidRPr="00F37AD5">
        <w:rPr>
          <w:rStyle w:val="Style13ptBold"/>
          <w:rFonts w:eastAsia="Calibri"/>
          <w:bCs/>
        </w:rPr>
        <w:t>of</w:t>
      </w:r>
      <w:r w:rsidRPr="00F37AD5">
        <w:rPr>
          <w:rStyle w:val="Style13ptBold"/>
          <w:bCs/>
        </w:rPr>
        <w:t xml:space="preserve"> </w:t>
      </w:r>
      <w:r w:rsidRPr="00F37AD5">
        <w:rPr>
          <w:rStyle w:val="Style13ptBold"/>
          <w:rFonts w:eastAsia="Calibri"/>
          <w:bCs/>
        </w:rPr>
        <w:t>Warwick</w:t>
      </w:r>
      <w:r w:rsidRPr="00F37AD5">
        <w:rPr>
          <w:rStyle w:val="Style13ptBold"/>
          <w:bCs/>
        </w:rPr>
        <w:t xml:space="preserve"> </w:t>
      </w:r>
      <w:r w:rsidRPr="00F37AD5">
        <w:rPr>
          <w:rStyle w:val="Style13ptBold"/>
          <w:rFonts w:eastAsia="Calibri"/>
          <w:bCs/>
        </w:rPr>
        <w:t>and</w:t>
      </w:r>
      <w:r w:rsidRPr="00F37AD5">
        <w:rPr>
          <w:rStyle w:val="Style13ptBold"/>
          <w:bCs/>
        </w:rPr>
        <w:t xml:space="preserve"> </w:t>
      </w:r>
      <w:r w:rsidRPr="00F37AD5">
        <w:rPr>
          <w:rStyle w:val="Style13ptBold"/>
          <w:rFonts w:eastAsia="Calibri"/>
          <w:bCs/>
        </w:rPr>
        <w:t>an</w:t>
      </w:r>
      <w:r w:rsidRPr="00F37AD5">
        <w:rPr>
          <w:rStyle w:val="Style13ptBold"/>
          <w:bCs/>
        </w:rPr>
        <w:t xml:space="preserve"> </w:t>
      </w:r>
      <w:r w:rsidRPr="00F37AD5">
        <w:rPr>
          <w:rStyle w:val="Style13ptBold"/>
          <w:rFonts w:eastAsia="Calibri"/>
          <w:bCs/>
        </w:rPr>
        <w:t>Affiliated</w:t>
      </w:r>
      <w:r w:rsidRPr="00F37AD5">
        <w:rPr>
          <w:rStyle w:val="Style13ptBold"/>
          <w:bCs/>
        </w:rPr>
        <w:t xml:space="preserve"> </w:t>
      </w:r>
      <w:r w:rsidRPr="00F37AD5">
        <w:rPr>
          <w:rStyle w:val="Style13ptBold"/>
          <w:rFonts w:eastAsia="Calibri"/>
          <w:bCs/>
        </w:rPr>
        <w:t>Researcher</w:t>
      </w:r>
      <w:r w:rsidRPr="00F37AD5">
        <w:rPr>
          <w:rStyle w:val="Style13ptBold"/>
          <w:bCs/>
        </w:rPr>
        <w:t xml:space="preserve"> </w:t>
      </w:r>
      <w:r w:rsidRPr="00F37AD5">
        <w:rPr>
          <w:rStyle w:val="Style13ptBold"/>
          <w:rFonts w:eastAsia="Calibri"/>
          <w:bCs/>
        </w:rPr>
        <w:t>at</w:t>
      </w:r>
      <w:r w:rsidRPr="00F37AD5">
        <w:rPr>
          <w:rStyle w:val="Style13ptBold"/>
          <w:bCs/>
        </w:rPr>
        <w:t xml:space="preserve"> </w:t>
      </w:r>
      <w:r w:rsidRPr="00F37AD5">
        <w:rPr>
          <w:rStyle w:val="Style13ptBold"/>
          <w:rFonts w:eastAsia="Calibri"/>
          <w:bCs/>
        </w:rPr>
        <w:t>the</w:t>
      </w:r>
      <w:r w:rsidRPr="00F37AD5">
        <w:rPr>
          <w:rStyle w:val="Style13ptBold"/>
          <w:bCs/>
        </w:rPr>
        <w:t xml:space="preserve"> </w:t>
      </w:r>
      <w:r w:rsidRPr="00F37AD5">
        <w:rPr>
          <w:rStyle w:val="Style13ptBold"/>
          <w:rFonts w:eastAsia="Calibri"/>
          <w:bCs/>
        </w:rPr>
        <w:t>Institute</w:t>
      </w:r>
      <w:r w:rsidRPr="00F37AD5">
        <w:rPr>
          <w:rStyle w:val="Style13ptBold"/>
          <w:bCs/>
        </w:rPr>
        <w:t xml:space="preserve"> </w:t>
      </w:r>
      <w:r w:rsidRPr="00F37AD5">
        <w:rPr>
          <w:rStyle w:val="Style13ptBold"/>
          <w:rFonts w:eastAsia="Calibri"/>
          <w:bCs/>
        </w:rPr>
        <w:t>for</w:t>
      </w:r>
      <w:r w:rsidRPr="00F37AD5">
        <w:rPr>
          <w:rStyle w:val="Style13ptBold"/>
          <w:bCs/>
        </w:rPr>
        <w:t xml:space="preserve"> </w:t>
      </w:r>
      <w:r w:rsidRPr="00F37AD5">
        <w:rPr>
          <w:rStyle w:val="Style13ptBold"/>
          <w:rFonts w:eastAsia="Calibri"/>
          <w:bCs/>
        </w:rPr>
        <w:t>Futures</w:t>
      </w:r>
      <w:r w:rsidRPr="00F37AD5">
        <w:rPr>
          <w:rStyle w:val="Style13ptBold"/>
          <w:bCs/>
        </w:rPr>
        <w:t xml:space="preserve"> </w:t>
      </w:r>
      <w:r w:rsidRPr="00F37AD5">
        <w:rPr>
          <w:rStyle w:val="Style13ptBold"/>
          <w:rFonts w:eastAsia="Calibri"/>
          <w:bCs/>
        </w:rPr>
        <w:t>Studies</w:t>
      </w:r>
      <w:r w:rsidRPr="00F37AD5">
        <w:rPr>
          <w:rStyle w:val="Style13ptBold"/>
          <w:bCs/>
        </w:rPr>
        <w:t xml:space="preserve"> </w:t>
      </w:r>
      <w:r w:rsidRPr="00F37AD5">
        <w:rPr>
          <w:rStyle w:val="Style13ptBold"/>
          <w:rFonts w:eastAsia="Calibri"/>
          <w:bCs/>
        </w:rPr>
        <w:t>in</w:t>
      </w:r>
      <w:r w:rsidRPr="00F37AD5">
        <w:rPr>
          <w:rStyle w:val="Style13ptBold"/>
          <w:bCs/>
        </w:rPr>
        <w:t xml:space="preserve"> </w:t>
      </w:r>
      <w:r w:rsidRPr="00F37AD5">
        <w:rPr>
          <w:rStyle w:val="Style13ptBold"/>
          <w:rFonts w:eastAsia="Calibri"/>
          <w:bCs/>
        </w:rPr>
        <w:t>Stockholm</w:t>
      </w:r>
      <w:r w:rsidRPr="00F37AD5">
        <w:rPr>
          <w:rStyle w:val="Style13ptBold"/>
          <w:bCs/>
        </w:rPr>
        <w:t xml:space="preserve">, </w:t>
      </w:r>
      <w:r w:rsidRPr="00F37AD5">
        <w:rPr>
          <w:rStyle w:val="Style13ptBold"/>
          <w:rFonts w:eastAsia="Calibri"/>
          <w:bCs/>
        </w:rPr>
        <w:t>What</w:t>
      </w:r>
      <w:r w:rsidRPr="00F37AD5">
        <w:rPr>
          <w:rStyle w:val="Style13ptBold"/>
          <w:bCs/>
        </w:rPr>
        <w:t>’</w:t>
      </w:r>
      <w:r w:rsidRPr="00F37AD5">
        <w:rPr>
          <w:rStyle w:val="Style13ptBold"/>
          <w:rFonts w:eastAsia="Calibri"/>
          <w:bCs/>
        </w:rPr>
        <w:t>s</w:t>
      </w:r>
      <w:r w:rsidRPr="00F37AD5">
        <w:rPr>
          <w:rStyle w:val="Style13ptBold"/>
          <w:bCs/>
        </w:rPr>
        <w:t xml:space="preserve"> </w:t>
      </w:r>
      <w:r w:rsidRPr="00F37AD5">
        <w:rPr>
          <w:rStyle w:val="Style13ptBold"/>
          <w:rFonts w:eastAsia="Calibri"/>
          <w:bCs/>
        </w:rPr>
        <w:t>wrong</w:t>
      </w:r>
      <w:r w:rsidRPr="00F37AD5">
        <w:rPr>
          <w:rStyle w:val="Style13ptBold"/>
          <w:bCs/>
        </w:rPr>
        <w:t xml:space="preserve"> </w:t>
      </w:r>
      <w:r w:rsidRPr="00F37AD5">
        <w:rPr>
          <w:rStyle w:val="Style13ptBold"/>
          <w:rFonts w:eastAsia="Calibri"/>
          <w:bCs/>
        </w:rPr>
        <w:t>with</w:t>
      </w:r>
      <w:r w:rsidRPr="00F37AD5">
        <w:rPr>
          <w:rStyle w:val="Style13ptBold"/>
          <w:bCs/>
        </w:rPr>
        <w:t xml:space="preserve"> </w:t>
      </w:r>
      <w:r w:rsidRPr="00F37AD5">
        <w:rPr>
          <w:rStyle w:val="Style13ptBold"/>
          <w:rFonts w:eastAsia="Calibri"/>
          <w:bCs/>
        </w:rPr>
        <w:t>human</w:t>
      </w:r>
      <w:r w:rsidRPr="00F37AD5">
        <w:rPr>
          <w:rStyle w:val="Style13ptBold"/>
          <w:bCs/>
        </w:rPr>
        <w:t xml:space="preserve"> </w:t>
      </w:r>
      <w:r w:rsidRPr="00F37AD5">
        <w:rPr>
          <w:rStyle w:val="Style13ptBold"/>
          <w:rFonts w:eastAsia="Calibri"/>
          <w:bCs/>
        </w:rPr>
        <w:t>extinction</w:t>
      </w:r>
      <w:r w:rsidRPr="00F37AD5">
        <w:rPr>
          <w:rStyle w:val="Style13ptBold"/>
          <w:bCs/>
        </w:rPr>
        <w:t>?,</w:t>
      </w:r>
      <w:r w:rsidRPr="00CB1318">
        <w:rPr>
          <w:rStyle w:val="Style13ptBold"/>
        </w:rPr>
        <w:t xml:space="preserve"> </w:t>
      </w:r>
      <w:hyperlink r:id="rId9" w:history="1">
        <w:r w:rsidRPr="00CB1318">
          <w:rPr>
            <w:rStyle w:val="Hyperlink"/>
            <w:rFonts w:eastAsia="Calibri"/>
          </w:rPr>
          <w:t>http</w:t>
        </w:r>
        <w:r w:rsidRPr="00CB1318">
          <w:rPr>
            <w:rStyle w:val="Hyperlink"/>
          </w:rPr>
          <w:t>://</w:t>
        </w:r>
        <w:r w:rsidRPr="00CB1318">
          <w:rPr>
            <w:rStyle w:val="Hyperlink"/>
            <w:rFonts w:eastAsia="Calibri"/>
          </w:rPr>
          <w:t>www</w:t>
        </w:r>
        <w:r w:rsidRPr="00CB1318">
          <w:rPr>
            <w:rStyle w:val="Hyperlink"/>
          </w:rPr>
          <w:t>.</w:t>
        </w:r>
        <w:r w:rsidRPr="00CB1318">
          <w:rPr>
            <w:rStyle w:val="Hyperlink"/>
            <w:rFonts w:eastAsia="Calibri"/>
          </w:rPr>
          <w:t>tandfonline</w:t>
        </w:r>
        <w:r w:rsidRPr="00CB1318">
          <w:rPr>
            <w:rStyle w:val="Hyperlink"/>
          </w:rPr>
          <w:t>.</w:t>
        </w:r>
        <w:r w:rsidRPr="00CB1318">
          <w:rPr>
            <w:rStyle w:val="Hyperlink"/>
            <w:rFonts w:eastAsia="Calibri"/>
          </w:rPr>
          <w:t>com</w:t>
        </w:r>
        <w:r w:rsidRPr="00CB1318">
          <w:rPr>
            <w:rStyle w:val="Hyperlink"/>
          </w:rPr>
          <w:t>/</w:t>
        </w:r>
        <w:r w:rsidRPr="00CB1318">
          <w:rPr>
            <w:rStyle w:val="Hyperlink"/>
            <w:rFonts w:eastAsia="Calibri"/>
          </w:rPr>
          <w:t>doi</w:t>
        </w:r>
        <w:r w:rsidRPr="00CB1318">
          <w:rPr>
            <w:rStyle w:val="Hyperlink"/>
          </w:rPr>
          <w:t>/</w:t>
        </w:r>
        <w:r w:rsidRPr="00CB1318">
          <w:rPr>
            <w:rStyle w:val="Hyperlink"/>
            <w:rFonts w:eastAsia="Calibri"/>
          </w:rPr>
          <w:t>pdf</w:t>
        </w:r>
        <w:r w:rsidRPr="00CB1318">
          <w:rPr>
            <w:rStyle w:val="Hyperlink"/>
          </w:rPr>
          <w:t>/10.1080/00455091.2016.1278150?</w:t>
        </w:r>
        <w:r w:rsidRPr="00CB1318">
          <w:rPr>
            <w:rStyle w:val="Hyperlink"/>
            <w:rFonts w:eastAsia="Calibri"/>
          </w:rPr>
          <w:t>needAccess</w:t>
        </w:r>
        <w:r w:rsidRPr="00CB1318">
          <w:rPr>
            <w:rStyle w:val="Hyperlink"/>
          </w:rPr>
          <w:t>=</w:t>
        </w:r>
        <w:r w:rsidRPr="00CB1318">
          <w:rPr>
            <w:rStyle w:val="Hyperlink"/>
            <w:rFonts w:eastAsia="Calibri"/>
          </w:rPr>
          <w:t>true</w:t>
        </w:r>
      </w:hyperlink>
      <w:r w:rsidRPr="00CB1318">
        <w:rPr>
          <w:rStyle w:val="Style13ptBold"/>
        </w:rPr>
        <w:t xml:space="preserve">, </w:t>
      </w:r>
      <w:r w:rsidRPr="00CB1318">
        <w:rPr>
          <w:rStyle w:val="Style13ptBold"/>
          <w:rFonts w:eastAsia="Calibri"/>
        </w:rPr>
        <w:t>Canadian</w:t>
      </w:r>
      <w:r w:rsidRPr="00CB1318">
        <w:rPr>
          <w:rStyle w:val="Style13ptBold"/>
        </w:rPr>
        <w:t xml:space="preserve"> </w:t>
      </w:r>
      <w:r w:rsidRPr="00CB1318">
        <w:rPr>
          <w:rStyle w:val="Style13ptBold"/>
          <w:rFonts w:eastAsia="Calibri"/>
        </w:rPr>
        <w:t>Journal</w:t>
      </w:r>
      <w:r w:rsidRPr="00CB1318">
        <w:rPr>
          <w:rStyle w:val="Style13ptBold"/>
        </w:rPr>
        <w:t xml:space="preserve"> </w:t>
      </w:r>
      <w:r w:rsidRPr="00CB1318">
        <w:rPr>
          <w:rStyle w:val="Style13ptBold"/>
          <w:rFonts w:eastAsia="Calibri"/>
        </w:rPr>
        <w:t>of</w:t>
      </w:r>
      <w:r w:rsidRPr="00CB1318">
        <w:rPr>
          <w:rStyle w:val="Style13ptBold"/>
        </w:rPr>
        <w:t xml:space="preserve"> </w:t>
      </w:r>
      <w:r w:rsidRPr="00CB1318">
        <w:rPr>
          <w:rStyle w:val="Style13ptBold"/>
          <w:rFonts w:eastAsia="Calibri"/>
        </w:rPr>
        <w:t>Philosophy</w:t>
      </w:r>
      <w:r w:rsidRPr="00F37AD5">
        <w:rPr>
          <w:rStyle w:val="Style13ptBold"/>
          <w:bCs/>
        </w:rPr>
        <w:t>, 2017)</w:t>
      </w:r>
    </w:p>
    <w:p w14:paraId="17F9D47B" w14:textId="77777777" w:rsidR="00016EBA" w:rsidRPr="00946A82" w:rsidRDefault="00016EBA" w:rsidP="00016EBA">
      <w:pPr>
        <w:rPr>
          <w:sz w:val="8"/>
        </w:rPr>
      </w:pPr>
      <w:r w:rsidRPr="00CB1318">
        <w:rPr>
          <w:rFonts w:eastAsia="Calibri"/>
          <w:sz w:val="8"/>
        </w:rPr>
        <w:t>Many</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certainly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belief</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various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begin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four</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upcoming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occurs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explain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use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conclusion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morally</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impermissible</w:t>
      </w:r>
      <w:r w:rsidRPr="00CB1318">
        <w:rPr>
          <w:sz w:val="8"/>
        </w:rPr>
        <w:t xml:space="preserve">, </w:t>
      </w:r>
      <w:r w:rsidRPr="00CB1318">
        <w:rPr>
          <w:rFonts w:eastAsia="Calibri"/>
          <w:sz w:val="8"/>
        </w:rPr>
        <w:t>arguing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small</w:t>
      </w:r>
      <w:r w:rsidRPr="00CB1318">
        <w:rPr>
          <w:sz w:val="8"/>
        </w:rPr>
        <w:t xml:space="preserve"> </w:t>
      </w:r>
      <w:r w:rsidRPr="00CB1318">
        <w:rPr>
          <w:rFonts w:eastAsia="Calibri"/>
          <w:sz w:val="8"/>
        </w:rPr>
        <w:t>class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extinction</w:t>
      </w:r>
      <w:r w:rsidRPr="00CB1318">
        <w:rPr>
          <w:sz w:val="8"/>
        </w:rPr>
        <w:t xml:space="preserve"> </w:t>
      </w:r>
      <w:r w:rsidRPr="00CB1318">
        <w:rPr>
          <w:rFonts w:eastAsia="Calibri"/>
          <w:sz w:val="8"/>
        </w:rPr>
        <w:t>of</w:t>
      </w:r>
      <w:r w:rsidRPr="00CB1318">
        <w:rPr>
          <w:sz w:val="8"/>
        </w:rPr>
        <w:t xml:space="preserve"> </w:t>
      </w:r>
      <w:proofErr w:type="gramStart"/>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race</w:t>
      </w:r>
      <w:proofErr w:type="gramEnd"/>
      <w:r w:rsidRPr="00CB1318">
        <w:rPr>
          <w:sz w:val="8"/>
        </w:rPr>
        <w:t xml:space="preserve"> </w:t>
      </w:r>
      <w:r w:rsidRPr="00CB1318">
        <w:rPr>
          <w:rFonts w:eastAsia="Calibri"/>
          <w:sz w:val="8"/>
        </w:rPr>
        <w:t>or</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happen</w:t>
      </w:r>
      <w:r w:rsidRPr="00CB1318">
        <w:rPr>
          <w:sz w:val="8"/>
        </w:rPr>
        <w:t xml:space="preserve">. 2.1. </w:t>
      </w:r>
      <w:r w:rsidRPr="00CB1318">
        <w:rPr>
          <w:rFonts w:eastAsia="Calibri"/>
          <w:sz w:val="8"/>
        </w:rPr>
        <w:t>It</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existence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very</w:t>
      </w:r>
      <w:r w:rsidRPr="00CB1318">
        <w:rPr>
          <w:rStyle w:val="StyleUnderline"/>
        </w:rPr>
        <w:t xml:space="preserve"> </w:t>
      </w:r>
      <w:r w:rsidRPr="00CB1318">
        <w:rPr>
          <w:rStyle w:val="StyleUnderline"/>
          <w:rFonts w:eastAsia="Calibri"/>
        </w:rPr>
        <w:t>many</w:t>
      </w:r>
      <w:r w:rsidRPr="00CB1318">
        <w:rPr>
          <w:sz w:val="8"/>
        </w:rPr>
        <w:t xml:space="preserve"> </w:t>
      </w:r>
      <w:r w:rsidRPr="00CB1318">
        <w:rPr>
          <w:rFonts w:eastAsia="Calibri"/>
          <w:sz w:val="8"/>
        </w:rPr>
        <w:t>happy</w:t>
      </w:r>
      <w:r w:rsidRPr="00CB1318">
        <w:rPr>
          <w:sz w:val="8"/>
        </w:rPr>
        <w:t xml:space="preserve"> </w:t>
      </w:r>
      <w:r w:rsidRPr="00CB1318">
        <w:rPr>
          <w:rStyle w:val="StyleUnderline"/>
          <w:rFonts w:eastAsia="Calibri"/>
        </w:rPr>
        <w:t>people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proofErr w:type="gramStart"/>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proofErr w:type="gramEnd"/>
      <w:r w:rsidRPr="00CB1318">
        <w:rPr>
          <w:sz w:val="8"/>
        </w:rPr>
        <w:t xml:space="preserve"> </w:t>
      </w:r>
      <w:r w:rsidRPr="00CB1318">
        <w:rPr>
          <w:rFonts w:eastAsia="Calibri"/>
          <w:sz w:val="8"/>
        </w:rPr>
        <w:t>wrong</w:t>
      </w:r>
      <w:r w:rsidRPr="00CB1318">
        <w:rPr>
          <w:sz w:val="8"/>
        </w:rPr>
        <w:t xml:space="preserve"> </w:t>
      </w:r>
      <w:r w:rsidRPr="00CB1318">
        <w:rPr>
          <w:rFonts w:eastAsia="Calibri"/>
          <w:sz w:val="8"/>
        </w:rPr>
        <w:t>lies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highlight w:val="cyan"/>
        </w:rPr>
        <w:t>it</w:t>
      </w:r>
      <w:r w:rsidRPr="00CB1318">
        <w:rPr>
          <w:rStyle w:val="StyleUnderline"/>
          <w:highlight w:val="cyan"/>
        </w:rPr>
        <w:t xml:space="preserve"> </w:t>
      </w:r>
      <w:r w:rsidRPr="00CB1318">
        <w:rPr>
          <w:rStyle w:val="StyleUnderline"/>
          <w:rFonts w:eastAsia="Calibri"/>
          <w:highlight w:val="cyan"/>
        </w:rPr>
        <w:t>is</w:t>
      </w:r>
      <w:r w:rsidRPr="00CB1318">
        <w:rPr>
          <w:rStyle w:val="StyleUnderline"/>
          <w:highlight w:val="cyan"/>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highlight w:val="cyan"/>
        </w:rPr>
        <w:t>good</w:t>
      </w:r>
      <w:r w:rsidRPr="00CB1318">
        <w:rPr>
          <w:rStyle w:val="StyleUnderline"/>
          <w:highlight w:val="cyan"/>
        </w:rPr>
        <w:t xml:space="preserve"> </w:t>
      </w:r>
      <w:r w:rsidRPr="00CB1318">
        <w:rPr>
          <w:rStyle w:val="StyleUnderline"/>
          <w:rFonts w:eastAsia="Calibri"/>
        </w:rPr>
        <w:t>thing</w:t>
      </w:r>
      <w:r w:rsidRPr="00CB1318">
        <w:rPr>
          <w:rStyle w:val="StyleUnderline"/>
        </w:rPr>
        <w:t xml:space="preserve"> </w:t>
      </w:r>
      <w:r w:rsidRPr="00CB1318">
        <w:rPr>
          <w:rStyle w:val="StyleUnderline"/>
          <w:rFonts w:eastAsia="Calibri"/>
          <w:highlight w:val="cyan"/>
        </w:rPr>
        <w:t>for</w:t>
      </w:r>
      <w:r w:rsidRPr="00CB1318">
        <w:rPr>
          <w:rStyle w:val="StyleUnderline"/>
          <w:highlight w:val="cyan"/>
        </w:rPr>
        <w:t xml:space="preserve"> </w:t>
      </w:r>
      <w:r w:rsidRPr="00CB1318">
        <w:rPr>
          <w:rStyle w:val="StyleUnderline"/>
          <w:rFonts w:eastAsia="Calibri"/>
          <w:highlight w:val="cyan"/>
        </w:rPr>
        <w:t>people</w:t>
      </w:r>
      <w:r w:rsidRPr="00CB1318">
        <w:rPr>
          <w:rStyle w:val="StyleUnderline"/>
          <w:highlight w:val="cyan"/>
        </w:rPr>
        <w:t xml:space="preserve"> </w:t>
      </w:r>
      <w:r w:rsidRPr="00CB1318">
        <w:rPr>
          <w:rStyle w:val="StyleUnderline"/>
          <w:rFonts w:eastAsia="Calibri"/>
          <w:highlight w:val="cyan"/>
        </w:rPr>
        <w:t>to</w:t>
      </w:r>
      <w:r w:rsidRPr="00CB1318">
        <w:rPr>
          <w:rStyle w:val="StyleUnderline"/>
          <w:highlight w:val="cyan"/>
        </w:rPr>
        <w:t xml:space="preserve"> </w:t>
      </w:r>
      <w:r w:rsidRPr="00CB1318">
        <w:rPr>
          <w:rStyle w:val="StyleUnderline"/>
          <w:rFonts w:eastAsia="Calibri"/>
          <w:highlight w:val="cyan"/>
        </w:rPr>
        <w:t>exist</w:t>
      </w:r>
      <w:r w:rsidRPr="00CB1318">
        <w:rPr>
          <w:sz w:val="8"/>
          <w:highlight w:val="cyan"/>
        </w:rPr>
        <w:t xml:space="preserve"> </w:t>
      </w:r>
      <w:r w:rsidRPr="00CB1318">
        <w:rPr>
          <w:rFonts w:eastAsia="Calibri"/>
          <w:sz w:val="8"/>
        </w:rPr>
        <w:t>and</w:t>
      </w:r>
      <w:r w:rsidRPr="00CB1318">
        <w:rPr>
          <w:sz w:val="8"/>
        </w:rPr>
        <w:t xml:space="preserve"> </w:t>
      </w:r>
      <w:r w:rsidRPr="00CB1318">
        <w:rPr>
          <w:rFonts w:eastAsia="Calibri"/>
          <w:sz w:val="8"/>
        </w:rPr>
        <w:t>enjoy</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lives</w:t>
      </w:r>
      <w:r w:rsidRPr="00CB1318">
        <w:rPr>
          <w:sz w:val="8"/>
        </w:rPr>
        <w:t xml:space="preserve"> </w:t>
      </w:r>
      <w:r w:rsidRPr="00CB1318">
        <w:rPr>
          <w:rStyle w:val="StyleUnderline"/>
          <w:rFonts w:eastAsia="Calibri"/>
          <w:highlight w:val="cyan"/>
        </w:rPr>
        <w:t>and</w:t>
      </w:r>
      <w:r w:rsidRPr="00CB1318">
        <w:rPr>
          <w:rStyle w:val="StyleUnderline"/>
          <w:highlight w:val="cyan"/>
        </w:rPr>
        <w:t xml:space="preserve"> </w:t>
      </w:r>
      <w:r w:rsidRPr="00CB1318">
        <w:rPr>
          <w:rStyle w:val="StyleUnderline"/>
          <w:rFonts w:eastAsia="Calibri"/>
          <w:highlight w:val="cyan"/>
        </w:rPr>
        <w:t>extinction</w:t>
      </w:r>
      <w:r w:rsidRPr="00CB1318">
        <w:rPr>
          <w:rStyle w:val="StyleUnderline"/>
          <w:highlight w:val="cyan"/>
        </w:rPr>
        <w:t xml:space="preserve"> </w:t>
      </w:r>
      <w:r w:rsidRPr="00CB1318">
        <w:rPr>
          <w:rStyle w:val="StyleUnderline"/>
          <w:rFonts w:eastAsia="Calibri"/>
          <w:highlight w:val="cyan"/>
        </w:rPr>
        <w:t>would</w:t>
      </w:r>
      <w:r w:rsidRPr="00CB1318">
        <w:rPr>
          <w:rStyle w:val="StyleUnderline"/>
          <w:highlight w:val="cyan"/>
        </w:rPr>
        <w:t xml:space="preserve"> </w:t>
      </w:r>
      <w:r w:rsidRPr="00CB1318">
        <w:rPr>
          <w:rStyle w:val="StyleUnderline"/>
          <w:rFonts w:eastAsia="Calibri"/>
          <w:highlight w:val="cyan"/>
        </w:rPr>
        <w:t>deprive</w:t>
      </w:r>
      <w:r w:rsidRPr="00CB1318">
        <w:rPr>
          <w:rStyle w:val="StyleUnderline"/>
          <w:highlight w:val="cyan"/>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highlight w:val="cyan"/>
        </w:rPr>
        <w:t>people</w:t>
      </w:r>
      <w:r w:rsidRPr="00CB1318">
        <w:rPr>
          <w:rStyle w:val="StyleUnderline"/>
          <w:highlight w:val="cyan"/>
        </w:rPr>
        <w:t xml:space="preserve"> </w:t>
      </w:r>
      <w:r w:rsidRPr="00CB1318">
        <w:rPr>
          <w:rStyle w:val="StyleUnderline"/>
          <w:rFonts w:eastAsia="Calibri"/>
          <w:highlight w:val="cyan"/>
        </w:rPr>
        <w:t>of</w:t>
      </w:r>
      <w:r w:rsidRPr="00CB1318">
        <w:rPr>
          <w:rStyle w:val="StyleUnderline"/>
          <w:highlight w:val="cyan"/>
        </w:rPr>
        <w:t xml:space="preserve"> </w:t>
      </w:r>
      <w:r w:rsidRPr="00CB1318">
        <w:rPr>
          <w:rStyle w:val="StyleUnderline"/>
          <w:rFonts w:eastAsia="Calibri"/>
        </w:rPr>
        <w:t>enjoying</w:t>
      </w:r>
      <w:r w:rsidRPr="00CB1318">
        <w:rPr>
          <w:rStyle w:val="StyleUnderline"/>
        </w:rPr>
        <w:t xml:space="preserve"> </w:t>
      </w:r>
      <w:r w:rsidRPr="00CB1318">
        <w:rPr>
          <w:rStyle w:val="StyleUnderline"/>
          <w:rFonts w:eastAsia="Calibri"/>
          <w:highlight w:val="cyan"/>
        </w:rPr>
        <w:t>this</w:t>
      </w:r>
      <w:r w:rsidRPr="00CB1318">
        <w:rPr>
          <w:sz w:val="8"/>
          <w:highlight w:val="cyan"/>
        </w:rPr>
        <w:t xml:space="preserve"> </w:t>
      </w:r>
      <w:r w:rsidRPr="00CB1318">
        <w:rPr>
          <w:rFonts w:eastAsia="Calibri"/>
          <w:sz w:val="8"/>
        </w:rPr>
        <w:t>good</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good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understood</w:t>
      </w:r>
      <w:r w:rsidRPr="00CB1318">
        <w:rPr>
          <w:rStyle w:val="StyleUnderline"/>
        </w:rPr>
        <w:t xml:space="preserve"> </w:t>
      </w:r>
      <w:r w:rsidRPr="00CB1318">
        <w:rPr>
          <w:rStyle w:val="StyleUnderline"/>
          <w:rFonts w:eastAsia="Calibri"/>
        </w:rPr>
        <w:t>in</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ways</w:t>
      </w:r>
      <w:r w:rsidRPr="00CB1318">
        <w:rPr>
          <w:rStyle w:val="StyleUnderline"/>
        </w:rPr>
        <w:t>.</w:t>
      </w:r>
      <w:r w:rsidRPr="00CB1318">
        <w:rPr>
          <w:sz w:val="8"/>
        </w:rPr>
        <w:t xml:space="preserve"> </w:t>
      </w:r>
      <w:r w:rsidRPr="00CB1318">
        <w:rPr>
          <w:rFonts w:eastAsia="Calibri"/>
          <w:sz w:val="8"/>
        </w:rPr>
        <w:t>According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first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bringing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good</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if</w:t>
      </w:r>
      <w:r w:rsidRPr="00CB1318">
        <w:rPr>
          <w:rStyle w:val="StyleUnderline"/>
        </w:rPr>
        <w:t xml:space="preserve"> </w:t>
      </w:r>
      <w:r w:rsidRPr="00CB1318">
        <w:rPr>
          <w:rStyle w:val="StyleUnderline"/>
          <w:rFonts w:eastAsia="Calibri"/>
        </w:rPr>
        <w:t>humans</w:t>
      </w:r>
      <w:r w:rsidRPr="00CB1318">
        <w:rPr>
          <w:rStyle w:val="StyleUnderline"/>
        </w:rPr>
        <w:t xml:space="preserve"> </w:t>
      </w:r>
      <w:r w:rsidRPr="00CB1318">
        <w:rPr>
          <w:rStyle w:val="StyleUnderline"/>
          <w:rFonts w:eastAsia="Calibri"/>
        </w:rPr>
        <w:t>were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go</w:t>
      </w:r>
      <w:r w:rsidRPr="00CB1318">
        <w:rPr>
          <w:rStyle w:val="StyleUnderline"/>
        </w:rPr>
        <w:t xml:space="preserve"> </w:t>
      </w:r>
      <w:r w:rsidRPr="00CB1318">
        <w:rPr>
          <w:rStyle w:val="StyleUnderline"/>
          <w:rFonts w:eastAsia="Calibri"/>
        </w:rPr>
        <w:t>extinct</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utility</w:t>
      </w:r>
      <w:r w:rsidRPr="00CB1318">
        <w:rPr>
          <w:rStyle w:val="StyleUnderline"/>
        </w:rPr>
        <w:t xml:space="preserve"> </w:t>
      </w:r>
      <w:r w:rsidRPr="00CB1318">
        <w:rPr>
          <w:rStyle w:val="StyleUnderline"/>
          <w:rFonts w:eastAsia="Calibri"/>
        </w:rPr>
        <w:t>foregone</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billions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lived</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get</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opportunity</w:t>
      </w:r>
      <w:r w:rsidRPr="00CB1318">
        <w:rPr>
          <w:sz w:val="8"/>
        </w:rPr>
        <w:t xml:space="preserve">, </w:t>
      </w:r>
      <w:r w:rsidRPr="00CB1318">
        <w:rPr>
          <w:rFonts w:eastAsia="Calibri"/>
          <w:sz w:val="8"/>
        </w:rPr>
        <w:t>renders</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incidence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wrongdoing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quotes</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Effective</w:t>
      </w:r>
      <w:r w:rsidRPr="00CB1318">
        <w:rPr>
          <w:sz w:val="8"/>
        </w:rPr>
        <w:t xml:space="preserve"> </w:t>
      </w:r>
      <w:r w:rsidRPr="00CB1318">
        <w:rPr>
          <w:rFonts w:eastAsia="Calibri"/>
          <w:sz w:val="8"/>
        </w:rPr>
        <w:t>Altruism</w:t>
      </w:r>
      <w:r w:rsidRPr="00CB1318">
        <w:rPr>
          <w:sz w:val="8"/>
        </w:rPr>
        <w:t xml:space="preserve"> </w:t>
      </w:r>
      <w:r w:rsidRPr="00CB1318">
        <w:rPr>
          <w:rFonts w:eastAsia="Calibri"/>
          <w:sz w:val="8"/>
        </w:rPr>
        <w:t>blog</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Nick</w:t>
      </w:r>
      <w:r w:rsidRPr="00CB1318">
        <w:rPr>
          <w:sz w:val="8"/>
        </w:rPr>
        <w:t xml:space="preserve"> </w:t>
      </w:r>
      <w:proofErr w:type="spellStart"/>
      <w:r w:rsidRPr="00CB1318">
        <w:rPr>
          <w:rFonts w:eastAsia="Calibri"/>
          <w:sz w:val="8"/>
        </w:rPr>
        <w:t>Beckstead</w:t>
      </w:r>
      <w:proofErr w:type="spellEnd"/>
      <w:r w:rsidRPr="00CB1318">
        <w:rPr>
          <w:sz w:val="8"/>
        </w:rPr>
        <w:t xml:space="preserve"> </w:t>
      </w:r>
      <w:r w:rsidRPr="00CB1318">
        <w:rPr>
          <w:rFonts w:eastAsia="Calibri"/>
          <w:sz w:val="8"/>
        </w:rPr>
        <w:t>and</w:t>
      </w:r>
      <w:r w:rsidRPr="00CB1318">
        <w:rPr>
          <w:sz w:val="8"/>
        </w:rPr>
        <w:t xml:space="preserve"> </w:t>
      </w:r>
      <w:r w:rsidRPr="00CB1318">
        <w:rPr>
          <w:rFonts w:eastAsia="Calibri"/>
          <w:sz w:val="8"/>
        </w:rPr>
        <w:t>Matt</w:t>
      </w:r>
      <w:r w:rsidRPr="00CB1318">
        <w:rPr>
          <w:sz w:val="8"/>
        </w:rPr>
        <w:t xml:space="preserve"> </w:t>
      </w:r>
      <w:r w:rsidRPr="00CB1318">
        <w:rPr>
          <w:rFonts w:eastAsia="Calibri"/>
          <w:sz w:val="8"/>
        </w:rPr>
        <w:t>Wage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Style w:val="Emphasis"/>
          <w:rFonts w:eastAsia="Calibri"/>
          <w:highlight w:val="cyan"/>
        </w:rPr>
        <w:t>billions</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people</w:t>
      </w:r>
      <w:r w:rsidRPr="00CB1318">
        <w:rPr>
          <w:rStyle w:val="Emphasis"/>
          <w:highlight w:val="cyan"/>
        </w:rPr>
        <w:t xml:space="preserve"> </w:t>
      </w:r>
      <w:r w:rsidRPr="00CB1318">
        <w:rPr>
          <w:rStyle w:val="Emphasis"/>
          <w:rFonts w:eastAsia="Calibri"/>
          <w:highlight w:val="cyan"/>
        </w:rPr>
        <w:t>would</w:t>
      </w:r>
      <w:r w:rsidRPr="00CB1318">
        <w:rPr>
          <w:rStyle w:val="Emphasis"/>
          <w:highlight w:val="cyan"/>
        </w:rPr>
        <w:t xml:space="preserve"> </w:t>
      </w:r>
      <w:r w:rsidRPr="00CB1318">
        <w:rPr>
          <w:rStyle w:val="Emphasis"/>
          <w:rFonts w:eastAsia="Calibri"/>
        </w:rPr>
        <w:t>likely</w:t>
      </w:r>
      <w:r w:rsidRPr="00CB1318">
        <w:rPr>
          <w:rStyle w:val="Emphasis"/>
        </w:rPr>
        <w:t xml:space="preserve"> </w:t>
      </w:r>
      <w:r w:rsidRPr="00CB1318">
        <w:rPr>
          <w:rStyle w:val="Emphasis"/>
          <w:rFonts w:eastAsia="Calibri"/>
          <w:highlight w:val="cyan"/>
        </w:rPr>
        <w:t>die</w:t>
      </w:r>
      <w:r w:rsidRPr="00CB1318">
        <w:rPr>
          <w:rStyle w:val="Emphasis"/>
          <w:highlight w:val="cyan"/>
        </w:rPr>
        <w:t xml:space="preserve"> </w:t>
      </w:r>
      <w:r w:rsidRPr="00CB1318">
        <w:rPr>
          <w:rStyle w:val="Emphasis"/>
          <w:rFonts w:eastAsia="Calibri"/>
          <w:highlight w:val="cyan"/>
        </w:rPr>
        <w:t>painful</w:t>
      </w:r>
      <w:r w:rsidRPr="00CB1318">
        <w:rPr>
          <w:rStyle w:val="Emphasis"/>
          <w:highlight w:val="cyan"/>
        </w:rPr>
        <w:t xml:space="preserve"> </w:t>
      </w:r>
      <w:r w:rsidRPr="00CB1318">
        <w:rPr>
          <w:rStyle w:val="Emphasis"/>
          <w:rFonts w:eastAsia="Calibri"/>
          <w:highlight w:val="cyan"/>
        </w:rPr>
        <w:t>deaths</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worst</w:t>
      </w:r>
      <w:r w:rsidRPr="00CB1318">
        <w:rPr>
          <w:rStyle w:val="StyleUnderline"/>
        </w:rPr>
        <w:t xml:space="preserve"> </w:t>
      </w:r>
      <w:r w:rsidRPr="00CB1318">
        <w:rPr>
          <w:rStyle w:val="StyleUnderline"/>
          <w:rFonts w:eastAsia="Calibri"/>
        </w:rPr>
        <w:t>thing</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highlight w:val="cyan"/>
        </w:rPr>
        <w:t>there</w:t>
      </w:r>
      <w:r w:rsidRPr="00CB1318">
        <w:rPr>
          <w:rStyle w:val="StyleUnderline"/>
          <w:highlight w:val="cyan"/>
        </w:rPr>
        <w:t xml:space="preserve"> </w:t>
      </w:r>
      <w:r w:rsidRPr="00CB1318">
        <w:rPr>
          <w:rStyle w:val="StyleUnderline"/>
          <w:rFonts w:eastAsia="Calibri"/>
          <w:highlight w:val="cyan"/>
        </w:rPr>
        <w:t>would</w:t>
      </w:r>
      <w:r w:rsidRPr="00CB1318">
        <w:rPr>
          <w:rStyle w:val="StyleUnderline"/>
          <w:highlight w:val="cyan"/>
        </w:rPr>
        <w:t xml:space="preserve"> </w:t>
      </w:r>
      <w:r w:rsidRPr="00CB1318">
        <w:rPr>
          <w:rStyle w:val="StyleUnderline"/>
          <w:rFonts w:eastAsia="Calibri"/>
          <w:highlight w:val="cyan"/>
        </w:rPr>
        <w:t>be</w:t>
      </w:r>
      <w:r w:rsidRPr="00CB1318">
        <w:rPr>
          <w:rStyle w:val="StyleUnderline"/>
          <w:highlight w:val="cyan"/>
        </w:rPr>
        <w:t xml:space="preserve"> </w:t>
      </w:r>
      <w:r w:rsidRPr="00CB1318">
        <w:rPr>
          <w:rStyle w:val="StyleUnderline"/>
          <w:rFonts w:eastAsia="Calibri"/>
          <w:highlight w:val="cyan"/>
        </w:rPr>
        <w:t>no</w:t>
      </w:r>
      <w:r w:rsidRPr="00CB1318">
        <w:rPr>
          <w:rStyle w:val="StyleUnderline"/>
          <w:highlight w:val="cyan"/>
        </w:rPr>
        <w:t xml:space="preserve"> </w:t>
      </w:r>
      <w:r w:rsidRPr="00CB1318">
        <w:rPr>
          <w:rStyle w:val="StyleUnderline"/>
          <w:rFonts w:eastAsia="Calibri"/>
          <w:highlight w:val="cyan"/>
        </w:rPr>
        <w:t>future</w:t>
      </w:r>
      <w:r w:rsidRPr="00CB1318">
        <w:rPr>
          <w:rStyle w:val="StyleUnderline"/>
          <w:highlight w:val="cyan"/>
        </w:rPr>
        <w:t xml:space="preserve"> </w:t>
      </w:r>
      <w:r w:rsidRPr="00CB1318">
        <w:rPr>
          <w:rStyle w:val="StyleUnderline"/>
          <w:rFonts w:eastAsia="Calibri"/>
          <w:highlight w:val="cyan"/>
        </w:rPr>
        <w:t>generations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future</w:t>
      </w:r>
      <w:r w:rsidRPr="00CB1318">
        <w:rPr>
          <w:sz w:val="8"/>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value</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all</w:t>
      </w:r>
      <w:r w:rsidRPr="00CB1318">
        <w:rPr>
          <w:rStyle w:val="Emphasis"/>
          <w:highlight w:val="cyan"/>
        </w:rPr>
        <w:t xml:space="preserve"> </w:t>
      </w:r>
      <w:r w:rsidRPr="00CB1318">
        <w:rPr>
          <w:rStyle w:val="Emphasis"/>
          <w:rFonts w:eastAsia="Calibri"/>
          <w:highlight w:val="cyan"/>
        </w:rPr>
        <w:t>those</w:t>
      </w:r>
      <w:r w:rsidRPr="00CB1318">
        <w:rPr>
          <w:rStyle w:val="Emphasis"/>
          <w:highlight w:val="cyan"/>
        </w:rPr>
        <w:t xml:space="preserve"> </w:t>
      </w:r>
      <w:r w:rsidRPr="00CB1318">
        <w:rPr>
          <w:rStyle w:val="Emphasis"/>
          <w:rFonts w:eastAsia="Calibri"/>
          <w:highlight w:val="cyan"/>
        </w:rPr>
        <w:t>generations</w:t>
      </w:r>
      <w:r w:rsidRPr="00CB1318">
        <w:rPr>
          <w:rStyle w:val="Emphasis"/>
          <w:highlight w:val="cyan"/>
        </w:rPr>
        <w:t xml:space="preserve"> </w:t>
      </w:r>
      <w:r w:rsidRPr="00CB1318">
        <w:rPr>
          <w:rStyle w:val="Emphasis"/>
          <w:rFonts w:eastAsia="Calibri"/>
          <w:highlight w:val="cyan"/>
        </w:rPr>
        <w:t>together</w:t>
      </w:r>
      <w:r w:rsidRPr="00CB1318">
        <w:rPr>
          <w:rStyle w:val="Emphasis"/>
          <w:highlight w:val="cyan"/>
        </w:rPr>
        <w:t xml:space="preserve"> </w:t>
      </w:r>
      <w:r w:rsidRPr="00CB1318">
        <w:rPr>
          <w:rStyle w:val="Emphasis"/>
          <w:rFonts w:eastAsia="Calibri"/>
          <w:highlight w:val="cyan"/>
        </w:rPr>
        <w:t>greatly</w:t>
      </w:r>
      <w:r w:rsidRPr="00CB1318">
        <w:rPr>
          <w:rStyle w:val="Emphasis"/>
          <w:highlight w:val="cyan"/>
        </w:rPr>
        <w:t xml:space="preserve"> </w:t>
      </w:r>
      <w:r w:rsidRPr="00CB1318">
        <w:rPr>
          <w:rStyle w:val="Emphasis"/>
          <w:rFonts w:eastAsia="Calibri"/>
          <w:highlight w:val="cyan"/>
        </w:rPr>
        <w:t>exceeds</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value</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current</w:t>
      </w:r>
      <w:r w:rsidRPr="00CB1318">
        <w:rPr>
          <w:rStyle w:val="Emphasis"/>
          <w:highlight w:val="cyan"/>
        </w:rPr>
        <w:t xml:space="preserve"> </w:t>
      </w:r>
      <w:r w:rsidRPr="00CB1318">
        <w:rPr>
          <w:rStyle w:val="Emphasis"/>
          <w:rFonts w:eastAsia="Calibri"/>
          <w:highlight w:val="cyan"/>
        </w:rPr>
        <w:t>generation</w:t>
      </w:r>
      <w:r w:rsidRPr="00CB1318">
        <w:rPr>
          <w:sz w:val="8"/>
        </w:rPr>
        <w:t>. (</w:t>
      </w:r>
      <w:proofErr w:type="spellStart"/>
      <w:r w:rsidRPr="00CB1318">
        <w:rPr>
          <w:rFonts w:eastAsia="Calibri"/>
          <w:sz w:val="8"/>
        </w:rPr>
        <w:t>Beckstead</w:t>
      </w:r>
      <w:proofErr w:type="spellEnd"/>
      <w:r w:rsidRPr="00CB1318">
        <w:rPr>
          <w:sz w:val="8"/>
        </w:rPr>
        <w:t xml:space="preserve">, </w:t>
      </w:r>
      <w:r w:rsidRPr="00CB1318">
        <w:rPr>
          <w:rFonts w:eastAsia="Calibri"/>
          <w:sz w:val="8"/>
        </w:rPr>
        <w:t>Singer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Wage</w:t>
      </w:r>
      <w:r w:rsidRPr="00CB1318">
        <w:rPr>
          <w:sz w:val="8"/>
        </w:rPr>
        <w:t xml:space="preserve"> 2013) </w:t>
      </w:r>
      <w:r w:rsidRPr="00CB1318">
        <w:rPr>
          <w:rFonts w:eastAsia="Calibri"/>
          <w:sz w:val="8"/>
        </w:rPr>
        <w:t>The</w:t>
      </w:r>
      <w:r w:rsidRPr="00CB1318">
        <w:rPr>
          <w:sz w:val="8"/>
        </w:rPr>
        <w:t xml:space="preserve"> </w:t>
      </w:r>
      <w:r w:rsidRPr="00CB1318">
        <w:rPr>
          <w:rFonts w:eastAsia="Calibri"/>
          <w:sz w:val="8"/>
        </w:rPr>
        <w:t>authors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making</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in</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proofErr w:type="gramStart"/>
      <w:r w:rsidRPr="00CB1318">
        <w:rPr>
          <w:rStyle w:val="StyleUnderline"/>
          <w:rFonts w:eastAsia="Calibri"/>
        </w:rPr>
        <w:t>and</w:t>
      </w:r>
      <w:r w:rsidRPr="00CB1318">
        <w:rPr>
          <w:sz w:val="8"/>
        </w:rPr>
        <w:t xml:space="preserve"> </w:t>
      </w:r>
      <w:r w:rsidRPr="00CB1318">
        <w:rPr>
          <w:rFonts w:eastAsia="Calibri"/>
          <w:sz w:val="8"/>
        </w:rPr>
        <w:t>also</w:t>
      </w:r>
      <w:proofErr w:type="gramEnd"/>
      <w:r w:rsidRPr="00CB1318">
        <w:rPr>
          <w:sz w:val="8"/>
        </w:rPr>
        <w:t xml:space="preserve"> </w:t>
      </w:r>
      <w:r w:rsidRPr="00CB1318">
        <w:rPr>
          <w:rStyle w:val="StyleUnderline"/>
          <w:rFonts w:eastAsia="Calibri"/>
        </w:rPr>
        <w:t>something</w:t>
      </w:r>
      <w:r w:rsidRPr="00CB1318">
        <w:rPr>
          <w:rStyle w:val="StyleUnderline"/>
        </w:rPr>
        <w:t xml:space="preserve"> </w:t>
      </w:r>
      <w:r w:rsidRPr="00CB1318">
        <w:rPr>
          <w:rStyle w:val="StyleUnderline"/>
          <w:rFonts w:eastAsia="Calibri"/>
        </w:rPr>
        <w:t>valuable</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creating</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proofErr w:type="gramStart"/>
      <w:r w:rsidRPr="00CB1318">
        <w:rPr>
          <w:rFonts w:eastAsia="Calibri"/>
          <w:sz w:val="8"/>
        </w:rPr>
        <w:t>actually</w:t>
      </w:r>
      <w:r w:rsidRPr="00CB1318">
        <w:rPr>
          <w:sz w:val="8"/>
        </w:rPr>
        <w:t xml:space="preserve"> </w:t>
      </w:r>
      <w:r w:rsidRPr="00CB1318">
        <w:rPr>
          <w:rFonts w:eastAsia="Calibri"/>
          <w:sz w:val="8"/>
        </w:rPr>
        <w:t>be</w:t>
      </w:r>
      <w:proofErr w:type="gramEnd"/>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ever</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brought</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currently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w:t>
      </w:r>
      <w:r w:rsidRPr="00CB1318">
        <w:rPr>
          <w:rFonts w:eastAsia="Calibri"/>
          <w:sz w:val="8"/>
        </w:rPr>
        <w: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proofErr w:type="gramStart"/>
      <w:r w:rsidRPr="00CB1318">
        <w:rPr>
          <w:rFonts w:eastAsia="Calibri"/>
          <w:sz w:val="8"/>
        </w:rPr>
        <w:t>latter</w:t>
      </w:r>
      <w:r w:rsidRPr="00CB1318">
        <w:rPr>
          <w:sz w:val="8"/>
        </w:rPr>
        <w:t>’</w:t>
      </w:r>
      <w:r w:rsidRPr="00CB1318">
        <w:rPr>
          <w:rFonts w:eastAsia="Calibri"/>
          <w:sz w:val="8"/>
        </w:rPr>
        <w:t>s</w:t>
      </w:r>
      <w:proofErr w:type="gramEnd"/>
      <w:r w:rsidRPr="00CB1318">
        <w:rPr>
          <w:sz w:val="8"/>
        </w:rPr>
        <w:t xml:space="preserve">. </w:t>
      </w:r>
      <w:r w:rsidRPr="00CB1318">
        <w:rPr>
          <w:rFonts w:eastAsia="Calibri"/>
          <w:sz w:val="8"/>
        </w:rPr>
        <w:t>Both</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intrinsic</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makes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assumption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lived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accrued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suffering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w:t>
      </w:r>
      <w:r w:rsidRPr="00CB1318">
        <w:rPr>
          <w:rFonts w:eastAsia="Calibri"/>
          <w:sz w:val="8"/>
        </w:rPr>
        <w:t>known</w:t>
      </w:r>
      <w:r w:rsidRPr="00CB1318">
        <w:rPr>
          <w:sz w:val="8"/>
        </w:rPr>
        <w:t xml:space="preserve"> </w:t>
      </w:r>
      <w:r w:rsidRPr="00CB1318">
        <w:rPr>
          <w:rFonts w:eastAsia="Calibri"/>
          <w:sz w:val="8"/>
        </w:rPr>
        <w:t>author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prominent</w:t>
      </w:r>
      <w:r w:rsidRPr="00CB1318">
        <w:rPr>
          <w:sz w:val="8"/>
        </w:rPr>
        <w:t xml:space="preserve"> </w:t>
      </w:r>
      <w:r w:rsidRPr="00CB1318">
        <w:rPr>
          <w:rFonts w:eastAsia="Calibri"/>
          <w:sz w:val="8"/>
        </w:rPr>
        <w:t>utilitarian</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surprising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just</w:t>
      </w:r>
      <w:r w:rsidRPr="00CB1318">
        <w:rPr>
          <w:sz w:val="8"/>
        </w:rPr>
        <w:t xml:space="preserve"> </w:t>
      </w:r>
      <w:proofErr w:type="spellStart"/>
      <w:r w:rsidRPr="00CB1318">
        <w:rPr>
          <w:rFonts w:eastAsia="Calibri"/>
          <w:sz w:val="8"/>
        </w:rPr>
        <w:t>utilitarians</w:t>
      </w:r>
      <w:proofErr w:type="spellEnd"/>
      <w:r w:rsidRPr="00CB1318">
        <w:rPr>
          <w:sz w:val="8"/>
        </w:rPr>
        <w:t xml:space="preserve"> </w:t>
      </w:r>
      <w:r w:rsidRPr="00CB1318">
        <w:rPr>
          <w:rFonts w:eastAsia="Calibri"/>
          <w:sz w:val="8"/>
        </w:rPr>
        <w:t>who</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implicitly</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seem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imply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intuition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Stephen</w:t>
      </w:r>
      <w:r w:rsidRPr="00CB1318">
        <w:rPr>
          <w:sz w:val="8"/>
        </w:rPr>
        <w:t xml:space="preserve"> </w:t>
      </w:r>
      <w:r w:rsidRPr="00CB1318">
        <w:rPr>
          <w:rFonts w:eastAsia="Calibri"/>
          <w:sz w:val="8"/>
        </w:rPr>
        <w:t>Gardiner</w:t>
      </w:r>
      <w:r w:rsidRPr="00CB1318">
        <w:rPr>
          <w:sz w:val="8"/>
        </w:rPr>
        <w:t xml:space="preserve"> (2009) </w:t>
      </w:r>
      <w:r w:rsidRPr="00CB1318">
        <w:rPr>
          <w:rFonts w:eastAsia="Calibri"/>
          <w:sz w:val="8"/>
        </w:rPr>
        <w:t>and</w:t>
      </w:r>
      <w:r w:rsidRPr="00CB1318">
        <w:rPr>
          <w:sz w:val="8"/>
        </w:rPr>
        <w:t xml:space="preserve"> </w:t>
      </w:r>
      <w:r w:rsidRPr="00CB1318">
        <w:rPr>
          <w:rFonts w:eastAsia="Calibri"/>
          <w:sz w:val="8"/>
        </w:rPr>
        <w:t>Martin</w:t>
      </w:r>
      <w:r w:rsidRPr="00CB1318">
        <w:rPr>
          <w:sz w:val="8"/>
        </w:rPr>
        <w:t xml:space="preserve"> </w:t>
      </w:r>
      <w:r w:rsidRPr="00CB1318">
        <w:rPr>
          <w:rFonts w:eastAsia="Calibri"/>
          <w:sz w:val="8"/>
        </w:rPr>
        <w:t>O</w:t>
      </w:r>
      <w:r w:rsidRPr="00CB1318">
        <w:rPr>
          <w:sz w:val="8"/>
        </w:rPr>
        <w:t>’</w:t>
      </w:r>
      <w:r w:rsidRPr="00CB1318">
        <w:rPr>
          <w:rFonts w:eastAsia="Calibri"/>
          <w:sz w:val="8"/>
        </w:rPr>
        <w:t>Neill</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correspondence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sympathetic</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contract</w:t>
      </w:r>
      <w:r w:rsidRPr="00CB1318">
        <w:rPr>
          <w:sz w:val="8"/>
        </w:rPr>
        <w:t xml:space="preserve"> </w:t>
      </w:r>
      <w:r w:rsidRPr="00CB1318">
        <w:rPr>
          <w:rFonts w:eastAsia="Calibri"/>
          <w:sz w:val="8"/>
        </w:rPr>
        <w:t>theory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intuitive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should</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proofErr w:type="gramStart"/>
      <w:r w:rsidRPr="00CB1318">
        <w:rPr>
          <w:rFonts w:eastAsia="Calibri"/>
          <w:sz w:val="8"/>
        </w:rPr>
        <w:t>assuming</w:t>
      </w:r>
      <w:r w:rsidRPr="00CB1318">
        <w:rPr>
          <w:sz w:val="8"/>
        </w:rPr>
        <w:t xml:space="preserve"> </w:t>
      </w:r>
      <w:r w:rsidRPr="00CB1318">
        <w:rPr>
          <w:rFonts w:eastAsia="Calibri"/>
          <w:sz w:val="8"/>
        </w:rPr>
        <w:t>that</w:t>
      </w:r>
      <w:proofErr w:type="gramEnd"/>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plausible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non</w:t>
      </w:r>
      <w:r w:rsidRPr="00CB1318">
        <w:rPr>
          <w:sz w:val="8"/>
        </w:rPr>
        <w:t>-</w:t>
      </w:r>
      <w:r w:rsidRPr="00CB1318">
        <w:rPr>
          <w:rFonts w:eastAsia="Calibri"/>
          <w:sz w:val="8"/>
        </w:rPr>
        <w:t>philosophers</w:t>
      </w:r>
      <w:r w:rsidRPr="00CB1318">
        <w:rPr>
          <w:sz w:val="8"/>
        </w:rPr>
        <w:t xml:space="preserve"> </w:t>
      </w:r>
      <w:r w:rsidRPr="00CB1318">
        <w:rPr>
          <w:rFonts w:eastAsia="Calibri"/>
          <w:sz w:val="8"/>
        </w:rPr>
        <w:t>alike</w:t>
      </w:r>
      <w:r w:rsidRPr="00CB1318">
        <w:rPr>
          <w:sz w:val="8"/>
        </w:rPr>
        <w:t xml:space="preserve">) </w:t>
      </w:r>
      <w:r w:rsidRPr="00CB1318">
        <w:rPr>
          <w:rFonts w:eastAsia="Calibri"/>
          <w:sz w:val="8"/>
        </w:rPr>
        <w:t>probably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intuition</w:t>
      </w:r>
      <w:r w:rsidRPr="00CB1318">
        <w:rPr>
          <w:sz w:val="8"/>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talk</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prevented</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saying</w:t>
      </w:r>
      <w:r w:rsidRPr="00CB1318">
        <w:rPr>
          <w:rStyle w:val="StyleUnderline"/>
        </w:rPr>
        <w:t xml:space="preserve"> </w:t>
      </w:r>
      <w:r w:rsidRPr="00CB1318">
        <w:rPr>
          <w:rStyle w:val="StyleUnderline"/>
          <w:rFonts w:eastAsia="Calibri"/>
        </w:rPr>
        <w:t>that</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Style w:val="StyleUnderline"/>
          <w:rFonts w:eastAsia="Calibri"/>
        </w:rPr>
        <w:t>set</w:t>
      </w:r>
      <w:r w:rsidRPr="00CB1318">
        <w:rPr>
          <w:sz w:val="8"/>
        </w:rPr>
        <w:t xml:space="preserve"> </w:t>
      </w:r>
      <w:r w:rsidRPr="00CB1318">
        <w:rPr>
          <w:rStyle w:val="StyleUnderline"/>
          <w:rFonts w:eastAsia="Calibri"/>
        </w:rPr>
        <w:t>of</w:t>
      </w:r>
      <w:r w:rsidRPr="00CB1318">
        <w:rPr>
          <w:sz w:val="8"/>
        </w:rPr>
        <w:t xml:space="preserve"> </w:t>
      </w:r>
      <w:r w:rsidRPr="00CB1318">
        <w:rPr>
          <w:rFonts w:eastAsia="Calibri"/>
          <w:sz w:val="8"/>
        </w:rPr>
        <w:t>possible</w:t>
      </w:r>
      <w:r w:rsidRPr="00CB1318">
        <w:rPr>
          <w:sz w:val="8"/>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potentially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existed</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actually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say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permits</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make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them</w:t>
      </w:r>
      <w:r w:rsidRPr="00CB1318">
        <w:rPr>
          <w:sz w:val="8"/>
        </w:rPr>
        <w:t xml:space="preserve"> </w:t>
      </w:r>
      <w:proofErr w:type="gramStart"/>
      <w:r w:rsidRPr="00CB1318">
        <w:rPr>
          <w:rFonts w:eastAsia="Calibri"/>
          <w:sz w:val="8"/>
        </w:rPr>
        <w:t>in</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from</w:t>
      </w:r>
      <w:proofErr w:type="gramEnd"/>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proofErr w:type="gramStart"/>
      <w:r w:rsidRPr="00CB1318">
        <w:rPr>
          <w:rFonts w:eastAsia="Calibri"/>
          <w:sz w:val="8"/>
        </w:rPr>
        <w:t>actually</w:t>
      </w:r>
      <w:r w:rsidRPr="00CB1318">
        <w:rPr>
          <w:sz w:val="8"/>
        </w:rPr>
        <w:t xml:space="preserve"> </w:t>
      </w:r>
      <w:r w:rsidRPr="00CB1318">
        <w:rPr>
          <w:rFonts w:eastAsia="Calibri"/>
          <w:sz w:val="8"/>
        </w:rPr>
        <w:t>exist</w:t>
      </w:r>
      <w:proofErr w:type="gramEnd"/>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wronging</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X</w:t>
      </w:r>
      <w:r w:rsidRPr="00CB1318">
        <w:rPr>
          <w:sz w:val="8"/>
        </w:rPr>
        <w:t>’</w:t>
      </w:r>
      <w:r w:rsidRPr="00CB1318">
        <w:rPr>
          <w:rFonts w:eastAsia="Calibri"/>
          <w:sz w:val="8"/>
        </w:rPr>
        <w:t>s</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follow</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deliberations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followed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do</w:t>
      </w:r>
      <w:r w:rsidRPr="00CB1318">
        <w:rPr>
          <w:sz w:val="8"/>
        </w:rPr>
        <w:t>/</w:t>
      </w:r>
      <w:r w:rsidRPr="00CB1318">
        <w:rPr>
          <w:rFonts w:eastAsia="Calibri"/>
          <w:sz w:val="8"/>
        </w:rPr>
        <w:t>will</w:t>
      </w:r>
      <w:r w:rsidRPr="00CB1318">
        <w:rPr>
          <w:sz w:val="8"/>
        </w:rPr>
        <w:t xml:space="preserve"> </w:t>
      </w:r>
      <w:proofErr w:type="gramStart"/>
      <w:r w:rsidRPr="00CB1318">
        <w:rPr>
          <w:rFonts w:eastAsia="Calibri"/>
          <w:sz w:val="8"/>
        </w:rPr>
        <w:t>actually</w:t>
      </w:r>
      <w:r w:rsidRPr="00CB1318">
        <w:rPr>
          <w:sz w:val="8"/>
        </w:rPr>
        <w:t xml:space="preserve"> </w:t>
      </w:r>
      <w:r w:rsidRPr="00CB1318">
        <w:rPr>
          <w:rFonts w:eastAsia="Calibri"/>
          <w:sz w:val="8"/>
        </w:rPr>
        <w:t>exist</w:t>
      </w:r>
      <w:proofErr w:type="gramEnd"/>
      <w:r w:rsidRPr="00CB1318">
        <w:rPr>
          <w:sz w:val="8"/>
        </w:rPr>
        <w:t xml:space="preserve"> </w:t>
      </w:r>
      <w:r w:rsidRPr="00CB1318">
        <w:rPr>
          <w:rFonts w:eastAsia="Calibri"/>
          <w:sz w:val="8"/>
        </w:rPr>
        <w:t>can</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brunt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occupy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owed</w:t>
      </w:r>
      <w:r w:rsidRPr="00CB1318">
        <w:rPr>
          <w:sz w:val="8"/>
        </w:rPr>
        <w:t xml:space="preserve"> </w:t>
      </w:r>
      <w:r w:rsidRPr="00CB1318">
        <w:rPr>
          <w:rFonts w:eastAsia="Calibri"/>
          <w:sz w:val="8"/>
        </w:rPr>
        <w:t>justification</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at</w:t>
      </w:r>
      <w:r w:rsidRPr="00CB1318">
        <w:rPr>
          <w:sz w:val="8"/>
        </w:rPr>
        <w:t xml:space="preserve"> </w:t>
      </w:r>
      <w:proofErr w:type="gramStart"/>
      <w:r w:rsidRPr="00CB1318">
        <w:rPr>
          <w:rFonts w:eastAsia="Calibri"/>
          <w:sz w:val="8"/>
        </w:rPr>
        <w:t>all</w:t>
      </w:r>
      <w:proofErr w:type="gramEnd"/>
      <w:r w:rsidRPr="00CB1318">
        <w:rPr>
          <w:sz w:val="8"/>
        </w:rPr>
        <w:t xml:space="preserve"> </w:t>
      </w:r>
      <w:r w:rsidRPr="00CB1318">
        <w:rPr>
          <w:rFonts w:eastAsia="Calibri"/>
          <w:sz w:val="8"/>
        </w:rPr>
        <w:t>and</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necessary</w:t>
      </w:r>
      <w:r w:rsidRPr="00CB1318">
        <w:rPr>
          <w:sz w:val="8"/>
        </w:rPr>
        <w:t xml:space="preserve"> </w:t>
      </w:r>
      <w:r w:rsidRPr="00CB1318">
        <w:rPr>
          <w:rFonts w:eastAsia="Calibri"/>
          <w:sz w:val="8"/>
        </w:rPr>
        <w:t>requirement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Rivka</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neutral</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subject</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itself</w:t>
      </w:r>
      <w:r w:rsidRPr="00CB1318">
        <w:rPr>
          <w:sz w:val="8"/>
        </w:rPr>
        <w:t xml:space="preserve">.3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detrimental</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kept</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points</w:t>
      </w:r>
      <w:r w:rsidRPr="00CB1318">
        <w:rPr>
          <w:sz w:val="8"/>
        </w:rPr>
        <w:t xml:space="preserve"> </w:t>
      </w:r>
      <w:r w:rsidRPr="00CB1318">
        <w:rPr>
          <w:rFonts w:eastAsia="Calibri"/>
          <w:sz w:val="8"/>
        </w:rPr>
        <w:t>out</w:t>
      </w:r>
      <w:r w:rsidRPr="00CB1318">
        <w:rPr>
          <w:sz w:val="8"/>
        </w:rPr>
        <w:t>, ‘</w:t>
      </w:r>
      <w:r w:rsidRPr="00CB1318">
        <w:rPr>
          <w:rFonts w:eastAsia="Calibri"/>
          <w:sz w:val="8"/>
        </w:rPr>
        <w:t>never</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contrary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bearers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w:t>
      </w:r>
      <w:r w:rsidRPr="00CB1318">
        <w:rPr>
          <w:rFonts w:eastAsia="Calibri"/>
          <w:sz w:val="8"/>
        </w:rPr>
        <w:t>Weinberg</w:t>
      </w:r>
      <w:r w:rsidRPr="00CB1318">
        <w:rPr>
          <w:sz w:val="8"/>
        </w:rPr>
        <w:t xml:space="preserve"> 2008, 13). </w:t>
      </w:r>
      <w:r w:rsidRPr="00CB1318">
        <w:rPr>
          <w:rFonts w:eastAsia="Calibri"/>
          <w:sz w:val="8"/>
        </w:rPr>
        <w:t>So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results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never</w:t>
      </w:r>
      <w:r w:rsidRPr="00CB1318">
        <w:rPr>
          <w:sz w:val="8"/>
        </w:rPr>
        <w:t xml:space="preserve"> </w:t>
      </w:r>
      <w:r w:rsidRPr="00CB1318">
        <w:rPr>
          <w:rFonts w:eastAsia="Calibri"/>
          <w:sz w:val="8"/>
        </w:rPr>
        <w:t>becoming</w:t>
      </w:r>
      <w:r w:rsidRPr="00CB1318">
        <w:rPr>
          <w:sz w:val="8"/>
        </w:rPr>
        <w:t xml:space="preserve"> </w:t>
      </w:r>
      <w:r w:rsidRPr="00CB1318">
        <w:rPr>
          <w:rFonts w:eastAsia="Calibri"/>
          <w:sz w:val="8"/>
        </w:rPr>
        <w:t>actual</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impose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costs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nobody</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.4 </w:t>
      </w:r>
      <w:r w:rsidRPr="00CB1318">
        <w:rPr>
          <w:rFonts w:eastAsia="Calibri"/>
          <w:sz w:val="8"/>
        </w:rPr>
        <w:t>It</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wrongly</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everybody</w:t>
      </w:r>
      <w:r w:rsidRPr="00CB1318">
        <w:rPr>
          <w:sz w:val="8"/>
        </w:rPr>
        <w:t xml:space="preserve"> </w:t>
      </w:r>
      <w:r w:rsidRPr="00CB1318">
        <w:rPr>
          <w:rFonts w:eastAsia="Calibri"/>
          <w:sz w:val="8"/>
        </w:rPr>
        <w:t>decided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exercise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prerogative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potentially</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consequence</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respond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saying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everyone</w:t>
      </w:r>
      <w:r w:rsidRPr="00CB1318">
        <w:rPr>
          <w:sz w:val="8"/>
        </w:rPr>
        <w:t xml:space="preserve"> </w:t>
      </w:r>
      <w:r w:rsidRPr="00CB1318">
        <w:rPr>
          <w:rFonts w:eastAsia="Calibri"/>
          <w:sz w:val="8"/>
        </w:rPr>
        <w:t>chooses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forgo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huge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takes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understanding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preventing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acknowledge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groups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terms</w:t>
      </w:r>
      <w:r w:rsidRPr="00CB1318">
        <w:rPr>
          <w:sz w:val="8"/>
        </w:rPr>
        <w:t xml:space="preserve"> (</w:t>
      </w:r>
      <w:r w:rsidRPr="00CB1318">
        <w:rPr>
          <w:rFonts w:eastAsia="Calibri"/>
          <w:sz w:val="8"/>
        </w:rPr>
        <w:t>Parfit</w:t>
      </w:r>
      <w:r w:rsidRPr="00CB1318">
        <w:rPr>
          <w:sz w:val="8"/>
        </w:rPr>
        <w:t xml:space="preserve"> 1984; </w:t>
      </w:r>
      <w:r w:rsidRPr="00CB1318">
        <w:rPr>
          <w:rFonts w:eastAsia="Calibri"/>
          <w:sz w:val="8"/>
        </w:rPr>
        <w:t>Reiman</w:t>
      </w:r>
      <w:r w:rsidRPr="00CB1318">
        <w:rPr>
          <w:sz w:val="8"/>
        </w:rPr>
        <w:t xml:space="preserve"> 2007; </w:t>
      </w:r>
      <w:r w:rsidRPr="00CB1318">
        <w:rPr>
          <w:rFonts w:eastAsia="Calibri"/>
          <w:sz w:val="8"/>
        </w:rPr>
        <w:t>McMahan</w:t>
      </w:r>
      <w:r w:rsidRPr="00CB1318">
        <w:rPr>
          <w:sz w:val="8"/>
        </w:rPr>
        <w:t xml:space="preserve"> 2009). </w:t>
      </w:r>
      <w:r w:rsidRPr="00CB1318">
        <w:rPr>
          <w:rFonts w:eastAsia="Calibri"/>
          <w:sz w:val="8"/>
        </w:rPr>
        <w:t>Jeff</w:t>
      </w:r>
      <w:r w:rsidRPr="00CB1318">
        <w:rPr>
          <w:sz w:val="8"/>
        </w:rPr>
        <w:t xml:space="preserve"> </w:t>
      </w:r>
      <w:r w:rsidRPr="00CB1318">
        <w:rPr>
          <w:rFonts w:eastAsia="Calibri"/>
          <w:sz w:val="8"/>
        </w:rPr>
        <w:t>McMahan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writes</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independently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sake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is</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individual</w:t>
      </w:r>
      <w:r w:rsidRPr="00CB1318">
        <w:rPr>
          <w:sz w:val="8"/>
        </w:rPr>
        <w:t>-</w:t>
      </w:r>
      <w:r w:rsidRPr="00CB1318">
        <w:rPr>
          <w:rFonts w:eastAsia="Calibri"/>
          <w:sz w:val="8"/>
        </w:rPr>
        <w:t>affecting</w:t>
      </w:r>
      <w:r w:rsidRPr="00CB1318">
        <w:rPr>
          <w:sz w:val="8"/>
        </w:rPr>
        <w:t xml:space="preserve"> </w:t>
      </w:r>
      <w:r w:rsidRPr="00CB1318">
        <w:rPr>
          <w:rFonts w:eastAsia="Calibri"/>
          <w:sz w:val="8"/>
        </w:rPr>
        <w:t>reason</w:t>
      </w:r>
      <w:r w:rsidRPr="00CB1318">
        <w:rPr>
          <w:sz w:val="8"/>
        </w:rPr>
        <w:t>’ (</w:t>
      </w:r>
      <w:r w:rsidRPr="00CB1318">
        <w:rPr>
          <w:rFonts w:eastAsia="Calibri"/>
          <w:sz w:val="8"/>
        </w:rPr>
        <w:t>McMahan</w:t>
      </w:r>
      <w:r w:rsidRPr="00CB1318">
        <w:rPr>
          <w:sz w:val="8"/>
        </w:rPr>
        <w:t xml:space="preserve"> 2009, 52). </w:t>
      </w:r>
      <w:r w:rsidRPr="00CB1318">
        <w:rPr>
          <w:rFonts w:eastAsia="Calibri"/>
          <w:sz w:val="8"/>
        </w:rPr>
        <w:t>Another</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along</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lines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appeal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proofErr w:type="gramStart"/>
      <w:r w:rsidRPr="00CB1318">
        <w:rPr>
          <w:rFonts w:eastAsia="Calibri"/>
          <w:sz w:val="8"/>
        </w:rPr>
        <w:t>next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several</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proofErr w:type="gramEnd"/>
      <w:r w:rsidRPr="00CB1318">
        <w:rPr>
          <w:sz w:val="8"/>
        </w:rPr>
        <w:t xml:space="preserve"> </w:t>
      </w:r>
      <w:r w:rsidRPr="00CB1318">
        <w:rPr>
          <w:rFonts w:eastAsia="Calibri"/>
          <w:sz w:val="8"/>
        </w:rPr>
        <w:t>with</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ex</w:t>
      </w:r>
      <w:r w:rsidRPr="00CB1318">
        <w:rPr>
          <w:sz w:val="8"/>
        </w:rPr>
        <w:t xml:space="preserve"> </w:t>
      </w:r>
      <w:proofErr w:type="spellStart"/>
      <w:r w:rsidRPr="00CB1318">
        <w:rPr>
          <w:rFonts w:eastAsia="Calibri"/>
          <w:sz w:val="8"/>
        </w:rPr>
        <w:t>hypothesi</w:t>
      </w:r>
      <w:proofErr w:type="spellEnd"/>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positive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worse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fewer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proofErr w:type="gramStart"/>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is</w:t>
      </w:r>
      <w:proofErr w:type="gramEnd"/>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billions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already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much</w:t>
      </w:r>
      <w:r w:rsidRPr="00CB1318">
        <w:rPr>
          <w:sz w:val="8"/>
        </w:rPr>
        <w:t xml:space="preserve"> </w:t>
      </w:r>
      <w:r w:rsidRPr="00CB1318">
        <w:rPr>
          <w:rFonts w:eastAsia="Calibri"/>
          <w:sz w:val="8"/>
        </w:rPr>
        <w:t>vaster</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replies</w:t>
      </w:r>
      <w:r w:rsidRPr="00CB1318">
        <w:rPr>
          <w:sz w:val="8"/>
        </w:rPr>
        <w:t xml:space="preserve"> </w:t>
      </w:r>
      <w:r w:rsidRPr="00CB1318">
        <w:rPr>
          <w:rFonts w:eastAsia="Calibri"/>
          <w:sz w:val="8"/>
        </w:rPr>
        <w:t>depend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recall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proofErr w:type="spellStart"/>
      <w:r w:rsidRPr="00CB1318">
        <w:rPr>
          <w:rFonts w:eastAsia="Calibri"/>
          <w:sz w:val="8"/>
        </w:rPr>
        <w:t>contractualism</w:t>
      </w:r>
      <w:proofErr w:type="spellEnd"/>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himself</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flow</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less</w:t>
      </w:r>
      <w:r w:rsidRPr="00CB1318">
        <w:rPr>
          <w:sz w:val="8"/>
        </w:rPr>
        <w:t xml:space="preserve">’ (104). </w:t>
      </w:r>
      <w:r w:rsidRPr="00CB1318">
        <w:rPr>
          <w:rFonts w:eastAsia="Calibri"/>
          <w:sz w:val="8"/>
        </w:rPr>
        <w:t>In</w:t>
      </w:r>
      <w:r w:rsidRPr="00CB1318">
        <w:rPr>
          <w:sz w:val="8"/>
        </w:rPr>
        <w:t xml:space="preserve"> </w:t>
      </w:r>
      <w:proofErr w:type="spellStart"/>
      <w:r w:rsidRPr="00CB1318">
        <w:rPr>
          <w:rFonts w:eastAsia="Calibri"/>
          <w:sz w:val="8"/>
        </w:rPr>
        <w:t>contractualism</w:t>
      </w:r>
      <w:proofErr w:type="spellEnd"/>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unless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neither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creating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nor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either</w:t>
      </w:r>
      <w:r w:rsidRPr="00CB1318">
        <w:rPr>
          <w:sz w:val="8"/>
        </w:rPr>
        <w:t xml:space="preserve"> </w:t>
      </w:r>
      <w:proofErr w:type="gramStart"/>
      <w:r w:rsidRPr="00CB1318">
        <w:rPr>
          <w:rFonts w:eastAsia="Calibri"/>
          <w:sz w:val="8"/>
        </w:rPr>
        <w:t>particular</w:t>
      </w:r>
      <w:r w:rsidRPr="00CB1318">
        <w:rPr>
          <w:sz w:val="8"/>
        </w:rPr>
        <w:t xml:space="preserve"> </w:t>
      </w:r>
      <w:r w:rsidRPr="00CB1318">
        <w:rPr>
          <w:rFonts w:eastAsia="Calibri"/>
          <w:sz w:val="8"/>
        </w:rPr>
        <w:t>future</w:t>
      </w:r>
      <w:proofErr w:type="gramEnd"/>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explaining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possibility</w:t>
      </w:r>
      <w:r w:rsidRPr="00CB1318">
        <w:rPr>
          <w:sz w:val="8"/>
        </w:rPr>
        <w:t xml:space="preserve"> </w:t>
      </w:r>
      <w:proofErr w:type="gramStart"/>
      <w:r w:rsidRPr="00CB1318">
        <w:rPr>
          <w:rFonts w:eastAsia="Calibri"/>
          <w:sz w:val="8"/>
        </w:rPr>
        <w:t>later</w:t>
      </w:r>
      <w:r w:rsidRPr="00CB1318">
        <w:rPr>
          <w:sz w:val="8"/>
        </w:rPr>
        <w:t xml:space="preserve"> </w:t>
      </w:r>
      <w:r w:rsidRPr="00CB1318">
        <w:rPr>
          <w:rFonts w:eastAsia="Calibri"/>
          <w:sz w:val="8"/>
        </w:rPr>
        <w:t>on</w:t>
      </w:r>
      <w:proofErr w:type="gramEnd"/>
      <w:r w:rsidRPr="00CB1318">
        <w:rPr>
          <w:sz w:val="8"/>
        </w:rPr>
        <w:t xml:space="preserve"> </w:t>
      </w:r>
      <w:r w:rsidRPr="00CB1318">
        <w:rPr>
          <w:rFonts w:eastAsia="Calibri"/>
          <w:sz w:val="8"/>
        </w:rPr>
        <w:t>in</w:t>
      </w:r>
      <w:r w:rsidRPr="00CB1318">
        <w:rPr>
          <w:sz w:val="8"/>
        </w:rPr>
        <w:t xml:space="preserve"> </w:t>
      </w:r>
      <w:r w:rsidRPr="00CB1318">
        <w:rPr>
          <w:rFonts w:eastAsia="Calibri"/>
          <w:sz w:val="8"/>
        </w:rPr>
        <w:t>section</w:t>
      </w:r>
      <w:r w:rsidRPr="00CB1318">
        <w:rPr>
          <w:sz w:val="8"/>
        </w:rPr>
        <w:t xml:space="preserve"> (</w:t>
      </w:r>
      <w:r w:rsidRPr="00CB1318">
        <w:rPr>
          <w:rFonts w:eastAsia="Calibri"/>
          <w:sz w:val="8"/>
        </w:rPr>
        <w:t>d</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move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2.2. </w:t>
      </w:r>
      <w:r w:rsidRPr="00CB1318">
        <w:rPr>
          <w:rStyle w:val="Emphasis"/>
          <w:rFonts w:eastAsia="Calibri"/>
          <w:highlight w:val="cyan"/>
        </w:rPr>
        <w:t>It</w:t>
      </w:r>
      <w:r w:rsidRPr="00CB1318">
        <w:rPr>
          <w:rStyle w:val="Emphasis"/>
          <w:highlight w:val="cyan"/>
        </w:rPr>
        <w:t xml:space="preserve"> </w:t>
      </w:r>
      <w:r w:rsidRPr="00CB1318">
        <w:rPr>
          <w:rStyle w:val="Emphasis"/>
          <w:rFonts w:eastAsia="Calibri"/>
          <w:highlight w:val="cyan"/>
        </w:rPr>
        <w:t>would</w:t>
      </w:r>
      <w:r w:rsidRPr="00CB1318">
        <w:rPr>
          <w:rStyle w:val="Emphasis"/>
          <w:highlight w:val="cyan"/>
        </w:rPr>
        <w:t xml:space="preserve"> </w:t>
      </w:r>
      <w:r w:rsidRPr="00CB1318">
        <w:rPr>
          <w:rStyle w:val="Emphasis"/>
          <w:rFonts w:eastAsia="Calibri"/>
          <w:highlight w:val="cyan"/>
        </w:rPr>
        <w:t>mean</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loss</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only</w:t>
      </w:r>
      <w:r w:rsidRPr="00CB1318">
        <w:rPr>
          <w:rStyle w:val="Emphasis"/>
          <w:highlight w:val="cyan"/>
        </w:rPr>
        <w:t xml:space="preserve"> </w:t>
      </w:r>
      <w:r w:rsidRPr="00CB1318">
        <w:rPr>
          <w:rStyle w:val="Emphasis"/>
          <w:rFonts w:eastAsia="Calibri"/>
          <w:highlight w:val="cyan"/>
        </w:rPr>
        <w:t>known</w:t>
      </w:r>
      <w:r w:rsidRPr="00CB1318">
        <w:rPr>
          <w:rStyle w:val="Emphasis"/>
          <w:highlight w:val="cyan"/>
        </w:rPr>
        <w:t xml:space="preserve"> </w:t>
      </w:r>
      <w:r w:rsidRPr="00CB1318">
        <w:rPr>
          <w:rStyle w:val="Emphasis"/>
          <w:rFonts w:eastAsia="Calibri"/>
          <w:highlight w:val="cyan"/>
        </w:rPr>
        <w:t>form</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intelligent</w:t>
      </w:r>
      <w:r w:rsidRPr="00CB1318">
        <w:rPr>
          <w:rStyle w:val="Emphasis"/>
          <w:highlight w:val="cyan"/>
        </w:rPr>
        <w:t xml:space="preserve"> </w:t>
      </w:r>
      <w:r w:rsidRPr="00CB1318">
        <w:rPr>
          <w:rStyle w:val="Emphasis"/>
          <w:rFonts w:eastAsia="Calibri"/>
          <w:highlight w:val="cyan"/>
        </w:rPr>
        <w:t>life</w:t>
      </w:r>
      <w:r w:rsidRPr="00CB1318">
        <w:rPr>
          <w:rStyle w:val="Emphasis"/>
          <w:highlight w:val="cyan"/>
        </w:rPr>
        <w:t xml:space="preserve"> </w:t>
      </w:r>
      <w:r w:rsidRPr="00CB1318">
        <w:rPr>
          <w:rStyle w:val="Emphasis"/>
          <w:rFonts w:eastAsia="Calibri"/>
        </w:rPr>
        <w:t>and</w:t>
      </w:r>
      <w:r w:rsidRPr="00CB1318">
        <w:rPr>
          <w:rStyle w:val="Emphasis"/>
        </w:rPr>
        <w:t xml:space="preserve"> </w:t>
      </w:r>
      <w:r w:rsidRPr="00CB1318">
        <w:rPr>
          <w:rStyle w:val="Emphasis"/>
          <w:rFonts w:eastAsia="Calibri"/>
        </w:rPr>
        <w:t>all</w:t>
      </w:r>
      <w:r w:rsidRPr="00CB1318">
        <w:rPr>
          <w:rStyle w:val="Emphasis"/>
        </w:rPr>
        <w:t xml:space="preserve"> </w:t>
      </w:r>
      <w:r w:rsidRPr="00CB1318">
        <w:rPr>
          <w:rStyle w:val="Emphasis"/>
          <w:rFonts w:eastAsia="Calibri"/>
        </w:rPr>
        <w:t>civilization</w:t>
      </w:r>
      <w:r w:rsidRPr="00CB1318">
        <w:rPr>
          <w:rStyle w:val="Emphasis"/>
        </w:rPr>
        <w:t xml:space="preserve"> </w:t>
      </w:r>
      <w:r w:rsidRPr="00CB1318">
        <w:rPr>
          <w:rStyle w:val="Emphasis"/>
          <w:rFonts w:eastAsia="Calibri"/>
        </w:rPr>
        <w:t>and</w:t>
      </w:r>
      <w:r w:rsidRPr="00CB1318">
        <w:rPr>
          <w:rStyle w:val="Emphasis"/>
        </w:rPr>
        <w:t xml:space="preserve"> </w:t>
      </w:r>
      <w:r w:rsidRPr="00CB1318">
        <w:rPr>
          <w:rStyle w:val="Emphasis"/>
          <w:rFonts w:eastAsia="Calibri"/>
        </w:rPr>
        <w:t>intellectual</w:t>
      </w:r>
      <w:r w:rsidRPr="00CB1318">
        <w:rPr>
          <w:rStyle w:val="Emphasis"/>
        </w:rPr>
        <w:t xml:space="preserve"> </w:t>
      </w:r>
      <w:r w:rsidRPr="00CB1318">
        <w:rPr>
          <w:rStyle w:val="Emphasis"/>
          <w:rFonts w:eastAsia="Calibri"/>
        </w:rPr>
        <w:t>progress</w:t>
      </w:r>
      <w:r w:rsidRPr="00CB1318">
        <w:rPr>
          <w:rStyle w:val="Emphasis"/>
        </w:rPr>
        <w:t xml:space="preserve"> </w:t>
      </w:r>
      <w:r w:rsidRPr="00CB1318">
        <w:rPr>
          <w:rStyle w:val="Emphasis"/>
          <w:rFonts w:eastAsia="Calibri"/>
        </w:rPr>
        <w:t>would</w:t>
      </w:r>
      <w:r w:rsidRPr="00CB1318">
        <w:rPr>
          <w:rStyle w:val="Emphasis"/>
        </w:rPr>
        <w:t xml:space="preserve"> </w:t>
      </w:r>
      <w:r w:rsidRPr="00CB1318">
        <w:rPr>
          <w:rStyle w:val="Emphasis"/>
          <w:rFonts w:eastAsia="Calibri"/>
        </w:rPr>
        <w:t>be</w:t>
      </w:r>
      <w:r w:rsidRPr="00CB1318">
        <w:rPr>
          <w:rStyle w:val="Emphasis"/>
        </w:rPr>
        <w:t xml:space="preserve"> </w:t>
      </w:r>
      <w:r w:rsidRPr="00CB1318">
        <w:rPr>
          <w:rStyle w:val="Emphasis"/>
          <w:rFonts w:eastAsia="Calibri"/>
        </w:rPr>
        <w:t>lost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known</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heritage</w:t>
      </w:r>
      <w:r w:rsidRPr="00CB1318">
        <w:rPr>
          <w:sz w:val="8"/>
        </w:rPr>
        <w:t xml:space="preserve"> </w:t>
      </w:r>
      <w:r w:rsidRPr="00CB1318">
        <w:rPr>
          <w:rFonts w:eastAsia="Calibri"/>
          <w:sz w:val="8"/>
        </w:rPr>
        <w:t>monument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Sphinx</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advances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past</w:t>
      </w:r>
      <w:r w:rsidRPr="00CB1318">
        <w:rPr>
          <w:sz w:val="8"/>
        </w:rPr>
        <w:t xml:space="preserve"> </w:t>
      </w:r>
      <w:r w:rsidRPr="00CB1318">
        <w:rPr>
          <w:rFonts w:eastAsia="Calibri"/>
          <w:sz w:val="8"/>
        </w:rPr>
        <w:t>few</w:t>
      </w:r>
      <w:r w:rsidRPr="00CB1318">
        <w:rPr>
          <w:sz w:val="8"/>
        </w:rPr>
        <w:t xml:space="preserve"> </w:t>
      </w:r>
      <w:r w:rsidRPr="00CB1318">
        <w:rPr>
          <w:rFonts w:eastAsia="Calibri"/>
          <w:sz w:val="8"/>
        </w:rPr>
        <w:t>millennia</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progressing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related</w:t>
      </w:r>
      <w:r w:rsidRPr="00CB1318">
        <w:rPr>
          <w:sz w:val="8"/>
        </w:rPr>
        <w:t xml:space="preserve"> </w:t>
      </w:r>
      <w:r w:rsidRPr="00CB1318">
        <w:rPr>
          <w:rFonts w:eastAsia="Calibri"/>
          <w:sz w:val="8"/>
        </w:rPr>
        <w:t>argument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feel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CB1318">
        <w:rPr>
          <w:rStyle w:val="StyleUnderline"/>
          <w:rFonts w:eastAsia="Calibri"/>
          <w:highlight w:val="cyan"/>
        </w:rPr>
        <w:t>humans</w:t>
      </w:r>
      <w:r w:rsidRPr="00CB1318">
        <w:rPr>
          <w:rStyle w:val="StyleUnderline"/>
          <w:highlight w:val="cyan"/>
        </w:rPr>
        <w:t xml:space="preserve">’ </w:t>
      </w:r>
      <w:r w:rsidRPr="00CB1318">
        <w:rPr>
          <w:rStyle w:val="StyleUnderline"/>
          <w:rFonts w:eastAsia="Calibri"/>
          <w:highlight w:val="cyan"/>
        </w:rPr>
        <w:t>capacity</w:t>
      </w:r>
      <w:r w:rsidRPr="00CB1318">
        <w:rPr>
          <w:rStyle w:val="StyleUnderline"/>
          <w:highlight w:val="cyan"/>
        </w:rPr>
        <w:t xml:space="preserve"> </w:t>
      </w:r>
      <w:r w:rsidRPr="00CB1318">
        <w:rPr>
          <w:rStyle w:val="StyleUnderline"/>
          <w:rFonts w:eastAsia="Calibri"/>
          <w:highlight w:val="cyan"/>
        </w:rPr>
        <w:t>for</w:t>
      </w:r>
      <w:r w:rsidRPr="00CB1318">
        <w:rPr>
          <w:rStyle w:val="StyleUnderline"/>
          <w:highlight w:val="cyan"/>
        </w:rPr>
        <w:t xml:space="preserve"> </w:t>
      </w:r>
      <w:r w:rsidRPr="00CB1318">
        <w:rPr>
          <w:rStyle w:val="StyleUnderline"/>
          <w:rFonts w:eastAsia="Calibri"/>
          <w:highlight w:val="cyan"/>
        </w:rPr>
        <w:t>rationality</w:t>
      </w:r>
      <w:r w:rsidRPr="00CB1318">
        <w:rPr>
          <w:sz w:val="8"/>
          <w:highlight w:val="cyan"/>
        </w:rPr>
        <w:t xml:space="preserve"> </w:t>
      </w:r>
      <w:r w:rsidRPr="00CB1318">
        <w:rPr>
          <w:rFonts w:eastAsia="Calibri"/>
          <w:sz w:val="8"/>
        </w:rPr>
        <w:t>which</w:t>
      </w:r>
      <w:r w:rsidRPr="00CB1318">
        <w:rPr>
          <w:sz w:val="8"/>
        </w:rPr>
        <w:t xml:space="preserve"> </w:t>
      </w:r>
      <w:r w:rsidRPr="00CB1318">
        <w:rPr>
          <w:rStyle w:val="StyleUnderline"/>
          <w:rFonts w:eastAsia="Calibri"/>
          <w:highlight w:val="cyan"/>
        </w:rPr>
        <w:t>is</w:t>
      </w:r>
      <w:r w:rsidRPr="00CB1318">
        <w:rPr>
          <w:rStyle w:val="StyleUnderline"/>
          <w:highlight w:val="cyan"/>
        </w:rPr>
        <w:t xml:space="preserve"> </w:t>
      </w:r>
      <w:proofErr w:type="gramStart"/>
      <w:r w:rsidRPr="00CB1318">
        <w:rPr>
          <w:rStyle w:val="StyleUnderline"/>
          <w:rFonts w:eastAsia="Calibri"/>
          <w:highlight w:val="cyan"/>
        </w:rPr>
        <w:t>valuable</w:t>
      </w:r>
      <w:r w:rsidRPr="00CB1318">
        <w:rPr>
          <w:rStyle w:val="StyleUnderline"/>
          <w:highlight w:val="cyan"/>
        </w:rPr>
        <w:t xml:space="preserve"> </w:t>
      </w:r>
      <w:r w:rsidRPr="00CB1318">
        <w:rPr>
          <w:rStyle w:val="StyleUnderline"/>
          <w:rFonts w:eastAsia="Calibri"/>
          <w:highlight w:val="cyan"/>
        </w:rPr>
        <w:t>in</w:t>
      </w:r>
      <w:r w:rsidRPr="00CB1318">
        <w:rPr>
          <w:rStyle w:val="StyleUnderline"/>
          <w:highlight w:val="cyan"/>
        </w:rPr>
        <w:t xml:space="preserve"> </w:t>
      </w:r>
      <w:r w:rsidRPr="00CB1318">
        <w:rPr>
          <w:rStyle w:val="StyleUnderline"/>
          <w:rFonts w:eastAsia="Calibri"/>
          <w:highlight w:val="cyan"/>
        </w:rPr>
        <w:t>itself</w:t>
      </w:r>
      <w:proofErr w:type="gramEnd"/>
      <w:r w:rsidRPr="00CB1318">
        <w:rPr>
          <w:sz w:val="8"/>
        </w:rPr>
        <w:t xml:space="preserve">. </w:t>
      </w:r>
      <w:r w:rsidRPr="00CB1318">
        <w:rPr>
          <w:rFonts w:eastAsia="Calibri"/>
          <w:sz w:val="8"/>
        </w:rPr>
        <w:t>Since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know</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loss</w:t>
      </w:r>
      <w:proofErr w:type="gramStart"/>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to</w:t>
      </w:r>
      <w:proofErr w:type="gramEnd"/>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admit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struggle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fully</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Henry</w:t>
      </w:r>
      <w:r w:rsidRPr="00CB1318">
        <w:rPr>
          <w:sz w:val="8"/>
        </w:rPr>
        <w:t xml:space="preserve"> </w:t>
      </w:r>
      <w:r w:rsidRPr="00CB1318">
        <w:rPr>
          <w:rFonts w:eastAsia="Calibri"/>
          <w:sz w:val="8"/>
        </w:rPr>
        <w:t>Sidgwick</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thinking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things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insofar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Sidgwick</w:t>
      </w:r>
      <w:r w:rsidRPr="00CB1318">
        <w:rPr>
          <w:sz w:val="8"/>
        </w:rPr>
        <w:t xml:space="preserve"> 1874, </w:t>
      </w:r>
      <w:r w:rsidRPr="00CB1318">
        <w:rPr>
          <w:rFonts w:eastAsia="Calibri"/>
          <w:sz w:val="8"/>
        </w:rPr>
        <w:t>I</w:t>
      </w:r>
      <w:r w:rsidRPr="00CB1318">
        <w:rPr>
          <w:sz w:val="8"/>
        </w:rPr>
        <w:t>.</w:t>
      </w:r>
      <w:r w:rsidRPr="00CB1318">
        <w:rPr>
          <w:rFonts w:eastAsia="Calibri"/>
          <w:sz w:val="8"/>
        </w:rPr>
        <w:t>IX</w:t>
      </w:r>
      <w:r w:rsidRPr="00CB1318">
        <w:rPr>
          <w:sz w:val="8"/>
        </w:rPr>
        <w:t xml:space="preserve">.4).5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capable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appreciating</w:t>
      </w:r>
      <w:r w:rsidRPr="00CB1318">
        <w:rPr>
          <w:sz w:val="8"/>
        </w:rPr>
        <w:t xml:space="preserve"> </w:t>
      </w:r>
      <w:r w:rsidRPr="00CB1318">
        <w:rPr>
          <w:rFonts w:eastAsia="Calibri"/>
          <w:sz w:val="8"/>
        </w:rPr>
        <w:t>intelligence</w:t>
      </w:r>
      <w:r w:rsidRPr="00CB1318">
        <w:rPr>
          <w:sz w:val="8"/>
        </w:rPr>
        <w:t xml:space="preserve">? </w:t>
      </w:r>
      <w:r w:rsidRPr="00CB1318">
        <w:rPr>
          <w:rFonts w:eastAsia="Calibri"/>
          <w:sz w:val="8"/>
        </w:rPr>
        <w:t>Similarly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capacity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historic</w:t>
      </w:r>
      <w:r w:rsidRPr="00CB1318">
        <w:rPr>
          <w:sz w:val="8"/>
        </w:rPr>
        <w:t xml:space="preserve"> </w:t>
      </w:r>
      <w:r w:rsidRPr="00CB1318">
        <w:rPr>
          <w:rFonts w:eastAsia="Calibri"/>
          <w:sz w:val="8"/>
        </w:rPr>
        <w:t>monuments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w:t>
      </w:r>
      <w:r w:rsidRPr="00CB1318">
        <w:rPr>
          <w:sz w:val="8"/>
        </w:rPr>
        <w:t xml:space="preserve"> </w:t>
      </w:r>
      <w:r w:rsidRPr="00CB1318">
        <w:rPr>
          <w:rFonts w:eastAsia="Calibri"/>
          <w:sz w:val="8"/>
        </w:rPr>
        <w:t>progress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notice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?6 </w:t>
      </w:r>
      <w:r w:rsidRPr="00CB1318">
        <w:rPr>
          <w:rFonts w:eastAsia="Calibri"/>
          <w:sz w:val="8"/>
        </w:rPr>
        <w:t>However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rationality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lastRenderedPageBreak/>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nonhuman</w:t>
      </w:r>
      <w:r w:rsidRPr="00CB1318">
        <w:rPr>
          <w:sz w:val="8"/>
        </w:rPr>
        <w:t xml:space="preserve"> </w:t>
      </w:r>
      <w:r w:rsidRPr="00CB1318">
        <w:rPr>
          <w:rFonts w:eastAsia="Calibri"/>
          <w:sz w:val="8"/>
        </w:rPr>
        <w:t>animal</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ought</w:t>
      </w:r>
      <w:r w:rsidRPr="00CB1318">
        <w:rPr>
          <w:rStyle w:val="StyleUnderline"/>
        </w:rPr>
        <w:t xml:space="preserve"> </w:t>
      </w:r>
      <w:r w:rsidRPr="00CB1318">
        <w:rPr>
          <w:rStyle w:val="StyleUnderline"/>
          <w:rFonts w:eastAsia="Calibri"/>
        </w:rPr>
        <w:t>also</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sake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biodiversity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well</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somehow</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impersonally</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badness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ask</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status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saw</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proofErr w:type="spellStart"/>
      <w:r w:rsidRPr="00CB1318">
        <w:rPr>
          <w:rFonts w:eastAsia="Calibri"/>
          <w:sz w:val="8"/>
        </w:rPr>
        <w:t>contractualist</w:t>
      </w:r>
      <w:proofErr w:type="spellEnd"/>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Scanlon</w:t>
      </w:r>
      <w:r w:rsidRPr="00CB1318">
        <w:rPr>
          <w:sz w:val="8"/>
        </w:rPr>
        <w:t xml:space="preserve"> 1998, 218–223). </w:t>
      </w:r>
      <w:r w:rsidRPr="00CB1318">
        <w:rPr>
          <w:rFonts w:eastAsia="Calibri"/>
          <w:sz w:val="8"/>
        </w:rPr>
        <w:t>Since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2.3. </w:t>
      </w:r>
      <w:r w:rsidRPr="00CB1318">
        <w:rPr>
          <w:rStyle w:val="Emphasis"/>
          <w:rFonts w:eastAsia="Calibri"/>
          <w:highlight w:val="cyan"/>
        </w:rPr>
        <w:t>Existing</w:t>
      </w:r>
      <w:r w:rsidRPr="00CB1318">
        <w:rPr>
          <w:rStyle w:val="Emphasis"/>
          <w:highlight w:val="cyan"/>
        </w:rPr>
        <w:t xml:space="preserve"> </w:t>
      </w:r>
      <w:r w:rsidRPr="00CB1318">
        <w:rPr>
          <w:rStyle w:val="Emphasis"/>
          <w:rFonts w:eastAsia="Calibri"/>
          <w:highlight w:val="cyan"/>
        </w:rPr>
        <w:t>people</w:t>
      </w:r>
      <w:r w:rsidRPr="00CB1318">
        <w:rPr>
          <w:rStyle w:val="Emphasis"/>
          <w:highlight w:val="cyan"/>
        </w:rPr>
        <w:t xml:space="preserve"> </w:t>
      </w:r>
      <w:r w:rsidRPr="00CB1318">
        <w:rPr>
          <w:rStyle w:val="Emphasis"/>
          <w:rFonts w:eastAsia="Calibri"/>
          <w:highlight w:val="cyan"/>
        </w:rPr>
        <w:t>would</w:t>
      </w:r>
      <w:r w:rsidRPr="00CB1318">
        <w:rPr>
          <w:rStyle w:val="Emphasis"/>
          <w:highlight w:val="cyan"/>
        </w:rPr>
        <w:t xml:space="preserve"> </w:t>
      </w:r>
      <w:r w:rsidRPr="00CB1318">
        <w:rPr>
          <w:rStyle w:val="Emphasis"/>
          <w:rFonts w:eastAsia="Calibri"/>
          <w:highlight w:val="cyan"/>
        </w:rPr>
        <w:t>endure</w:t>
      </w:r>
      <w:r w:rsidRPr="00CB1318">
        <w:rPr>
          <w:rStyle w:val="Emphasis"/>
          <w:highlight w:val="cyan"/>
        </w:rPr>
        <w:t xml:space="preserve"> </w:t>
      </w:r>
      <w:r w:rsidRPr="00CB1318">
        <w:rPr>
          <w:rStyle w:val="Emphasis"/>
          <w:rFonts w:eastAsia="Calibri"/>
          <w:highlight w:val="cyan"/>
        </w:rPr>
        <w:t>physical</w:t>
      </w:r>
      <w:r w:rsidRPr="00CB1318">
        <w:rPr>
          <w:rStyle w:val="Emphasis"/>
          <w:highlight w:val="cyan"/>
        </w:rPr>
        <w:t xml:space="preserve"> </w:t>
      </w:r>
      <w:r w:rsidRPr="00CB1318">
        <w:rPr>
          <w:rStyle w:val="Emphasis"/>
          <w:rFonts w:eastAsia="Calibri"/>
          <w:highlight w:val="cyan"/>
        </w:rPr>
        <w:t>pain</w:t>
      </w:r>
      <w:r w:rsidRPr="00CB1318">
        <w:rPr>
          <w:rStyle w:val="Emphasis"/>
          <w:highlight w:val="cyan"/>
        </w:rPr>
        <w:t xml:space="preserve"> </w:t>
      </w:r>
      <w:r w:rsidRPr="00CB1318">
        <w:rPr>
          <w:rStyle w:val="Emphasis"/>
          <w:rFonts w:eastAsia="Calibri"/>
          <w:highlight w:val="cyan"/>
        </w:rPr>
        <w:t>and</w:t>
      </w:r>
      <w:r w:rsidRPr="00CB1318">
        <w:rPr>
          <w:rStyle w:val="Emphasis"/>
        </w:rPr>
        <w:t>/</w:t>
      </w:r>
      <w:r w:rsidRPr="00CB1318">
        <w:rPr>
          <w:rStyle w:val="Emphasis"/>
          <w:rFonts w:eastAsia="Calibri"/>
        </w:rPr>
        <w:t>or</w:t>
      </w:r>
      <w:r w:rsidRPr="00CB1318">
        <w:rPr>
          <w:rStyle w:val="Emphasis"/>
        </w:rPr>
        <w:t xml:space="preserve"> </w:t>
      </w:r>
      <w:r w:rsidRPr="00CB1318">
        <w:rPr>
          <w:rStyle w:val="Emphasis"/>
          <w:rFonts w:eastAsia="Calibri"/>
          <w:highlight w:val="cyan"/>
        </w:rPr>
        <w:t>painful</w:t>
      </w:r>
      <w:r w:rsidRPr="00CB1318">
        <w:rPr>
          <w:rStyle w:val="Emphasis"/>
          <w:highlight w:val="cyan"/>
        </w:rPr>
        <w:t xml:space="preserve"> </w:t>
      </w:r>
      <w:r w:rsidRPr="00CB1318">
        <w:rPr>
          <w:rStyle w:val="Emphasis"/>
          <w:rFonts w:eastAsia="Calibri"/>
        </w:rPr>
        <w:t>and</w:t>
      </w:r>
      <w:r w:rsidRPr="00CB1318">
        <w:rPr>
          <w:rStyle w:val="Emphasis"/>
        </w:rPr>
        <w:t>/</w:t>
      </w:r>
      <w:r w:rsidRPr="00CB1318">
        <w:rPr>
          <w:rStyle w:val="Emphasis"/>
          <w:rFonts w:eastAsia="Calibri"/>
        </w:rPr>
        <w:t>or</w:t>
      </w:r>
      <w:r w:rsidRPr="00CB1318">
        <w:rPr>
          <w:rStyle w:val="Emphasis"/>
        </w:rPr>
        <w:t xml:space="preserve"> </w:t>
      </w:r>
      <w:r w:rsidRPr="00CB1318">
        <w:rPr>
          <w:rStyle w:val="Emphasis"/>
          <w:rFonts w:eastAsia="Calibri"/>
          <w:highlight w:val="cyan"/>
        </w:rPr>
        <w:t>premature</w:t>
      </w:r>
      <w:r w:rsidRPr="00CB1318">
        <w:rPr>
          <w:rStyle w:val="Emphasis"/>
          <w:highlight w:val="cyan"/>
        </w:rPr>
        <w:t xml:space="preserve"> </w:t>
      </w:r>
      <w:r w:rsidRPr="00CB1318">
        <w:rPr>
          <w:rStyle w:val="Emphasis"/>
          <w:rFonts w:eastAsia="Calibri"/>
          <w:highlight w:val="cyan"/>
        </w:rPr>
        <w:t>deaths</w:t>
      </w:r>
      <w:r w:rsidRPr="00CB1318">
        <w:rPr>
          <w:sz w:val="8"/>
          <w:highlight w:val="cyan"/>
        </w:rPr>
        <w:t xml:space="preserve"> </w:t>
      </w:r>
      <w:r w:rsidRPr="00CB1318">
        <w:rPr>
          <w:rFonts w:eastAsia="Calibri"/>
          <w:sz w:val="8"/>
        </w:rPr>
        <w:t>Thinking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brings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critical</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needed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unable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replenish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population</w:t>
      </w:r>
      <w:r w:rsidRPr="00CB1318">
        <w:rPr>
          <w:sz w:val="8"/>
        </w:rPr>
        <w:t xml:space="preserve">, </w:t>
      </w:r>
      <w:r w:rsidRPr="00CB1318">
        <w:rPr>
          <w:rFonts w:eastAsia="Calibri"/>
          <w:sz w:val="8"/>
        </w:rPr>
        <w:t>leading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eventual</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underwent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sterilization</w:t>
      </w:r>
      <w:r w:rsidRPr="00CB1318">
        <w:rPr>
          <w:sz w:val="8"/>
        </w:rPr>
        <w:t xml:space="preserve"> </w:t>
      </w:r>
      <w:r w:rsidRPr="00CB1318">
        <w:rPr>
          <w:rFonts w:eastAsia="Calibri"/>
          <w:sz w:val="8"/>
        </w:rPr>
        <w:t>procedure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perhaps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anthropogenic</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massive</w:t>
      </w:r>
      <w:r w:rsidRPr="00CB1318">
        <w:rPr>
          <w:sz w:val="8"/>
        </w:rPr>
        <w:t xml:space="preserve"> </w:t>
      </w:r>
      <w:r w:rsidRPr="00CB1318">
        <w:rPr>
          <w:rFonts w:eastAsia="Calibri"/>
          <w:sz w:val="8"/>
        </w:rPr>
        <w:t>asteroid</w:t>
      </w:r>
      <w:r w:rsidRPr="00CB1318">
        <w:rPr>
          <w:sz w:val="8"/>
        </w:rPr>
        <w:t xml:space="preserve"> </w:t>
      </w:r>
      <w:r w:rsidRPr="00CB1318">
        <w:rPr>
          <w:rFonts w:eastAsia="Calibri"/>
          <w:sz w:val="8"/>
        </w:rPr>
        <w:t>hitting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wiping</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same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dinosaurs</w:t>
      </w:r>
      <w:r w:rsidRPr="00CB1318">
        <w:rPr>
          <w:sz w:val="8"/>
        </w:rPr>
        <w:t xml:space="preserve"> </w:t>
      </w:r>
      <w:r w:rsidRPr="00CB1318">
        <w:rPr>
          <w:rFonts w:eastAsia="Calibri"/>
          <w:sz w:val="8"/>
        </w:rPr>
        <w:t>millions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years</w:t>
      </w:r>
      <w:r w:rsidRPr="00CB1318">
        <w:rPr>
          <w:sz w:val="8"/>
        </w:rPr>
        <w:t xml:space="preserve"> </w:t>
      </w:r>
      <w:r w:rsidRPr="00CB1318">
        <w:rPr>
          <w:rFonts w:eastAsia="Calibri"/>
          <w:sz w:val="8"/>
        </w:rPr>
        <w:t>ago</w:t>
      </w:r>
      <w:r w:rsidRPr="00CB1318">
        <w:rPr>
          <w:sz w:val="8"/>
        </w:rPr>
        <w:t xml:space="preserve">. </w:t>
      </w:r>
      <w:r w:rsidRPr="00CB1318">
        <w:rPr>
          <w:rStyle w:val="StyleUnderline"/>
          <w:rFonts w:eastAsia="Calibri"/>
        </w:rPr>
        <w:t>Each</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Style w:val="StyleUnderline"/>
          <w:rFonts w:eastAsia="Calibri"/>
        </w:rPr>
        <w:t>scenario</w:t>
      </w:r>
      <w:r w:rsidRPr="00CB1318">
        <w:rPr>
          <w:rFonts w:eastAsia="Calibri"/>
          <w:sz w:val="8"/>
        </w:rPr>
        <w:t>s</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involve</w:t>
      </w:r>
      <w:r w:rsidRPr="00CB1318">
        <w:rPr>
          <w:rStyle w:val="StyleUnderline"/>
        </w:rPr>
        <w:t xml:space="preserve"> </w:t>
      </w:r>
      <w:r w:rsidRPr="00CB1318">
        <w:rPr>
          <w:rStyle w:val="StyleUnderline"/>
          <w:rFonts w:eastAsia="Calibri"/>
        </w:rPr>
        <w:t>significant</w:t>
      </w:r>
      <w:r w:rsidRPr="00CB1318">
        <w:rPr>
          <w:rStyle w:val="StyleUnderline"/>
        </w:rPr>
        <w:t xml:space="preserve"> </w:t>
      </w:r>
      <w:r w:rsidRPr="00CB1318">
        <w:rPr>
          <w:rStyle w:val="StyleUnderline"/>
          <w:rFonts w:eastAsia="Calibri"/>
        </w:rPr>
        <w:t>physical</w:t>
      </w:r>
      <w:r w:rsidRPr="00CB1318">
        <w:rPr>
          <w:sz w:val="8"/>
        </w:rPr>
        <w:t xml:space="preserve"> </w:t>
      </w:r>
      <w:r w:rsidRPr="00CB1318">
        <w:rPr>
          <w:rStyle w:val="StyleUnderline"/>
          <w:rFonts w:eastAsia="Calibri"/>
        </w:rPr>
        <w:t>and</w:t>
      </w:r>
      <w:r w:rsidRPr="00CB1318">
        <w:rPr>
          <w:rStyle w:val="StyleUnderline"/>
        </w:rPr>
        <w:t>/</w:t>
      </w:r>
      <w:r w:rsidRPr="00CB1318">
        <w:rPr>
          <w:rFonts w:eastAsia="Calibri"/>
          <w:sz w:val="8"/>
        </w:rPr>
        <w:t>or</w:t>
      </w:r>
      <w:r w:rsidRPr="00CB1318">
        <w:rPr>
          <w:sz w:val="8"/>
        </w:rPr>
        <w:t xml:space="preserve"> </w:t>
      </w:r>
      <w:r w:rsidRPr="00CB1318">
        <w:rPr>
          <w:rStyle w:val="StyleUnderline"/>
          <w:rFonts w:eastAsia="Calibri"/>
        </w:rPr>
        <w:t>non</w:t>
      </w:r>
      <w:r w:rsidRPr="00CB1318">
        <w:rPr>
          <w:rStyle w:val="StyleUnderline"/>
        </w:rPr>
        <w:t>-</w:t>
      </w:r>
      <w:r w:rsidRPr="00CB1318">
        <w:rPr>
          <w:rStyle w:val="StyleUnderline"/>
          <w:rFonts w:eastAsia="Calibri"/>
        </w:rPr>
        <w:t>physical</w:t>
      </w:r>
      <w:r w:rsidRPr="00CB1318">
        <w:rPr>
          <w:rStyle w:val="StyleUnderline"/>
        </w:rPr>
        <w:t xml:space="preserve"> </w:t>
      </w:r>
      <w:r w:rsidRPr="00CB1318">
        <w:rPr>
          <w:rStyle w:val="StyleUnderline"/>
          <w:rFonts w:eastAsia="Calibri"/>
        </w:rPr>
        <w:t>harms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Physically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possibly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hard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process</w:t>
      </w:r>
      <w:r w:rsidRPr="00CB1318">
        <w:rPr>
          <w:sz w:val="8"/>
        </w:rPr>
        <w:t xml:space="preserve"> </w:t>
      </w:r>
      <w:r w:rsidRPr="00CB1318">
        <w:rPr>
          <w:rFonts w:eastAsia="Calibri"/>
          <w:sz w:val="8"/>
        </w:rPr>
        <w:t>of</w:t>
      </w:r>
      <w:r w:rsidRPr="00CB1318">
        <w:rPr>
          <w:sz w:val="8"/>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cause</w:t>
      </w:r>
      <w:r w:rsidRPr="00CB1318">
        <w:rPr>
          <w:sz w:val="8"/>
        </w:rPr>
        <w:t xml:space="preserve"> </w:t>
      </w:r>
      <w:r w:rsidRPr="00CB1318">
        <w:rPr>
          <w:rStyle w:val="StyleUnderline"/>
          <w:rFonts w:eastAsia="Calibri"/>
        </w:rPr>
        <w:t>premature</w:t>
      </w:r>
      <w:r w:rsidRPr="00CB1318">
        <w:rPr>
          <w:rStyle w:val="StyleUnderline"/>
        </w:rPr>
        <w:t xml:space="preserve"> </w:t>
      </w:r>
      <w:r w:rsidRPr="00CB1318">
        <w:rPr>
          <w:rStyle w:val="StyleUnderline"/>
          <w:rFonts w:eastAsia="Calibri"/>
        </w:rPr>
        <w:t>death</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winter</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killed</w:t>
      </w:r>
      <w:r w:rsidRPr="00CB1318">
        <w:rPr>
          <w:rStyle w:val="StyleUnderline"/>
        </w:rPr>
        <w:t xml:space="preserve"> </w:t>
      </w:r>
      <w:r w:rsidRPr="00CB1318">
        <w:rPr>
          <w:rStyle w:val="StyleUnderline"/>
          <w:rFonts w:eastAsia="Calibri"/>
        </w:rPr>
        <w:t>everyone</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just</w:t>
      </w:r>
      <w:r w:rsidRPr="00CB1318">
        <w:rPr>
          <w:rStyle w:val="StyleUnderline"/>
        </w:rPr>
        <w:t xml:space="preserve"> </w:t>
      </w:r>
      <w:r w:rsidRPr="00CB1318">
        <w:rPr>
          <w:rStyle w:val="StyleUnderline"/>
          <w:rFonts w:eastAsia="Calibri"/>
        </w:rPr>
        <w:t>every</w:t>
      </w:r>
      <w:r w:rsidRPr="00CB1318">
        <w:rPr>
          <w:rStyle w:val="StyleUnderline"/>
        </w:rPr>
        <w:t xml:space="preserve"> </w:t>
      </w:r>
      <w:r w:rsidRPr="00CB1318">
        <w:rPr>
          <w:rStyle w:val="StyleUnderline"/>
          <w:rFonts w:eastAsia="Calibri"/>
        </w:rPr>
        <w:t>woman</w:t>
      </w:r>
      <w:r w:rsidRPr="00CB1318">
        <w:rPr>
          <w:rStyle w:val="StyleUnderline"/>
        </w:rPr>
        <w:t xml:space="preserve"> </w:t>
      </w:r>
      <w:r w:rsidRPr="00CB1318">
        <w:rPr>
          <w:rStyle w:val="StyleUnderline"/>
          <w:rFonts w:eastAsia="Calibri"/>
        </w:rPr>
        <w:t>under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age</w:t>
      </w:r>
      <w:r w:rsidRPr="00CB1318">
        <w:rPr>
          <w:rStyle w:val="StyleUnderline"/>
        </w:rPr>
        <w:t xml:space="preserve"> </w:t>
      </w:r>
      <w:r w:rsidRPr="00CB1318">
        <w:rPr>
          <w:rStyle w:val="StyleUnderline"/>
          <w:rFonts w:eastAsia="Calibri"/>
        </w:rPr>
        <w:t>of</w:t>
      </w:r>
      <w:r w:rsidRPr="00CB1318">
        <w:rPr>
          <w:rStyle w:val="StyleUnderline"/>
        </w:rPr>
        <w:t xml:space="preserve"> 50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clear</w:t>
      </w:r>
      <w:r w:rsidRPr="00CB1318">
        <w:rPr>
          <w:rStyle w:val="StyleUnderline"/>
        </w:rPr>
        <w:t xml:space="preserve"> </w:t>
      </w:r>
      <w:r w:rsidRPr="00CB1318">
        <w:rPr>
          <w:rStyle w:val="StyleUnderline"/>
          <w:rFonts w:eastAsia="Calibri"/>
        </w:rPr>
        <w:t>example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such</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case</w:t>
      </w:r>
      <w:r w:rsidRPr="00CB1318">
        <w:rPr>
          <w:sz w:val="8"/>
        </w:rPr>
        <w:t xml:space="preserve">. </w:t>
      </w:r>
      <w:r w:rsidRPr="00CB1318">
        <w:rPr>
          <w:rFonts w:eastAsia="Calibri"/>
          <w:sz w:val="8"/>
        </w:rPr>
        <w:t>Obviously</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types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themselves</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eventually</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standard</w:t>
      </w:r>
      <w:r w:rsidRPr="00CB1318">
        <w:rPr>
          <w:sz w:val="8"/>
        </w:rPr>
        <w:t xml:space="preserve"> </w:t>
      </w:r>
      <w:r w:rsidRPr="00CB1318">
        <w:rPr>
          <w:rFonts w:eastAsia="Calibri"/>
          <w:sz w:val="8"/>
        </w:rPr>
        <w:t>expected</w:t>
      </w:r>
      <w:r w:rsidRPr="00CB1318">
        <w:rPr>
          <w:sz w:val="8"/>
        </w:rPr>
        <w:t xml:space="preserve"> </w:t>
      </w:r>
      <w:r w:rsidRPr="00CB1318">
        <w:rPr>
          <w:rFonts w:eastAsia="Calibri"/>
          <w:sz w:val="8"/>
        </w:rPr>
        <w:t>lifespan</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accidents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spontaneously</w:t>
      </w:r>
      <w:r w:rsidRPr="00CB1318">
        <w:rPr>
          <w:sz w:val="8"/>
        </w:rPr>
        <w:t xml:space="preserve"> </w:t>
      </w:r>
      <w:r w:rsidRPr="00CB1318">
        <w:rPr>
          <w:rFonts w:eastAsia="Calibri"/>
          <w:sz w:val="8"/>
        </w:rPr>
        <w:t>occurring</w:t>
      </w:r>
      <w:r w:rsidRPr="00CB1318">
        <w:rPr>
          <w:sz w:val="8"/>
        </w:rPr>
        <w:t xml:space="preserve"> </w:t>
      </w:r>
      <w:r w:rsidRPr="00CB1318">
        <w:rPr>
          <w:rFonts w:eastAsia="Calibri"/>
          <w:sz w:val="8"/>
        </w:rPr>
        <w:t>incurable</w:t>
      </w:r>
      <w:r w:rsidRPr="00CB1318">
        <w:rPr>
          <w:sz w:val="8"/>
        </w:rPr>
        <w:t xml:space="preserve"> </w:t>
      </w:r>
      <w:r w:rsidRPr="00CB1318">
        <w:rPr>
          <w:rFonts w:eastAsia="Calibri"/>
          <w:sz w:val="8"/>
        </w:rPr>
        <w:t>cancers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disease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agent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unavoidably</w:t>
      </w:r>
      <w:r w:rsidRPr="00CB1318">
        <w:rPr>
          <w:sz w:val="8"/>
        </w:rPr>
        <w:t xml:space="preserve"> </w:t>
      </w:r>
      <w:r w:rsidRPr="00CB1318">
        <w:rPr>
          <w:rFonts w:eastAsia="Calibri"/>
          <w:sz w:val="8"/>
        </w:rPr>
        <w:t>kills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prematurely</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w:t>
      </w:r>
      <w:r w:rsidRPr="00CB1318">
        <w:rPr>
          <w:rFonts w:eastAsia="Calibri"/>
          <w:sz w:val="8"/>
        </w:rPr>
        <w:t>components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figure</w:t>
      </w:r>
      <w:r w:rsidRPr="00CB1318">
        <w:rPr>
          <w:sz w:val="8"/>
        </w:rPr>
        <w:t xml:space="preserve"> </w:t>
      </w:r>
      <w:r w:rsidRPr="00CB1318">
        <w:rPr>
          <w:rFonts w:eastAsia="Calibri"/>
          <w:sz w:val="8"/>
        </w:rPr>
        <w:t>prominently</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w:t>
      </w:r>
      <w:r w:rsidRPr="00CB1318">
        <w:rPr>
          <w:rFonts w:eastAsia="Calibri"/>
          <w:sz w:val="8"/>
        </w:rPr>
        <w:t>Scanlon</w:t>
      </w:r>
      <w:r w:rsidRPr="00CB1318">
        <w:rPr>
          <w:sz w:val="8"/>
        </w:rPr>
        <w:t xml:space="preserve"> 1998, 214).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settled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setback</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whilst</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.7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debate</w:t>
      </w:r>
      <w:r w:rsidRPr="00CB1318">
        <w:rPr>
          <w:sz w:val="8"/>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caused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die</w:t>
      </w:r>
      <w:r w:rsidRPr="00CB1318">
        <w:rPr>
          <w:rStyle w:val="StyleUnderline"/>
        </w:rPr>
        <w:t xml:space="preserve"> </w:t>
      </w:r>
      <w:r w:rsidRPr="00CB1318">
        <w:rPr>
          <w:rStyle w:val="StyleUnderline"/>
          <w:rFonts w:eastAsia="Calibri"/>
        </w:rPr>
        <w:t>prematurely</w:t>
      </w:r>
      <w:r w:rsidRPr="00CB1318">
        <w:rPr>
          <w:rStyle w:val="StyleUnderline"/>
        </w:rPr>
        <w:t xml:space="preserve"> </w:t>
      </w:r>
      <w:r w:rsidRPr="00CB1318">
        <w:rPr>
          <w:rStyle w:val="StyleUnderline"/>
          <w:rFonts w:eastAsia="Calibri"/>
        </w:rPr>
        <w:t>can</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reason</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fails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show</w:t>
      </w:r>
      <w:r w:rsidRPr="00CB1318">
        <w:rPr>
          <w:rStyle w:val="StyleUnderline"/>
        </w:rPr>
        <w:t xml:space="preserve"> </w:t>
      </w:r>
      <w:r w:rsidRPr="00CB1318">
        <w:rPr>
          <w:rStyle w:val="StyleUnderline"/>
          <w:rFonts w:eastAsia="Calibri"/>
        </w:rPr>
        <w:t>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as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rational</w:t>
      </w:r>
      <w:r w:rsidRPr="00CB1318">
        <w:rPr>
          <w:rStyle w:val="StyleUnderline"/>
        </w:rPr>
        <w:t xml:space="preserve"> </w:t>
      </w:r>
      <w:r w:rsidRPr="00CB1318">
        <w:rPr>
          <w:rStyle w:val="StyleUnderline"/>
          <w:rFonts w:eastAsia="Calibri"/>
        </w:rPr>
        <w:t>agent</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recognizing</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beings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preserve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death</w:t>
      </w:r>
      <w:r w:rsidRPr="00CB1318">
        <w:rPr>
          <w:sz w:val="8"/>
        </w:rPr>
        <w:t>: ‘</w:t>
      </w:r>
      <w:r w:rsidRPr="00CB1318">
        <w:rPr>
          <w:rStyle w:val="StyleUnderline"/>
          <w:rFonts w:eastAsia="Calibri"/>
        </w:rPr>
        <w:t>appreciating</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primarily</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matter</w:t>
      </w:r>
      <w:r w:rsidRPr="00CB1318">
        <w:rPr>
          <w:rStyle w:val="StyleUnderline"/>
        </w:rPr>
        <w:t xml:space="preserve"> </w:t>
      </w:r>
      <w:r w:rsidRPr="00CB1318">
        <w:rPr>
          <w:rStyle w:val="StyleUnderline"/>
          <w:rFonts w:eastAsia="Calibri"/>
        </w:rPr>
        <w:t>of</w:t>
      </w:r>
      <w:r w:rsidRPr="00CB1318">
        <w:rPr>
          <w:sz w:val="8"/>
        </w:rPr>
        <w:t xml:space="preserve"> </w:t>
      </w:r>
      <w:r w:rsidRPr="00CB1318">
        <w:rPr>
          <w:rStyle w:val="StyleUnderline"/>
          <w:rFonts w:eastAsia="Calibri"/>
        </w:rPr>
        <w:t>seeing</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as</w:t>
      </w:r>
      <w:r w:rsidRPr="00CB1318">
        <w:rPr>
          <w:sz w:val="8"/>
        </w:rPr>
        <w:t xml:space="preserve"> </w:t>
      </w:r>
      <w:r w:rsidRPr="00CB1318">
        <w:rPr>
          <w:rFonts w:eastAsia="Calibri"/>
          <w:sz w:val="8"/>
        </w:rPr>
        <w:t>something</w:t>
      </w:r>
      <w:r w:rsidRPr="00CB1318">
        <w:rPr>
          <w:sz w:val="8"/>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respected</w:t>
      </w:r>
      <w:r w:rsidRPr="00CB1318">
        <w:rPr>
          <w:sz w:val="8"/>
        </w:rPr>
        <w:t xml:space="preserve">, </w:t>
      </w:r>
      <w:r w:rsidRPr="00CB1318">
        <w:rPr>
          <w:rFonts w:eastAsia="Calibri"/>
          <w:sz w:val="8"/>
        </w:rPr>
        <w:t>where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well</w:t>
      </w:r>
      <w:r w:rsidRPr="00CB1318">
        <w:rPr>
          <w:sz w:val="8"/>
        </w:rPr>
        <w:t>’ (</w:t>
      </w:r>
      <w:r w:rsidRPr="00CB1318">
        <w:rPr>
          <w:rFonts w:eastAsia="Calibri"/>
          <w:sz w:val="8"/>
        </w:rPr>
        <w:t>Scanlon</w:t>
      </w:r>
      <w:r w:rsidRPr="00CB1318">
        <w:rPr>
          <w:sz w:val="8"/>
        </w:rPr>
        <w:t xml:space="preserve"> 1998, 104).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abstract</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wrongfully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faces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unending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she</w:t>
      </w:r>
      <w:r w:rsidRPr="00CB1318">
        <w:rPr>
          <w:sz w:val="8"/>
        </w:rPr>
        <w:t xml:space="preserve"> </w:t>
      </w:r>
      <w:r w:rsidRPr="00CB1318">
        <w:rPr>
          <w:rFonts w:eastAsia="Calibri"/>
          <w:sz w:val="8"/>
        </w:rPr>
        <w:t>wishes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committing</w:t>
      </w:r>
      <w:r w:rsidRPr="00CB1318">
        <w:rPr>
          <w:sz w:val="8"/>
        </w:rPr>
        <w:t xml:space="preserve"> </w:t>
      </w:r>
      <w:r w:rsidRPr="00CB1318">
        <w:rPr>
          <w:rFonts w:eastAsia="Calibri"/>
          <w:sz w:val="8"/>
        </w:rPr>
        <w:t>suicide</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suicidal</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seeking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note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emphasizes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person</w:t>
      </w:r>
      <w:r w:rsidRPr="00CB1318">
        <w:rPr>
          <w:sz w:val="8"/>
        </w:rPr>
        <w:t>-</w:t>
      </w:r>
      <w:r w:rsidRPr="00CB1318">
        <w:rPr>
          <w:rFonts w:eastAsia="Calibri"/>
          <w:sz w:val="8"/>
        </w:rPr>
        <w:t>affecting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because</w:t>
      </w:r>
      <w:r w:rsidRPr="00CB1318">
        <w:rPr>
          <w:sz w:val="8"/>
        </w:rPr>
        <w:t xml:space="preserve"> </w:t>
      </w:r>
      <w:r w:rsidRPr="00CB1318">
        <w:rPr>
          <w:rStyle w:val="StyleUnderline"/>
          <w:rFonts w:eastAsia="Calibri"/>
        </w:rPr>
        <w:t>taking</w:t>
      </w:r>
      <w:r w:rsidRPr="00CB1318">
        <w:rPr>
          <w:rStyle w:val="StyleUnderline"/>
        </w:rPr>
        <w:t xml:space="preserve"> </w:t>
      </w:r>
      <w:r w:rsidRPr="00CB1318">
        <w:rPr>
          <w:rStyle w:val="StyleUnderline"/>
          <w:rFonts w:eastAsia="Calibri"/>
        </w:rPr>
        <w:t>someone</w:t>
      </w:r>
      <w:r w:rsidRPr="00CB1318">
        <w:rPr>
          <w:rStyle w:val="StyleUnderline"/>
        </w:rPr>
        <w:t>’</w:t>
      </w:r>
      <w:r w:rsidRPr="00CB1318">
        <w:rPr>
          <w:rStyle w:val="StyleUnderline"/>
          <w:rFonts w:eastAsia="Calibri"/>
        </w:rPr>
        <w:t>s</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their</w:t>
      </w:r>
      <w:r w:rsidRPr="00CB1318">
        <w:rPr>
          <w:rStyle w:val="StyleUnderline"/>
        </w:rPr>
        <w:t xml:space="preserve"> </w:t>
      </w:r>
      <w:r w:rsidRPr="00CB1318">
        <w:rPr>
          <w:rStyle w:val="StyleUnderline"/>
          <w:rFonts w:eastAsia="Calibri"/>
        </w:rPr>
        <w:t>permission</w:t>
      </w:r>
      <w:r w:rsidRPr="00CB1318">
        <w:rPr>
          <w:rStyle w:val="StyleUnderline"/>
        </w:rPr>
        <w:t xml:space="preserve"> </w:t>
      </w:r>
      <w:r w:rsidRPr="00CB1318">
        <w:rPr>
          <w:rStyle w:val="StyleUnderline"/>
          <w:rFonts w:eastAsia="Calibri"/>
        </w:rPr>
        <w:t>shows</w:t>
      </w:r>
      <w:r w:rsidRPr="00CB1318">
        <w:rPr>
          <w:rStyle w:val="StyleUnderline"/>
        </w:rPr>
        <w:t xml:space="preserve"> </w:t>
      </w:r>
      <w:r w:rsidRPr="00CB1318">
        <w:rPr>
          <w:rStyle w:val="StyleUnderline"/>
          <w:rFonts w:eastAsia="Calibri"/>
        </w:rPr>
        <w:t>disrespect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supports</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inclusion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proofErr w:type="spellStart"/>
      <w:r w:rsidRPr="00CB1318">
        <w:rPr>
          <w:rFonts w:eastAsia="Calibri"/>
          <w:sz w:val="8"/>
        </w:rPr>
        <w:t>contractualist</w:t>
      </w:r>
      <w:proofErr w:type="spellEnd"/>
      <w:r w:rsidRPr="00CB1318">
        <w:rPr>
          <w:sz w:val="8"/>
        </w:rPr>
        <w:t xml:space="preserve"> </w:t>
      </w:r>
      <w:r w:rsidRPr="00CB1318">
        <w:rPr>
          <w:rFonts w:eastAsia="Calibri"/>
          <w:sz w:val="8"/>
        </w:rPr>
        <w:t>formula</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side</w:t>
      </w:r>
      <w:r w:rsidRPr="00CB1318">
        <w:rPr>
          <w:sz w:val="8"/>
        </w:rPr>
        <w:t xml:space="preserve"> </w:t>
      </w:r>
      <w:r w:rsidRPr="00CB1318">
        <w:rPr>
          <w:rFonts w:eastAsia="Calibri"/>
          <w:sz w:val="8"/>
        </w:rPr>
        <w:t>ends</w:t>
      </w:r>
      <w:r w:rsidRPr="00CB1318">
        <w:rPr>
          <w:sz w:val="8"/>
        </w:rPr>
        <w:t xml:space="preserve"> </w:t>
      </w:r>
      <w:r w:rsidRPr="00CB1318">
        <w:rPr>
          <w:rFonts w:eastAsia="Calibri"/>
          <w:sz w:val="8"/>
        </w:rPr>
        <w:t>up</w:t>
      </w:r>
      <w:r w:rsidRPr="00CB1318">
        <w:rPr>
          <w:sz w:val="8"/>
        </w:rPr>
        <w:t xml:space="preserve"> </w:t>
      </w:r>
      <w:r w:rsidRPr="00CB1318">
        <w:rPr>
          <w:rFonts w:eastAsia="Calibri"/>
          <w:sz w:val="8"/>
        </w:rPr>
        <w:t>winning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debate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died</w:t>
      </w:r>
      <w:r w:rsidRPr="00CB1318">
        <w:rPr>
          <w:sz w:val="8"/>
        </w:rPr>
        <w:t xml:space="preserve">, </w:t>
      </w:r>
      <w:r w:rsidRPr="00CB1318">
        <w:rPr>
          <w:rFonts w:eastAsia="Calibri"/>
          <w:sz w:val="8"/>
        </w:rPr>
        <w:t>ending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consent</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disrespect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presumably</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die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manner</w:t>
      </w:r>
      <w:r w:rsidRPr="00CB1318">
        <w:rPr>
          <w:sz w:val="8"/>
        </w:rPr>
        <w:t xml:space="preserve">. </w:t>
      </w:r>
      <w:r w:rsidRPr="00CB1318">
        <w:rPr>
          <w:rFonts w:eastAsia="Calibri"/>
          <w:sz w:val="8"/>
        </w:rPr>
        <w:t>Thus</w:t>
      </w:r>
      <w:r w:rsidRPr="00CB1318">
        <w:rPr>
          <w:sz w:val="8"/>
        </w:rPr>
        <w:t xml:space="preserve">, </w:t>
      </w:r>
      <w:r w:rsidRPr="00CB1318">
        <w:rPr>
          <w:rStyle w:val="Emphasis"/>
          <w:rFonts w:eastAsia="Calibri"/>
        </w:rPr>
        <w:t>if</w:t>
      </w:r>
      <w:r w:rsidRPr="00CB1318">
        <w:rPr>
          <w:rStyle w:val="Emphasis"/>
        </w:rPr>
        <w:t xml:space="preserve"> </w:t>
      </w:r>
      <w:r w:rsidRPr="00CB1318">
        <w:rPr>
          <w:rStyle w:val="Emphasis"/>
          <w:rFonts w:eastAsia="Calibri"/>
        </w:rPr>
        <w:t>they</w:t>
      </w:r>
      <w:r w:rsidRPr="00CB1318">
        <w:rPr>
          <w:rStyle w:val="Emphasis"/>
        </w:rPr>
        <w:t xml:space="preserve"> </w:t>
      </w:r>
      <w:r w:rsidRPr="00CB1318">
        <w:rPr>
          <w:rStyle w:val="Emphasis"/>
          <w:rFonts w:eastAsia="Calibri"/>
        </w:rPr>
        <w:t>are</w:t>
      </w:r>
      <w:r w:rsidRPr="00CB1318">
        <w:rPr>
          <w:rStyle w:val="Emphasis"/>
        </w:rPr>
        <w:t xml:space="preserve"> </w:t>
      </w:r>
      <w:r w:rsidRPr="00CB1318">
        <w:rPr>
          <w:rStyle w:val="Emphasis"/>
          <w:rFonts w:eastAsia="Calibri"/>
        </w:rPr>
        <w:t>killed</w:t>
      </w:r>
      <w:r w:rsidRPr="00CB1318">
        <w:rPr>
          <w:rStyle w:val="Emphasis"/>
        </w:rPr>
        <w:t xml:space="preserve"> </w:t>
      </w:r>
      <w:r w:rsidRPr="00CB1318">
        <w:rPr>
          <w:rStyle w:val="Emphasis"/>
          <w:rFonts w:eastAsia="Calibri"/>
        </w:rPr>
        <w:t>without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consent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interests</w:t>
      </w:r>
      <w:r w:rsidRPr="00CB1318">
        <w:rPr>
          <w:rStyle w:val="Emphasis"/>
        </w:rPr>
        <w:t xml:space="preserve"> </w:t>
      </w:r>
      <w:r w:rsidRPr="00CB1318">
        <w:rPr>
          <w:rStyle w:val="Emphasis"/>
          <w:rFonts w:eastAsia="Calibri"/>
        </w:rPr>
        <w:t>have</w:t>
      </w:r>
      <w:r w:rsidRPr="00CB1318">
        <w:rPr>
          <w:rStyle w:val="Emphasis"/>
        </w:rPr>
        <w:t xml:space="preserve"> </w:t>
      </w:r>
      <w:r w:rsidRPr="00CB1318">
        <w:rPr>
          <w:rStyle w:val="Emphasis"/>
          <w:rFonts w:eastAsia="Calibri"/>
        </w:rPr>
        <w:t>not</w:t>
      </w:r>
      <w:r w:rsidRPr="00CB1318">
        <w:rPr>
          <w:rStyle w:val="Emphasis"/>
        </w:rPr>
        <w:t xml:space="preserve"> </w:t>
      </w:r>
      <w:r w:rsidRPr="00CB1318">
        <w:rPr>
          <w:rStyle w:val="Emphasis"/>
          <w:rFonts w:eastAsia="Calibri"/>
        </w:rPr>
        <w:t>been</w:t>
      </w:r>
      <w:r w:rsidRPr="00CB1318">
        <w:rPr>
          <w:rStyle w:val="Emphasis"/>
        </w:rPr>
        <w:t xml:space="preserve"> </w:t>
      </w:r>
      <w:proofErr w:type="gramStart"/>
      <w:r w:rsidRPr="00CB1318">
        <w:rPr>
          <w:rStyle w:val="Emphasis"/>
          <w:rFonts w:eastAsia="Calibri"/>
        </w:rPr>
        <w:t>taken</w:t>
      </w:r>
      <w:r w:rsidRPr="00CB1318">
        <w:rPr>
          <w:rStyle w:val="Emphasis"/>
        </w:rPr>
        <w:t xml:space="preserve"> </w:t>
      </w:r>
      <w:r w:rsidRPr="00CB1318">
        <w:rPr>
          <w:rStyle w:val="Emphasis"/>
          <w:rFonts w:eastAsia="Calibri"/>
        </w:rPr>
        <w:t>into</w:t>
      </w:r>
      <w:r w:rsidRPr="00CB1318">
        <w:rPr>
          <w:rStyle w:val="Emphasis"/>
        </w:rPr>
        <w:t xml:space="preserve"> </w:t>
      </w:r>
      <w:r w:rsidRPr="00CB1318">
        <w:rPr>
          <w:rStyle w:val="Emphasis"/>
          <w:rFonts w:eastAsia="Calibri"/>
        </w:rPr>
        <w:t>account</w:t>
      </w:r>
      <w:proofErr w:type="gramEnd"/>
      <w:r w:rsidRPr="00CB1318">
        <w:rPr>
          <w:sz w:val="8"/>
        </w:rPr>
        <w:t xml:space="preserve">, </w:t>
      </w:r>
      <w:r w:rsidRPr="00CB1318">
        <w:rPr>
          <w:rFonts w:eastAsia="Calibri"/>
          <w:sz w:val="8"/>
        </w:rPr>
        <w:t>and</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allowed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.8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true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resulting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surgically</w:t>
      </w:r>
      <w:r w:rsidRPr="00CB1318">
        <w:rPr>
          <w:sz w:val="8"/>
        </w:rPr>
        <w:t xml:space="preserve"> </w:t>
      </w:r>
      <w:r w:rsidRPr="00CB1318">
        <w:rPr>
          <w:rFonts w:eastAsia="Calibri"/>
          <w:sz w:val="8"/>
        </w:rPr>
        <w:t>removing</w:t>
      </w:r>
      <w:r w:rsidRPr="00CB1318">
        <w:rPr>
          <w:sz w:val="8"/>
        </w:rPr>
        <w:t xml:space="preserve"> </w:t>
      </w:r>
      <w:r w:rsidRPr="00CB1318">
        <w:rPr>
          <w:rFonts w:eastAsia="Calibri"/>
          <w:sz w:val="8"/>
        </w:rPr>
        <w:t>everyone</w:t>
      </w:r>
      <w:r w:rsidRPr="00CB1318">
        <w:rPr>
          <w:sz w:val="8"/>
        </w:rPr>
        <w:t>’</w:t>
      </w:r>
      <w:r w:rsidRPr="00CB1318">
        <w:rPr>
          <w:rFonts w:eastAsia="Calibri"/>
          <w:sz w:val="8"/>
        </w:rPr>
        <w:t>s</w:t>
      </w:r>
      <w:r w:rsidRPr="00CB1318">
        <w:rPr>
          <w:sz w:val="8"/>
        </w:rPr>
        <w:t xml:space="preserve"> </w:t>
      </w:r>
      <w:r w:rsidRPr="00CB1318">
        <w:rPr>
          <w:rFonts w:eastAsia="Calibri"/>
          <w:sz w:val="8"/>
        </w:rPr>
        <w:t>reproductive</w:t>
      </w:r>
      <w:r w:rsidRPr="00CB1318">
        <w:rPr>
          <w:sz w:val="8"/>
        </w:rPr>
        <w:t xml:space="preserve"> </w:t>
      </w:r>
      <w:r w:rsidRPr="00CB1318">
        <w:rPr>
          <w:rFonts w:eastAsia="Calibri"/>
          <w:sz w:val="8"/>
        </w:rPr>
        <w:t>organs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bomb</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kill</w:t>
      </w:r>
      <w:r w:rsidRPr="00CB1318">
        <w:rPr>
          <w:rStyle w:val="StyleUnderline"/>
        </w:rPr>
        <w:t xml:space="preserve"> </w:t>
      </w:r>
      <w:proofErr w:type="gramStart"/>
      <w:r w:rsidRPr="00CB1318">
        <w:rPr>
          <w:rStyle w:val="StyleUnderline"/>
          <w:rFonts w:eastAsia="Calibri"/>
        </w:rPr>
        <w:t>anyone</w:t>
      </w:r>
      <w:r w:rsidRPr="00CB1318">
        <w:rPr>
          <w:rStyle w:val="StyleUnderline"/>
        </w:rPr>
        <w:t xml:space="preserve">, </w:t>
      </w:r>
      <w:r w:rsidRPr="00CB1318">
        <w:rPr>
          <w:rStyle w:val="StyleUnderline"/>
          <w:rFonts w:eastAsia="Calibri"/>
        </w:rPr>
        <w:t>but</w:t>
      </w:r>
      <w:proofErr w:type="gramEnd"/>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painfully</w:t>
      </w:r>
      <w:r w:rsidRPr="00CB1318">
        <w:rPr>
          <w:rStyle w:val="StyleUnderline"/>
        </w:rPr>
        <w:t xml:space="preserve"> </w:t>
      </w:r>
      <w:r w:rsidRPr="00CB1318">
        <w:rPr>
          <w:rStyle w:val="StyleUnderline"/>
          <w:rFonts w:eastAsia="Calibri"/>
        </w:rPr>
        <w:t>render</w:t>
      </w:r>
      <w:r w:rsidRPr="00CB1318">
        <w:rPr>
          <w:rStyle w:val="StyleUnderline"/>
        </w:rPr>
        <w:t xml:space="preserve"> </w:t>
      </w:r>
      <w:r w:rsidRPr="00CB1318">
        <w:rPr>
          <w:rStyle w:val="StyleUnderline"/>
          <w:rFonts w:eastAsia="Calibri"/>
        </w:rPr>
        <w:t>them</w:t>
      </w:r>
      <w:r w:rsidRPr="00CB1318">
        <w:rPr>
          <w:rStyle w:val="StyleUnderline"/>
        </w:rPr>
        <w:t xml:space="preserve"> </w:t>
      </w:r>
      <w:r w:rsidRPr="00CB1318">
        <w:rPr>
          <w:rStyle w:val="StyleUnderline"/>
          <w:rFonts w:eastAsia="Calibri"/>
        </w:rPr>
        <w:t>infertile</w:t>
      </w:r>
      <w:r w:rsidRPr="00CB1318">
        <w:rPr>
          <w:rStyle w:val="StyleUnderline"/>
        </w:rPr>
        <w:t xml:space="preserve"> </w:t>
      </w:r>
      <w:r w:rsidRPr="00CB1318">
        <w:rPr>
          <w:rStyle w:val="StyleUnderline"/>
          <w:rFonts w:eastAsia="Calibri"/>
        </w:rPr>
        <w:t>through</w:t>
      </w:r>
      <w:r w:rsidRPr="00CB1318">
        <w:rPr>
          <w:rStyle w:val="StyleUnderline"/>
        </w:rPr>
        <w:t xml:space="preserve"> </w:t>
      </w:r>
      <w:r w:rsidRPr="00CB1318">
        <w:rPr>
          <w:rStyle w:val="StyleUnderline"/>
          <w:rFonts w:eastAsia="Calibri"/>
        </w:rPr>
        <w:t>illness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injury</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bombs</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incident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situation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bomb</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killed</w:t>
      </w:r>
      <w:r w:rsidRPr="00CB1318">
        <w:rPr>
          <w:sz w:val="8"/>
        </w:rPr>
        <w:t xml:space="preserve"> </w:t>
      </w:r>
      <w:r w:rsidRPr="00CB1318">
        <w:rPr>
          <w:rFonts w:eastAsia="Calibri"/>
          <w:sz w:val="8"/>
        </w:rPr>
        <w:t>enough</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remained</w:t>
      </w:r>
      <w:r w:rsidRPr="00CB1318">
        <w:rPr>
          <w:sz w:val="8"/>
        </w:rPr>
        <w:t xml:space="preserve"> </w:t>
      </w:r>
      <w:r w:rsidRPr="00CB1318">
        <w:rPr>
          <w:rFonts w:eastAsia="Calibri"/>
          <w:sz w:val="8"/>
        </w:rPr>
        <w:t>alive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terrible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injuries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uncontroversial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infliction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plays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role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likely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rejected</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otherwise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queried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proofErr w:type="gramStart"/>
      <w:r w:rsidRPr="00CB1318">
        <w:rPr>
          <w:rFonts w:eastAsia="Calibri"/>
          <w:sz w:val="8"/>
        </w:rPr>
        <w:t>actually</w:t>
      </w:r>
      <w:r w:rsidRPr="00CB1318">
        <w:rPr>
          <w:sz w:val="8"/>
        </w:rPr>
        <w:t xml:space="preserve"> </w:t>
      </w:r>
      <w:r w:rsidRPr="00CB1318">
        <w:rPr>
          <w:rFonts w:eastAsia="Calibri"/>
          <w:sz w:val="8"/>
        </w:rPr>
        <w:t>the</w:t>
      </w:r>
      <w:proofErr w:type="gramEnd"/>
      <w:r w:rsidRPr="00CB1318">
        <w:rPr>
          <w:sz w:val="8"/>
        </w:rPr>
        <w:t xml:space="preserve"> </w:t>
      </w:r>
      <w:r w:rsidRPr="00CB1318">
        <w:rPr>
          <w:rFonts w:eastAsia="Calibri"/>
          <w:sz w:val="8"/>
        </w:rPr>
        <w:t>involuntariness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suffers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base</w:t>
      </w:r>
      <w:r w:rsidRPr="00CB1318">
        <w:rPr>
          <w:sz w:val="8"/>
        </w:rPr>
        <w:t xml:space="preserve"> </w:t>
      </w:r>
      <w:r w:rsidRPr="00CB1318">
        <w:rPr>
          <w:rFonts w:eastAsia="Calibri"/>
          <w:sz w:val="8"/>
        </w:rPr>
        <w:t>jumping</w:t>
      </w:r>
      <w:r w:rsidRPr="00CB1318">
        <w:rPr>
          <w:sz w:val="8"/>
        </w:rPr>
        <w:t xml:space="preserve"> </w:t>
      </w:r>
      <w:r w:rsidRPr="00CB1318">
        <w:rPr>
          <w:rFonts w:eastAsia="Calibri"/>
          <w:sz w:val="8"/>
        </w:rPr>
        <w:t>or</w:t>
      </w:r>
      <w:r w:rsidRPr="00CB1318">
        <w:rPr>
          <w:sz w:val="8"/>
        </w:rPr>
        <w:t xml:space="preserve"> </w:t>
      </w:r>
      <w:proofErr w:type="gramStart"/>
      <w:r w:rsidRPr="00CB1318">
        <w:rPr>
          <w:rFonts w:eastAsia="Calibri"/>
          <w:sz w:val="8"/>
        </w:rPr>
        <w:t>life</w:t>
      </w:r>
      <w:r w:rsidRPr="00CB1318">
        <w:rPr>
          <w:sz w:val="8"/>
        </w:rPr>
        <w:t>-</w:t>
      </w:r>
      <w:r w:rsidRPr="00CB1318">
        <w:rPr>
          <w:rFonts w:eastAsia="Calibri"/>
          <w:sz w:val="8"/>
        </w:rPr>
        <w:t>saving</w:t>
      </w:r>
      <w:proofErr w:type="gramEnd"/>
      <w:r w:rsidRPr="00CB1318">
        <w:rPr>
          <w:sz w:val="8"/>
        </w:rPr>
        <w:t xml:space="preserve"> </w:t>
      </w:r>
      <w:r w:rsidRPr="00CB1318">
        <w:rPr>
          <w:rFonts w:eastAsia="Calibri"/>
          <w:sz w:val="8"/>
        </w:rPr>
        <w:t>or</w:t>
      </w:r>
      <w:r w:rsidRPr="00CB1318">
        <w:rPr>
          <w:sz w:val="8"/>
        </w:rPr>
        <w:t xml:space="preserve"> </w:t>
      </w:r>
      <w:r w:rsidRPr="00CB1318">
        <w:rPr>
          <w:rFonts w:eastAsia="Calibri"/>
          <w:sz w:val="8"/>
        </w:rPr>
        <w:t>improving</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hand</w:t>
      </w:r>
      <w:r w:rsidRPr="00CB1318">
        <w:rPr>
          <w:sz w:val="8"/>
        </w:rPr>
        <w:t xml:space="preserve">, </w:t>
      </w:r>
      <w:r w:rsidRPr="00CB1318">
        <w:rPr>
          <w:rFonts w:eastAsia="Calibri"/>
          <w:sz w:val="8"/>
        </w:rPr>
        <w:t>pushing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off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cliff</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cutting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scalpel</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difference</w:t>
      </w:r>
      <w:r w:rsidRPr="00CB1318">
        <w:rPr>
          <w:sz w:val="8"/>
        </w:rPr>
        <w:t xml:space="preserve"> </w:t>
      </w:r>
      <w:r w:rsidRPr="00CB1318">
        <w:rPr>
          <w:rFonts w:eastAsia="Calibri"/>
          <w:sz w:val="8"/>
        </w:rPr>
        <w:t>between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consented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risk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My</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separated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these</w:t>
      </w:r>
      <w:r w:rsidRPr="00CB1318">
        <w:rPr>
          <w:sz w:val="8"/>
        </w:rPr>
        <w:t xml:space="preserve"> </w:t>
      </w:r>
      <w:proofErr w:type="gramStart"/>
      <w:r w:rsidRPr="00CB1318">
        <w:rPr>
          <w:rFonts w:eastAsia="Calibri"/>
          <w:sz w:val="8"/>
        </w:rPr>
        <w:t>cases</w:t>
      </w:r>
      <w:proofErr w:type="gramEnd"/>
      <w:r w:rsidRPr="00CB1318">
        <w:rPr>
          <w:sz w:val="8"/>
        </w:rPr>
        <w:t xml:space="preserve"> </w:t>
      </w:r>
      <w:r w:rsidRPr="00CB1318">
        <w:rPr>
          <w:rFonts w:eastAsia="Calibri"/>
          <w:sz w:val="8"/>
        </w:rPr>
        <w:t>and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unwanted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subjected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proofErr w:type="gramStart"/>
      <w:r w:rsidRPr="00CB1318">
        <w:rPr>
          <w:rFonts w:eastAsia="Calibri"/>
          <w:sz w:val="8"/>
        </w:rPr>
        <w:t>Of</w:t>
      </w:r>
      <w:r w:rsidRPr="00CB1318">
        <w:rPr>
          <w:sz w:val="8"/>
        </w:rPr>
        <w:t xml:space="preserve"> </w:t>
      </w:r>
      <w:r w:rsidRPr="00CB1318">
        <w:rPr>
          <w:rFonts w:eastAsia="Calibri"/>
          <w:sz w:val="8"/>
        </w:rPr>
        <w:t>course</w:t>
      </w:r>
      <w:proofErr w:type="gramEnd"/>
      <w:r w:rsidRPr="00CB1318">
        <w:rPr>
          <w:sz w:val="8"/>
        </w:rPr>
        <w:t xml:space="preserve"> </w:t>
      </w:r>
      <w:r w:rsidRPr="00CB1318">
        <w:rPr>
          <w:rFonts w:eastAsia="Calibri"/>
          <w:sz w:val="8"/>
        </w:rPr>
        <w:t>the</w:t>
      </w:r>
      <w:r w:rsidRPr="00CB1318">
        <w:rPr>
          <w:sz w:val="8"/>
        </w:rPr>
        <w:t xml:space="preserve"> </w:t>
      </w:r>
      <w:r w:rsidRPr="00CB1318">
        <w:rPr>
          <w:rFonts w:eastAsia="Calibri"/>
          <w:sz w:val="8"/>
        </w:rPr>
        <w:t>mere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sufficient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declare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in</w:t>
      </w:r>
      <w:r w:rsidRPr="00CB1318">
        <w:rPr>
          <w:sz w:val="8"/>
        </w:rPr>
        <w:t xml:space="preserve"> </w:t>
      </w:r>
      <w:proofErr w:type="spellStart"/>
      <w:r w:rsidRPr="00CB1318">
        <w:rPr>
          <w:rFonts w:eastAsia="Calibri"/>
          <w:sz w:val="8"/>
        </w:rPr>
        <w:t>favour</w:t>
      </w:r>
      <w:proofErr w:type="spellEnd"/>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death</w:t>
      </w:r>
      <w:r w:rsidRPr="00CB1318">
        <w:rPr>
          <w:sz w:val="8"/>
        </w:rPr>
        <w:t>-</w:t>
      </w:r>
      <w:r w:rsidRPr="00CB1318">
        <w:rPr>
          <w:rFonts w:eastAsia="Calibri"/>
          <w:sz w:val="8"/>
        </w:rPr>
        <w:t>inducing</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rightfully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all</w:t>
      </w:r>
      <w:r w:rsidRPr="00CB1318">
        <w:rPr>
          <w:sz w:val="8"/>
        </w:rPr>
        <w:t>-</w:t>
      </w:r>
      <w:r w:rsidRPr="00CB1318">
        <w:rPr>
          <w:rFonts w:eastAsia="Calibri"/>
          <w:sz w:val="8"/>
        </w:rPr>
        <w:t>things</w:t>
      </w:r>
      <w:r w:rsidRPr="00CB1318">
        <w:rPr>
          <w:sz w:val="8"/>
        </w:rPr>
        <w:t>-</w:t>
      </w:r>
      <w:r w:rsidRPr="00CB1318">
        <w:rPr>
          <w:rFonts w:eastAsia="Calibri"/>
          <w:sz w:val="8"/>
        </w:rPr>
        <w:t>considered</w:t>
      </w:r>
      <w:r w:rsidRPr="00CB1318">
        <w:rPr>
          <w:sz w:val="8"/>
        </w:rPr>
        <w:t xml:space="preserve"> </w:t>
      </w:r>
      <w:r w:rsidRPr="00CB1318">
        <w:rPr>
          <w:rFonts w:eastAsia="Calibri"/>
          <w:sz w:val="8"/>
        </w:rPr>
        <w:t>hindrance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been</w:t>
      </w:r>
      <w:r w:rsidRPr="00CB1318">
        <w:rPr>
          <w:sz w:val="8"/>
        </w:rPr>
        <w:t xml:space="preserve"> </w:t>
      </w:r>
      <w:r w:rsidRPr="00CB1318">
        <w:rPr>
          <w:rFonts w:eastAsia="Calibri"/>
          <w:sz w:val="8"/>
        </w:rPr>
        <w:t>largely</w:t>
      </w:r>
      <w:r w:rsidRPr="00CB1318">
        <w:rPr>
          <w:sz w:val="8"/>
        </w:rPr>
        <w:t xml:space="preserve"> </w:t>
      </w:r>
      <w:r w:rsidRPr="00CB1318">
        <w:rPr>
          <w:rFonts w:eastAsia="Calibri"/>
          <w:sz w:val="8"/>
        </w:rPr>
        <w:t>responsible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pollution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recently</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beginning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improve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degrading</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proofErr w:type="spellStart"/>
      <w:r w:rsidRPr="00CB1318">
        <w:rPr>
          <w:rFonts w:eastAsia="Calibri"/>
          <w:sz w:val="8"/>
        </w:rPr>
        <w:t>favour</w:t>
      </w:r>
      <w:proofErr w:type="spellEnd"/>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weighed</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described</w:t>
      </w:r>
      <w:r w:rsidRPr="00CB1318">
        <w:rPr>
          <w:sz w:val="8"/>
        </w:rPr>
        <w:t xml:space="preserve"> </w:t>
      </w:r>
      <w:r w:rsidRPr="00CB1318">
        <w:rPr>
          <w:rFonts w:eastAsia="Calibri"/>
          <w:sz w:val="8"/>
        </w:rPr>
        <w:t>above</w:t>
      </w:r>
      <w:r w:rsidRPr="00CB1318">
        <w:rPr>
          <w:sz w:val="8"/>
        </w:rPr>
        <w:t xml:space="preserve"> </w:t>
      </w:r>
      <w:r w:rsidRPr="00CB1318">
        <w:rPr>
          <w:rFonts w:eastAsia="Calibri"/>
          <w:sz w:val="8"/>
        </w:rPr>
        <w:t>is</w:t>
      </w:r>
      <w:r w:rsidRPr="00CB1318">
        <w:rPr>
          <w:sz w:val="8"/>
        </w:rPr>
        <w:t xml:space="preserve"> </w:t>
      </w:r>
      <w:proofErr w:type="gramStart"/>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not</w:t>
      </w:r>
      <w:proofErr w:type="gramEnd"/>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determining</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countervail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avoid</w:t>
      </w:r>
      <w:r w:rsidRPr="00CB1318">
        <w:rPr>
          <w:sz w:val="8"/>
        </w:rPr>
        <w:t xml:space="preserve"> </w:t>
      </w:r>
      <w:r w:rsidRPr="00CB1318">
        <w:rPr>
          <w:rFonts w:eastAsia="Calibri"/>
          <w:sz w:val="8"/>
        </w:rPr>
        <w:t>pain</w:t>
      </w:r>
      <w:r w:rsidRPr="00CB1318">
        <w:rPr>
          <w:sz w:val="8"/>
        </w:rPr>
        <w:t>/</w:t>
      </w:r>
      <w:r w:rsidRPr="00CB1318">
        <w:rPr>
          <w:rFonts w:eastAsia="Calibri"/>
          <w:sz w:val="8"/>
        </w:rPr>
        <w:t>death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.9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forced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considerations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accomplished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quite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relevant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additional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w:t>
      </w:r>
      <w:r w:rsidRPr="00CB1318">
        <w:rPr>
          <w:sz w:val="8"/>
        </w:rPr>
        <w:t xml:space="preserve"> </w:t>
      </w:r>
      <w:r w:rsidRPr="00CB1318">
        <w:rPr>
          <w:rFonts w:eastAsia="Calibri"/>
          <w:sz w:val="8"/>
        </w:rPr>
        <w:t>now</w:t>
      </w:r>
      <w:r w:rsidRPr="00CB1318">
        <w:rPr>
          <w:sz w:val="8"/>
        </w:rPr>
        <w:t xml:space="preserve"> </w:t>
      </w:r>
      <w:r w:rsidRPr="00CB1318">
        <w:rPr>
          <w:rFonts w:eastAsia="Calibri"/>
          <w:sz w:val="8"/>
        </w:rPr>
        <w:t>turn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address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section</w:t>
      </w:r>
      <w:r w:rsidRPr="00CB1318">
        <w:rPr>
          <w:sz w:val="8"/>
        </w:rPr>
        <w:t xml:space="preserve">. 2.4. </w:t>
      </w:r>
      <w:r w:rsidRPr="00CB1318">
        <w:rPr>
          <w:rStyle w:val="Emphasis"/>
          <w:rFonts w:eastAsia="Calibri"/>
        </w:rPr>
        <w:t>Existing</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could</w:t>
      </w:r>
      <w:r w:rsidRPr="00CB1318">
        <w:rPr>
          <w:rStyle w:val="Emphasis"/>
        </w:rPr>
        <w:t xml:space="preserve"> </w:t>
      </w:r>
      <w:r w:rsidRPr="00CB1318">
        <w:rPr>
          <w:rStyle w:val="Emphasis"/>
          <w:rFonts w:eastAsia="Calibri"/>
        </w:rPr>
        <w:t>endure</w:t>
      </w:r>
      <w:r w:rsidRPr="00CB1318">
        <w:rPr>
          <w:rStyle w:val="Emphasis"/>
        </w:rPr>
        <w:t xml:space="preserve"> </w:t>
      </w:r>
      <w:r w:rsidRPr="00CB1318">
        <w:rPr>
          <w:rStyle w:val="Emphasis"/>
          <w:rFonts w:eastAsia="Calibri"/>
        </w:rPr>
        <w:t>non</w:t>
      </w:r>
      <w:r w:rsidRPr="00CB1318">
        <w:rPr>
          <w:rStyle w:val="Emphasis"/>
        </w:rPr>
        <w:t>-</w:t>
      </w:r>
      <w:r w:rsidRPr="00CB1318">
        <w:rPr>
          <w:rStyle w:val="Emphasis"/>
          <w:rFonts w:eastAsia="Calibri"/>
        </w:rPr>
        <w:t>physical</w:t>
      </w:r>
      <w:r w:rsidRPr="00CB1318">
        <w:rPr>
          <w:rStyle w:val="Emphasis"/>
        </w:rPr>
        <w:t xml:space="preserve"> </w:t>
      </w:r>
      <w:r w:rsidRPr="00CB1318">
        <w:rPr>
          <w:rStyle w:val="Emphasis"/>
          <w:rFonts w:eastAsia="Calibri"/>
        </w:rPr>
        <w:t>harms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said</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fact</w:t>
      </w:r>
      <w:r w:rsidRPr="00CB1318">
        <w:rPr>
          <w:sz w:val="8"/>
        </w:rPr>
        <w:t xml:space="preserve"> </w:t>
      </w:r>
      <w:proofErr w:type="gramStart"/>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that</w:t>
      </w:r>
      <w:proofErr w:type="gramEnd"/>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give</w:t>
      </w:r>
      <w:r w:rsidRPr="00CB1318">
        <w:rPr>
          <w:rStyle w:val="StyleUnderline"/>
        </w:rPr>
        <w:t xml:space="preserve"> </w:t>
      </w:r>
      <w:r w:rsidRPr="00CB1318">
        <w:rPr>
          <w:rStyle w:val="StyleUnderline"/>
          <w:rFonts w:eastAsia="Calibri"/>
        </w:rPr>
        <w:t>rise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admissible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final</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highlight w:val="cyan"/>
        </w:rPr>
        <w:t>there</w:t>
      </w:r>
      <w:r w:rsidRPr="00CB1318">
        <w:rPr>
          <w:rStyle w:val="StyleUnderline"/>
          <w:highlight w:val="cyan"/>
        </w:rPr>
        <w:t xml:space="preserve"> </w:t>
      </w:r>
      <w:r w:rsidRPr="00CB1318">
        <w:rPr>
          <w:rStyle w:val="StyleUnderline"/>
          <w:rFonts w:eastAsia="Calibri"/>
          <w:highlight w:val="cyan"/>
        </w:rPr>
        <w:t>could</w:t>
      </w:r>
      <w:r w:rsidRPr="00CB1318">
        <w:rPr>
          <w:rStyle w:val="StyleUnderline"/>
          <w:highlight w:val="cyan"/>
        </w:rPr>
        <w:t xml:space="preserve"> </w:t>
      </w:r>
      <w:r w:rsidRPr="00CB1318">
        <w:rPr>
          <w:rStyle w:val="StyleUnderline"/>
          <w:rFonts w:eastAsia="Calibri"/>
          <w:highlight w:val="cyan"/>
        </w:rPr>
        <w:t>be</w:t>
      </w:r>
      <w:r w:rsidRPr="00CB1318">
        <w:rPr>
          <w:rStyle w:val="StyleUnderline"/>
          <w:highlight w:val="cyan"/>
        </w:rPr>
        <w:t xml:space="preserve"> </w:t>
      </w:r>
      <w:r w:rsidRPr="00CB1318">
        <w:rPr>
          <w:rStyle w:val="StyleUnderline"/>
          <w:rFonts w:eastAsia="Calibri"/>
          <w:highlight w:val="cyan"/>
        </w:rPr>
        <w:t>various</w:t>
      </w:r>
      <w:r w:rsidRPr="00CB1318">
        <w:rPr>
          <w:rStyle w:val="StyleUnderline"/>
          <w:highlight w:val="cyan"/>
        </w:rPr>
        <w:t xml:space="preserve"> </w:t>
      </w:r>
      <w:r w:rsidRPr="00CB1318">
        <w:rPr>
          <w:rStyle w:val="StyleUnderline"/>
          <w:rFonts w:eastAsia="Calibri"/>
        </w:rPr>
        <w:t>deleterious</w:t>
      </w:r>
      <w:r w:rsidRPr="00CB1318">
        <w:rPr>
          <w:rStyle w:val="StyleUnderline"/>
        </w:rPr>
        <w:t xml:space="preserve"> </w:t>
      </w:r>
      <w:r w:rsidRPr="00CB1318">
        <w:rPr>
          <w:rStyle w:val="StyleUnderline"/>
          <w:rFonts w:eastAsia="Calibri"/>
          <w:highlight w:val="cyan"/>
        </w:rPr>
        <w:t>psychological</w:t>
      </w:r>
      <w:r w:rsidRPr="00CB1318">
        <w:rPr>
          <w:rStyle w:val="StyleUnderline"/>
          <w:highlight w:val="cyan"/>
        </w:rPr>
        <w:t xml:space="preserve"> </w:t>
      </w:r>
      <w:r w:rsidRPr="00CB1318">
        <w:rPr>
          <w:rStyle w:val="StyleUnderline"/>
          <w:rFonts w:eastAsia="Calibri"/>
          <w:highlight w:val="cyan"/>
        </w:rPr>
        <w:t>effects</w:t>
      </w:r>
      <w:r w:rsidRPr="00CB1318">
        <w:rPr>
          <w:sz w:val="8"/>
          <w:highlight w:val="cyan"/>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endured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generations</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main</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this</w:t>
      </w:r>
      <w:r w:rsidRPr="00CB1318">
        <w:rPr>
          <w:rStyle w:val="StyleUnderline"/>
        </w:rPr>
        <w:t xml:space="preserve"> </w:t>
      </w:r>
      <w:r w:rsidRPr="00CB1318">
        <w:rPr>
          <w:rStyle w:val="StyleUnderline"/>
          <w:rFonts w:eastAsia="Calibri"/>
        </w:rPr>
        <w:t>trauma</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arising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first</w:t>
      </w:r>
      <w:r w:rsidRPr="00CB1318">
        <w:rPr>
          <w:rStyle w:val="StyleUnderline"/>
        </w:rPr>
        <w:t xml:space="preserve"> </w:t>
      </w:r>
      <w:r w:rsidRPr="00CB1318">
        <w:rPr>
          <w:rStyle w:val="StyleUnderline"/>
          <w:rFonts w:eastAsia="Calibri"/>
        </w:rPr>
        <w:t>relates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individual</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undesired</w:t>
      </w:r>
      <w:r w:rsidRPr="00CB1318">
        <w:rPr>
          <w:rStyle w:val="StyleUnderline"/>
        </w:rPr>
        <w:t xml:space="preserve"> </w:t>
      </w:r>
      <w:r w:rsidRPr="00CB1318">
        <w:rPr>
          <w:rStyle w:val="StyleUnderline"/>
          <w:rFonts w:eastAsia="Calibri"/>
        </w:rPr>
        <w:t>negative</w:t>
      </w:r>
      <w:r w:rsidRPr="00CB1318">
        <w:rPr>
          <w:rStyle w:val="StyleUnderline"/>
        </w:rPr>
        <w:t xml:space="preserve"> </w:t>
      </w:r>
      <w:r w:rsidRPr="00CB1318">
        <w:rPr>
          <w:rStyle w:val="StyleUnderline"/>
          <w:rFonts w:eastAsia="Calibri"/>
        </w:rPr>
        <w:t>effect</w:t>
      </w:r>
      <w:r w:rsidRPr="00CB1318">
        <w:rPr>
          <w:rStyle w:val="StyleUnderline"/>
        </w:rPr>
        <w:t xml:space="preserve"> </w:t>
      </w:r>
      <w:r w:rsidRPr="00CB1318">
        <w:rPr>
          <w:rStyle w:val="StyleUnderline"/>
          <w:rFonts w:eastAsia="Calibri"/>
        </w:rPr>
        <w:t>on</w:t>
      </w:r>
      <w:r w:rsidRPr="00CB1318">
        <w:rPr>
          <w:rStyle w:val="StyleUnderline"/>
        </w:rPr>
        <w:t xml:space="preserve"> </w:t>
      </w:r>
      <w:r w:rsidRPr="00CB1318">
        <w:rPr>
          <w:rStyle w:val="StyleUnderline"/>
          <w:rFonts w:eastAsia="Calibri"/>
        </w:rPr>
        <w:t>well</w:t>
      </w:r>
      <w:r w:rsidRPr="00CB1318">
        <w:rPr>
          <w:rStyle w:val="StyleUnderline"/>
        </w:rPr>
        <w:t>-</w:t>
      </w:r>
      <w:r w:rsidRPr="00CB1318">
        <w:rPr>
          <w:rStyle w:val="StyleUnderline"/>
          <w:rFonts w:eastAsia="Calibri"/>
        </w:rPr>
        <w:t>being</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experienced</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wanted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children</w:t>
      </w:r>
      <w:r w:rsidRPr="00CB1318">
        <w:rPr>
          <w:sz w:val="8"/>
        </w:rPr>
        <w:t xml:space="preserve">. </w:t>
      </w:r>
      <w:r w:rsidRPr="00CB1318">
        <w:rPr>
          <w:rFonts w:eastAsia="Calibri"/>
          <w:sz w:val="8"/>
        </w:rPr>
        <w:t>Whilst</w:t>
      </w:r>
      <w:r w:rsidRPr="00CB1318">
        <w:rPr>
          <w:sz w:val="8"/>
        </w:rPr>
        <w:t xml:space="preserve"> </w:t>
      </w:r>
      <w:r w:rsidRPr="00CB1318">
        <w:rPr>
          <w:rStyle w:val="Emphasis"/>
          <w:rFonts w:eastAsia="Calibri"/>
        </w:rPr>
        <w:t>this</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by</w:t>
      </w:r>
      <w:r w:rsidRPr="00CB1318">
        <w:rPr>
          <w:rStyle w:val="Emphasis"/>
        </w:rPr>
        <w:t xml:space="preserve"> </w:t>
      </w:r>
      <w:r w:rsidRPr="00CB1318">
        <w:rPr>
          <w:rStyle w:val="Emphasis"/>
          <w:rFonts w:eastAsia="Calibri"/>
        </w:rPr>
        <w:t>no</w:t>
      </w:r>
      <w:r w:rsidRPr="00CB1318">
        <w:rPr>
          <w:rStyle w:val="Emphasis"/>
        </w:rPr>
        <w:t xml:space="preserve"> </w:t>
      </w:r>
      <w:r w:rsidRPr="00CB1318">
        <w:rPr>
          <w:rStyle w:val="Emphasis"/>
          <w:rFonts w:eastAsia="Calibri"/>
        </w:rPr>
        <w:t>means</w:t>
      </w:r>
      <w:r w:rsidRPr="00CB1318">
        <w:rPr>
          <w:rStyle w:val="Emphasis"/>
        </w:rPr>
        <w:t xml:space="preserve"> </w:t>
      </w:r>
      <w:r w:rsidRPr="00CB1318">
        <w:rPr>
          <w:rStyle w:val="Emphasis"/>
          <w:rFonts w:eastAsia="Calibri"/>
        </w:rPr>
        <w:t>universa</w:t>
      </w:r>
      <w:r w:rsidRPr="00CB1318">
        <w:rPr>
          <w:rFonts w:eastAsia="Calibri"/>
          <w:sz w:val="8"/>
        </w:rPr>
        <w:t>l</w:t>
      </w:r>
      <w:r w:rsidRPr="00CB1318">
        <w:rPr>
          <w:sz w:val="8"/>
        </w:rPr>
        <w:t xml:space="preserve">, </w:t>
      </w:r>
      <w:r w:rsidRPr="00CB1318">
        <w:rPr>
          <w:rStyle w:val="Emphasis"/>
          <w:rFonts w:eastAsia="Calibri"/>
        </w:rPr>
        <w:t>it</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fair</w:t>
      </w:r>
      <w:r w:rsidRPr="00CB1318">
        <w:rPr>
          <w:rStyle w:val="Emphasis"/>
        </w:rPr>
        <w:t xml:space="preserve"> </w:t>
      </w:r>
      <w:r w:rsidRPr="00CB1318">
        <w:rPr>
          <w:rStyle w:val="Emphasis"/>
          <w:rFonts w:eastAsia="Calibri"/>
        </w:rPr>
        <w:t>to</w:t>
      </w:r>
      <w:r w:rsidRPr="00CB1318">
        <w:rPr>
          <w:rStyle w:val="Emphasis"/>
        </w:rPr>
        <w:t xml:space="preserve"> </w:t>
      </w:r>
      <w:r w:rsidRPr="00CB1318">
        <w:rPr>
          <w:rStyle w:val="Emphasis"/>
          <w:rFonts w:eastAsia="Calibri"/>
        </w:rPr>
        <w:t>say</w:t>
      </w:r>
      <w:r w:rsidRPr="00CB1318">
        <w:rPr>
          <w:rStyle w:val="Emphasis"/>
        </w:rPr>
        <w:t xml:space="preserve"> </w:t>
      </w:r>
      <w:r w:rsidRPr="00CB1318">
        <w:rPr>
          <w:rStyle w:val="Emphasis"/>
          <w:rFonts w:eastAsia="Calibri"/>
        </w:rPr>
        <w:t>that</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good</w:t>
      </w:r>
      <w:r w:rsidRPr="00CB1318">
        <w:rPr>
          <w:rStyle w:val="Emphasis"/>
        </w:rPr>
        <w:t xml:space="preserve"> </w:t>
      </w:r>
      <w:r w:rsidRPr="00CB1318">
        <w:rPr>
          <w:rStyle w:val="Emphasis"/>
          <w:rFonts w:eastAsia="Calibri"/>
        </w:rPr>
        <w:t>proportion</w:t>
      </w:r>
      <w:r w:rsidRPr="00CB1318">
        <w:rPr>
          <w:rStyle w:val="Emphasis"/>
        </w:rPr>
        <w:t xml:space="preserve"> </w:t>
      </w:r>
      <w:r w:rsidRPr="00CB1318">
        <w:rPr>
          <w:rStyle w:val="Emphasis"/>
          <w:rFonts w:eastAsia="Calibri"/>
        </w:rPr>
        <w:t>of</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feel</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strong</w:t>
      </w:r>
      <w:r w:rsidRPr="00CB1318">
        <w:rPr>
          <w:rStyle w:val="Emphasis"/>
        </w:rPr>
        <w:t xml:space="preserve"> </w:t>
      </w:r>
      <w:r w:rsidRPr="00CB1318">
        <w:rPr>
          <w:rStyle w:val="Emphasis"/>
          <w:rFonts w:eastAsia="Calibri"/>
        </w:rPr>
        <w:t>pull</w:t>
      </w:r>
      <w:r w:rsidRPr="00CB1318">
        <w:rPr>
          <w:rStyle w:val="Emphasis"/>
        </w:rPr>
        <w:t xml:space="preserve"> </w:t>
      </w:r>
      <w:r w:rsidRPr="00CB1318">
        <w:rPr>
          <w:rStyle w:val="Emphasis"/>
          <w:rFonts w:eastAsia="Calibri"/>
        </w:rPr>
        <w:t>towards</w:t>
      </w:r>
      <w:r w:rsidRPr="00CB1318">
        <w:rPr>
          <w:rStyle w:val="Emphasis"/>
        </w:rPr>
        <w:t xml:space="preserve"> </w:t>
      </w:r>
      <w:r w:rsidRPr="00CB1318">
        <w:rPr>
          <w:rStyle w:val="Emphasis"/>
          <w:rFonts w:eastAsia="Calibri"/>
        </w:rPr>
        <w:t>reproduction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lineage</w:t>
      </w:r>
      <w:r w:rsidRPr="00CB1318">
        <w:rPr>
          <w:sz w:val="8"/>
        </w:rPr>
        <w:t xml:space="preserve"> </w:t>
      </w:r>
      <w:r w:rsidRPr="00CB1318">
        <w:rPr>
          <w:rFonts w:eastAsia="Calibri"/>
          <w:sz w:val="8"/>
        </w:rPr>
        <w:t>continue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Samuel</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pull</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reproduction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personalized</w:t>
      </w:r>
      <w:r w:rsidRPr="00CB1318">
        <w:rPr>
          <w:sz w:val="8"/>
        </w:rPr>
        <w:t xml:space="preserve"> </w:t>
      </w:r>
      <w:r w:rsidRPr="00CB1318">
        <w:rPr>
          <w:rFonts w:eastAsia="Calibri"/>
          <w:sz w:val="8"/>
        </w:rPr>
        <w:t>relationship</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w:t>
      </w:r>
      <w:r w:rsidRPr="00CB1318">
        <w:rPr>
          <w:rFonts w:eastAsia="Calibri"/>
          <w:sz w:val="8"/>
        </w:rPr>
        <w:t>Scheffler</w:t>
      </w:r>
      <w:r w:rsidRPr="00CB1318">
        <w:rPr>
          <w:sz w:val="8"/>
        </w:rPr>
        <w:t xml:space="preserve"> 2012, 31). </w:t>
      </w:r>
      <w:r w:rsidRPr="00CB1318">
        <w:rPr>
          <w:rFonts w:eastAsia="Calibri"/>
          <w:sz w:val="8"/>
        </w:rPr>
        <w:t>Reproducing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widely</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joys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parenthood</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sense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despair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pointlessness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reproduce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w:t>
      </w:r>
      <w:r w:rsidRPr="00CB1318">
        <w:rPr>
          <w:rFonts w:eastAsia="Calibri"/>
          <w:sz w:val="8"/>
        </w:rPr>
        <w:t>policy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bans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interventions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infringement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basic</w:t>
      </w:r>
      <w:r w:rsidRPr="00CB1318">
        <w:rPr>
          <w:sz w:val="8"/>
        </w:rPr>
        <w:t xml:space="preserve"> </w:t>
      </w:r>
      <w:r w:rsidRPr="00CB1318">
        <w:rPr>
          <w:rFonts w:eastAsia="Calibri"/>
          <w:sz w:val="8"/>
        </w:rPr>
        <w:t>right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control</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happens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body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traumas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harms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associated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second</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general</w:t>
      </w:r>
      <w:r w:rsidRPr="00CB1318">
        <w:rPr>
          <w:sz w:val="8"/>
        </w:rPr>
        <w:t xml:space="preserve">, </w:t>
      </w:r>
      <w:proofErr w:type="gramStart"/>
      <w:r w:rsidRPr="00CB1318">
        <w:rPr>
          <w:rStyle w:val="StyleUnderline"/>
          <w:rFonts w:eastAsia="Calibri"/>
        </w:rPr>
        <w:t>higher</w:t>
      </w:r>
      <w:r w:rsidRPr="00CB1318">
        <w:rPr>
          <w:rStyle w:val="StyleUnderline"/>
        </w:rPr>
        <w:t xml:space="preserve"> </w:t>
      </w:r>
      <w:r w:rsidRPr="00CB1318">
        <w:rPr>
          <w:rStyle w:val="StyleUnderline"/>
          <w:rFonts w:eastAsia="Calibri"/>
        </w:rPr>
        <w:t>level</w:t>
      </w:r>
      <w:proofErr w:type="gramEnd"/>
      <w:r w:rsidRPr="00CB1318">
        <w:rPr>
          <w:rStyle w:val="StyleUnderline"/>
        </w:rPr>
        <w:t xml:space="preserve"> </w:t>
      </w:r>
      <w:r w:rsidRPr="00CB1318">
        <w:rPr>
          <w:rStyle w:val="StyleUnderline"/>
          <w:rFonts w:eastAsia="Calibri"/>
          <w:highlight w:val="cyan"/>
        </w:rPr>
        <w:t>sense</w:t>
      </w:r>
      <w:r w:rsidRPr="00CB1318">
        <w:rPr>
          <w:rStyle w:val="StyleUnderline"/>
          <w:highlight w:val="cyan"/>
        </w:rPr>
        <w:t xml:space="preserve"> </w:t>
      </w:r>
      <w:r w:rsidRPr="00CB1318">
        <w:rPr>
          <w:rStyle w:val="StyleUnderline"/>
          <w:rFonts w:eastAsia="Calibri"/>
          <w:highlight w:val="cyan"/>
        </w:rPr>
        <w:t>of</w:t>
      </w:r>
      <w:r w:rsidRPr="00CB1318">
        <w:rPr>
          <w:rStyle w:val="StyleUnderline"/>
          <w:highlight w:val="cyan"/>
        </w:rPr>
        <w:t xml:space="preserve"> </w:t>
      </w:r>
      <w:r w:rsidRPr="00CB1318">
        <w:rPr>
          <w:rStyle w:val="StyleUnderline"/>
          <w:rFonts w:eastAsia="Calibri"/>
          <w:highlight w:val="cyan"/>
        </w:rPr>
        <w:t>hopelessness</w:t>
      </w:r>
      <w:r w:rsidRPr="00CB1318">
        <w:rPr>
          <w:rStyle w:val="StyleUnderline"/>
          <w:highlight w:val="cyan"/>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despair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highlight w:val="cyan"/>
        </w:rPr>
        <w:t>there</w:t>
      </w:r>
      <w:r w:rsidRPr="00CB1318">
        <w:rPr>
          <w:rStyle w:val="StyleUnderline"/>
          <w:highlight w:val="cyan"/>
        </w:rPr>
        <w:t xml:space="preserve"> </w:t>
      </w:r>
      <w:r w:rsidRPr="00CB1318">
        <w:rPr>
          <w:rStyle w:val="StyleUnderline"/>
          <w:rFonts w:eastAsia="Calibri"/>
          <w:highlight w:val="cyan"/>
        </w:rPr>
        <w:t>will</w:t>
      </w:r>
      <w:r w:rsidRPr="00CB1318">
        <w:rPr>
          <w:rStyle w:val="StyleUnderline"/>
          <w:highlight w:val="cyan"/>
        </w:rPr>
        <w:t xml:space="preserve"> </w:t>
      </w:r>
      <w:r w:rsidRPr="00CB1318">
        <w:rPr>
          <w:rStyle w:val="StyleUnderline"/>
          <w:rFonts w:eastAsia="Calibri"/>
          <w:highlight w:val="cyan"/>
        </w:rPr>
        <w:t>be</w:t>
      </w:r>
      <w:r w:rsidRPr="00CB1318">
        <w:rPr>
          <w:rStyle w:val="StyleUnderline"/>
          <w:highlight w:val="cyan"/>
        </w:rPr>
        <w:t xml:space="preserve"> </w:t>
      </w:r>
      <w:r w:rsidRPr="00CB1318">
        <w:rPr>
          <w:rStyle w:val="StyleUnderline"/>
          <w:rFonts w:eastAsia="Calibri"/>
          <w:highlight w:val="cyan"/>
        </w:rPr>
        <w:t>no</w:t>
      </w:r>
      <w:r w:rsidRPr="00CB1318">
        <w:rPr>
          <w:rStyle w:val="StyleUnderline"/>
          <w:highlight w:val="cyan"/>
        </w:rPr>
        <w:t xml:space="preserve"> </w:t>
      </w:r>
      <w:r w:rsidRPr="00CB1318">
        <w:rPr>
          <w:rStyle w:val="StyleUnderline"/>
          <w:rFonts w:eastAsia="Calibri"/>
          <w:highlight w:val="cyan"/>
        </w:rPr>
        <w:t>more</w:t>
      </w:r>
      <w:r w:rsidRPr="00CB1318">
        <w:rPr>
          <w:rStyle w:val="StyleUnderline"/>
          <w:highlight w:val="cyan"/>
        </w:rPr>
        <w:t xml:space="preserve"> </w:t>
      </w:r>
      <w:r w:rsidRPr="00CB1318">
        <w:rPr>
          <w:rStyle w:val="StyleUnderline"/>
          <w:rFonts w:eastAsia="Calibri"/>
          <w:highlight w:val="cyan"/>
        </w:rPr>
        <w:t>humans</w:t>
      </w:r>
      <w:r w:rsidRPr="00CB1318">
        <w:rPr>
          <w:rStyle w:val="StyleUnderline"/>
          <w:highlight w:val="cyan"/>
        </w:rPr>
        <w:t xml:space="preserve"> </w:t>
      </w:r>
      <w:r w:rsidRPr="00CB1318">
        <w:rPr>
          <w:rStyle w:val="StyleUnderline"/>
          <w:rFonts w:eastAsia="Calibri"/>
          <w:highlight w:val="cyan"/>
        </w:rPr>
        <w:t>and</w:t>
      </w:r>
      <w:r w:rsidRPr="00CB1318">
        <w:rPr>
          <w:rStyle w:val="StyleUnderline"/>
          <w:highlight w:val="cyan"/>
        </w:rPr>
        <w:t xml:space="preserve"> </w:t>
      </w:r>
      <w:r w:rsidRPr="00CB1318">
        <w:rPr>
          <w:rStyle w:val="StyleUnderline"/>
          <w:rFonts w:eastAsia="Calibri"/>
          <w:highlight w:val="cyan"/>
        </w:rPr>
        <w:t>that</w:t>
      </w:r>
      <w:r w:rsidRPr="00CB1318">
        <w:rPr>
          <w:rStyle w:val="StyleUnderline"/>
          <w:highlight w:val="cyan"/>
        </w:rPr>
        <w:t xml:space="preserve"> </w:t>
      </w:r>
      <w:r w:rsidRPr="00CB1318">
        <w:rPr>
          <w:rStyle w:val="StyleUnderline"/>
          <w:rFonts w:eastAsia="Calibri"/>
          <w:highlight w:val="cyan"/>
        </w:rPr>
        <w:t>your</w:t>
      </w:r>
      <w:r w:rsidRPr="00CB1318">
        <w:rPr>
          <w:rStyle w:val="StyleUnderline"/>
          <w:highlight w:val="cyan"/>
        </w:rPr>
        <w:t xml:space="preserve"> </w:t>
      </w:r>
      <w:r w:rsidRPr="00CB1318">
        <w:rPr>
          <w:rStyle w:val="StyleUnderline"/>
          <w:rFonts w:eastAsia="Calibri"/>
          <w:highlight w:val="cyan"/>
        </w:rPr>
        <w:t>projects</w:t>
      </w:r>
      <w:r w:rsidRPr="00CB1318">
        <w:rPr>
          <w:rStyle w:val="StyleUnderline"/>
          <w:highlight w:val="cyan"/>
        </w:rPr>
        <w:t xml:space="preserve"> </w:t>
      </w:r>
      <w:r w:rsidRPr="00CB1318">
        <w:rPr>
          <w:rStyle w:val="StyleUnderline"/>
          <w:rFonts w:eastAsia="Calibri"/>
          <w:highlight w:val="cyan"/>
        </w:rPr>
        <w:t>will</w:t>
      </w:r>
      <w:r w:rsidRPr="00CB1318">
        <w:rPr>
          <w:rStyle w:val="StyleUnderline"/>
          <w:highlight w:val="cyan"/>
        </w:rPr>
        <w:t xml:space="preserve"> </w:t>
      </w:r>
      <w:r w:rsidRPr="00CB1318">
        <w:rPr>
          <w:rStyle w:val="StyleUnderline"/>
          <w:rFonts w:eastAsia="Calibri"/>
          <w:highlight w:val="cyan"/>
        </w:rPr>
        <w:t>end</w:t>
      </w:r>
      <w:r w:rsidRPr="00CB1318">
        <w:rPr>
          <w:rStyle w:val="StyleUnderline"/>
          <w:highlight w:val="cyan"/>
        </w:rPr>
        <w:t xml:space="preserve"> </w:t>
      </w:r>
      <w:r w:rsidRPr="00CB1318">
        <w:rPr>
          <w:rStyle w:val="StyleUnderline"/>
          <w:rFonts w:eastAsia="Calibri"/>
          <w:highlight w:val="cyan"/>
        </w:rPr>
        <w:t>with</w:t>
      </w:r>
      <w:r w:rsidRPr="00CB1318">
        <w:rPr>
          <w:rStyle w:val="StyleUnderline"/>
          <w:highlight w:val="cyan"/>
        </w:rPr>
        <w:t xml:space="preserve"> </w:t>
      </w:r>
      <w:r w:rsidRPr="00CB1318">
        <w:rPr>
          <w:rStyle w:val="StyleUnderline"/>
          <w:rFonts w:eastAsia="Calibri"/>
          <w:highlight w:val="cyan"/>
        </w:rPr>
        <w:t>you</w:t>
      </w:r>
      <w:r w:rsidRPr="00CB1318">
        <w:rPr>
          <w:sz w:val="8"/>
          <w:highlight w:val="cyan"/>
        </w:rPr>
        <w:t>.</w:t>
      </w:r>
      <w:r w:rsidRPr="00CB1318">
        <w:rPr>
          <w:sz w:val="8"/>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strong</w:t>
      </w:r>
      <w:r w:rsidRPr="00CB1318">
        <w:rPr>
          <w:rStyle w:val="StyleUnderline"/>
        </w:rPr>
        <w:t xml:space="preserve"> </w:t>
      </w:r>
      <w:r w:rsidRPr="00CB1318">
        <w:rPr>
          <w:rStyle w:val="StyleUnderline"/>
          <w:rFonts w:eastAsia="Calibri"/>
        </w:rPr>
        <w:t>desire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procreate</w:t>
      </w:r>
      <w:r w:rsidRPr="00CB1318">
        <w:rPr>
          <w:rStyle w:val="StyleUnderline"/>
        </w:rPr>
        <w:t xml:space="preserve"> </w:t>
      </w:r>
      <w:r w:rsidRPr="00CB1318">
        <w:rPr>
          <w:rStyle w:val="StyleUnderline"/>
          <w:rFonts w:eastAsia="Calibri"/>
        </w:rPr>
        <w:t>themselves</w:t>
      </w:r>
      <w:r w:rsidRPr="00CB1318">
        <w:rPr>
          <w:rStyle w:val="StyleUnderline"/>
        </w:rPr>
        <w:t xml:space="preserve"> </w:t>
      </w:r>
      <w:r w:rsidRPr="00CB1318">
        <w:rPr>
          <w:rStyle w:val="StyleUnderline"/>
          <w:rFonts w:eastAsia="Calibri"/>
        </w:rPr>
        <w:t>might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sense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hopelessness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projects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goals</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fulfilled</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during</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partly</w:t>
      </w:r>
      <w:r w:rsidRPr="00CB1318">
        <w:rPr>
          <w:sz w:val="8"/>
        </w:rPr>
        <w:t xml:space="preserve"> </w:t>
      </w:r>
      <w:r w:rsidRPr="00CB1318">
        <w:rPr>
          <w:rFonts w:eastAsia="Calibri"/>
          <w:sz w:val="8"/>
        </w:rPr>
        <w:t>future</w:t>
      </w:r>
      <w:r w:rsidRPr="00CB1318">
        <w:rPr>
          <w:sz w:val="8"/>
        </w:rPr>
        <w:t>-</w:t>
      </w:r>
      <w:r w:rsidRPr="00CB1318">
        <w:rPr>
          <w:rFonts w:eastAsia="Calibri"/>
          <w:sz w:val="8"/>
        </w:rPr>
        <w:t>oriented</w:t>
      </w:r>
      <w:r w:rsidRPr="00CB1318">
        <w:rPr>
          <w:sz w:val="8"/>
        </w:rPr>
        <w:t xml:space="preserve">. </w:t>
      </w:r>
      <w:r w:rsidRPr="00CB1318">
        <w:rPr>
          <w:rFonts w:eastAsia="Calibri"/>
          <w:sz w:val="8"/>
        </w:rPr>
        <w:t>Why</w:t>
      </w:r>
      <w:r w:rsidRPr="00CB1318">
        <w:rPr>
          <w:sz w:val="8"/>
        </w:rPr>
        <w:t xml:space="preserve"> </w:t>
      </w:r>
      <w:r w:rsidRPr="00CB1318">
        <w:rPr>
          <w:rFonts w:eastAsia="Calibri"/>
          <w:sz w:val="8"/>
        </w:rPr>
        <w:t>bother</w:t>
      </w:r>
      <w:r w:rsidRPr="00CB1318">
        <w:rPr>
          <w:sz w:val="8"/>
        </w:rPr>
        <w:t xml:space="preserve"> </w:t>
      </w:r>
      <w:r w:rsidRPr="00CB1318">
        <w:rPr>
          <w:rFonts w:eastAsia="Calibri"/>
          <w:sz w:val="8"/>
        </w:rPr>
        <w:t>continuing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search</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cure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cancer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within</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once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lose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meaning</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confronted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include</w:t>
      </w:r>
      <w:r w:rsidRPr="00CB1318">
        <w:rPr>
          <w:sz w:val="8"/>
        </w:rPr>
        <w:t xml:space="preserve"> </w:t>
      </w:r>
      <w:r w:rsidRPr="00CB1318">
        <w:rPr>
          <w:rFonts w:eastAsia="Calibri"/>
          <w:sz w:val="8"/>
        </w:rPr>
        <w:t>politics</w:t>
      </w:r>
      <w:r w:rsidRPr="00CB1318">
        <w:rPr>
          <w:sz w:val="8"/>
        </w:rPr>
        <w:t xml:space="preserve">, </w:t>
      </w:r>
      <w:r w:rsidRPr="00CB1318">
        <w:rPr>
          <w:rFonts w:eastAsia="Calibri"/>
          <w:sz w:val="8"/>
        </w:rPr>
        <w:t>artistic</w:t>
      </w:r>
      <w:r w:rsidRPr="00CB1318">
        <w:rPr>
          <w:sz w:val="8"/>
        </w:rPr>
        <w:t xml:space="preserve"> </w:t>
      </w:r>
      <w:r w:rsidRPr="00CB1318">
        <w:rPr>
          <w:rFonts w:eastAsia="Calibri"/>
          <w:sz w:val="8"/>
        </w:rPr>
        <w:t>pursuits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type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philosophical</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paper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character</w:t>
      </w:r>
      <w:r w:rsidRPr="00CB1318">
        <w:rPr>
          <w:sz w:val="8"/>
        </w:rPr>
        <w:t xml:space="preserve"> </w:t>
      </w:r>
      <w:r w:rsidRPr="00CB1318">
        <w:rPr>
          <w:rFonts w:eastAsia="Calibri"/>
          <w:sz w:val="8"/>
        </w:rPr>
        <w:t>Theo</w:t>
      </w:r>
      <w:r w:rsidRPr="00CB1318">
        <w:rPr>
          <w:sz w:val="8"/>
        </w:rPr>
        <w:t xml:space="preserve"> </w:t>
      </w:r>
      <w:proofErr w:type="spellStart"/>
      <w:r w:rsidRPr="00CB1318">
        <w:rPr>
          <w:rFonts w:eastAsia="Calibri"/>
          <w:sz w:val="8"/>
        </w:rPr>
        <w:t>Faron</w:t>
      </w:r>
      <w:proofErr w:type="spellEnd"/>
      <w:r w:rsidRPr="00CB1318">
        <w:rPr>
          <w:sz w:val="8"/>
        </w:rPr>
        <w:t xml:space="preserve">, </w:t>
      </w:r>
      <w:r w:rsidRPr="00CB1318">
        <w:rPr>
          <w:rFonts w:eastAsia="Calibri"/>
          <w:sz w:val="8"/>
        </w:rPr>
        <w:t>P</w:t>
      </w:r>
      <w:r w:rsidRPr="00CB1318">
        <w:rPr>
          <w:sz w:val="8"/>
        </w:rPr>
        <w:t>.</w:t>
      </w:r>
      <w:r w:rsidRPr="00CB1318">
        <w:rPr>
          <w:rFonts w:eastAsia="Calibri"/>
          <w:sz w:val="8"/>
        </w:rPr>
        <w:t>D</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novel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Men</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hope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posterity</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ourselves</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assurance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proofErr w:type="gramStart"/>
      <w:r w:rsidRPr="00CB1318">
        <w:rPr>
          <w:rFonts w:eastAsia="Calibri"/>
          <w:sz w:val="8"/>
        </w:rPr>
        <w:t>being</w:t>
      </w:r>
      <w:proofErr w:type="gramEnd"/>
      <w:r w:rsidRPr="00CB1318">
        <w:rPr>
          <w:sz w:val="8"/>
        </w:rPr>
        <w:t xml:space="preserve"> </w:t>
      </w:r>
      <w:r w:rsidRPr="00CB1318">
        <w:rPr>
          <w:rFonts w:eastAsia="Calibri"/>
          <w:sz w:val="8"/>
        </w:rPr>
        <w:t>dead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live</w:t>
      </w:r>
      <w:r w:rsidRPr="00CB1318">
        <w:rPr>
          <w:sz w:val="8"/>
        </w:rPr>
        <w:t xml:space="preserve">, </w:t>
      </w:r>
      <w:r w:rsidRPr="00CB1318">
        <w:rPr>
          <w:rStyle w:val="StyleUnderline"/>
          <w:rFonts w:eastAsia="Calibri"/>
        </w:rPr>
        <w:t>all</w:t>
      </w:r>
      <w:r w:rsidRPr="00CB1318">
        <w:rPr>
          <w:rStyle w:val="StyleUnderline"/>
        </w:rPr>
        <w:t xml:space="preserve"> </w:t>
      </w:r>
      <w:r w:rsidRPr="00CB1318">
        <w:rPr>
          <w:rStyle w:val="StyleUnderline"/>
          <w:rFonts w:eastAsia="Calibri"/>
        </w:rPr>
        <w:t>pleasures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mind</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senses</w:t>
      </w:r>
      <w:r w:rsidRPr="00CB1318">
        <w:rPr>
          <w:rStyle w:val="StyleUnderline"/>
        </w:rPr>
        <w:t xml:space="preserve"> </w:t>
      </w:r>
      <w:r w:rsidRPr="00CB1318">
        <w:rPr>
          <w:rStyle w:val="StyleUnderline"/>
          <w:rFonts w:eastAsia="Calibri"/>
        </w:rPr>
        <w:t>sometimes</w:t>
      </w:r>
      <w:r w:rsidRPr="00CB1318">
        <w:rPr>
          <w:rStyle w:val="StyleUnderline"/>
        </w:rPr>
        <w:t xml:space="preserve"> </w:t>
      </w:r>
      <w:r w:rsidRPr="00CB1318">
        <w:rPr>
          <w:rStyle w:val="StyleUnderline"/>
          <w:rFonts w:eastAsia="Calibri"/>
        </w:rPr>
        <w:t>seem</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me</w:t>
      </w:r>
      <w:r w:rsidRPr="00CB1318">
        <w:rPr>
          <w:rStyle w:val="StyleUnderline"/>
        </w:rPr>
        <w:t xml:space="preserve"> </w:t>
      </w:r>
      <w:r w:rsidRPr="00CB1318">
        <w:rPr>
          <w:rStyle w:val="StyleUnderline"/>
          <w:rFonts w:eastAsia="Calibri"/>
        </w:rPr>
        <w:t>no</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than</w:t>
      </w:r>
      <w:r w:rsidRPr="00CB1318">
        <w:rPr>
          <w:rStyle w:val="StyleUnderline"/>
        </w:rPr>
        <w:t xml:space="preserve"> </w:t>
      </w:r>
      <w:r w:rsidRPr="00CB1318">
        <w:rPr>
          <w:rStyle w:val="StyleUnderline"/>
          <w:rFonts w:eastAsia="Calibri"/>
        </w:rPr>
        <w:t>pathetic</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crumbling</w:t>
      </w:r>
      <w:r w:rsidRPr="00CB1318">
        <w:rPr>
          <w:rStyle w:val="StyleUnderline"/>
        </w:rPr>
        <w:t xml:space="preserve"> </w:t>
      </w:r>
      <w:proofErr w:type="spellStart"/>
      <w:r w:rsidRPr="00CB1318">
        <w:rPr>
          <w:rStyle w:val="StyleUnderline"/>
          <w:rFonts w:eastAsia="Calibri"/>
        </w:rPr>
        <w:t>defences</w:t>
      </w:r>
      <w:proofErr w:type="spellEnd"/>
      <w:r w:rsidRPr="00CB1318">
        <w:rPr>
          <w:rStyle w:val="StyleUnderline"/>
        </w:rPr>
        <w:t xml:space="preserve"> </w:t>
      </w:r>
      <w:r w:rsidRPr="00CB1318">
        <w:rPr>
          <w:rStyle w:val="StyleUnderline"/>
          <w:rFonts w:eastAsia="Calibri"/>
        </w:rPr>
        <w:t>shored</w:t>
      </w:r>
      <w:r w:rsidRPr="00CB1318">
        <w:rPr>
          <w:rStyle w:val="StyleUnderline"/>
        </w:rPr>
        <w:t xml:space="preserve"> </w:t>
      </w:r>
      <w:r w:rsidRPr="00CB1318">
        <w:rPr>
          <w:rStyle w:val="StyleUnderline"/>
          <w:rFonts w:eastAsia="Calibri"/>
        </w:rPr>
        <w:t>up</w:t>
      </w:r>
      <w:r w:rsidRPr="00CB1318">
        <w:rPr>
          <w:rStyle w:val="StyleUnderline"/>
        </w:rPr>
        <w:t xml:space="preserve"> </w:t>
      </w:r>
      <w:r w:rsidRPr="00CB1318">
        <w:rPr>
          <w:rStyle w:val="StyleUnderline"/>
          <w:rFonts w:eastAsia="Calibri"/>
        </w:rPr>
        <w:t>against</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ruins</w:t>
      </w:r>
      <w:r w:rsidRPr="00CB1318">
        <w:rPr>
          <w:rStyle w:val="StyleUnderline"/>
        </w:rPr>
        <w:t>’</w:t>
      </w:r>
      <w:r w:rsidRPr="00CB1318">
        <w:rPr>
          <w:sz w:val="8"/>
        </w:rPr>
        <w:t xml:space="preserve"> (</w:t>
      </w:r>
      <w:r w:rsidRPr="00CB1318">
        <w:rPr>
          <w:rFonts w:eastAsia="Calibri"/>
          <w:sz w:val="8"/>
        </w:rPr>
        <w:t>James</w:t>
      </w:r>
      <w:r w:rsidRPr="00CB1318">
        <w:rPr>
          <w:sz w:val="8"/>
        </w:rPr>
        <w:t xml:space="preserve"> 2006, 9).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bit</w:t>
      </w:r>
      <w:r w:rsidRPr="00CB1318">
        <w:rPr>
          <w:sz w:val="8"/>
        </w:rPr>
        <w:t xml:space="preserve"> </w:t>
      </w:r>
      <w:r w:rsidRPr="00CB1318">
        <w:rPr>
          <w:rFonts w:eastAsia="Calibri"/>
          <w:sz w:val="8"/>
        </w:rPr>
        <w:t>hyperbolic</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pleasures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agree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finding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depressive</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motivation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confidence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joy</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activities</w:t>
      </w:r>
      <w:r w:rsidRPr="00CB1318">
        <w:rPr>
          <w:sz w:val="8"/>
        </w:rPr>
        <w:t xml:space="preserve"> (</w:t>
      </w:r>
      <w:r w:rsidRPr="00CB1318">
        <w:rPr>
          <w:rFonts w:eastAsia="Calibri"/>
          <w:sz w:val="8"/>
        </w:rPr>
        <w:t>Scheffler</w:t>
      </w:r>
      <w:r w:rsidRPr="00CB1318">
        <w:rPr>
          <w:sz w:val="8"/>
        </w:rPr>
        <w:t xml:space="preserve"> 2012, 43). </w:t>
      </w:r>
      <w:r w:rsidRPr="00CB1318">
        <w:rPr>
          <w:rStyle w:val="StyleUnderline"/>
          <w:rFonts w:eastAsia="Calibri"/>
        </w:rPr>
        <w:t>Both</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psychological</w:t>
      </w:r>
      <w:r w:rsidRPr="00CB1318">
        <w:rPr>
          <w:rStyle w:val="StyleUnderline"/>
        </w:rPr>
        <w:t xml:space="preserve"> </w:t>
      </w:r>
      <w:r w:rsidRPr="00CB1318">
        <w:rPr>
          <w:rStyle w:val="StyleUnderline"/>
          <w:rFonts w:eastAsia="Calibri"/>
        </w:rPr>
        <w:t>harm</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lastRenderedPageBreak/>
        <w:t>personal</w:t>
      </w:r>
      <w:r w:rsidRPr="00CB1318">
        <w:rPr>
          <w:rStyle w:val="StyleUnderline"/>
        </w:rPr>
        <w:t xml:space="preserve"> </w:t>
      </w:r>
      <w:r w:rsidRPr="00CB1318">
        <w:rPr>
          <w:rStyle w:val="StyleUnderline"/>
          <w:rFonts w:eastAsia="Calibri"/>
        </w:rPr>
        <w:t>reasons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permitted</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pursue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acceptable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proofErr w:type="spellStart"/>
      <w:r w:rsidRPr="00CB1318">
        <w:rPr>
          <w:rFonts w:eastAsia="Calibri"/>
          <w:sz w:val="8"/>
        </w:rPr>
        <w:t>contractualist</w:t>
      </w:r>
      <w:proofErr w:type="spellEnd"/>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too</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infringements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rights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entitlements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accept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valid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required</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p>
    <w:p w14:paraId="66594195" w14:textId="77777777" w:rsidR="00016EBA" w:rsidRDefault="00016EBA" w:rsidP="00016EBA">
      <w:pPr>
        <w:pStyle w:val="Heading1"/>
      </w:pPr>
      <w:r>
        <w:lastRenderedPageBreak/>
        <w:t>AT Case</w:t>
      </w:r>
    </w:p>
    <w:p w14:paraId="0935D53D" w14:textId="77777777" w:rsidR="00016EBA" w:rsidRDefault="00016EBA" w:rsidP="00016EBA">
      <w:pPr>
        <w:pStyle w:val="Heading4"/>
      </w:pPr>
      <w:r w:rsidRPr="005064B0">
        <w:t>China uses</w:t>
      </w:r>
      <w:r>
        <w:t xml:space="preserve"> coop</w:t>
      </w:r>
      <w:r w:rsidRPr="005064B0">
        <w:t xml:space="preserve"> </w:t>
      </w:r>
      <w:r>
        <w:t>for prestige to</w:t>
      </w:r>
      <w:r w:rsidRPr="005064B0">
        <w:t xml:space="preserve"> increase aggression in the SCS</w:t>
      </w:r>
      <w:r>
        <w:t>, causes war with the US</w:t>
      </w:r>
    </w:p>
    <w:p w14:paraId="71422C0C" w14:textId="77777777" w:rsidR="00016EBA" w:rsidRPr="005064B0" w:rsidRDefault="00016EBA" w:rsidP="00016EBA">
      <w:r w:rsidRPr="005064B0">
        <w:rPr>
          <w:rStyle w:val="Style13ptBold"/>
        </w:rPr>
        <w:t>Yang 18</w:t>
      </w:r>
      <w:r>
        <w:t xml:space="preserve"> Adam </w:t>
      </w:r>
      <w:r w:rsidRPr="005064B0">
        <w:t xml:space="preserve">Yang 3-17-2018 “How Should the US Engage China in Space?” </w:t>
      </w:r>
      <w:hyperlink r:id="rId10" w:history="1">
        <w:r w:rsidRPr="005064B0">
          <w:rPr>
            <w:rStyle w:val="Hyperlink"/>
          </w:rPr>
          <w:t>https://thediplomat.com/2018/03/how-should-the-us-engage-china-in-space</w:t>
        </w:r>
      </w:hyperlink>
      <w:r w:rsidRPr="005064B0">
        <w:t xml:space="preserve"> (Major in the U.S. Marine Corp and a student at the Command and Staff College)//Elmer</w:t>
      </w:r>
      <w:r>
        <w:rPr>
          <w:rFonts w:eastAsia="Cambria" w:cs="Times New Roman"/>
          <w:sz w:val="16"/>
        </w:rPr>
        <w:t xml:space="preserve"> </w:t>
      </w:r>
    </w:p>
    <w:p w14:paraId="12A0AC9E" w14:textId="77777777" w:rsidR="00016EBA" w:rsidRPr="00D81E0A" w:rsidRDefault="00016EBA" w:rsidP="00016EBA">
      <w:pPr>
        <w:rPr>
          <w:sz w:val="16"/>
        </w:rPr>
      </w:pPr>
      <w:r w:rsidRPr="00D81E0A">
        <w:rPr>
          <w:u w:val="single"/>
        </w:rPr>
        <w:t xml:space="preserve">Subsequently, </w:t>
      </w:r>
      <w:r w:rsidRPr="00244B1F">
        <w:rPr>
          <w:rStyle w:val="Emphasis"/>
          <w:highlight w:val="green"/>
        </w:rPr>
        <w:t>China is pursuing international cooperation in space</w:t>
      </w:r>
      <w:r w:rsidRPr="00D81E0A">
        <w:rPr>
          <w:u w:val="single"/>
        </w:rPr>
        <w:t xml:space="preserve"> – not only </w:t>
      </w:r>
      <w:r w:rsidRPr="00244B1F">
        <w:rPr>
          <w:rStyle w:val="Emphasis"/>
          <w:highlight w:val="green"/>
        </w:rPr>
        <w:t>for security</w:t>
      </w:r>
      <w:r w:rsidRPr="00244B1F">
        <w:rPr>
          <w:highlight w:val="green"/>
          <w:u w:val="single"/>
        </w:rPr>
        <w:t xml:space="preserve"> </w:t>
      </w:r>
      <w:r w:rsidRPr="00244B1F">
        <w:rPr>
          <w:rStyle w:val="Emphasis"/>
          <w:highlight w:val="green"/>
        </w:rPr>
        <w:t>and</w:t>
      </w:r>
      <w:r w:rsidRPr="00244B1F">
        <w:rPr>
          <w:highlight w:val="green"/>
          <w:u w:val="single"/>
        </w:rPr>
        <w:t xml:space="preserve"> </w:t>
      </w:r>
      <w:r w:rsidRPr="00244B1F">
        <w:rPr>
          <w:rStyle w:val="Emphasis"/>
          <w:highlight w:val="green"/>
        </w:rPr>
        <w:t>economic</w:t>
      </w:r>
      <w:r w:rsidRPr="00244B1F">
        <w:rPr>
          <w:highlight w:val="green"/>
          <w:u w:val="single"/>
        </w:rPr>
        <w:t xml:space="preserve"> </w:t>
      </w:r>
      <w:r w:rsidRPr="00244B1F">
        <w:rPr>
          <w:rStyle w:val="Emphasis"/>
          <w:highlight w:val="green"/>
        </w:rPr>
        <w:t>reasons</w:t>
      </w:r>
      <w:r w:rsidRPr="00D81E0A">
        <w:rPr>
          <w:u w:val="single"/>
        </w:rPr>
        <w:t xml:space="preserve">, but also </w:t>
      </w:r>
      <w:r w:rsidRPr="00244B1F">
        <w:rPr>
          <w:rStyle w:val="Emphasis"/>
          <w:highlight w:val="green"/>
        </w:rPr>
        <w:t>to bolster</w:t>
      </w:r>
      <w:r w:rsidRPr="00D81E0A">
        <w:rPr>
          <w:u w:val="single"/>
        </w:rPr>
        <w:t xml:space="preserve"> the </w:t>
      </w:r>
      <w:r w:rsidRPr="00244B1F">
        <w:rPr>
          <w:rStyle w:val="Emphasis"/>
          <w:highlight w:val="green"/>
        </w:rPr>
        <w:t>legitimacy of the</w:t>
      </w:r>
      <w:r w:rsidRPr="00244B1F">
        <w:rPr>
          <w:highlight w:val="green"/>
          <w:u w:val="single"/>
        </w:rPr>
        <w:t xml:space="preserve"> </w:t>
      </w:r>
      <w:r w:rsidRPr="00244B1F">
        <w:rPr>
          <w:rStyle w:val="Emphasis"/>
          <w:highlight w:val="green"/>
        </w:rPr>
        <w:t>C</w:t>
      </w:r>
      <w:r w:rsidRPr="00D81E0A">
        <w:rPr>
          <w:u w:val="single"/>
        </w:rPr>
        <w:t xml:space="preserve">hinese </w:t>
      </w:r>
      <w:r w:rsidRPr="00244B1F">
        <w:rPr>
          <w:rStyle w:val="Emphasis"/>
          <w:highlight w:val="green"/>
        </w:rPr>
        <w:t>C</w:t>
      </w:r>
      <w:r w:rsidRPr="00D81E0A">
        <w:rPr>
          <w:u w:val="single"/>
        </w:rPr>
        <w:t xml:space="preserve">ommunist </w:t>
      </w:r>
      <w:r w:rsidRPr="00244B1F">
        <w:rPr>
          <w:rStyle w:val="Emphasis"/>
          <w:highlight w:val="green"/>
        </w:rPr>
        <w:t>P</w:t>
      </w:r>
      <w:r w:rsidRPr="00D81E0A">
        <w:rPr>
          <w:u w:val="single"/>
        </w:rPr>
        <w:t xml:space="preserve">arty </w:t>
      </w:r>
      <w:r w:rsidRPr="00244B1F">
        <w:rPr>
          <w:rStyle w:val="Emphasis"/>
          <w:highlight w:val="green"/>
        </w:rPr>
        <w:t>to</w:t>
      </w:r>
      <w:r w:rsidRPr="00D81E0A">
        <w:rPr>
          <w:u w:val="single"/>
        </w:rPr>
        <w:t xml:space="preserve"> domestic and </w:t>
      </w:r>
      <w:r w:rsidRPr="00244B1F">
        <w:rPr>
          <w:rStyle w:val="Emphasis"/>
          <w:highlight w:val="green"/>
        </w:rPr>
        <w:t>international audiences.</w:t>
      </w:r>
      <w:r w:rsidRPr="00D81E0A">
        <w:rPr>
          <w:u w:val="single"/>
        </w:rPr>
        <w:t xml:space="preserve"> The European Space Administration (ESA) has already expressed desires to cooperate with China on human space flight and the use of its future space station.</w:t>
      </w:r>
      <w:r w:rsidRPr="00D81E0A">
        <w:rPr>
          <w:sz w:val="16"/>
        </w:rPr>
        <w:t xml:space="preserve"> China especially values its relationship with ESA due to the opportunities to trade and transfer technologies denied by the United States. China and Russia have also agreed to cooperate on human space flight and deep space exploration. Though these initiatives are not on the scale of a Maritime Silk Road, they do offer U.S. policymakers opportunities to work with a rising space power for positive ends</w:t>
      </w:r>
      <w:r w:rsidRPr="00D81E0A">
        <w:rPr>
          <w:u w:val="single"/>
        </w:rPr>
        <w:t xml:space="preserve">. Finally, the [US] United States should pay attention to </w:t>
      </w:r>
      <w:r w:rsidRPr="00244B1F">
        <w:rPr>
          <w:rStyle w:val="Emphasis"/>
          <w:highlight w:val="green"/>
        </w:rPr>
        <w:t>China’s diplomatic</w:t>
      </w:r>
      <w:r w:rsidRPr="00D81E0A">
        <w:rPr>
          <w:u w:val="single"/>
        </w:rPr>
        <w:t xml:space="preserve"> and engagement </w:t>
      </w:r>
      <w:r w:rsidRPr="00244B1F">
        <w:rPr>
          <w:rStyle w:val="Emphasis"/>
          <w:highlight w:val="green"/>
        </w:rPr>
        <w:t>efforts</w:t>
      </w:r>
      <w:r w:rsidRPr="00D81E0A">
        <w:rPr>
          <w:u w:val="single"/>
        </w:rPr>
        <w:t xml:space="preserve"> with other nations. Contrary to the cooperative tenets for a Maritime Silk Road, in 2016, China </w:t>
      </w:r>
      <w:r w:rsidRPr="00244B1F">
        <w:rPr>
          <w:rStyle w:val="Emphasis"/>
          <w:highlight w:val="green"/>
        </w:rPr>
        <w:t>convinced Cambodia to</w:t>
      </w:r>
      <w:r w:rsidRPr="00244B1F">
        <w:rPr>
          <w:highlight w:val="green"/>
          <w:u w:val="single"/>
        </w:rPr>
        <w:t xml:space="preserve"> </w:t>
      </w:r>
      <w:r w:rsidRPr="00244B1F">
        <w:rPr>
          <w:rStyle w:val="Emphasis"/>
          <w:highlight w:val="green"/>
        </w:rPr>
        <w:t>block</w:t>
      </w:r>
      <w:r w:rsidRPr="00244B1F">
        <w:rPr>
          <w:highlight w:val="green"/>
          <w:u w:val="single"/>
        </w:rPr>
        <w:t xml:space="preserve"> an</w:t>
      </w:r>
      <w:r w:rsidRPr="00D81E0A">
        <w:rPr>
          <w:u w:val="single"/>
        </w:rPr>
        <w:t xml:space="preserve"> Association of </w:t>
      </w:r>
      <w:proofErr w:type="gramStart"/>
      <w:r w:rsidRPr="00D81E0A">
        <w:rPr>
          <w:u w:val="single"/>
        </w:rPr>
        <w:t>South East</w:t>
      </w:r>
      <w:proofErr w:type="gramEnd"/>
      <w:r w:rsidRPr="00D81E0A">
        <w:rPr>
          <w:u w:val="single"/>
        </w:rPr>
        <w:t xml:space="preserve"> Asian Nations (</w:t>
      </w:r>
      <w:r w:rsidRPr="00244B1F">
        <w:rPr>
          <w:rStyle w:val="Emphasis"/>
          <w:highlight w:val="green"/>
        </w:rPr>
        <w:t>ASEAN</w:t>
      </w:r>
      <w:r w:rsidRPr="00D81E0A">
        <w:rPr>
          <w:u w:val="single"/>
        </w:rPr>
        <w:t xml:space="preserve">) joint </w:t>
      </w:r>
      <w:r w:rsidRPr="00244B1F">
        <w:rPr>
          <w:rStyle w:val="Emphasis"/>
          <w:highlight w:val="green"/>
        </w:rPr>
        <w:t>statement</w:t>
      </w:r>
      <w:r w:rsidRPr="00D81E0A">
        <w:rPr>
          <w:u w:val="single"/>
        </w:rPr>
        <w:t xml:space="preserve"> </w:t>
      </w:r>
      <w:r w:rsidRPr="00244B1F">
        <w:rPr>
          <w:rStyle w:val="Emphasis"/>
          <w:highlight w:val="green"/>
        </w:rPr>
        <w:t>that recognized</w:t>
      </w:r>
      <w:r w:rsidRPr="00244B1F">
        <w:rPr>
          <w:highlight w:val="green"/>
          <w:u w:val="single"/>
        </w:rPr>
        <w:t xml:space="preserve"> </w:t>
      </w:r>
      <w:r w:rsidRPr="00244B1F">
        <w:rPr>
          <w:rStyle w:val="Emphasis"/>
          <w:highlight w:val="green"/>
        </w:rPr>
        <w:t>The Hague’s</w:t>
      </w:r>
      <w:r w:rsidRPr="00244B1F">
        <w:rPr>
          <w:highlight w:val="green"/>
          <w:u w:val="single"/>
        </w:rPr>
        <w:t xml:space="preserve"> </w:t>
      </w:r>
      <w:r w:rsidRPr="00D81E0A">
        <w:rPr>
          <w:u w:val="single"/>
        </w:rPr>
        <w:t xml:space="preserve">arbitration </w:t>
      </w:r>
      <w:r w:rsidRPr="00244B1F">
        <w:rPr>
          <w:rStyle w:val="Emphasis"/>
          <w:highlight w:val="green"/>
        </w:rPr>
        <w:t>ruling on the S</w:t>
      </w:r>
      <w:r w:rsidRPr="00D81E0A">
        <w:rPr>
          <w:u w:val="single"/>
        </w:rPr>
        <w:t>outh</w:t>
      </w:r>
      <w:r w:rsidRPr="00244B1F">
        <w:rPr>
          <w:highlight w:val="green"/>
          <w:u w:val="single"/>
        </w:rPr>
        <w:t xml:space="preserve"> </w:t>
      </w:r>
      <w:r w:rsidRPr="00244B1F">
        <w:rPr>
          <w:rStyle w:val="Emphasis"/>
          <w:highlight w:val="green"/>
        </w:rPr>
        <w:t>C</w:t>
      </w:r>
      <w:r w:rsidRPr="00D81E0A">
        <w:rPr>
          <w:u w:val="single"/>
        </w:rPr>
        <w:t>hina</w:t>
      </w:r>
      <w:r w:rsidRPr="00244B1F">
        <w:rPr>
          <w:highlight w:val="green"/>
          <w:u w:val="single"/>
        </w:rPr>
        <w:t xml:space="preserve"> </w:t>
      </w:r>
      <w:r w:rsidRPr="00244B1F">
        <w:rPr>
          <w:rStyle w:val="Emphasis"/>
          <w:highlight w:val="green"/>
        </w:rPr>
        <w:t>S</w:t>
      </w:r>
      <w:r w:rsidRPr="00D81E0A">
        <w:rPr>
          <w:u w:val="single"/>
        </w:rPr>
        <w:t>ea dispute in favor of the Philippines</w:t>
      </w:r>
      <w:r w:rsidRPr="00D81E0A">
        <w:rPr>
          <w:sz w:val="16"/>
        </w:rPr>
        <w:t xml:space="preserve">. In </w:t>
      </w:r>
      <w:r w:rsidRPr="00D81E0A">
        <w:rPr>
          <w:u w:val="single"/>
        </w:rPr>
        <w:t>June 2017, Vietnam resisted China’s demands to vacate an oil venture within its EEZ, but eventually capitulated when China threatened to use force</w:t>
      </w:r>
      <w:r w:rsidRPr="00D81E0A">
        <w:rPr>
          <w:sz w:val="16"/>
        </w:rPr>
        <w:t xml:space="preserve">. The most concerning aspect for Vietnam was an atypical silence from its neighbors – particularly from the Philippines, Indonesia, and Singapore. Apparently, China’s political and economic </w:t>
      </w:r>
      <w:r w:rsidRPr="00244B1F">
        <w:rPr>
          <w:rStyle w:val="Emphasis"/>
          <w:highlight w:val="green"/>
        </w:rPr>
        <w:t>leverage</w:t>
      </w:r>
      <w:r w:rsidRPr="00244B1F">
        <w:rPr>
          <w:sz w:val="16"/>
          <w:highlight w:val="green"/>
        </w:rPr>
        <w:t xml:space="preserve"> </w:t>
      </w:r>
      <w:r w:rsidRPr="00D81E0A">
        <w:rPr>
          <w:sz w:val="16"/>
        </w:rPr>
        <w:t xml:space="preserve">over these nations </w:t>
      </w:r>
      <w:r w:rsidRPr="00244B1F">
        <w:rPr>
          <w:rStyle w:val="Emphasis"/>
          <w:highlight w:val="green"/>
        </w:rPr>
        <w:t>prevented them</w:t>
      </w:r>
      <w:r w:rsidRPr="00244B1F">
        <w:rPr>
          <w:sz w:val="16"/>
          <w:highlight w:val="green"/>
        </w:rPr>
        <w:t xml:space="preserve"> </w:t>
      </w:r>
      <w:r w:rsidRPr="00D81E0A">
        <w:rPr>
          <w:sz w:val="16"/>
        </w:rPr>
        <w:t xml:space="preserve">from publicly sympathizing with Vietnam or rebuking China’s actions. Seemingly, when pressed, </w:t>
      </w:r>
      <w:r w:rsidRPr="00244B1F">
        <w:rPr>
          <w:rStyle w:val="Emphasis"/>
          <w:highlight w:val="green"/>
        </w:rPr>
        <w:t xml:space="preserve">China uses soft and hard power tactics bilaterally to dislodge multilateral </w:t>
      </w:r>
      <w:r w:rsidRPr="00244B1F">
        <w:rPr>
          <w:rStyle w:val="Emphasis"/>
          <w:highlight w:val="green"/>
          <w:bdr w:val="single" w:sz="18" w:space="0" w:color="auto"/>
        </w:rPr>
        <w:t>initiatives that counter it interest</w:t>
      </w:r>
      <w:r w:rsidRPr="00244B1F">
        <w:rPr>
          <w:sz w:val="16"/>
          <w:highlight w:val="green"/>
          <w:bdr w:val="single" w:sz="18" w:space="0" w:color="auto"/>
        </w:rPr>
        <w:t>s</w:t>
      </w:r>
      <w:r w:rsidRPr="00D81E0A">
        <w:rPr>
          <w:sz w:val="16"/>
        </w:rPr>
        <w:t xml:space="preserve">. Could China disrupt the U.S.-European alliance as it did with ASEAN unity? At this stage, Chinese-European cooperation in space seems well intentioned. Nevertheless, U.S. policymakers should consider whether China’s growing space relations with Europe, Russia, or any other space power could complicate U.S. interests in other areas. </w:t>
      </w:r>
      <w:r w:rsidRPr="00D81E0A">
        <w:rPr>
          <w:rStyle w:val="StyleUnderline"/>
        </w:rPr>
        <w:t>As China strengthens its partnerships, its ability to shape laws, institutions and the strategic preferences of others increase as well.</w:t>
      </w:r>
    </w:p>
    <w:p w14:paraId="390ADE60" w14:textId="77777777" w:rsidR="00016EBA" w:rsidRPr="00D81E0A" w:rsidRDefault="00016EBA" w:rsidP="00016EBA">
      <w:pPr>
        <w:pStyle w:val="Heading4"/>
      </w:pPr>
      <w:r w:rsidRPr="00D81E0A">
        <w:t xml:space="preserve">Unchecked maritime expansion risks </w:t>
      </w:r>
      <w:r>
        <w:t>Nuclear War – this is also the thesis of our revisionism advantage</w:t>
      </w:r>
    </w:p>
    <w:p w14:paraId="7101CC75" w14:textId="77777777" w:rsidR="00016EBA" w:rsidRDefault="00016EBA" w:rsidP="00016EBA">
      <w:r w:rsidRPr="00D81E0A">
        <w:rPr>
          <w:rStyle w:val="Style13ptBold"/>
        </w:rPr>
        <w:t xml:space="preserve">Thayer and Han 19 </w:t>
      </w:r>
      <w:r w:rsidRPr="00D81E0A">
        <w:t xml:space="preserve">(Bradley A. &amp; </w:t>
      </w:r>
      <w:proofErr w:type="spellStart"/>
      <w:r w:rsidRPr="00D81E0A">
        <w:t>Lianchao</w:t>
      </w:r>
      <w:proofErr w:type="spellEnd"/>
      <w:r w:rsidRPr="00D81E0A">
        <w:t xml:space="preserve">; professor of Political Science at the University of Texas San Antonio, fellow at the </w:t>
      </w:r>
      <w:proofErr w:type="spellStart"/>
      <w:r w:rsidRPr="00D81E0A">
        <w:t>Belfer</w:t>
      </w:r>
      <w:proofErr w:type="spellEnd"/>
      <w:r w:rsidRPr="00D81E0A">
        <w:t xml:space="preserve"> Center for Science and International Affairs at Harvard University; vice president of Citizen Power Initiatives for China, founder of the Independent Federation of Chinese Students and Scholars, legislative counsel and policy director in the US Senate for 12 years; ( 6-12-2019, https://nationalinterest.org/feature/%E2%80%98xi-doctrine%E2%80%99-proclaiming-and-rationalizing-china%E2%80%99s-aggression-62402, "The ‘Xi Doctrine’: Proclaiming and Rationalizing China’s Aggression," National Interest, Acc:9-20-2019 (</w:t>
      </w:r>
      <w:proofErr w:type="spellStart"/>
      <w:r w:rsidRPr="00D81E0A">
        <w:t>ermo</w:t>
      </w:r>
      <w:proofErr w:type="spellEnd"/>
      <w:r w:rsidRPr="00D81E0A">
        <w:t>/</w:t>
      </w:r>
      <w:proofErr w:type="spellStart"/>
      <w:r w:rsidRPr="00D81E0A">
        <w:t>sms</w:t>
      </w:r>
      <w:proofErr w:type="spellEnd"/>
      <w:r w:rsidRPr="00D81E0A">
        <w:t>)</w:t>
      </w:r>
    </w:p>
    <w:p w14:paraId="6D0D9E8F" w14:textId="77777777" w:rsidR="00016EBA" w:rsidRPr="001F0ABE" w:rsidRDefault="00016EBA" w:rsidP="00016EBA">
      <w:pPr>
        <w:rPr>
          <w:sz w:val="12"/>
        </w:rPr>
      </w:pPr>
      <w:r w:rsidRPr="00D81E0A">
        <w:rPr>
          <w:sz w:val="12"/>
        </w:rPr>
        <w:t xml:space="preserve">Using the occasion of the Shangri-La Dialogue </w:t>
      </w:r>
      <w:r w:rsidRPr="00D81E0A">
        <w:rPr>
          <w:rStyle w:val="StyleUnderline"/>
        </w:rPr>
        <w:t>in Singapore this month</w:t>
      </w:r>
      <w:r w:rsidRPr="00D81E0A">
        <w:rPr>
          <w:sz w:val="12"/>
        </w:rPr>
        <w:t xml:space="preserve">, Chinese Minister of National Defense and State Councilor Gen. Wei </w:t>
      </w:r>
      <w:proofErr w:type="spellStart"/>
      <w:r w:rsidRPr="00D81E0A">
        <w:rPr>
          <w:sz w:val="12"/>
        </w:rPr>
        <w:t>Fenghe</w:t>
      </w:r>
      <w:proofErr w:type="spellEnd"/>
      <w:r w:rsidRPr="00D81E0A">
        <w:rPr>
          <w:sz w:val="12"/>
        </w:rPr>
        <w:t xml:space="preserve">, delivered a sharp message to the United States, which may be termed the “Xi Doctrine” on China’s use of force, after Chinese premier Xi Jinping. Wei declaring both China’s resolve to aggress to advance its interests and a rationalization for the use of force. </w:t>
      </w:r>
      <w:r w:rsidRPr="00D81E0A">
        <w:rPr>
          <w:rStyle w:val="StyleUnderline"/>
        </w:rPr>
        <w:t>Wei’s de facto threat of war should not be lost in</w:t>
      </w:r>
      <w:r w:rsidRPr="00D81E0A">
        <w:rPr>
          <w:sz w:val="12"/>
        </w:rPr>
        <w:t xml:space="preserve"> his nuances, deliberate ambiguity, or in </w:t>
      </w:r>
      <w:r w:rsidRPr="00D81E0A">
        <w:rPr>
          <w:rStyle w:val="StyleUnderline"/>
        </w:rPr>
        <w:t>translation. His remarks were so bellicose that</w:t>
      </w:r>
      <w:r w:rsidRPr="00D81E0A">
        <w:rPr>
          <w:sz w:val="12"/>
        </w:rPr>
        <w:t xml:space="preserve"> the world has noticed, as was certainly intended by the </w:t>
      </w:r>
      <w:r w:rsidRPr="00D81E0A">
        <w:rPr>
          <w:sz w:val="12"/>
        </w:rPr>
        <w:lastRenderedPageBreak/>
        <w:t xml:space="preserve">leadership of the Chinese Communist Party (CCP). Empirical evidence of China’s aggression is increasingly common, from its attempt to dominate the South China Sea, the neo-imperialist effort to gain control of states through the Belt and Road Initiative, to its technological imperialism to control 5G and artificial intelligence technologies. What is rather less frequent are statements from high-level Chinese officials proclaiming the country’s intent to be aggressive and offering an attempted legitimizing principle justifying that aggression. While much of the content of Wei’s remarks were in keeping with the gossamer pronouncements on China’s peaceful intentions, as well as a paean to Xi Jinping’s leadership, they still conveyed that China is ready and willing to resort to war if the United States stands in its way of global expansion; and </w:t>
      </w:r>
      <w:r w:rsidRPr="00244B1F">
        <w:rPr>
          <w:rStyle w:val="StyleUnderline"/>
          <w:highlight w:val="green"/>
        </w:rPr>
        <w:t>they made</w:t>
      </w:r>
      <w:r w:rsidRPr="00244B1F">
        <w:rPr>
          <w:highlight w:val="green"/>
          <w:u w:val="single"/>
        </w:rPr>
        <w:t xml:space="preserve"> clear that </w:t>
      </w:r>
      <w:r w:rsidRPr="00D81E0A">
        <w:rPr>
          <w:sz w:val="12"/>
        </w:rPr>
        <w:t xml:space="preserve">China must go to war, or even a nuclear war, to occupy Taiwan.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t>
      </w:r>
      <w:proofErr w:type="gramStart"/>
      <w:r w:rsidRPr="00D81E0A">
        <w:rPr>
          <w:sz w:val="12"/>
        </w:rPr>
        <w:t>war, and</w:t>
      </w:r>
      <w:proofErr w:type="gramEnd"/>
      <w:r w:rsidRPr="00D81E0A">
        <w:rPr>
          <w:sz w:val="12"/>
        </w:rPr>
        <w:t xml:space="preserve"> must fight for the reunification of the motherland at all costs.” “At all </w:t>
      </w:r>
      <w:proofErr w:type="gramStart"/>
      <w:r w:rsidRPr="00D81E0A">
        <w:rPr>
          <w:sz w:val="12"/>
        </w:rPr>
        <w:t>cost</w:t>
      </w:r>
      <w:proofErr w:type="gramEnd"/>
      <w:r w:rsidRPr="00D81E0A">
        <w:rPr>
          <w:sz w:val="12"/>
        </w:rPr>
        <w:t xml:space="preserve">” means that </w:t>
      </w:r>
      <w:r w:rsidRPr="00244B1F">
        <w:rPr>
          <w:highlight w:val="green"/>
          <w:u w:val="single"/>
        </w:rPr>
        <w:t xml:space="preserve">China </w:t>
      </w:r>
      <w:r w:rsidRPr="00244B1F">
        <w:rPr>
          <w:b/>
          <w:iCs/>
          <w:highlight w:val="green"/>
          <w:u w:val="single"/>
        </w:rPr>
        <w:t>will not hesitate</w:t>
      </w:r>
      <w:r w:rsidRPr="00244B1F">
        <w:rPr>
          <w:highlight w:val="green"/>
          <w:u w:val="single"/>
        </w:rPr>
        <w:t xml:space="preserve"> to use nuclear weapons</w:t>
      </w:r>
      <w:r w:rsidRPr="00D81E0A">
        <w:rPr>
          <w:sz w:val="12"/>
        </w:rPr>
        <w:t xml:space="preserve"> or launching another Pearl Harbor to take over Taiwan. This is a clear warning of an invasion. Second, the Xi Doctrine legitimizes territorial expansion. Through his remarks, Wei sought to convince the rest of the world that China’s seizure of most of the South China Sea is an accomplished fact that cannot be overturned.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w:t>
      </w:r>
      <w:r w:rsidRPr="00244B1F">
        <w:rPr>
          <w:highlight w:val="green"/>
          <w:u w:val="single"/>
        </w:rPr>
        <w:t xml:space="preserve">the Xi Doctrine will set a </w:t>
      </w:r>
      <w:r w:rsidRPr="00244B1F">
        <w:rPr>
          <w:b/>
          <w:iCs/>
          <w:highlight w:val="green"/>
          <w:u w:val="single"/>
        </w:rPr>
        <w:t>perilous precedent</w:t>
      </w:r>
      <w:r w:rsidRPr="00244B1F">
        <w:rPr>
          <w:highlight w:val="green"/>
          <w:u w:val="single"/>
        </w:rPr>
        <w:t xml:space="preserve"> of successful territorial expansion, which will </w:t>
      </w:r>
      <w:r w:rsidRPr="00244B1F">
        <w:rPr>
          <w:b/>
          <w:iCs/>
          <w:highlight w:val="green"/>
          <w:u w:val="single"/>
        </w:rPr>
        <w:t>further entice China</w:t>
      </w:r>
      <w:r w:rsidRPr="00D81E0A">
        <w:rPr>
          <w:sz w:val="12"/>
        </w:rPr>
        <w:t xml:space="preserve"> and jeopardize the peace of the region. Third, the doctrine targets the United States as a cause of the world’s major problems and envisions a powerful China evicting the United States from the region. </w:t>
      </w:r>
      <w:r w:rsidRPr="00244B1F">
        <w:rPr>
          <w:highlight w:val="green"/>
          <w:u w:val="single"/>
        </w:rPr>
        <w:t>Wei</w:t>
      </w:r>
      <w:r w:rsidRPr="00D81E0A">
        <w:rPr>
          <w:sz w:val="12"/>
        </w:rPr>
        <w:t xml:space="preserve"> obliquely identified the United States as the cause wars, conflicts, and unrest, and </w:t>
      </w:r>
      <w:r w:rsidRPr="00244B1F">
        <w:rPr>
          <w:b/>
          <w:iCs/>
          <w:highlight w:val="green"/>
          <w:u w:val="single"/>
        </w:rPr>
        <w:t>sought</w:t>
      </w:r>
      <w:r w:rsidRPr="00244B1F">
        <w:rPr>
          <w:highlight w:val="green"/>
          <w:u w:val="single"/>
        </w:rPr>
        <w:t xml:space="preserve"> to convey that the United States will abandon</w:t>
      </w:r>
      <w:r w:rsidRPr="00D81E0A">
        <w:rPr>
          <w:sz w:val="12"/>
        </w:rPr>
        <w:t xml:space="preserve"> the states of the South China Sea (</w:t>
      </w:r>
      <w:r w:rsidRPr="00244B1F">
        <w:rPr>
          <w:highlight w:val="green"/>
          <w:u w:val="single"/>
        </w:rPr>
        <w:t>SCS</w:t>
      </w:r>
      <w:r w:rsidRPr="00D81E0A">
        <w:rPr>
          <w:sz w:val="12"/>
        </w:rPr>
        <w:t xml:space="preserve">)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w:t>
      </w:r>
      <w:r w:rsidRPr="00244B1F">
        <w:rPr>
          <w:rStyle w:val="StyleUnderline"/>
          <w:highlight w:val="green"/>
        </w:rPr>
        <w:t>China has a long history of aggression</w:t>
      </w:r>
      <w:r w:rsidRPr="00D81E0A">
        <w:rPr>
          <w:sz w:val="12"/>
        </w:rPr>
        <w:t xml:space="preserve">, including </w:t>
      </w:r>
      <w:r w:rsidRPr="00244B1F">
        <w:rPr>
          <w:rStyle w:val="StyleUnderline"/>
          <w:highlight w:val="green"/>
        </w:rPr>
        <w:t>against the</w:t>
      </w:r>
      <w:r w:rsidRPr="00D81E0A">
        <w:rPr>
          <w:sz w:val="12"/>
        </w:rPr>
        <w:t xml:space="preserve"> Tibetans and </w:t>
      </w:r>
      <w:r w:rsidRPr="00244B1F">
        <w:rPr>
          <w:rStyle w:val="StyleUnderline"/>
          <w:highlight w:val="green"/>
        </w:rPr>
        <w:t>Vietnamese, and perhaps soon</w:t>
      </w:r>
      <w:r w:rsidRPr="00D81E0A">
        <w:rPr>
          <w:sz w:val="12"/>
        </w:rPr>
        <w:t xml:space="preserve"> against the </w:t>
      </w:r>
      <w:r w:rsidRPr="00244B1F">
        <w:rPr>
          <w:rStyle w:val="StyleUnderline"/>
          <w:highlight w:val="green"/>
        </w:rPr>
        <w:t>Taiwan</w:t>
      </w:r>
      <w:r w:rsidRPr="00D81E0A">
        <w:rPr>
          <w:sz w:val="12"/>
        </w:rPr>
        <w:t>ese. Second, Wei argued that hegemony does not conform to China’s values when, in fact, China proudly was Asia’s hegemon for most of the last two thousand years. Lastly, he claimed that the situation in the SCS is moving toward stability—</w:t>
      </w:r>
      <w:r w:rsidRPr="00244B1F">
        <w:rPr>
          <w:rStyle w:val="StyleUnderline"/>
          <w:highlight w:val="green"/>
        </w:rPr>
        <w:t>from China’s perspective</w:t>
      </w:r>
      <w:r w:rsidRPr="00D81E0A">
        <w:rPr>
          <w:sz w:val="12"/>
        </w:rPr>
        <w:t xml:space="preserve"> this </w:t>
      </w:r>
      <w:r w:rsidRPr="00244B1F">
        <w:rPr>
          <w:rStyle w:val="StyleUnderline"/>
          <w:highlight w:val="green"/>
        </w:rPr>
        <w:t>stability is caused by its successful seizure of territory</w:t>
      </w:r>
      <w:r w:rsidRPr="00D81E0A">
        <w:rPr>
          <w:sz w:val="12"/>
        </w:rPr>
        <w:t xml:space="preserve">. In fact, the SCS is far less stable as a result of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Trump administration has shocked the CCP with the three major steps it has taken. First, it has shifted the focus of the U.S. national-security strategy and now identifies China explicitly as its primary rival—abandoning the far more muted policies of previous administrations. Second, Trump has acted on this peer competitive threat by advancing tangible measures, such as arms sales to allies and the ban of Huawei. Third, the administration has made credible commitments to assure partners and allies to counter China’s aggression 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w:t>
      </w:r>
      <w:r w:rsidRPr="00244B1F">
        <w:rPr>
          <w:rStyle w:val="StyleUnderline"/>
          <w:highlight w:val="green"/>
        </w:rPr>
        <w:t>the regime wants to direct</w:t>
      </w:r>
      <w:r w:rsidRPr="00D81E0A">
        <w:rPr>
          <w:sz w:val="12"/>
        </w:rPr>
        <w:t xml:space="preserve"> these </w:t>
      </w:r>
      <w:r w:rsidRPr="00244B1F">
        <w:rPr>
          <w:rStyle w:val="StyleUnderline"/>
          <w:highlight w:val="green"/>
        </w:rPr>
        <w:t>internal tensions outward</w:t>
      </w:r>
      <w:r w:rsidRPr="00D81E0A">
        <w:rPr>
          <w:sz w:val="12"/>
        </w:rPr>
        <w:t xml:space="preserve">. At the same time, the nationalistic fervor advanced by the CCP’s propaganda and by the rapid military modernization have made many young militant officers in the PLA overconfident. This is infrequently noticed in the West. They can hardly wait to fight an ultimate war to defeat the </w:t>
      </w:r>
      <w:proofErr w:type="gramStart"/>
      <w:r w:rsidRPr="00D81E0A">
        <w:rPr>
          <w:sz w:val="12"/>
        </w:rPr>
        <w:t>arch-enemy</w:t>
      </w:r>
      <w:proofErr w:type="gramEnd"/>
      <w:r w:rsidRPr="00D81E0A">
        <w:rPr>
          <w:sz w:val="12"/>
        </w:rPr>
        <w:t xml:space="preserve">. </w:t>
      </w:r>
      <w:r w:rsidRPr="00D81E0A">
        <w:rPr>
          <w:rStyle w:val="StyleUnderline"/>
        </w:rPr>
        <w:t>This</w:t>
      </w:r>
      <w:r w:rsidRPr="00D81E0A">
        <w:rPr>
          <w:sz w:val="12"/>
        </w:rPr>
        <w:t xml:space="preserve"> plainly dangerous </w:t>
      </w:r>
      <w:r w:rsidRPr="00D81E0A">
        <w:rPr>
          <w:rStyle w:val="StyleUnderline"/>
        </w:rPr>
        <w:t>mentality echoes the Japanese military’s beliefs before Pearl Harbor</w:t>
      </w:r>
      <w:r w:rsidRPr="00D81E0A">
        <w:rPr>
          <w:sz w:val="12"/>
        </w:rPr>
        <w:t>.</w:t>
      </w:r>
    </w:p>
    <w:p w14:paraId="3E88D01B" w14:textId="77777777" w:rsidR="00016EBA" w:rsidRPr="00F601E6" w:rsidRDefault="00016EBA" w:rsidP="00016EBA"/>
    <w:p w14:paraId="21A474E7" w14:textId="77777777" w:rsidR="00016EBA" w:rsidRPr="00C836DA" w:rsidRDefault="00016EBA" w:rsidP="00016EBA"/>
    <w:p w14:paraId="3D257445" w14:textId="77777777" w:rsidR="00016EBA" w:rsidRDefault="00016EBA" w:rsidP="00016EBA">
      <w:pPr>
        <w:pStyle w:val="Heading1"/>
      </w:pPr>
      <w:r>
        <w:lastRenderedPageBreak/>
        <w:t>AT Debris</w:t>
      </w:r>
    </w:p>
    <w:p w14:paraId="60EA574D" w14:textId="77777777" w:rsidR="00016EBA" w:rsidRDefault="00016EBA" w:rsidP="00016EBA">
      <w:pPr>
        <w:pStyle w:val="Heading4"/>
        <w:spacing w:before="200" w:line="240" w:lineRule="auto"/>
        <w:rPr>
          <w:rFonts w:eastAsia="Calibri" w:cs="Calibri"/>
          <w:b w:val="0"/>
          <w:color w:val="000000"/>
          <w:highlight w:val="yellow"/>
        </w:rPr>
      </w:pPr>
      <w:proofErr w:type="spellStart"/>
      <w:r>
        <w:rPr>
          <w:rFonts w:eastAsia="Calibri" w:cs="Calibri"/>
          <w:color w:val="000000"/>
          <w:highlight w:val="yellow"/>
        </w:rPr>
        <w:t>Squo</w:t>
      </w:r>
      <w:proofErr w:type="spellEnd"/>
      <w:r>
        <w:rPr>
          <w:rFonts w:eastAsia="Calibri" w:cs="Calibri"/>
          <w:color w:val="000000"/>
          <w:highlight w:val="yellow"/>
        </w:rPr>
        <w:t xml:space="preserve"> </w:t>
      </w:r>
      <w:r>
        <w:rPr>
          <w:rFonts w:eastAsia="Calibri" w:cs="Calibri"/>
          <w:color w:val="000000"/>
          <w:highlight w:val="yellow"/>
          <w:u w:val="single"/>
        </w:rPr>
        <w:t>tracking</w:t>
      </w:r>
      <w:r>
        <w:rPr>
          <w:rFonts w:eastAsia="Calibri" w:cs="Calibri"/>
          <w:color w:val="000000"/>
          <w:highlight w:val="yellow"/>
        </w:rPr>
        <w:t xml:space="preserve">, </w:t>
      </w:r>
      <w:r>
        <w:rPr>
          <w:rFonts w:eastAsia="Calibri" w:cs="Calibri"/>
          <w:color w:val="000000"/>
          <w:highlight w:val="yellow"/>
          <w:u w:val="single"/>
        </w:rPr>
        <w:t>shielding</w:t>
      </w:r>
      <w:r>
        <w:rPr>
          <w:rFonts w:eastAsia="Calibri" w:cs="Calibri"/>
          <w:color w:val="000000"/>
          <w:highlight w:val="yellow"/>
        </w:rPr>
        <w:t xml:space="preserve">, and </w:t>
      </w:r>
      <w:r>
        <w:rPr>
          <w:rFonts w:eastAsia="Calibri" w:cs="Calibri"/>
          <w:color w:val="000000"/>
          <w:highlight w:val="yellow"/>
          <w:u w:val="single"/>
        </w:rPr>
        <w:t>removal</w:t>
      </w:r>
      <w:r>
        <w:rPr>
          <w:rFonts w:eastAsia="Calibri" w:cs="Calibri"/>
          <w:color w:val="000000"/>
          <w:highlight w:val="yellow"/>
        </w:rPr>
        <w:t xml:space="preserve"> plans solve</w:t>
      </w:r>
    </w:p>
    <w:p w14:paraId="192415D1" w14:textId="77777777" w:rsidR="00016EBA" w:rsidRDefault="00016EBA" w:rsidP="00016EBA">
      <w:pPr>
        <w:spacing w:line="240" w:lineRule="auto"/>
        <w:rPr>
          <w:rFonts w:eastAsia="Calibri" w:cs="Calibri"/>
          <w:sz w:val="20"/>
          <w:szCs w:val="20"/>
        </w:rPr>
      </w:pPr>
      <w:r>
        <w:rPr>
          <w:rFonts w:eastAsia="Calibri" w:cs="Calibri"/>
          <w:sz w:val="20"/>
          <w:szCs w:val="20"/>
        </w:rPr>
        <w:t xml:space="preserve">Dr. Brian </w:t>
      </w:r>
      <w:proofErr w:type="spellStart"/>
      <w:r>
        <w:rPr>
          <w:rFonts w:eastAsia="Calibri" w:cs="Calibri"/>
          <w:b/>
          <w:sz w:val="20"/>
          <w:szCs w:val="20"/>
        </w:rPr>
        <w:t>Koberlein</w:t>
      </w:r>
      <w:proofErr w:type="spellEnd"/>
      <w:r>
        <w:rPr>
          <w:rFonts w:eastAsia="Calibri" w:cs="Calibri"/>
          <w:b/>
          <w:sz w:val="20"/>
          <w:szCs w:val="20"/>
        </w:rPr>
        <w:t xml:space="preserve"> 16</w:t>
      </w:r>
      <w:r>
        <w:rPr>
          <w:rFonts w:eastAsia="Calibri" w:cs="Calibri"/>
          <w:sz w:val="20"/>
          <w:szCs w:val="20"/>
        </w:rPr>
        <w:t>, Professor of Physics at the Rochester Institute of Technology and PhD in Astrophysics from the University of Connecticut, “Cascade Effect”, 5-4, https://archive.briankoberlein.com/2016/05/04/cascade-effect/index.html</w:t>
      </w:r>
    </w:p>
    <w:p w14:paraId="1865BB89" w14:textId="77777777" w:rsidR="00016EBA" w:rsidRDefault="00016EBA" w:rsidP="00016EBA">
      <w:pPr>
        <w:spacing w:line="240" w:lineRule="auto"/>
        <w:rPr>
          <w:rFonts w:eastAsia="Calibri" w:cs="Calibri"/>
          <w:sz w:val="20"/>
          <w:szCs w:val="20"/>
        </w:rPr>
      </w:pPr>
      <w:r>
        <w:rPr>
          <w:rFonts w:eastAsia="Calibri" w:cs="Calibri"/>
          <w:sz w:val="20"/>
          <w:szCs w:val="20"/>
        </w:rPr>
        <w:t xml:space="preserve">In the movie Gravity the driving force of </w:t>
      </w:r>
      <w:r>
        <w:rPr>
          <w:rFonts w:eastAsia="Calibri" w:cs="Calibri"/>
          <w:sz w:val="20"/>
          <w:szCs w:val="20"/>
          <w:u w:val="single"/>
        </w:rPr>
        <w:t xml:space="preserve">the plot is </w:t>
      </w:r>
      <w:r>
        <w:rPr>
          <w:rFonts w:eastAsia="Calibri" w:cs="Calibri"/>
          <w:sz w:val="20"/>
          <w:szCs w:val="20"/>
          <w:highlight w:val="cyan"/>
          <w:u w:val="single"/>
        </w:rPr>
        <w:t>a</w:t>
      </w:r>
      <w:r>
        <w:rPr>
          <w:rFonts w:eastAsia="Calibri" w:cs="Calibri"/>
          <w:sz w:val="20"/>
          <w:szCs w:val="20"/>
          <w:u w:val="single"/>
        </w:rPr>
        <w:t xml:space="preserve"> catastrophic </w:t>
      </w:r>
      <w:r>
        <w:rPr>
          <w:rFonts w:eastAsia="Calibri" w:cs="Calibri"/>
          <w:sz w:val="20"/>
          <w:szCs w:val="20"/>
          <w:highlight w:val="cyan"/>
          <w:u w:val="single"/>
        </w:rPr>
        <w:t>cascade</w:t>
      </w:r>
      <w:r>
        <w:rPr>
          <w:rFonts w:eastAsia="Calibri" w:cs="Calibri"/>
          <w:sz w:val="20"/>
          <w:szCs w:val="20"/>
          <w:u w:val="single"/>
        </w:rPr>
        <w:t xml:space="preserve"> of space debris</w:t>
      </w:r>
      <w:r>
        <w:rPr>
          <w:rFonts w:eastAsia="Calibri" w:cs="Calibri"/>
          <w:sz w:val="20"/>
          <w:szCs w:val="20"/>
        </w:rP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Pr>
          <w:rFonts w:eastAsia="Calibri" w:cs="Calibri"/>
          <w:sz w:val="20"/>
          <w:szCs w:val="20"/>
          <w:u w:val="single"/>
        </w:rPr>
        <w:t>Not unexpectedly</w:t>
      </w:r>
      <w:r>
        <w:rPr>
          <w:rFonts w:eastAsia="Calibri" w:cs="Calibri"/>
          <w:sz w:val="20"/>
          <w:szCs w:val="20"/>
        </w:rPr>
        <w:t xml:space="preserve">, the movie portrayal of such a situation </w:t>
      </w:r>
      <w:r>
        <w:rPr>
          <w:rFonts w:eastAsia="Calibri" w:cs="Calibri"/>
          <w:sz w:val="20"/>
          <w:szCs w:val="20"/>
          <w:highlight w:val="cyan"/>
          <w:u w:val="single"/>
        </w:rPr>
        <w:t>is not</w:t>
      </w:r>
      <w:r>
        <w:rPr>
          <w:rFonts w:eastAsia="Calibri" w:cs="Calibri"/>
          <w:sz w:val="20"/>
          <w:szCs w:val="20"/>
          <w:u w:val="single"/>
        </w:rPr>
        <w:t xml:space="preserve"> particularly </w:t>
      </w:r>
      <w:r>
        <w:rPr>
          <w:rFonts w:eastAsia="Calibri" w:cs="Calibri"/>
          <w:sz w:val="20"/>
          <w:szCs w:val="20"/>
          <w:highlight w:val="cyan"/>
          <w:u w:val="single"/>
        </w:rPr>
        <w:t>accurate</w:t>
      </w:r>
      <w:r>
        <w:rPr>
          <w:rFonts w:eastAsia="Calibri" w:cs="Calibri"/>
          <w:sz w:val="20"/>
          <w:szCs w:val="20"/>
        </w:rPr>
        <w:t xml:space="preserve">, but the risk of a debris cascade is very real. </w:t>
      </w:r>
    </w:p>
    <w:p w14:paraId="11D82AA0" w14:textId="77777777" w:rsidR="00016EBA" w:rsidRDefault="00016EBA" w:rsidP="00016EBA">
      <w:pPr>
        <w:spacing w:line="240" w:lineRule="auto"/>
        <w:rPr>
          <w:rFonts w:eastAsia="Calibri" w:cs="Calibri"/>
          <w:sz w:val="20"/>
          <w:szCs w:val="20"/>
        </w:rPr>
      </w:pPr>
      <w:r>
        <w:rPr>
          <w:rFonts w:eastAsia="Calibri" w:cs="Calibri"/>
          <w:sz w:val="20"/>
          <w:szCs w:val="20"/>
        </w:rP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2CE7E3EA" w14:textId="77777777" w:rsidR="00016EBA" w:rsidRDefault="00016EBA" w:rsidP="00016EBA">
      <w:pPr>
        <w:spacing w:line="240" w:lineRule="auto"/>
        <w:rPr>
          <w:rFonts w:eastAsia="Calibri" w:cs="Calibri"/>
          <w:sz w:val="20"/>
          <w:szCs w:val="20"/>
          <w:u w:val="single"/>
        </w:rPr>
      </w:pPr>
      <w:r>
        <w:rPr>
          <w:rFonts w:eastAsia="Calibri" w:cs="Calibri"/>
          <w:sz w:val="20"/>
          <w:szCs w:val="20"/>
          <w:u w:val="single"/>
        </w:rPr>
        <w:t xml:space="preserve">While that might sound alarming, it’s </w:t>
      </w:r>
      <w:proofErr w:type="gramStart"/>
      <w:r>
        <w:rPr>
          <w:rFonts w:eastAsia="Calibri" w:cs="Calibri"/>
          <w:sz w:val="20"/>
          <w:szCs w:val="20"/>
          <w:u w:val="single"/>
        </w:rPr>
        <w:t>actually quite</w:t>
      </w:r>
      <w:proofErr w:type="gramEnd"/>
      <w:r>
        <w:rPr>
          <w:rFonts w:eastAsia="Calibri" w:cs="Calibri"/>
          <w:sz w:val="20"/>
          <w:szCs w:val="20"/>
          <w:u w:val="single"/>
        </w:rPr>
        <w:t xml:space="preserve"> manageable. Upgrades and maintenance were quite common on the shuttle missions, and we tend to err on the side of caution when it comes to replacing parts. </w:t>
      </w:r>
      <w:r>
        <w:rPr>
          <w:rFonts w:eastAsia="Calibri" w:cs="Calibri"/>
          <w:sz w:val="20"/>
          <w:szCs w:val="20"/>
          <w:highlight w:val="cyan"/>
          <w:u w:val="single"/>
        </w:rPr>
        <w:t>Modern spacecraft</w:t>
      </w:r>
      <w:r>
        <w:rPr>
          <w:rFonts w:eastAsia="Calibri" w:cs="Calibri"/>
          <w:sz w:val="20"/>
          <w:szCs w:val="20"/>
          <w:u w:val="single"/>
        </w:rPr>
        <w:t xml:space="preserve"> also </w:t>
      </w:r>
      <w:r>
        <w:rPr>
          <w:rFonts w:eastAsia="Calibri" w:cs="Calibri"/>
          <w:sz w:val="20"/>
          <w:szCs w:val="20"/>
          <w:highlight w:val="cyan"/>
          <w:u w:val="single"/>
        </w:rPr>
        <w:t>have ways to mitigate</w:t>
      </w:r>
      <w:r>
        <w:rPr>
          <w:rFonts w:eastAsia="Calibri" w:cs="Calibri"/>
          <w:sz w:val="20"/>
          <w:szCs w:val="20"/>
          <w:u w:val="single"/>
        </w:rPr>
        <w:t xml:space="preserve"> the </w:t>
      </w:r>
      <w:r>
        <w:rPr>
          <w:rFonts w:eastAsia="Calibri" w:cs="Calibri"/>
          <w:sz w:val="20"/>
          <w:szCs w:val="20"/>
          <w:highlight w:val="cyan"/>
          <w:u w:val="single"/>
        </w:rPr>
        <w:t>risk</w:t>
      </w:r>
      <w:r>
        <w:rPr>
          <w:rFonts w:eastAsia="Calibri" w:cs="Calibri"/>
          <w:sz w:val="20"/>
          <w:szCs w:val="20"/>
          <w:u w:val="single"/>
        </w:rPr>
        <w:t xml:space="preserve"> of small impacts, </w:t>
      </w:r>
      <w:r>
        <w:rPr>
          <w:rFonts w:eastAsia="Calibri" w:cs="Calibri"/>
          <w:sz w:val="20"/>
          <w:szCs w:val="20"/>
          <w:highlight w:val="cyan"/>
          <w:u w:val="single"/>
        </w:rPr>
        <w:t>such as Whipple shields</w:t>
      </w:r>
      <w:r>
        <w:rPr>
          <w:rFonts w:eastAsia="Calibri" w:cs="Calibri"/>
          <w:sz w:val="20"/>
          <w:szCs w:val="20"/>
          <w:u w:val="single"/>
        </w:rPr>
        <w:t xml:space="preserve"> made of thin layers of material spaced apart so that objects disintegrate when hitting the shield rather than the spacecraft itself. </w:t>
      </w:r>
      <w:r>
        <w:rPr>
          <w:rFonts w:eastAsia="Calibri" w:cs="Calibri"/>
          <w:sz w:val="20"/>
          <w:szCs w:val="20"/>
          <w:highlight w:val="cyan"/>
          <w:u w:val="single"/>
        </w:rPr>
        <w:t>We</w:t>
      </w:r>
      <w:r>
        <w:rPr>
          <w:rFonts w:eastAsia="Calibri" w:cs="Calibri"/>
          <w:sz w:val="20"/>
          <w:szCs w:val="20"/>
          <w:u w:val="single"/>
        </w:rPr>
        <w:t xml:space="preserve"> also </w:t>
      </w:r>
      <w:r>
        <w:rPr>
          <w:rFonts w:eastAsia="Calibri" w:cs="Calibri"/>
          <w:sz w:val="20"/>
          <w:szCs w:val="20"/>
          <w:highlight w:val="cyan"/>
          <w:u w:val="single"/>
        </w:rPr>
        <w:t>have a tracking system</w:t>
      </w:r>
      <w:r>
        <w:rPr>
          <w:rFonts w:eastAsia="Calibri" w:cs="Calibri"/>
          <w:sz w:val="20"/>
          <w:szCs w:val="20"/>
          <w:u w:val="single"/>
        </w:rPr>
        <w:t xml:space="preserve"> that currently tracks more than 300,000 objects bigger than 1 cm, so we can make sure that most spacecraft avoid these objects.</w:t>
      </w:r>
    </w:p>
    <w:p w14:paraId="571F4CCA" w14:textId="77777777" w:rsidR="00016EBA" w:rsidRDefault="00016EBA" w:rsidP="00016EBA">
      <w:pPr>
        <w:spacing w:line="240" w:lineRule="auto"/>
        <w:rPr>
          <w:rFonts w:eastAsia="Calibri" w:cs="Calibri"/>
          <w:sz w:val="20"/>
          <w:szCs w:val="20"/>
        </w:rPr>
      </w:pPr>
      <w:r>
        <w:rPr>
          <w:rFonts w:eastAsia="Calibri" w:cs="Calibri"/>
          <w:sz w:val="20"/>
          <w:szCs w:val="20"/>
        </w:rPr>
        <w:t>But the risk of big collisions isn’t negligible.</w:t>
      </w:r>
      <w:r>
        <w:rPr>
          <w:rFonts w:eastAsia="Calibri" w:cs="Calibri"/>
          <w:sz w:val="20"/>
          <w:szCs w:val="20"/>
          <w:u w:val="single"/>
        </w:rPr>
        <w:t xml:space="preserve"> In 2009 the Iridium 33 and Kosmos-2251 satellites collided</w:t>
      </w:r>
      <w:r>
        <w:rPr>
          <w:rFonts w:eastAsia="Calibri" w:cs="Calibri"/>
          <w:sz w:val="20"/>
          <w:szCs w:val="20"/>
        </w:rPr>
        <w:t xml:space="preserve"> at high speed, destroying both spacecraft and creating more dangerous debris. It wouldn’t take many collisions like this for the debris numbers to rise dramatically, and more debris means a greater risk of collisions. </w:t>
      </w:r>
      <w:r>
        <w:rPr>
          <w:rFonts w:eastAsia="Calibri" w:cs="Calibri"/>
          <w:sz w:val="20"/>
          <w:szCs w:val="20"/>
          <w:highlight w:val="cyan"/>
          <w:u w:val="single"/>
        </w:rPr>
        <w:t>In Gravity</w:t>
      </w:r>
      <w:r>
        <w:rPr>
          <w:rFonts w:eastAsia="Calibri" w:cs="Calibri"/>
          <w:sz w:val="20"/>
          <w:szCs w:val="20"/>
          <w:u w:val="single"/>
        </w:rPr>
        <w:t xml:space="preserve"> the </w:t>
      </w:r>
      <w:r>
        <w:rPr>
          <w:rFonts w:eastAsia="Calibri" w:cs="Calibri"/>
          <w:sz w:val="20"/>
          <w:szCs w:val="20"/>
          <w:highlight w:val="cyan"/>
          <w:u w:val="single"/>
        </w:rPr>
        <w:t>cascade happens</w:t>
      </w:r>
      <w:r>
        <w:rPr>
          <w:rFonts w:eastAsia="Calibri" w:cs="Calibri"/>
          <w:sz w:val="20"/>
          <w:szCs w:val="20"/>
          <w:u w:val="single"/>
        </w:rPr>
        <w:t xml:space="preserve"> very </w:t>
      </w:r>
      <w:r>
        <w:rPr>
          <w:rFonts w:eastAsia="Calibri" w:cs="Calibri"/>
          <w:sz w:val="20"/>
          <w:szCs w:val="20"/>
          <w:highlight w:val="cyan"/>
          <w:u w:val="single"/>
        </w:rPr>
        <w:t>quickly</w:t>
      </w:r>
      <w:r>
        <w:rPr>
          <w:rFonts w:eastAsia="Calibri" w:cs="Calibri"/>
          <w:sz w:val="20"/>
          <w:szCs w:val="20"/>
        </w:rPr>
        <w:t xml:space="preserve">, triggered by a single event. The </w:t>
      </w:r>
      <w:r>
        <w:rPr>
          <w:rFonts w:eastAsia="Calibri" w:cs="Calibri"/>
          <w:sz w:val="20"/>
          <w:szCs w:val="20"/>
          <w:highlight w:val="cyan"/>
          <w:u w:val="single"/>
        </w:rPr>
        <w:t>reality is not</w:t>
      </w:r>
      <w:r>
        <w:rPr>
          <w:rFonts w:eastAsia="Calibri" w:cs="Calibri"/>
          <w:sz w:val="20"/>
          <w:szCs w:val="20"/>
          <w:u w:val="single"/>
        </w:rPr>
        <w:t xml:space="preserve"> quite </w:t>
      </w:r>
      <w:r>
        <w:rPr>
          <w:rFonts w:eastAsia="Calibri" w:cs="Calibri"/>
          <w:sz w:val="20"/>
          <w:szCs w:val="20"/>
          <w:highlight w:val="cyan"/>
          <w:u w:val="single"/>
        </w:rPr>
        <w:t>so grave</w:t>
      </w:r>
      <w:r>
        <w:rPr>
          <w:rFonts w:eastAsia="Calibri" w:cs="Calibri"/>
          <w:sz w:val="20"/>
          <w:szCs w:val="20"/>
          <w:u w:val="single"/>
        </w:rPr>
        <w:t xml:space="preserve">. Instead of happening overnight, </w:t>
      </w:r>
      <w:r>
        <w:rPr>
          <w:rFonts w:eastAsia="Calibri" w:cs="Calibri"/>
          <w:sz w:val="20"/>
          <w:szCs w:val="20"/>
          <w:highlight w:val="cyan"/>
          <w:u w:val="single"/>
        </w:rPr>
        <w:t>Kessler</w:t>
      </w:r>
      <w:r>
        <w:rPr>
          <w:rFonts w:eastAsia="Calibri" w:cs="Calibri"/>
          <w:sz w:val="20"/>
          <w:szCs w:val="20"/>
          <w:u w:val="single"/>
        </w:rPr>
        <w:t xml:space="preserve"> syndrome would occur gradually, raising collision risks to the point where certain orbits become logistically impractical. It could </w:t>
      </w:r>
      <w:r>
        <w:rPr>
          <w:rFonts w:eastAsia="Calibri" w:cs="Calibri"/>
          <w:sz w:val="20"/>
          <w:szCs w:val="20"/>
          <w:highlight w:val="cyan"/>
          <w:u w:val="single"/>
        </w:rPr>
        <w:t>occur so gradually</w:t>
      </w:r>
      <w:r>
        <w:rPr>
          <w:rFonts w:eastAsia="Calibri" w:cs="Calibri"/>
          <w:sz w:val="20"/>
          <w:szCs w:val="20"/>
          <w:u w:val="single"/>
        </w:rPr>
        <w:t xml:space="preserve"> that </w:t>
      </w:r>
      <w:r>
        <w:rPr>
          <w:rFonts w:eastAsia="Calibri" w:cs="Calibri"/>
          <w:sz w:val="20"/>
          <w:szCs w:val="20"/>
          <w:highlight w:val="cyan"/>
          <w:u w:val="single"/>
        </w:rPr>
        <w:t>we might not notice</w:t>
      </w:r>
      <w:r>
        <w:rPr>
          <w:rFonts w:eastAsia="Calibri" w:cs="Calibri"/>
          <w:sz w:val="20"/>
          <w:szCs w:val="20"/>
          <w:u w:val="single"/>
        </w:rPr>
        <w:t xml:space="preserve"> it early on</w:t>
      </w:r>
      <w:r>
        <w:rPr>
          <w:rFonts w:eastAsia="Calibri" w:cs="Calibri"/>
          <w:sz w:val="20"/>
          <w:szCs w:val="20"/>
        </w:rPr>
        <w:t>, and there are some that argue it’s already underway.</w:t>
      </w:r>
    </w:p>
    <w:p w14:paraId="66D1D7D8" w14:textId="77777777" w:rsidR="00016EBA" w:rsidRPr="00C90FC5" w:rsidRDefault="00016EBA" w:rsidP="00016EBA">
      <w:pPr>
        <w:spacing w:line="240" w:lineRule="auto"/>
        <w:rPr>
          <w:rFonts w:eastAsia="Calibri" w:cs="Calibri"/>
          <w:sz w:val="20"/>
          <w:szCs w:val="20"/>
        </w:rPr>
      </w:pPr>
      <w:r>
        <w:rPr>
          <w:rFonts w:eastAsia="Calibri" w:cs="Calibri"/>
          <w:sz w:val="20"/>
          <w:szCs w:val="20"/>
          <w:u w:val="single"/>
        </w:rPr>
        <w:t xml:space="preserve">The good news is that </w:t>
      </w:r>
      <w:r>
        <w:rPr>
          <w:rFonts w:eastAsia="Calibri" w:cs="Calibri"/>
          <w:sz w:val="20"/>
          <w:szCs w:val="20"/>
          <w:highlight w:val="cyan"/>
          <w:u w:val="single"/>
        </w:rPr>
        <w:t>we’re aware</w:t>
      </w:r>
      <w:r>
        <w:rPr>
          <w:rFonts w:eastAsia="Calibri" w:cs="Calibri"/>
          <w:sz w:val="20"/>
          <w:szCs w:val="20"/>
          <w:u w:val="single"/>
        </w:rPr>
        <w:t xml:space="preserve"> of the threat</w:t>
      </w:r>
      <w:r>
        <w:rPr>
          <w:rFonts w:eastAsia="Calibri" w:cs="Calibri"/>
          <w:sz w:val="20"/>
          <w:szCs w:val="20"/>
        </w:rPr>
        <w:t xml:space="preserve">. And, as the old saying goes, knowing is half the battle. </w:t>
      </w:r>
      <w:r>
        <w:rPr>
          <w:rFonts w:eastAsia="Calibri" w:cs="Calibri"/>
          <w:sz w:val="20"/>
          <w:szCs w:val="20"/>
          <w:highlight w:val="cyan"/>
          <w:u w:val="single"/>
        </w:rPr>
        <w:t>Already we take steps to limit</w:t>
      </w:r>
      <w:r>
        <w:rPr>
          <w:rFonts w:eastAsia="Calibri" w:cs="Calibri"/>
          <w:sz w:val="20"/>
          <w:szCs w:val="20"/>
          <w:u w:val="single"/>
        </w:rPr>
        <w:t xml:space="preserve"> the </w:t>
      </w:r>
      <w:proofErr w:type="gramStart"/>
      <w:r>
        <w:rPr>
          <w:rFonts w:eastAsia="Calibri" w:cs="Calibri"/>
          <w:sz w:val="20"/>
          <w:szCs w:val="20"/>
          <w:u w:val="single"/>
        </w:rPr>
        <w:t>amount</w:t>
      </w:r>
      <w:proofErr w:type="gramEnd"/>
      <w:r>
        <w:rPr>
          <w:rFonts w:eastAsia="Calibri" w:cs="Calibri"/>
          <w:sz w:val="20"/>
          <w:szCs w:val="20"/>
          <w:u w:val="single"/>
        </w:rPr>
        <w:t xml:space="preserve"> of </w:t>
      </w:r>
      <w:r>
        <w:rPr>
          <w:rFonts w:eastAsia="Calibri" w:cs="Calibri"/>
          <w:sz w:val="20"/>
          <w:szCs w:val="20"/>
          <w:highlight w:val="cyan"/>
          <w:u w:val="single"/>
        </w:rPr>
        <w:t>debris</w:t>
      </w:r>
      <w:r>
        <w:rPr>
          <w:rFonts w:eastAsia="Calibri" w:cs="Calibri"/>
          <w:sz w:val="20"/>
          <w:szCs w:val="20"/>
          <w:u w:val="single"/>
        </w:rPr>
        <w:t xml:space="preserve"> created. </w:t>
      </w:r>
      <w:r>
        <w:rPr>
          <w:rFonts w:eastAsia="Calibri" w:cs="Calibri"/>
          <w:sz w:val="20"/>
          <w:szCs w:val="20"/>
          <w:highlight w:val="cyan"/>
          <w:u w:val="single"/>
        </w:rPr>
        <w:t>New</w:t>
      </w:r>
      <w:r>
        <w:rPr>
          <w:rFonts w:eastAsia="Calibri" w:cs="Calibri"/>
          <w:sz w:val="20"/>
          <w:szCs w:val="20"/>
          <w:u w:val="single"/>
        </w:rPr>
        <w:t xml:space="preserve"> space</w:t>
      </w:r>
      <w:r>
        <w:rPr>
          <w:rFonts w:eastAsia="Calibri" w:cs="Calibri"/>
          <w:sz w:val="20"/>
          <w:szCs w:val="20"/>
          <w:highlight w:val="cyan"/>
          <w:u w:val="single"/>
        </w:rPr>
        <w:t>craft include end of life plans</w:t>
      </w:r>
      <w:r>
        <w:rPr>
          <w:rFonts w:eastAsia="Calibri" w:cs="Calibri"/>
          <w:sz w:val="20"/>
          <w:szCs w:val="20"/>
          <w:u w:val="single"/>
        </w:rPr>
        <w:t xml:space="preserve"> to remove them from orbit</w:t>
      </w:r>
      <w:r>
        <w:rPr>
          <w:rFonts w:eastAsia="Calibri" w:cs="Calibri"/>
          <w:sz w:val="20"/>
          <w:szCs w:val="20"/>
        </w:rPr>
        <w:t xml:space="preserve">, either </w:t>
      </w:r>
      <w:r>
        <w:rPr>
          <w:rFonts w:eastAsia="Calibri" w:cs="Calibri"/>
          <w:sz w:val="20"/>
          <w:szCs w:val="20"/>
          <w:u w:val="single"/>
        </w:rPr>
        <w:t xml:space="preserve">by sending them into </w:t>
      </w:r>
      <w:proofErr w:type="spellStart"/>
      <w:r>
        <w:rPr>
          <w:rFonts w:eastAsia="Calibri" w:cs="Calibri"/>
          <w:sz w:val="20"/>
          <w:szCs w:val="20"/>
          <w:u w:val="single"/>
        </w:rPr>
        <w:t>Earths</w:t>
      </w:r>
      <w:proofErr w:type="spellEnd"/>
      <w:r>
        <w:rPr>
          <w:rFonts w:eastAsia="Calibri" w:cs="Calibri"/>
          <w:sz w:val="20"/>
          <w:szCs w:val="20"/>
          <w:u w:val="single"/>
        </w:rPr>
        <w:t xml:space="preserve"> atmosphere to burn </w:t>
      </w:r>
      <w:proofErr w:type="gramStart"/>
      <w:r>
        <w:rPr>
          <w:rFonts w:eastAsia="Calibri" w:cs="Calibri"/>
          <w:sz w:val="20"/>
          <w:szCs w:val="20"/>
          <w:u w:val="single"/>
        </w:rPr>
        <w:t>up, or</w:t>
      </w:r>
      <w:proofErr w:type="gramEnd"/>
      <w:r>
        <w:rPr>
          <w:rFonts w:eastAsia="Calibri" w:cs="Calibri"/>
          <w:sz w:val="20"/>
          <w:szCs w:val="20"/>
          <w:u w:val="single"/>
        </w:rPr>
        <w:t xml:space="preserve"> sending them to a “graveyard orbit” that poses little risk to other spacecraft. </w:t>
      </w:r>
      <w:r>
        <w:rPr>
          <w:rFonts w:eastAsia="Calibri" w:cs="Calibri"/>
          <w:sz w:val="20"/>
          <w:szCs w:val="20"/>
          <w:highlight w:val="cyan"/>
          <w:u w:val="single"/>
        </w:rPr>
        <w:t>There are</w:t>
      </w:r>
      <w:r>
        <w:rPr>
          <w:rFonts w:eastAsia="Calibri" w:cs="Calibri"/>
          <w:sz w:val="20"/>
          <w:szCs w:val="20"/>
          <w:u w:val="single"/>
        </w:rPr>
        <w:t xml:space="preserve"> also </w:t>
      </w:r>
      <w:r>
        <w:rPr>
          <w:rFonts w:eastAsia="Calibri" w:cs="Calibri"/>
          <w:sz w:val="20"/>
          <w:szCs w:val="20"/>
          <w:highlight w:val="cyan"/>
          <w:u w:val="single"/>
        </w:rPr>
        <w:t>plans</w:t>
      </w:r>
      <w:r>
        <w:rPr>
          <w:rFonts w:eastAsia="Calibri" w:cs="Calibri"/>
          <w:sz w:val="20"/>
          <w:szCs w:val="20"/>
          <w:u w:val="single"/>
        </w:rPr>
        <w:t xml:space="preserve"> on the drawing board </w:t>
      </w:r>
      <w:r>
        <w:rPr>
          <w:rFonts w:eastAsia="Calibri" w:cs="Calibri"/>
          <w:sz w:val="20"/>
          <w:szCs w:val="20"/>
          <w:highlight w:val="cyan"/>
          <w:u w:val="single"/>
        </w:rPr>
        <w:t>to clear orbits</w:t>
      </w:r>
      <w:r>
        <w:rPr>
          <w:rFonts w:eastAsia="Calibri" w:cs="Calibri"/>
          <w:sz w:val="20"/>
          <w:szCs w:val="20"/>
          <w:u w:val="single"/>
        </w:rPr>
        <w:t xml:space="preserve"> of debris</w:t>
      </w:r>
      <w:r>
        <w:rPr>
          <w:rFonts w:eastAsia="Calibri" w:cs="Calibri"/>
          <w:sz w:val="20"/>
          <w:szCs w:val="20"/>
        </w:rPr>
        <w:t xml:space="preserve">, particularly in low-Earth orbit where the risk is greatest. </w:t>
      </w:r>
      <w:r>
        <w:rPr>
          <w:rFonts w:eastAsia="Calibri" w:cs="Calibri"/>
          <w:sz w:val="20"/>
          <w:szCs w:val="20"/>
          <w:u w:val="single"/>
        </w:rPr>
        <w:t xml:space="preserve">The cascade effect is a real </w:t>
      </w:r>
      <w:r>
        <w:rPr>
          <w:rFonts w:eastAsia="Calibri" w:cs="Calibri"/>
          <w:sz w:val="20"/>
          <w:szCs w:val="20"/>
          <w:highlight w:val="cyan"/>
          <w:u w:val="single"/>
        </w:rPr>
        <w:t>risk</w:t>
      </w:r>
      <w:r>
        <w:rPr>
          <w:rFonts w:eastAsia="Calibri" w:cs="Calibri"/>
          <w:sz w:val="20"/>
          <w:szCs w:val="20"/>
          <w:u w:val="single"/>
        </w:rPr>
        <w:t>, but it</w:t>
      </w:r>
      <w:r>
        <w:rPr>
          <w:rFonts w:eastAsia="Calibri" w:cs="Calibri"/>
          <w:sz w:val="20"/>
          <w:szCs w:val="20"/>
          <w:highlight w:val="cyan"/>
          <w:u w:val="single"/>
        </w:rPr>
        <w:t>’s</w:t>
      </w:r>
      <w:r>
        <w:rPr>
          <w:rFonts w:eastAsia="Calibri" w:cs="Calibri"/>
          <w:sz w:val="20"/>
          <w:szCs w:val="20"/>
          <w:u w:val="single"/>
        </w:rPr>
        <w:t xml:space="preserve"> also </w:t>
      </w:r>
      <w:r>
        <w:rPr>
          <w:rFonts w:eastAsia="Calibri" w:cs="Calibri"/>
          <w:sz w:val="20"/>
          <w:szCs w:val="20"/>
          <w:highlight w:val="cyan"/>
          <w:u w:val="single"/>
        </w:rPr>
        <w:t>one we can</w:t>
      </w:r>
      <w:r>
        <w:rPr>
          <w:rFonts w:eastAsia="Calibri" w:cs="Calibri"/>
          <w:sz w:val="20"/>
          <w:szCs w:val="20"/>
          <w:u w:val="single"/>
        </w:rPr>
        <w:t xml:space="preserve"> likely </w:t>
      </w:r>
      <w:r>
        <w:rPr>
          <w:rFonts w:eastAsia="Calibri" w:cs="Calibri"/>
          <w:sz w:val="20"/>
          <w:szCs w:val="20"/>
          <w:highlight w:val="cyan"/>
          <w:u w:val="single"/>
        </w:rPr>
        <w:t>manage</w:t>
      </w:r>
      <w:r>
        <w:rPr>
          <w:rFonts w:eastAsia="Calibri" w:cs="Calibri"/>
          <w:sz w:val="20"/>
          <w:szCs w:val="20"/>
          <w:u w:val="single"/>
        </w:rPr>
        <w:t xml:space="preserve"> with a bit of ingenuity</w:t>
      </w:r>
      <w:r>
        <w:rPr>
          <w:rFonts w:eastAsia="Calibri" w:cs="Calibri"/>
          <w:sz w:val="20"/>
          <w:szCs w:val="20"/>
        </w:rPr>
        <w:t>.</w:t>
      </w:r>
    </w:p>
    <w:p w14:paraId="1B5259FB" w14:textId="77777777" w:rsidR="00016EBA" w:rsidRPr="00FC3ECF" w:rsidRDefault="00016EBA" w:rsidP="00016EBA">
      <w:pPr>
        <w:pStyle w:val="Heading4"/>
      </w:pPr>
      <w:r>
        <w:t xml:space="preserve">It takes </w:t>
      </w:r>
      <w:r>
        <w:rPr>
          <w:u w:val="single"/>
        </w:rPr>
        <w:t>centuries</w:t>
      </w:r>
      <w:r>
        <w:t xml:space="preserve"> and </w:t>
      </w:r>
      <w:r>
        <w:rPr>
          <w:u w:val="single"/>
        </w:rPr>
        <w:t>adaptation</w:t>
      </w:r>
      <w:r>
        <w:t xml:space="preserve"> solves</w:t>
      </w:r>
    </w:p>
    <w:p w14:paraId="4152A3DC" w14:textId="77777777" w:rsidR="00016EBA" w:rsidRDefault="00016EBA" w:rsidP="00016EBA">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w:t>
      </w:r>
      <w:r>
        <w:lastRenderedPageBreak/>
        <w:t xml:space="preserve">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1A65192C" w14:textId="77777777" w:rsidR="00016EBA" w:rsidRDefault="00016EBA" w:rsidP="00016EBA">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33837631" w14:textId="77777777" w:rsidR="00016EBA" w:rsidRDefault="00016EBA" w:rsidP="00016EBA">
      <w:r>
        <w:t xml:space="preserve">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5559FB09" w14:textId="77777777" w:rsidR="00016EBA" w:rsidRDefault="00016EBA" w:rsidP="00016EBA">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78005BD0" w14:textId="77777777" w:rsidR="00016EBA" w:rsidRDefault="00016EBA" w:rsidP="00016EBA"/>
    <w:p w14:paraId="40CF28B5" w14:textId="77777777" w:rsidR="00016EBA" w:rsidRPr="000C2768" w:rsidRDefault="00016EBA" w:rsidP="00016EBA">
      <w:pPr>
        <w:keepNext/>
        <w:keepLines/>
        <w:spacing w:before="200"/>
        <w:outlineLvl w:val="3"/>
        <w:rPr>
          <w:rFonts w:eastAsia="Malgun Gothic" w:cs="Times New Roman"/>
          <w:b/>
          <w:iCs/>
          <w:sz w:val="26"/>
        </w:rPr>
      </w:pPr>
      <w:r>
        <w:rPr>
          <w:rFonts w:eastAsia="Malgun Gothic" w:cs="Times New Roman"/>
          <w:b/>
          <w:iCs/>
          <w:sz w:val="26"/>
        </w:rPr>
        <w:t>5]</w:t>
      </w:r>
      <w:r w:rsidRPr="000C2768">
        <w:rPr>
          <w:rFonts w:eastAsia="Malgun Gothic" w:cs="Times New Roman"/>
          <w:b/>
          <w:iCs/>
          <w:sz w:val="26"/>
        </w:rPr>
        <w:t xml:space="preserve">Probability – 0.1% chance of a collision. </w:t>
      </w:r>
      <w:r>
        <w:rPr>
          <w:rFonts w:eastAsia="Malgun Gothic" w:cs="Times New Roman"/>
          <w:b/>
          <w:iCs/>
          <w:sz w:val="26"/>
        </w:rPr>
        <w:t>(don’t read if really no time)</w:t>
      </w:r>
    </w:p>
    <w:p w14:paraId="66598231" w14:textId="77777777" w:rsidR="00016EBA" w:rsidRPr="00100A2B" w:rsidRDefault="00016EBA" w:rsidP="00016EBA">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12E474DC" w14:textId="77777777" w:rsidR="00016EBA" w:rsidRPr="000C2057" w:rsidRDefault="00016EBA" w:rsidP="00016EBA">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163D457" w14:textId="77777777" w:rsidR="00016EBA" w:rsidRDefault="00016EBA" w:rsidP="00016EBA">
      <w:pPr>
        <w:rPr>
          <w:szCs w:val="20"/>
        </w:rPr>
      </w:pPr>
    </w:p>
    <w:p w14:paraId="4DD60531" w14:textId="77777777" w:rsidR="00016EBA" w:rsidRPr="00FE0D2D" w:rsidRDefault="00016EBA" w:rsidP="00016EBA"/>
    <w:p w14:paraId="2691FEBF" w14:textId="77777777" w:rsidR="00016EBA" w:rsidRPr="0007074C" w:rsidRDefault="00016EBA" w:rsidP="00016EBA"/>
    <w:p w14:paraId="49E6A5FA" w14:textId="77777777" w:rsidR="00016EBA" w:rsidRPr="00C90FC5" w:rsidRDefault="00016EBA" w:rsidP="00016EBA">
      <w:pPr>
        <w:rPr>
          <w:highlight w:val="yellow"/>
        </w:rPr>
      </w:pPr>
    </w:p>
    <w:p w14:paraId="307A3154" w14:textId="77777777" w:rsidR="00016EBA" w:rsidRDefault="00016EBA" w:rsidP="00016EBA">
      <w:pPr>
        <w:pStyle w:val="Heading4"/>
        <w:spacing w:before="200" w:line="240" w:lineRule="auto"/>
        <w:rPr>
          <w:rFonts w:eastAsia="Calibri" w:cs="Calibri"/>
          <w:b w:val="0"/>
          <w:color w:val="000000"/>
          <w:highlight w:val="yellow"/>
        </w:rPr>
      </w:pPr>
      <w:r>
        <w:rPr>
          <w:rFonts w:eastAsia="Calibri" w:cs="Calibri"/>
          <w:color w:val="000000"/>
          <w:highlight w:val="yellow"/>
          <w:u w:val="single"/>
        </w:rPr>
        <w:lastRenderedPageBreak/>
        <w:t>No debris cascades</w:t>
      </w:r>
      <w:r>
        <w:rPr>
          <w:rFonts w:eastAsia="Calibri" w:cs="Calibri"/>
          <w:color w:val="000000"/>
          <w:highlight w:val="yellow"/>
        </w:rPr>
        <w:t xml:space="preserve">, but even a </w:t>
      </w:r>
      <w:r>
        <w:rPr>
          <w:rFonts w:eastAsia="Calibri" w:cs="Calibri"/>
          <w:color w:val="000000"/>
          <w:highlight w:val="yellow"/>
          <w:u w:val="single"/>
        </w:rPr>
        <w:t>worst case</w:t>
      </w:r>
      <w:r>
        <w:rPr>
          <w:rFonts w:eastAsia="Calibri" w:cs="Calibri"/>
          <w:color w:val="000000"/>
          <w:highlight w:val="yellow"/>
        </w:rPr>
        <w:t xml:space="preserve"> is confined to </w:t>
      </w:r>
      <w:r>
        <w:rPr>
          <w:rFonts w:eastAsia="Calibri" w:cs="Calibri"/>
          <w:color w:val="000000"/>
          <w:highlight w:val="yellow"/>
          <w:u w:val="single"/>
        </w:rPr>
        <w:t>low LEO</w:t>
      </w:r>
      <w:r>
        <w:rPr>
          <w:rFonts w:eastAsia="Calibri" w:cs="Calibri"/>
          <w:color w:val="000000"/>
          <w:highlight w:val="yellow"/>
        </w:rPr>
        <w:t xml:space="preserve"> with </w:t>
      </w:r>
      <w:r>
        <w:rPr>
          <w:rFonts w:eastAsia="Calibri" w:cs="Calibri"/>
          <w:color w:val="000000"/>
          <w:highlight w:val="yellow"/>
          <w:u w:val="single"/>
        </w:rPr>
        <w:t>no impact</w:t>
      </w:r>
    </w:p>
    <w:p w14:paraId="5AC31E42" w14:textId="77777777" w:rsidR="00016EBA" w:rsidRDefault="00016EBA" w:rsidP="00016EBA">
      <w:pPr>
        <w:spacing w:line="240" w:lineRule="auto"/>
        <w:rPr>
          <w:rFonts w:eastAsia="Calibri" w:cs="Calibri"/>
          <w:sz w:val="20"/>
          <w:szCs w:val="20"/>
        </w:rPr>
      </w:pPr>
      <w:r>
        <w:rPr>
          <w:rFonts w:eastAsia="Calibri" w:cs="Calibri"/>
          <w:sz w:val="20"/>
          <w:szCs w:val="20"/>
        </w:rPr>
        <w:t xml:space="preserve">Daniel Von </w:t>
      </w:r>
      <w:proofErr w:type="spellStart"/>
      <w:r>
        <w:rPr>
          <w:rFonts w:eastAsia="Calibri" w:cs="Calibri"/>
          <w:b/>
          <w:sz w:val="20"/>
          <w:szCs w:val="20"/>
        </w:rPr>
        <w:t>Fange</w:t>
      </w:r>
      <w:proofErr w:type="spellEnd"/>
      <w:r>
        <w:rPr>
          <w:rFonts w:eastAsia="Calibri" w:cs="Calibri"/>
          <w:b/>
          <w:sz w:val="20"/>
          <w:szCs w:val="20"/>
        </w:rPr>
        <w:t xml:space="preserve"> 17</w:t>
      </w:r>
      <w:r>
        <w:rPr>
          <w:rFonts w:eastAsia="Calibri" w:cs="Calibri"/>
          <w:sz w:val="20"/>
          <w:szCs w:val="20"/>
        </w:rPr>
        <w:t xml:space="preserve">, Web Application Engineer, Founder and Owner of </w:t>
      </w:r>
      <w:proofErr w:type="spellStart"/>
      <w:r>
        <w:rPr>
          <w:rFonts w:eastAsia="Calibri" w:cs="Calibri"/>
          <w:sz w:val="20"/>
          <w:szCs w:val="20"/>
        </w:rPr>
        <w:t>LeanCoder</w:t>
      </w:r>
      <w:proofErr w:type="spellEnd"/>
      <w:r>
        <w:rPr>
          <w:rFonts w:eastAsia="Calibri" w:cs="Calibri"/>
          <w:sz w:val="20"/>
          <w:szCs w:val="20"/>
        </w:rPr>
        <w:t>, Full Stack, Polyglot Web Developer, “Kessler Syndrome is Over Hyped”, 5/21/2017, http://braino.org/essays/kessler_syndrome_is_over_hyped/</w:t>
      </w:r>
    </w:p>
    <w:p w14:paraId="0A6CB367" w14:textId="77777777" w:rsidR="00016EBA" w:rsidRDefault="00016EBA" w:rsidP="00016EBA">
      <w:pPr>
        <w:spacing w:line="240" w:lineRule="auto"/>
        <w:rPr>
          <w:rFonts w:eastAsia="Calibri" w:cs="Calibri"/>
          <w:sz w:val="16"/>
          <w:szCs w:val="16"/>
        </w:rPr>
      </w:pPr>
      <w:r>
        <w:rPr>
          <w:rFonts w:eastAsia="Calibri" w:cs="Calibri"/>
          <w:sz w:val="20"/>
          <w:szCs w:val="20"/>
          <w:highlight w:val="cyan"/>
          <w:u w:val="single"/>
        </w:rPr>
        <w:t>Kessler</w:t>
      </w:r>
      <w:r>
        <w:rPr>
          <w:rFonts w:eastAsia="Calibri" w:cs="Calibri"/>
          <w:sz w:val="20"/>
          <w:szCs w:val="20"/>
          <w:u w:val="single"/>
        </w:rPr>
        <w:t xml:space="preserve"> Syndrome </w:t>
      </w:r>
      <w:r>
        <w:rPr>
          <w:rFonts w:eastAsia="Calibri" w:cs="Calibri"/>
          <w:sz w:val="20"/>
          <w:szCs w:val="20"/>
          <w:highlight w:val="cyan"/>
          <w:u w:val="single"/>
        </w:rPr>
        <w:t>is overhyped. A chorus of</w:t>
      </w:r>
      <w:r>
        <w:rPr>
          <w:rFonts w:eastAsia="Calibri" w:cs="Calibri"/>
          <w:sz w:val="20"/>
          <w:szCs w:val="20"/>
          <w:u w:val="single"/>
        </w:rPr>
        <w:t xml:space="preserve"> online </w:t>
      </w:r>
      <w:r>
        <w:rPr>
          <w:rFonts w:eastAsia="Calibri" w:cs="Calibri"/>
          <w:sz w:val="20"/>
          <w:szCs w:val="20"/>
          <w:highlight w:val="cyan"/>
          <w:u w:val="single"/>
        </w:rPr>
        <w:t>commenters</w:t>
      </w:r>
      <w:r>
        <w:rPr>
          <w:rFonts w:eastAsia="Calibri" w:cs="Calibri"/>
          <w:sz w:val="20"/>
          <w:szCs w:val="20"/>
          <w:u w:val="single"/>
        </w:rPr>
        <w:t xml:space="preserve"> great any news of upcoming low earth orbit satellites with worry that humanity will to lose access to space</w:t>
      </w:r>
      <w:r>
        <w:rPr>
          <w:rFonts w:eastAsia="Calibri" w:cs="Calibri"/>
          <w:sz w:val="16"/>
          <w:szCs w:val="16"/>
        </w:rPr>
        <w:t xml:space="preserve">. I now think </w:t>
      </w:r>
      <w:r>
        <w:rPr>
          <w:rFonts w:eastAsia="Calibri" w:cs="Calibri"/>
          <w:sz w:val="20"/>
          <w:szCs w:val="20"/>
          <w:u w:val="single"/>
        </w:rPr>
        <w:t xml:space="preserve">they </w:t>
      </w:r>
      <w:r>
        <w:rPr>
          <w:rFonts w:eastAsia="Calibri" w:cs="Calibri"/>
          <w:sz w:val="20"/>
          <w:szCs w:val="20"/>
          <w:highlight w:val="cyan"/>
          <w:u w:val="single"/>
        </w:rPr>
        <w:t>are wrong</w:t>
      </w:r>
      <w:r>
        <w:rPr>
          <w:rFonts w:eastAsia="Calibri" w:cs="Calibri"/>
          <w:sz w:val="16"/>
          <w:szCs w:val="16"/>
        </w:rPr>
        <w:t>.</w:t>
      </w:r>
    </w:p>
    <w:p w14:paraId="072B3FB4" w14:textId="77777777" w:rsidR="00016EBA" w:rsidRDefault="00016EBA" w:rsidP="00016EBA">
      <w:pPr>
        <w:spacing w:line="240" w:lineRule="auto"/>
        <w:rPr>
          <w:rFonts w:eastAsia="Calibri" w:cs="Calibri"/>
          <w:sz w:val="16"/>
          <w:szCs w:val="16"/>
        </w:rPr>
      </w:pPr>
      <w:r>
        <w:rPr>
          <w:rFonts w:eastAsia="Calibri" w:cs="Calibri"/>
          <w:sz w:val="16"/>
          <w:szCs w:val="16"/>
        </w:rPr>
        <w:t>What is Kessler Syndrome?</w:t>
      </w:r>
    </w:p>
    <w:p w14:paraId="2137823B" w14:textId="77777777" w:rsidR="00016EBA" w:rsidRDefault="00016EBA" w:rsidP="00016EBA">
      <w:pPr>
        <w:spacing w:line="240" w:lineRule="auto"/>
        <w:rPr>
          <w:rFonts w:eastAsia="Calibri" w:cs="Calibri"/>
          <w:sz w:val="16"/>
          <w:szCs w:val="16"/>
        </w:rPr>
      </w:pPr>
      <w:r>
        <w:rPr>
          <w:rFonts w:eastAsia="Calibri" w:cs="Calibri"/>
          <w:sz w:val="16"/>
          <w:szCs w:val="16"/>
        </w:rPr>
        <w:t xml:space="preserve">Here’s the popular view on Kessler Syndrome. </w:t>
      </w:r>
      <w:proofErr w:type="gramStart"/>
      <w:r>
        <w:rPr>
          <w:rFonts w:eastAsia="Calibri" w:cs="Calibri"/>
          <w:sz w:val="16"/>
          <w:szCs w:val="16"/>
        </w:rPr>
        <w:t>Every once in a while</w:t>
      </w:r>
      <w:proofErr w:type="gramEnd"/>
      <w:r>
        <w:rPr>
          <w:rFonts w:eastAsia="Calibri" w:cs="Calibri"/>
          <w:sz w:val="16"/>
          <w:szCs w:val="16"/>
        </w:rPr>
        <w:t xml:space="preserve">, a piece of junk in space hits a satellite. This single impact destroys the </w:t>
      </w:r>
      <w:proofErr w:type="gramStart"/>
      <w:r>
        <w:rPr>
          <w:rFonts w:eastAsia="Calibri" w:cs="Calibri"/>
          <w:sz w:val="16"/>
          <w:szCs w:val="16"/>
        </w:rPr>
        <w:t>satellite, and</w:t>
      </w:r>
      <w:proofErr w:type="gramEnd"/>
      <w:r>
        <w:rPr>
          <w:rFonts w:eastAsia="Calibri" w:cs="Calibri"/>
          <w:sz w:val="16"/>
          <w:szCs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698BE0DB" w14:textId="77777777" w:rsidR="00016EBA" w:rsidRDefault="00016EBA" w:rsidP="00016EBA">
      <w:pPr>
        <w:spacing w:line="240" w:lineRule="auto"/>
        <w:rPr>
          <w:rFonts w:eastAsia="Calibri" w:cs="Calibri"/>
          <w:sz w:val="16"/>
          <w:szCs w:val="16"/>
        </w:rPr>
      </w:pPr>
      <w:r>
        <w:rPr>
          <w:rFonts w:eastAsia="Calibri" w:cs="Calibri"/>
          <w:sz w:val="16"/>
          <w:szCs w:val="16"/>
        </w:rPr>
        <w:t>It is a dark picture.</w:t>
      </w:r>
    </w:p>
    <w:p w14:paraId="363E2014" w14:textId="77777777" w:rsidR="00016EBA" w:rsidRDefault="00016EBA" w:rsidP="00016EBA">
      <w:pPr>
        <w:spacing w:line="240" w:lineRule="auto"/>
        <w:rPr>
          <w:rFonts w:eastAsia="Calibri" w:cs="Calibri"/>
          <w:sz w:val="20"/>
          <w:szCs w:val="20"/>
          <w:u w:val="single"/>
        </w:rPr>
      </w:pPr>
      <w:r>
        <w:rPr>
          <w:rFonts w:eastAsia="Calibri" w:cs="Calibri"/>
          <w:sz w:val="20"/>
          <w:szCs w:val="20"/>
          <w:u w:val="single"/>
        </w:rPr>
        <w:t>Is Kessler Syndrome likely to happen?</w:t>
      </w:r>
    </w:p>
    <w:p w14:paraId="08617609" w14:textId="77777777" w:rsidR="00016EBA" w:rsidRDefault="00016EBA" w:rsidP="00016EBA">
      <w:pPr>
        <w:spacing w:line="240" w:lineRule="auto"/>
        <w:rPr>
          <w:rFonts w:eastAsia="Calibri" w:cs="Calibri"/>
          <w:sz w:val="16"/>
          <w:szCs w:val="16"/>
        </w:rPr>
      </w:pPr>
      <w:r>
        <w:rPr>
          <w:rFonts w:eastAsia="Calibri" w:cs="Calibri"/>
          <w:sz w:val="16"/>
          <w:szCs w:val="16"/>
        </w:rPr>
        <w:t>I had to stop everything and spend an afternoon doing back-of-the-napkin math to know how big the threat is. To estimate, we need to know where the stuff in space is, how much mass is there, and how long it would take to deorbit.</w:t>
      </w:r>
    </w:p>
    <w:p w14:paraId="1DF9F7C9" w14:textId="77777777" w:rsidR="00016EBA" w:rsidRDefault="00016EBA" w:rsidP="00016EBA">
      <w:pPr>
        <w:spacing w:line="240" w:lineRule="auto"/>
        <w:rPr>
          <w:rFonts w:eastAsia="Calibri" w:cs="Calibri"/>
          <w:sz w:val="20"/>
          <w:szCs w:val="20"/>
          <w:u w:val="single"/>
        </w:rPr>
      </w:pPr>
      <w:r>
        <w:rPr>
          <w:rFonts w:eastAsia="Calibri" w:cs="Calibri"/>
          <w:sz w:val="20"/>
          <w:szCs w:val="20"/>
          <w:u w:val="single"/>
        </w:rPr>
        <w:t>The orbital area around earth can be broken down into four regions.</w:t>
      </w:r>
    </w:p>
    <w:p w14:paraId="19A39C8F" w14:textId="77777777" w:rsidR="00016EBA" w:rsidRDefault="00016EBA" w:rsidP="00016EBA">
      <w:pPr>
        <w:spacing w:line="240" w:lineRule="auto"/>
        <w:rPr>
          <w:rFonts w:eastAsia="Calibri" w:cs="Calibri"/>
          <w:sz w:val="16"/>
          <w:szCs w:val="16"/>
        </w:rPr>
      </w:pPr>
      <w:r>
        <w:rPr>
          <w:rFonts w:eastAsia="Calibri" w:cs="Calibri"/>
          <w:sz w:val="20"/>
          <w:szCs w:val="20"/>
          <w:highlight w:val="cyan"/>
          <w:u w:val="single"/>
        </w:rPr>
        <w:t>Low LEO</w:t>
      </w:r>
      <w:r>
        <w:rPr>
          <w:rFonts w:eastAsia="Calibri" w:cs="Calibri"/>
          <w:sz w:val="20"/>
          <w:szCs w:val="20"/>
          <w:u w:val="single"/>
        </w:rPr>
        <w:t xml:space="preserve"> - Up to about 400km. </w:t>
      </w:r>
      <w:r>
        <w:rPr>
          <w:rFonts w:eastAsia="Calibri" w:cs="Calibri"/>
          <w:sz w:val="20"/>
          <w:szCs w:val="20"/>
          <w:highlight w:val="cyan"/>
          <w:u w:val="single"/>
        </w:rPr>
        <w:t>Things</w:t>
      </w:r>
      <w:r>
        <w:rPr>
          <w:rFonts w:eastAsia="Calibri" w:cs="Calibri"/>
          <w:sz w:val="20"/>
          <w:szCs w:val="20"/>
          <w:u w:val="single"/>
        </w:rPr>
        <w:t xml:space="preserve"> that orbit here </w:t>
      </w:r>
      <w:r>
        <w:rPr>
          <w:rFonts w:eastAsia="Calibri" w:cs="Calibri"/>
          <w:sz w:val="20"/>
          <w:szCs w:val="20"/>
          <w:highlight w:val="cyan"/>
          <w:u w:val="single"/>
        </w:rPr>
        <w:t>burn up</w:t>
      </w:r>
      <w:r>
        <w:rPr>
          <w:rFonts w:eastAsia="Calibri" w:cs="Calibri"/>
          <w:sz w:val="20"/>
          <w:szCs w:val="20"/>
          <w:u w:val="single"/>
        </w:rPr>
        <w:t xml:space="preserve"> in the earth’s atmosphere </w:t>
      </w:r>
      <w:r>
        <w:rPr>
          <w:rFonts w:eastAsia="Calibri" w:cs="Calibri"/>
          <w:sz w:val="20"/>
          <w:szCs w:val="20"/>
          <w:highlight w:val="cyan"/>
          <w:u w:val="single"/>
        </w:rPr>
        <w:t>quickly</w:t>
      </w:r>
      <w:r>
        <w:rPr>
          <w:rFonts w:eastAsia="Calibri" w:cs="Calibri"/>
          <w:sz w:val="20"/>
          <w:szCs w:val="20"/>
          <w:u w:val="single"/>
        </w:rPr>
        <w:t xml:space="preserve"> - between a few months to two years</w:t>
      </w:r>
      <w:r>
        <w:rPr>
          <w:rFonts w:eastAsia="Calibri" w:cs="Calibri"/>
          <w:sz w:val="16"/>
          <w:szCs w:val="16"/>
        </w:rPr>
        <w:t xml:space="preserve">. The space station operates at the high end of this range. It loses about a kilometer of altitude a month and if not pushed higher every few months, would soon burn up. </w:t>
      </w:r>
      <w:r>
        <w:rPr>
          <w:rFonts w:eastAsia="Calibri" w:cs="Calibri"/>
          <w:sz w:val="20"/>
          <w:szCs w:val="20"/>
          <w:u w:val="single"/>
        </w:rPr>
        <w:t>For all practical purposes, Low LEO doesn’t matter for Kessler Syndrome. If Low LEO was ever full of space junk, we’d just wait</w:t>
      </w:r>
      <w:r>
        <w:rPr>
          <w:rFonts w:eastAsia="Calibri" w:cs="Calibri"/>
          <w:sz w:val="16"/>
          <w:szCs w:val="16"/>
        </w:rPr>
        <w:t xml:space="preserve"> a year and a half, </w:t>
      </w:r>
      <w:r>
        <w:rPr>
          <w:rFonts w:eastAsia="Calibri" w:cs="Calibri"/>
          <w:sz w:val="20"/>
          <w:szCs w:val="20"/>
          <w:u w:val="single"/>
        </w:rPr>
        <w:t>and the problem would be over</w:t>
      </w:r>
      <w:r>
        <w:rPr>
          <w:rFonts w:eastAsia="Calibri" w:cs="Calibri"/>
          <w:sz w:val="16"/>
          <w:szCs w:val="16"/>
        </w:rPr>
        <w:t>.</w:t>
      </w:r>
    </w:p>
    <w:p w14:paraId="34B9D8D1" w14:textId="77777777" w:rsidR="00016EBA" w:rsidRDefault="00016EBA" w:rsidP="00016EBA">
      <w:pPr>
        <w:spacing w:line="240" w:lineRule="auto"/>
        <w:rPr>
          <w:rFonts w:eastAsia="Calibri" w:cs="Calibri"/>
          <w:sz w:val="16"/>
          <w:szCs w:val="16"/>
        </w:rPr>
      </w:pPr>
      <w:r>
        <w:rPr>
          <w:rFonts w:eastAsia="Calibri" w:cs="Calibri"/>
          <w:sz w:val="20"/>
          <w:szCs w:val="20"/>
          <w:highlight w:val="cyan"/>
          <w:u w:val="single"/>
        </w:rPr>
        <w:t>High LEO</w:t>
      </w:r>
      <w:r>
        <w:rPr>
          <w:rFonts w:eastAsia="Calibri" w:cs="Calibri"/>
          <w:sz w:val="20"/>
          <w:szCs w:val="20"/>
          <w:u w:val="single"/>
        </w:rPr>
        <w:t xml:space="preserve"> - 400km to 2000km. This </w:t>
      </w:r>
      <w:r>
        <w:rPr>
          <w:rFonts w:eastAsia="Calibri" w:cs="Calibri"/>
          <w:sz w:val="20"/>
          <w:szCs w:val="20"/>
          <w:highlight w:val="cyan"/>
          <w:u w:val="single"/>
        </w:rPr>
        <w:t>where</w:t>
      </w:r>
      <w:r>
        <w:rPr>
          <w:rFonts w:eastAsia="Calibri" w:cs="Calibri"/>
          <w:sz w:val="20"/>
          <w:szCs w:val="20"/>
          <w:u w:val="single"/>
        </w:rPr>
        <w:t xml:space="preserve"> most heavy satellites and most space </w:t>
      </w:r>
      <w:r>
        <w:rPr>
          <w:rFonts w:eastAsia="Calibri" w:cs="Calibri"/>
          <w:sz w:val="20"/>
          <w:szCs w:val="20"/>
          <w:highlight w:val="cyan"/>
          <w:u w:val="single"/>
        </w:rPr>
        <w:t>junk orbits</w:t>
      </w:r>
      <w:r>
        <w:rPr>
          <w:rFonts w:eastAsia="Calibri" w:cs="Calibri"/>
          <w:sz w:val="16"/>
          <w:szCs w:val="16"/>
        </w:rPr>
        <w:t xml:space="preserve">. The air is thin enough here that satellites only go down slowly, and they have a much farther distance to fall. </w:t>
      </w:r>
      <w:r>
        <w:rPr>
          <w:rFonts w:eastAsia="Calibri" w:cs="Calibri"/>
          <w:sz w:val="20"/>
          <w:szCs w:val="20"/>
          <w:u w:val="single"/>
        </w:rPr>
        <w:t>It can take 50 years for stuff here to get down. This is where Kessler Syndrome could be an issue</w:t>
      </w:r>
      <w:r>
        <w:rPr>
          <w:rFonts w:eastAsia="Calibri" w:cs="Calibri"/>
          <w:sz w:val="16"/>
          <w:szCs w:val="16"/>
        </w:rPr>
        <w:t>.</w:t>
      </w:r>
    </w:p>
    <w:p w14:paraId="58BF8C9C" w14:textId="77777777" w:rsidR="00016EBA" w:rsidRDefault="00016EBA" w:rsidP="00016EBA">
      <w:pPr>
        <w:spacing w:line="240" w:lineRule="auto"/>
        <w:rPr>
          <w:rFonts w:eastAsia="Calibri" w:cs="Calibri"/>
          <w:sz w:val="16"/>
          <w:szCs w:val="16"/>
        </w:rPr>
      </w:pPr>
      <w:r>
        <w:rPr>
          <w:rFonts w:eastAsia="Calibri" w:cs="Calibri"/>
          <w:sz w:val="20"/>
          <w:szCs w:val="20"/>
          <w:highlight w:val="cyan"/>
          <w:u w:val="single"/>
        </w:rPr>
        <w:t>Mid Orbit - GPS</w:t>
      </w:r>
      <w:r>
        <w:rPr>
          <w:rFonts w:eastAsia="Calibri" w:cs="Calibri"/>
          <w:sz w:val="20"/>
          <w:szCs w:val="20"/>
          <w:u w:val="single"/>
        </w:rPr>
        <w:t xml:space="preserve"> satellites </w:t>
      </w:r>
      <w:r>
        <w:rPr>
          <w:rFonts w:eastAsia="Calibri" w:cs="Calibri"/>
          <w:sz w:val="20"/>
          <w:szCs w:val="20"/>
          <w:highlight w:val="cyan"/>
          <w:u w:val="single"/>
        </w:rPr>
        <w:t>and</w:t>
      </w:r>
      <w:r>
        <w:rPr>
          <w:rFonts w:eastAsia="Calibri" w:cs="Calibri"/>
          <w:sz w:val="20"/>
          <w:szCs w:val="20"/>
          <w:u w:val="single"/>
        </w:rPr>
        <w:t xml:space="preserve"> other </w:t>
      </w:r>
      <w:r>
        <w:rPr>
          <w:rFonts w:eastAsia="Calibri" w:cs="Calibri"/>
          <w:sz w:val="20"/>
          <w:szCs w:val="20"/>
          <w:highlight w:val="cyan"/>
          <w:u w:val="single"/>
        </w:rPr>
        <w:t>nav</w:t>
      </w:r>
      <w:r>
        <w:rPr>
          <w:rFonts w:eastAsia="Calibri" w:cs="Calibri"/>
          <w:sz w:val="20"/>
          <w:szCs w:val="20"/>
          <w:u w:val="single"/>
        </w:rPr>
        <w:t xml:space="preserve">igation </w:t>
      </w:r>
      <w:r>
        <w:rPr>
          <w:rFonts w:eastAsia="Calibri" w:cs="Calibri"/>
          <w:sz w:val="20"/>
          <w:szCs w:val="20"/>
          <w:highlight w:val="cyan"/>
          <w:u w:val="single"/>
        </w:rPr>
        <w:t>sat</w:t>
      </w:r>
      <w:r>
        <w:rPr>
          <w:rFonts w:eastAsia="Calibri" w:cs="Calibri"/>
          <w:sz w:val="20"/>
          <w:szCs w:val="20"/>
          <w:u w:val="single"/>
        </w:rPr>
        <w:t>ellite</w:t>
      </w:r>
      <w:r>
        <w:rPr>
          <w:rFonts w:eastAsia="Calibri" w:cs="Calibri"/>
          <w:sz w:val="20"/>
          <w:szCs w:val="20"/>
          <w:highlight w:val="cyan"/>
          <w:u w:val="single"/>
        </w:rPr>
        <w:t>s</w:t>
      </w:r>
      <w:r>
        <w:rPr>
          <w:rFonts w:eastAsia="Calibri" w:cs="Calibri"/>
          <w:sz w:val="20"/>
          <w:szCs w:val="20"/>
          <w:u w:val="single"/>
        </w:rPr>
        <w:t xml:space="preserve"> travel </w:t>
      </w:r>
      <w:r>
        <w:rPr>
          <w:rFonts w:eastAsia="Calibri" w:cs="Calibri"/>
          <w:sz w:val="20"/>
          <w:szCs w:val="20"/>
          <w:highlight w:val="cyan"/>
          <w:u w:val="single"/>
        </w:rPr>
        <w:t>here</w:t>
      </w:r>
      <w:r>
        <w:rPr>
          <w:rFonts w:eastAsia="Calibri" w:cs="Calibri"/>
          <w:sz w:val="20"/>
          <w:szCs w:val="20"/>
          <w:u w:val="single"/>
        </w:rPr>
        <w:t xml:space="preserve"> in lonely, long lives. The </w:t>
      </w:r>
      <w:r>
        <w:rPr>
          <w:rFonts w:eastAsia="Calibri" w:cs="Calibri"/>
          <w:sz w:val="20"/>
          <w:szCs w:val="20"/>
          <w:highlight w:val="cyan"/>
          <w:u w:val="single"/>
        </w:rPr>
        <w:t>volume</w:t>
      </w:r>
      <w:r>
        <w:rPr>
          <w:rFonts w:eastAsia="Calibri" w:cs="Calibri"/>
          <w:sz w:val="20"/>
          <w:szCs w:val="20"/>
          <w:u w:val="single"/>
        </w:rPr>
        <w:t xml:space="preserve"> of space </w:t>
      </w:r>
      <w:r>
        <w:rPr>
          <w:rFonts w:eastAsia="Calibri" w:cs="Calibri"/>
          <w:sz w:val="20"/>
          <w:szCs w:val="20"/>
          <w:highlight w:val="cyan"/>
          <w:u w:val="single"/>
        </w:rPr>
        <w:t>is so huge, and</w:t>
      </w:r>
      <w:r>
        <w:rPr>
          <w:rFonts w:eastAsia="Calibri" w:cs="Calibri"/>
          <w:sz w:val="20"/>
          <w:szCs w:val="20"/>
          <w:u w:val="single"/>
        </w:rPr>
        <w:t xml:space="preserve"> the </w:t>
      </w:r>
      <w:r>
        <w:rPr>
          <w:rFonts w:eastAsia="Calibri" w:cs="Calibri"/>
          <w:sz w:val="20"/>
          <w:szCs w:val="20"/>
          <w:highlight w:val="cyan"/>
          <w:u w:val="single"/>
        </w:rPr>
        <w:t>number</w:t>
      </w:r>
      <w:r>
        <w:rPr>
          <w:rFonts w:eastAsia="Calibri" w:cs="Calibri"/>
          <w:sz w:val="20"/>
          <w:szCs w:val="20"/>
          <w:u w:val="single"/>
        </w:rPr>
        <w:t xml:space="preserve"> of satellites </w:t>
      </w:r>
      <w:r>
        <w:rPr>
          <w:rFonts w:eastAsia="Calibri" w:cs="Calibri"/>
          <w:sz w:val="20"/>
          <w:szCs w:val="20"/>
          <w:highlight w:val="cyan"/>
          <w:u w:val="single"/>
        </w:rPr>
        <w:t>so few</w:t>
      </w:r>
      <w:r>
        <w:rPr>
          <w:rFonts w:eastAsia="Calibri" w:cs="Calibri"/>
          <w:sz w:val="20"/>
          <w:szCs w:val="20"/>
          <w:u w:val="single"/>
        </w:rPr>
        <w:t xml:space="preserve">, that </w:t>
      </w:r>
      <w:r>
        <w:rPr>
          <w:rFonts w:eastAsia="Calibri" w:cs="Calibri"/>
          <w:sz w:val="20"/>
          <w:szCs w:val="20"/>
          <w:highlight w:val="cyan"/>
          <w:u w:val="single"/>
        </w:rPr>
        <w:t>we don’t</w:t>
      </w:r>
      <w:r>
        <w:rPr>
          <w:rFonts w:eastAsia="Calibri" w:cs="Calibri"/>
          <w:sz w:val="20"/>
          <w:szCs w:val="20"/>
          <w:u w:val="single"/>
        </w:rPr>
        <w:t xml:space="preserve"> need to </w:t>
      </w:r>
      <w:r>
        <w:rPr>
          <w:rFonts w:eastAsia="Calibri" w:cs="Calibri"/>
          <w:sz w:val="20"/>
          <w:szCs w:val="20"/>
          <w:highlight w:val="cyan"/>
          <w:u w:val="single"/>
        </w:rPr>
        <w:t>worry</w:t>
      </w:r>
      <w:r>
        <w:rPr>
          <w:rFonts w:eastAsia="Calibri" w:cs="Calibri"/>
          <w:sz w:val="20"/>
          <w:szCs w:val="20"/>
          <w:u w:val="single"/>
        </w:rPr>
        <w:t xml:space="preserve"> about Kessler </w:t>
      </w:r>
      <w:r>
        <w:rPr>
          <w:rFonts w:eastAsia="Calibri" w:cs="Calibri"/>
          <w:sz w:val="20"/>
          <w:szCs w:val="20"/>
          <w:highlight w:val="cyan"/>
          <w:u w:val="single"/>
        </w:rPr>
        <w:t>here</w:t>
      </w:r>
      <w:r>
        <w:rPr>
          <w:rFonts w:eastAsia="Calibri" w:cs="Calibri"/>
          <w:sz w:val="16"/>
          <w:szCs w:val="16"/>
        </w:rPr>
        <w:t>.</w:t>
      </w:r>
    </w:p>
    <w:p w14:paraId="5181459A" w14:textId="77777777" w:rsidR="00E94A47" w:rsidRDefault="00016EBA" w:rsidP="00016EBA">
      <w:pPr>
        <w:spacing w:line="240" w:lineRule="auto"/>
        <w:rPr>
          <w:rFonts w:eastAsia="Calibri" w:cs="Calibri"/>
          <w:sz w:val="20"/>
          <w:szCs w:val="20"/>
          <w:u w:val="single"/>
        </w:rPr>
      </w:pPr>
      <w:r>
        <w:rPr>
          <w:rFonts w:eastAsia="Calibri" w:cs="Calibri"/>
          <w:sz w:val="20"/>
          <w:szCs w:val="20"/>
          <w:u w:val="single"/>
        </w:rPr>
        <w:t>GEO - If you put a satellite far enough out from earth, the speed that the satellite travels around the earth will match the speed of the surface of the earth rotating under it</w:t>
      </w:r>
      <w:r>
        <w:rPr>
          <w:rFonts w:eastAsia="Calibri" w:cs="Calibri"/>
          <w:sz w:val="16"/>
          <w:szCs w:val="16"/>
        </w:rPr>
        <w:t xml:space="preserve">. From the ground, the satellite will appear to hang motionless. </w:t>
      </w:r>
      <w:proofErr w:type="gramStart"/>
      <w:r>
        <w:rPr>
          <w:rFonts w:eastAsia="Calibri" w:cs="Calibri"/>
          <w:sz w:val="16"/>
          <w:szCs w:val="16"/>
        </w:rPr>
        <w:t>Usually</w:t>
      </w:r>
      <w:proofErr w:type="gramEnd"/>
      <w:r>
        <w:rPr>
          <w:rFonts w:eastAsia="Calibri" w:cs="Calibri"/>
          <w:sz w:val="16"/>
          <w:szCs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Pr>
          <w:rFonts w:eastAsia="Calibri" w:cs="Calibri"/>
          <w:sz w:val="20"/>
          <w:szCs w:val="20"/>
          <w:highlight w:val="cyan"/>
          <w:u w:val="single"/>
        </w:rPr>
        <w:t>GEO</w:t>
      </w:r>
      <w:r>
        <w:rPr>
          <w:rFonts w:eastAsia="Calibri" w:cs="Calibri"/>
          <w:sz w:val="20"/>
          <w:szCs w:val="20"/>
          <w:u w:val="single"/>
        </w:rPr>
        <w:t xml:space="preserve"> orbit </w:t>
      </w:r>
      <w:r>
        <w:rPr>
          <w:rFonts w:eastAsia="Calibri" w:cs="Calibri"/>
          <w:sz w:val="20"/>
          <w:szCs w:val="20"/>
          <w:highlight w:val="cyan"/>
          <w:u w:val="single"/>
        </w:rPr>
        <w:t>is</w:t>
      </w:r>
      <w:r>
        <w:rPr>
          <w:rFonts w:eastAsia="Calibri" w:cs="Calibri"/>
          <w:sz w:val="20"/>
          <w:szCs w:val="20"/>
          <w:u w:val="single"/>
        </w:rPr>
        <w:t xml:space="preserve"> roughly a ring 384,400 km around. However, all</w:t>
      </w:r>
      <w:r>
        <w:rPr>
          <w:rFonts w:eastAsia="Calibri" w:cs="Calibri"/>
          <w:sz w:val="16"/>
          <w:szCs w:val="16"/>
        </w:rPr>
        <w:t xml:space="preserve"> the </w:t>
      </w:r>
      <w:r>
        <w:rPr>
          <w:rFonts w:eastAsia="Calibri" w:cs="Calibri"/>
          <w:sz w:val="20"/>
          <w:szCs w:val="20"/>
          <w:highlight w:val="cyan"/>
          <w:u w:val="single"/>
        </w:rPr>
        <w:t>sat</w:t>
      </w:r>
      <w:r>
        <w:rPr>
          <w:rFonts w:eastAsia="Calibri" w:cs="Calibri"/>
          <w:sz w:val="20"/>
          <w:szCs w:val="20"/>
          <w:u w:val="single"/>
        </w:rPr>
        <w:t>ellite</w:t>
      </w:r>
      <w:r>
        <w:rPr>
          <w:rFonts w:eastAsia="Calibri" w:cs="Calibri"/>
          <w:sz w:val="20"/>
          <w:szCs w:val="20"/>
          <w:highlight w:val="cyan"/>
          <w:u w:val="single"/>
        </w:rPr>
        <w:t>s</w:t>
      </w:r>
      <w:r>
        <w:rPr>
          <w:rFonts w:eastAsia="Calibri" w:cs="Calibri"/>
          <w:sz w:val="20"/>
          <w:szCs w:val="20"/>
          <w:u w:val="single"/>
        </w:rPr>
        <w:t xml:space="preserve"> here are </w:t>
      </w:r>
      <w:r>
        <w:rPr>
          <w:rFonts w:eastAsia="Calibri" w:cs="Calibri"/>
          <w:sz w:val="20"/>
          <w:szCs w:val="20"/>
          <w:highlight w:val="cyan"/>
          <w:u w:val="single"/>
        </w:rPr>
        <w:t>moving the same</w:t>
      </w:r>
      <w:r>
        <w:rPr>
          <w:rFonts w:eastAsia="Calibri" w:cs="Calibri"/>
          <w:sz w:val="20"/>
          <w:szCs w:val="20"/>
          <w:u w:val="single"/>
        </w:rPr>
        <w:t xml:space="preserve"> direction at the same </w:t>
      </w:r>
      <w:r>
        <w:rPr>
          <w:rFonts w:eastAsia="Calibri" w:cs="Calibri"/>
          <w:sz w:val="20"/>
          <w:szCs w:val="20"/>
          <w:highlight w:val="cyan"/>
          <w:u w:val="single"/>
        </w:rPr>
        <w:t>speed</w:t>
      </w:r>
      <w:r>
        <w:rPr>
          <w:rFonts w:eastAsia="Calibri" w:cs="Calibri"/>
          <w:sz w:val="20"/>
          <w:szCs w:val="20"/>
          <w:u w:val="single"/>
        </w:rPr>
        <w:t xml:space="preserve"> - debris doesn’t get free velocity</w:t>
      </w:r>
      <w:r>
        <w:rPr>
          <w:rFonts w:eastAsia="Calibri" w:cs="Calibri"/>
          <w:sz w:val="16"/>
          <w:szCs w:val="16"/>
        </w:rPr>
        <w:t xml:space="preserve"> from the speed of the satellites. </w:t>
      </w:r>
      <w:r>
        <w:rPr>
          <w:rFonts w:eastAsia="Calibri" w:cs="Calibri"/>
          <w:sz w:val="20"/>
          <w:szCs w:val="20"/>
          <w:highlight w:val="cyan"/>
          <w:u w:val="single"/>
        </w:rPr>
        <w:t>Also</w:t>
      </w:r>
      <w:r>
        <w:rPr>
          <w:rFonts w:eastAsia="Calibri" w:cs="Calibri"/>
          <w:sz w:val="20"/>
          <w:szCs w:val="20"/>
          <w:u w:val="single"/>
        </w:rPr>
        <w:t xml:space="preserve">, it’s quite expensive to get a satellite here, and so there aren’t many, </w:t>
      </w:r>
      <w:r>
        <w:rPr>
          <w:rFonts w:eastAsia="Calibri" w:cs="Calibri"/>
          <w:sz w:val="20"/>
          <w:szCs w:val="20"/>
          <w:highlight w:val="cyan"/>
          <w:u w:val="single"/>
        </w:rPr>
        <w:t>only</w:t>
      </w:r>
      <w:r>
        <w:rPr>
          <w:rFonts w:eastAsia="Calibri" w:cs="Calibri"/>
          <w:sz w:val="20"/>
          <w:szCs w:val="20"/>
          <w:u w:val="single"/>
        </w:rPr>
        <w:t xml:space="preserve"> about </w:t>
      </w:r>
      <w:r>
        <w:rPr>
          <w:rFonts w:eastAsia="Calibri" w:cs="Calibri"/>
          <w:sz w:val="20"/>
          <w:szCs w:val="20"/>
          <w:highlight w:val="cyan"/>
          <w:u w:val="single"/>
        </w:rPr>
        <w:t>one</w:t>
      </w:r>
      <w:r>
        <w:rPr>
          <w:rFonts w:eastAsia="Calibri" w:cs="Calibri"/>
          <w:sz w:val="20"/>
          <w:szCs w:val="20"/>
          <w:u w:val="single"/>
        </w:rPr>
        <w:t xml:space="preserve"> satellite </w:t>
      </w:r>
      <w:r>
        <w:rPr>
          <w:rFonts w:eastAsia="Calibri" w:cs="Calibri"/>
          <w:sz w:val="20"/>
          <w:szCs w:val="20"/>
          <w:highlight w:val="cyan"/>
          <w:u w:val="single"/>
        </w:rPr>
        <w:t>per 1000km</w:t>
      </w:r>
      <w:r>
        <w:rPr>
          <w:rFonts w:eastAsia="Calibri" w:cs="Calibri"/>
          <w:sz w:val="20"/>
          <w:szCs w:val="20"/>
          <w:u w:val="single"/>
        </w:rPr>
        <w:t xml:space="preserve"> of the ring. Kessler is </w:t>
      </w:r>
      <w:r>
        <w:rPr>
          <w:rFonts w:eastAsia="Calibri" w:cs="Calibri"/>
          <w:sz w:val="20"/>
          <w:szCs w:val="20"/>
          <w:highlight w:val="cyan"/>
          <w:u w:val="single"/>
        </w:rPr>
        <w:t>not a problem</w:t>
      </w:r>
    </w:p>
    <w:p w14:paraId="370CA8BA" w14:textId="77777777" w:rsidR="00E94A47" w:rsidRDefault="00E94A47" w:rsidP="00016EBA">
      <w:pPr>
        <w:spacing w:line="240" w:lineRule="auto"/>
        <w:rPr>
          <w:rFonts w:eastAsia="Calibri" w:cs="Calibri"/>
          <w:sz w:val="20"/>
          <w:szCs w:val="20"/>
          <w:u w:val="single"/>
        </w:rPr>
      </w:pPr>
    </w:p>
    <w:p w14:paraId="69CF136C" w14:textId="77777777" w:rsidR="00E94A47" w:rsidRDefault="00E94A47" w:rsidP="00016EBA">
      <w:pPr>
        <w:spacing w:line="240" w:lineRule="auto"/>
        <w:rPr>
          <w:rFonts w:eastAsia="Calibri" w:cs="Calibri"/>
          <w:sz w:val="20"/>
          <w:szCs w:val="20"/>
          <w:u w:val="single"/>
        </w:rPr>
      </w:pPr>
    </w:p>
    <w:p w14:paraId="69B0AAFB" w14:textId="77777777" w:rsidR="00E94A47" w:rsidRDefault="00E94A47" w:rsidP="00016EBA">
      <w:pPr>
        <w:spacing w:line="240" w:lineRule="auto"/>
        <w:rPr>
          <w:rFonts w:eastAsia="Calibri" w:cs="Calibri"/>
          <w:sz w:val="20"/>
          <w:szCs w:val="20"/>
          <w:u w:val="single"/>
        </w:rPr>
      </w:pPr>
    </w:p>
    <w:p w14:paraId="3BE50E97" w14:textId="77777777" w:rsidR="00E94A47" w:rsidRDefault="00E94A47" w:rsidP="00016EBA">
      <w:pPr>
        <w:spacing w:line="240" w:lineRule="auto"/>
        <w:rPr>
          <w:rFonts w:eastAsia="Calibri" w:cs="Calibri"/>
          <w:sz w:val="20"/>
          <w:szCs w:val="20"/>
          <w:u w:val="single"/>
        </w:rPr>
      </w:pPr>
    </w:p>
    <w:p w14:paraId="47822FD6" w14:textId="399C4A8E" w:rsidR="00016EBA" w:rsidRDefault="00016EBA" w:rsidP="00016EBA">
      <w:pPr>
        <w:spacing w:line="240" w:lineRule="auto"/>
        <w:rPr>
          <w:rFonts w:eastAsia="Calibri" w:cs="Calibri"/>
          <w:sz w:val="16"/>
          <w:szCs w:val="16"/>
        </w:rPr>
      </w:pPr>
      <w:r>
        <w:rPr>
          <w:rFonts w:eastAsia="Calibri" w:cs="Calibri"/>
          <w:sz w:val="20"/>
          <w:szCs w:val="20"/>
          <w:u w:val="single"/>
        </w:rPr>
        <w:t xml:space="preserve"> here</w:t>
      </w:r>
      <w:r>
        <w:rPr>
          <w:rFonts w:eastAsia="Calibri" w:cs="Calibri"/>
          <w:sz w:val="16"/>
          <w:szCs w:val="16"/>
        </w:rPr>
        <w:t>.</w:t>
      </w:r>
    </w:p>
    <w:p w14:paraId="6872058C" w14:textId="77777777" w:rsidR="00016EBA" w:rsidRDefault="00016EBA" w:rsidP="00016EBA">
      <w:pPr>
        <w:spacing w:line="240" w:lineRule="auto"/>
        <w:rPr>
          <w:rFonts w:eastAsia="Calibri" w:cs="Calibri"/>
          <w:sz w:val="16"/>
          <w:szCs w:val="16"/>
        </w:rPr>
      </w:pPr>
      <w:r>
        <w:rPr>
          <w:rFonts w:eastAsia="Calibri" w:cs="Calibri"/>
          <w:sz w:val="16"/>
          <w:szCs w:val="16"/>
        </w:rPr>
        <w:t>How bad could Kessler Syndrome in High LEO be?</w:t>
      </w:r>
    </w:p>
    <w:p w14:paraId="794BBFC5" w14:textId="77777777" w:rsidR="00016EBA" w:rsidRDefault="00016EBA" w:rsidP="00016EBA">
      <w:pPr>
        <w:spacing w:line="240" w:lineRule="auto"/>
        <w:rPr>
          <w:rFonts w:eastAsia="Calibri" w:cs="Calibri"/>
          <w:sz w:val="16"/>
          <w:szCs w:val="16"/>
        </w:rPr>
      </w:pPr>
      <w:r>
        <w:rPr>
          <w:rFonts w:eastAsia="Calibri" w:cs="Calibri"/>
          <w:sz w:val="16"/>
          <w:szCs w:val="16"/>
        </w:rPr>
        <w:t xml:space="preserve">Let’s </w:t>
      </w:r>
      <w:r>
        <w:rPr>
          <w:rFonts w:eastAsia="Calibri" w:cs="Calibri"/>
          <w:sz w:val="20"/>
          <w:szCs w:val="20"/>
          <w:highlight w:val="cyan"/>
          <w:u w:val="single"/>
        </w:rPr>
        <w:t xml:space="preserve">imagine a </w:t>
      </w:r>
      <w:proofErr w:type="gramStart"/>
      <w:r>
        <w:rPr>
          <w:rFonts w:eastAsia="Calibri" w:cs="Calibri"/>
          <w:sz w:val="20"/>
          <w:szCs w:val="20"/>
          <w:highlight w:val="cyan"/>
          <w:u w:val="single"/>
        </w:rPr>
        <w:t>worst case</w:t>
      </w:r>
      <w:proofErr w:type="gramEnd"/>
      <w:r>
        <w:rPr>
          <w:rFonts w:eastAsia="Calibri" w:cs="Calibri"/>
          <w:sz w:val="20"/>
          <w:szCs w:val="20"/>
          <w:u w:val="single"/>
        </w:rPr>
        <w:t xml:space="preserve"> scenario</w:t>
      </w:r>
      <w:r>
        <w:rPr>
          <w:rFonts w:eastAsia="Calibri" w:cs="Calibri"/>
          <w:sz w:val="16"/>
          <w:szCs w:val="16"/>
        </w:rPr>
        <w:t>.</w:t>
      </w:r>
    </w:p>
    <w:p w14:paraId="6A08E8B1" w14:textId="77777777" w:rsidR="00016EBA" w:rsidRDefault="00016EBA" w:rsidP="00016EBA">
      <w:pPr>
        <w:spacing w:line="240" w:lineRule="auto"/>
        <w:rPr>
          <w:rFonts w:eastAsia="Calibri" w:cs="Calibri"/>
          <w:sz w:val="20"/>
          <w:szCs w:val="20"/>
          <w:u w:val="single"/>
        </w:rPr>
      </w:pPr>
      <w:r>
        <w:rPr>
          <w:rFonts w:eastAsia="Calibri" w:cs="Calibri"/>
          <w:sz w:val="20"/>
          <w:szCs w:val="20"/>
          <w:u w:val="single"/>
        </w:rPr>
        <w:lastRenderedPageBreak/>
        <w:t>An evil alien</w:t>
      </w:r>
      <w:r>
        <w:rPr>
          <w:rFonts w:eastAsia="Calibri" w:cs="Calibri"/>
          <w:sz w:val="16"/>
          <w:szCs w:val="16"/>
        </w:rPr>
        <w:t xml:space="preserve"> intelligence </w:t>
      </w:r>
      <w:r>
        <w:rPr>
          <w:rFonts w:eastAsia="Calibri" w:cs="Calibri"/>
          <w:sz w:val="20"/>
          <w:szCs w:val="20"/>
          <w:u w:val="single"/>
        </w:rPr>
        <w:t>chops up everything in High LEO, turning it into 1cm cubes of death</w:t>
      </w:r>
      <w:r>
        <w:rPr>
          <w:rFonts w:eastAsia="Calibri" w:cs="Calibri"/>
          <w:sz w:val="16"/>
          <w:szCs w:val="16"/>
        </w:rPr>
        <w:t xml:space="preserve"> orbiting at 1000km, </w:t>
      </w:r>
      <w:r>
        <w:rPr>
          <w:rFonts w:eastAsia="Calibri" w:cs="Calibri"/>
          <w:sz w:val="20"/>
          <w:szCs w:val="20"/>
          <w:u w:val="single"/>
        </w:rPr>
        <w:t>spread</w:t>
      </w:r>
      <w:r>
        <w:rPr>
          <w:rFonts w:eastAsia="Calibri" w:cs="Calibri"/>
          <w:sz w:val="16"/>
          <w:szCs w:val="16"/>
        </w:rPr>
        <w:t xml:space="preserve"> as </w:t>
      </w:r>
      <w:r>
        <w:rPr>
          <w:rFonts w:eastAsia="Calibri" w:cs="Calibri"/>
          <w:sz w:val="20"/>
          <w:szCs w:val="20"/>
          <w:u w:val="single"/>
        </w:rPr>
        <w:t>evenly</w:t>
      </w:r>
      <w:r>
        <w:rPr>
          <w:rFonts w:eastAsia="Calibri" w:cs="Calibri"/>
          <w:sz w:val="16"/>
          <w:szCs w:val="16"/>
        </w:rPr>
        <w:t xml:space="preserve"> across the surface of this sphere as orbital mechanics would allow. </w:t>
      </w:r>
      <w:r>
        <w:rPr>
          <w:rFonts w:eastAsia="Calibri" w:cs="Calibri"/>
          <w:sz w:val="20"/>
          <w:szCs w:val="20"/>
          <w:u w:val="single"/>
        </w:rPr>
        <w:t>Is humanity cut off from space?</w:t>
      </w:r>
    </w:p>
    <w:p w14:paraId="72D3BF84" w14:textId="77777777" w:rsidR="00016EBA" w:rsidRDefault="00016EBA" w:rsidP="00016EBA">
      <w:pPr>
        <w:spacing w:line="240" w:lineRule="auto"/>
        <w:rPr>
          <w:rFonts w:eastAsia="Calibri" w:cs="Calibri"/>
          <w:sz w:val="16"/>
          <w:szCs w:val="16"/>
        </w:rPr>
      </w:pPr>
      <w:r>
        <w:rPr>
          <w:rFonts w:eastAsia="Calibri" w:cs="Calibri"/>
          <w:sz w:val="16"/>
          <w:szCs w:val="16"/>
        </w:rPr>
        <w:t xml:space="preserve">I’m guessing </w:t>
      </w:r>
      <w:r>
        <w:rPr>
          <w:rFonts w:eastAsia="Calibri" w:cs="Calibri"/>
          <w:sz w:val="20"/>
          <w:szCs w:val="20"/>
          <w:u w:val="single"/>
        </w:rPr>
        <w:t>the world has launched</w:t>
      </w:r>
      <w:r>
        <w:rPr>
          <w:rFonts w:eastAsia="Calibri" w:cs="Calibri"/>
          <w:sz w:val="16"/>
          <w:szCs w:val="16"/>
        </w:rPr>
        <w:t xml:space="preserve"> about </w:t>
      </w:r>
      <w:r>
        <w:rPr>
          <w:rFonts w:eastAsia="Calibri" w:cs="Calibri"/>
          <w:sz w:val="20"/>
          <w:szCs w:val="20"/>
          <w:u w:val="single"/>
        </w:rPr>
        <w:t>10,000 tons of satellites total</w:t>
      </w:r>
      <w:r>
        <w:rPr>
          <w:rFonts w:eastAsia="Calibri" w:cs="Calibri"/>
          <w:sz w:val="16"/>
          <w:szCs w:val="16"/>
        </w:rPr>
        <w:t xml:space="preserve">. For guessing purposes, </w:t>
      </w:r>
      <w:r>
        <w:rPr>
          <w:rFonts w:eastAsia="Calibri" w:cs="Calibri"/>
          <w:sz w:val="20"/>
          <w:szCs w:val="20"/>
          <w:u w:val="single"/>
        </w:rPr>
        <w:t>I’ll assume 2,500 tons of satellites</w:t>
      </w:r>
      <w:r>
        <w:rPr>
          <w:rFonts w:eastAsia="Calibri" w:cs="Calibri"/>
          <w:sz w:val="16"/>
          <w:szCs w:val="16"/>
        </w:rPr>
        <w:t xml:space="preserve"> and junk </w:t>
      </w:r>
      <w:r>
        <w:rPr>
          <w:rFonts w:eastAsia="Calibri" w:cs="Calibri"/>
          <w:sz w:val="20"/>
          <w:szCs w:val="20"/>
          <w:u w:val="single"/>
        </w:rPr>
        <w:t>currently in High LEO</w:t>
      </w:r>
      <w:r>
        <w:rPr>
          <w:rFonts w:eastAsia="Calibri" w:cs="Calibri"/>
          <w:sz w:val="16"/>
          <w:szCs w:val="16"/>
        </w:rPr>
        <w:t xml:space="preserve">. If satellites are made of aluminum, with a density of 2.70 g/cm3, </w:t>
      </w:r>
      <w:r>
        <w:rPr>
          <w:rFonts w:eastAsia="Calibri" w:cs="Calibri"/>
          <w:sz w:val="20"/>
          <w:szCs w:val="20"/>
          <w:u w:val="single"/>
        </w:rPr>
        <w:t>then that’s 839,985,870 1cm cubes</w:t>
      </w:r>
      <w:r>
        <w:rPr>
          <w:rFonts w:eastAsia="Calibri" w:cs="Calibri"/>
          <w:sz w:val="16"/>
          <w:szCs w:val="16"/>
        </w:rPr>
        <w:t xml:space="preserve">. A sphere for an orbit of 1,000km has a surface area of 682,752,000 square KM. </w:t>
      </w:r>
      <w:proofErr w:type="gramStart"/>
      <w:r>
        <w:rPr>
          <w:rFonts w:eastAsia="Calibri" w:cs="Calibri"/>
          <w:sz w:val="16"/>
          <w:szCs w:val="16"/>
        </w:rPr>
        <w:t>So</w:t>
      </w:r>
      <w:proofErr w:type="gramEnd"/>
      <w:r>
        <w:rPr>
          <w:rFonts w:eastAsia="Calibri" w:cs="Calibri"/>
          <w:sz w:val="16"/>
          <w:szCs w:val="16"/>
        </w:rPr>
        <w:t xml:space="preserve"> </w:t>
      </w:r>
      <w:r>
        <w:rPr>
          <w:rFonts w:eastAsia="Calibri" w:cs="Calibri"/>
          <w:sz w:val="20"/>
          <w:szCs w:val="20"/>
          <w:u w:val="single"/>
        </w:rPr>
        <w:t>there would be one cube</w:t>
      </w:r>
      <w:r>
        <w:rPr>
          <w:rFonts w:eastAsia="Calibri" w:cs="Calibri"/>
          <w:sz w:val="16"/>
          <w:szCs w:val="16"/>
        </w:rPr>
        <w:t xml:space="preserve"> of junk </w:t>
      </w:r>
      <w:r>
        <w:rPr>
          <w:rFonts w:eastAsia="Calibri" w:cs="Calibri"/>
          <w:sz w:val="20"/>
          <w:szCs w:val="20"/>
          <w:u w:val="single"/>
        </w:rPr>
        <w:t xml:space="preserve">per .81 square KM. If a rocket traveled through that, its </w:t>
      </w:r>
      <w:r>
        <w:rPr>
          <w:rFonts w:eastAsia="Calibri" w:cs="Calibri"/>
          <w:sz w:val="20"/>
          <w:szCs w:val="20"/>
          <w:highlight w:val="cyan"/>
          <w:u w:val="single"/>
        </w:rPr>
        <w:t>odds of hitting</w:t>
      </w:r>
      <w:r>
        <w:rPr>
          <w:rFonts w:eastAsia="Calibri" w:cs="Calibri"/>
          <w:sz w:val="20"/>
          <w:szCs w:val="20"/>
          <w:u w:val="single"/>
        </w:rPr>
        <w:t xml:space="preserve"> that cube </w:t>
      </w:r>
      <w:r>
        <w:rPr>
          <w:rFonts w:eastAsia="Calibri" w:cs="Calibri"/>
          <w:sz w:val="20"/>
          <w:szCs w:val="20"/>
          <w:highlight w:val="cyan"/>
          <w:u w:val="single"/>
        </w:rPr>
        <w:t>are tiny - less than 1 in 10,000</w:t>
      </w:r>
      <w:r>
        <w:rPr>
          <w:rFonts w:eastAsia="Calibri" w:cs="Calibri"/>
          <w:sz w:val="16"/>
          <w:szCs w:val="16"/>
        </w:rPr>
        <w:t>.</w:t>
      </w:r>
    </w:p>
    <w:p w14:paraId="40671667" w14:textId="77777777" w:rsidR="00016EBA" w:rsidRDefault="00016EBA" w:rsidP="00016EBA">
      <w:pPr>
        <w:spacing w:line="240" w:lineRule="auto"/>
        <w:rPr>
          <w:rFonts w:eastAsia="Calibri" w:cs="Calibri"/>
          <w:sz w:val="16"/>
          <w:szCs w:val="16"/>
        </w:rPr>
      </w:pPr>
      <w:r>
        <w:rPr>
          <w:rFonts w:eastAsia="Calibri" w:cs="Calibri"/>
          <w:sz w:val="16"/>
          <w:szCs w:val="16"/>
        </w:rPr>
        <w:t xml:space="preserve">So </w:t>
      </w:r>
      <w:r>
        <w:rPr>
          <w:rFonts w:eastAsia="Calibri" w:cs="Calibri"/>
          <w:sz w:val="20"/>
          <w:szCs w:val="20"/>
          <w:u w:val="single"/>
        </w:rPr>
        <w:t xml:space="preserve">even in the worst case, </w:t>
      </w:r>
      <w:r>
        <w:rPr>
          <w:rFonts w:eastAsia="Calibri" w:cs="Calibri"/>
          <w:sz w:val="20"/>
          <w:szCs w:val="20"/>
          <w:highlight w:val="cyan"/>
          <w:u w:val="single"/>
        </w:rPr>
        <w:t>we don’t lose access</w:t>
      </w:r>
      <w:r>
        <w:rPr>
          <w:rFonts w:eastAsia="Calibri" w:cs="Calibri"/>
          <w:sz w:val="20"/>
          <w:szCs w:val="20"/>
          <w:u w:val="single"/>
        </w:rPr>
        <w:t xml:space="preserve"> to space</w:t>
      </w:r>
      <w:r>
        <w:rPr>
          <w:rFonts w:eastAsia="Calibri" w:cs="Calibri"/>
          <w:sz w:val="16"/>
          <w:szCs w:val="16"/>
        </w:rPr>
        <w:t>.</w:t>
      </w:r>
    </w:p>
    <w:p w14:paraId="4DD3332D" w14:textId="77777777" w:rsidR="00016EBA" w:rsidRDefault="00016EBA" w:rsidP="00016EBA">
      <w:pPr>
        <w:spacing w:line="240" w:lineRule="auto"/>
        <w:rPr>
          <w:rFonts w:eastAsia="Calibri" w:cs="Calibri"/>
          <w:sz w:val="16"/>
          <w:szCs w:val="16"/>
        </w:rPr>
      </w:pPr>
      <w:r>
        <w:rPr>
          <w:rFonts w:eastAsia="Calibri" w:cs="Calibri"/>
          <w:sz w:val="16"/>
          <w:szCs w:val="16"/>
        </w:rPr>
        <w:t xml:space="preserve">Now though you can travel through the debris, you couldn’t keep a satellite alive for long in this orbit of death. </w:t>
      </w:r>
      <w:r>
        <w:rPr>
          <w:rFonts w:eastAsia="Calibri" w:cs="Calibri"/>
          <w:sz w:val="20"/>
          <w:szCs w:val="20"/>
          <w:u w:val="single"/>
        </w:rPr>
        <w:t>Kessler</w:t>
      </w:r>
      <w:r>
        <w:rPr>
          <w:rFonts w:eastAsia="Calibri" w:cs="Calibri"/>
          <w:sz w:val="16"/>
          <w:szCs w:val="16"/>
        </w:rPr>
        <w:t xml:space="preserve"> Syndrome </w:t>
      </w:r>
      <w:r>
        <w:rPr>
          <w:rFonts w:eastAsia="Calibri" w:cs="Calibri"/>
          <w:sz w:val="20"/>
          <w:szCs w:val="20"/>
          <w:u w:val="single"/>
        </w:rPr>
        <w:t>at its worst just prevents us from putting satellites in certain orbits</w:t>
      </w:r>
      <w:r>
        <w:rPr>
          <w:rFonts w:eastAsia="Calibri" w:cs="Calibri"/>
          <w:sz w:val="16"/>
          <w:szCs w:val="16"/>
        </w:rPr>
        <w:t>.</w:t>
      </w:r>
    </w:p>
    <w:p w14:paraId="3A5F234F" w14:textId="77777777" w:rsidR="00016EBA" w:rsidRDefault="00016EBA" w:rsidP="00016EBA">
      <w:pPr>
        <w:spacing w:line="240" w:lineRule="auto"/>
        <w:rPr>
          <w:rFonts w:eastAsia="Calibri" w:cs="Calibri"/>
          <w:sz w:val="20"/>
          <w:szCs w:val="20"/>
          <w:u w:val="single"/>
        </w:rPr>
      </w:pPr>
      <w:r>
        <w:rPr>
          <w:rFonts w:eastAsia="Calibri" w:cs="Calibri"/>
          <w:sz w:val="20"/>
          <w:szCs w:val="20"/>
          <w:highlight w:val="cyan"/>
          <w:u w:val="single"/>
        </w:rPr>
        <w:t>In real life</w:t>
      </w:r>
      <w:r>
        <w:rPr>
          <w:rFonts w:eastAsia="Calibri" w:cs="Calibri"/>
          <w:sz w:val="20"/>
          <w:szCs w:val="20"/>
          <w:u w:val="single"/>
        </w:rPr>
        <w:t xml:space="preserve">, there’s </w:t>
      </w:r>
      <w:r>
        <w:rPr>
          <w:rFonts w:eastAsia="Calibri" w:cs="Calibri"/>
          <w:sz w:val="20"/>
          <w:szCs w:val="20"/>
          <w:highlight w:val="cyan"/>
          <w:u w:val="single"/>
        </w:rPr>
        <w:t>a lot of factors</w:t>
      </w:r>
      <w:r>
        <w:rPr>
          <w:rFonts w:eastAsia="Calibri" w:cs="Calibri"/>
          <w:sz w:val="20"/>
          <w:szCs w:val="20"/>
          <w:u w:val="single"/>
        </w:rPr>
        <w:t xml:space="preserve"> that </w:t>
      </w:r>
      <w:r>
        <w:rPr>
          <w:rFonts w:eastAsia="Calibri" w:cs="Calibri"/>
          <w:sz w:val="20"/>
          <w:szCs w:val="20"/>
          <w:highlight w:val="cyan"/>
          <w:u w:val="single"/>
        </w:rPr>
        <w:t>make Kessler</w:t>
      </w:r>
      <w:r>
        <w:rPr>
          <w:rFonts w:eastAsia="Calibri" w:cs="Calibri"/>
          <w:sz w:val="20"/>
          <w:szCs w:val="20"/>
          <w:u w:val="single"/>
        </w:rPr>
        <w:t xml:space="preserve"> syndrome </w:t>
      </w:r>
      <w:r>
        <w:rPr>
          <w:rFonts w:eastAsia="Calibri" w:cs="Calibri"/>
          <w:sz w:val="20"/>
          <w:szCs w:val="20"/>
          <w:highlight w:val="cyan"/>
          <w:u w:val="single"/>
        </w:rPr>
        <w:t>even less</w:t>
      </w:r>
      <w:r>
        <w:rPr>
          <w:rFonts w:eastAsia="Calibri" w:cs="Calibri"/>
          <w:sz w:val="20"/>
          <w:szCs w:val="20"/>
          <w:u w:val="single"/>
        </w:rPr>
        <w:t xml:space="preserve"> of </w:t>
      </w:r>
      <w:r>
        <w:rPr>
          <w:rFonts w:eastAsia="Calibri" w:cs="Calibri"/>
          <w:sz w:val="20"/>
          <w:szCs w:val="20"/>
          <w:highlight w:val="cyan"/>
          <w:u w:val="single"/>
        </w:rPr>
        <w:t>a problem</w:t>
      </w:r>
      <w:r>
        <w:rPr>
          <w:rFonts w:eastAsia="Calibri" w:cs="Calibri"/>
          <w:sz w:val="20"/>
          <w:szCs w:val="20"/>
          <w:u w:val="single"/>
        </w:rPr>
        <w:t xml:space="preserve"> than our worst case though experiment.</w:t>
      </w:r>
    </w:p>
    <w:p w14:paraId="6EDA5EFE" w14:textId="77777777" w:rsidR="00016EBA" w:rsidRPr="00677845" w:rsidRDefault="00016EBA" w:rsidP="00016EBA">
      <w:pPr>
        <w:numPr>
          <w:ilvl w:val="0"/>
          <w:numId w:val="12"/>
        </w:numPr>
        <w:spacing w:after="0" w:line="240" w:lineRule="auto"/>
        <w:rPr>
          <w:rFonts w:eastAsia="Calibri" w:cs="Calibri"/>
          <w:sz w:val="16"/>
          <w:szCs w:val="16"/>
        </w:rPr>
      </w:pPr>
      <w:r>
        <w:rPr>
          <w:rFonts w:eastAsia="Calibri" w:cs="Calibri"/>
          <w:sz w:val="20"/>
          <w:szCs w:val="20"/>
          <w:highlight w:val="cyan"/>
          <w:u w:val="single"/>
        </w:rPr>
        <w:t>Debris</w:t>
      </w:r>
      <w:r>
        <w:rPr>
          <w:rFonts w:eastAsia="Calibri" w:cs="Calibri"/>
          <w:sz w:val="20"/>
          <w:szCs w:val="20"/>
          <w:u w:val="single"/>
        </w:rPr>
        <w:t xml:space="preserve"> would be </w:t>
      </w:r>
      <w:r>
        <w:rPr>
          <w:rFonts w:eastAsia="Calibri" w:cs="Calibri"/>
          <w:sz w:val="20"/>
          <w:szCs w:val="20"/>
          <w:highlight w:val="cyan"/>
          <w:u w:val="single"/>
        </w:rPr>
        <w:t>spread over</w:t>
      </w:r>
      <w:r>
        <w:rPr>
          <w:rFonts w:eastAsia="Calibri" w:cs="Calibri"/>
          <w:sz w:val="20"/>
          <w:szCs w:val="20"/>
          <w:u w:val="single"/>
        </w:rPr>
        <w:t xml:space="preserve"> a </w:t>
      </w:r>
      <w:r>
        <w:rPr>
          <w:rFonts w:eastAsia="Calibri" w:cs="Calibri"/>
          <w:sz w:val="20"/>
          <w:szCs w:val="20"/>
          <w:highlight w:val="cyan"/>
          <w:u w:val="single"/>
        </w:rPr>
        <w:t>volume</w:t>
      </w:r>
      <w:r>
        <w:rPr>
          <w:rFonts w:eastAsia="Calibri" w:cs="Calibri"/>
          <w:sz w:val="20"/>
          <w:szCs w:val="20"/>
          <w:u w:val="single"/>
        </w:rPr>
        <w:t xml:space="preserve"> of space, </w:t>
      </w:r>
      <w:r>
        <w:rPr>
          <w:rFonts w:eastAsia="Calibri" w:cs="Calibri"/>
          <w:sz w:val="20"/>
          <w:szCs w:val="20"/>
          <w:highlight w:val="cyan"/>
          <w:u w:val="single"/>
        </w:rPr>
        <w:t>not a single</w:t>
      </w:r>
      <w:r>
        <w:rPr>
          <w:rFonts w:eastAsia="Calibri" w:cs="Calibri"/>
          <w:sz w:val="20"/>
          <w:szCs w:val="20"/>
          <w:u w:val="single"/>
        </w:rPr>
        <w:t xml:space="preserve"> orbital </w:t>
      </w:r>
      <w:r>
        <w:rPr>
          <w:rFonts w:eastAsia="Calibri" w:cs="Calibri"/>
          <w:sz w:val="20"/>
          <w:szCs w:val="20"/>
          <w:highlight w:val="cyan"/>
          <w:u w:val="single"/>
        </w:rPr>
        <w:t>surface, making collisions orders of magnitudes less likely</w:t>
      </w:r>
    </w:p>
    <w:p w14:paraId="4A7B398C" w14:textId="77777777" w:rsidR="00016EBA" w:rsidRDefault="00016EBA" w:rsidP="00016EBA">
      <w:pPr>
        <w:spacing w:after="0" w:line="240" w:lineRule="auto"/>
        <w:rPr>
          <w:rFonts w:eastAsia="Calibri" w:cs="Calibri"/>
          <w:sz w:val="16"/>
          <w:szCs w:val="16"/>
        </w:rPr>
      </w:pPr>
    </w:p>
    <w:p w14:paraId="745B92B0" w14:textId="77777777" w:rsidR="00016EBA" w:rsidRDefault="00016EBA" w:rsidP="00016EBA">
      <w:pPr>
        <w:numPr>
          <w:ilvl w:val="0"/>
          <w:numId w:val="12"/>
        </w:numPr>
        <w:spacing w:after="0" w:line="240" w:lineRule="auto"/>
        <w:rPr>
          <w:rFonts w:eastAsia="Calibri" w:cs="Calibri"/>
          <w:sz w:val="16"/>
          <w:szCs w:val="16"/>
        </w:rPr>
      </w:pPr>
      <w:r>
        <w:rPr>
          <w:rFonts w:eastAsia="Calibri" w:cs="Calibri"/>
          <w:sz w:val="20"/>
          <w:szCs w:val="20"/>
          <w:highlight w:val="cyan"/>
          <w:u w:val="single"/>
        </w:rPr>
        <w:t>Most</w:t>
      </w:r>
      <w:r>
        <w:rPr>
          <w:rFonts w:eastAsia="Calibri" w:cs="Calibri"/>
          <w:sz w:val="20"/>
          <w:szCs w:val="20"/>
          <w:u w:val="single"/>
        </w:rPr>
        <w:t xml:space="preserve"> impact debris will </w:t>
      </w:r>
      <w:r>
        <w:rPr>
          <w:rFonts w:eastAsia="Calibri" w:cs="Calibri"/>
          <w:sz w:val="20"/>
          <w:szCs w:val="20"/>
          <w:highlight w:val="cyan"/>
          <w:u w:val="single"/>
        </w:rPr>
        <w:t>have</w:t>
      </w:r>
      <w:r>
        <w:rPr>
          <w:rFonts w:eastAsia="Calibri" w:cs="Calibri"/>
          <w:sz w:val="20"/>
          <w:szCs w:val="20"/>
          <w:u w:val="single"/>
        </w:rPr>
        <w:t xml:space="preserve"> a </w:t>
      </w:r>
      <w:r>
        <w:rPr>
          <w:rFonts w:eastAsia="Calibri" w:cs="Calibri"/>
          <w:sz w:val="20"/>
          <w:szCs w:val="20"/>
          <w:highlight w:val="cyan"/>
          <w:u w:val="single"/>
        </w:rPr>
        <w:t>slower</w:t>
      </w:r>
      <w:r>
        <w:rPr>
          <w:rFonts w:eastAsia="Calibri" w:cs="Calibri"/>
          <w:sz w:val="20"/>
          <w:szCs w:val="20"/>
          <w:u w:val="single"/>
        </w:rPr>
        <w:t xml:space="preserve"> orbital </w:t>
      </w:r>
      <w:r>
        <w:rPr>
          <w:rFonts w:eastAsia="Calibri" w:cs="Calibri"/>
          <w:sz w:val="20"/>
          <w:szCs w:val="20"/>
          <w:highlight w:val="cyan"/>
          <w:u w:val="single"/>
        </w:rPr>
        <w:t>velocity</w:t>
      </w:r>
      <w:r>
        <w:rPr>
          <w:rFonts w:eastAsia="Calibri" w:cs="Calibri"/>
          <w:sz w:val="20"/>
          <w:szCs w:val="20"/>
          <w:u w:val="single"/>
        </w:rPr>
        <w:t xml:space="preserve"> than either of its original pieces - </w:t>
      </w:r>
      <w:r>
        <w:rPr>
          <w:rFonts w:eastAsia="Calibri" w:cs="Calibri"/>
          <w:sz w:val="20"/>
          <w:szCs w:val="20"/>
          <w:highlight w:val="cyan"/>
          <w:u w:val="single"/>
        </w:rPr>
        <w:t>this makes it deorbit much sooner</w:t>
      </w:r>
      <w:r>
        <w:rPr>
          <w:rFonts w:eastAsia="Calibri" w:cs="Calibri"/>
          <w:sz w:val="16"/>
          <w:szCs w:val="16"/>
        </w:rPr>
        <w:t>.</w:t>
      </w:r>
    </w:p>
    <w:p w14:paraId="78175A2D" w14:textId="77777777" w:rsidR="00016EBA" w:rsidRDefault="00016EBA" w:rsidP="00016EBA">
      <w:pPr>
        <w:numPr>
          <w:ilvl w:val="0"/>
          <w:numId w:val="12"/>
        </w:numPr>
        <w:spacing w:after="0" w:line="240" w:lineRule="auto"/>
        <w:rPr>
          <w:rFonts w:eastAsia="Calibri" w:cs="Calibri"/>
          <w:sz w:val="16"/>
          <w:szCs w:val="16"/>
        </w:rPr>
      </w:pPr>
      <w:r>
        <w:rPr>
          <w:rFonts w:eastAsia="Calibri" w:cs="Calibri"/>
          <w:sz w:val="20"/>
          <w:szCs w:val="20"/>
          <w:u w:val="single"/>
        </w:rPr>
        <w:t xml:space="preserve">Any collision will create large and small objects. </w:t>
      </w:r>
      <w:r>
        <w:rPr>
          <w:rFonts w:eastAsia="Calibri" w:cs="Calibri"/>
          <w:sz w:val="20"/>
          <w:szCs w:val="20"/>
          <w:highlight w:val="cyan"/>
          <w:u w:val="single"/>
        </w:rPr>
        <w:t>Small objects</w:t>
      </w:r>
      <w:r>
        <w:rPr>
          <w:rFonts w:eastAsia="Calibri" w:cs="Calibri"/>
          <w:sz w:val="20"/>
          <w:szCs w:val="20"/>
          <w:u w:val="single"/>
        </w:rPr>
        <w:t xml:space="preserve"> are much more affected by atmospheric drag and </w:t>
      </w:r>
      <w:r>
        <w:rPr>
          <w:rFonts w:eastAsia="Calibri" w:cs="Calibri"/>
          <w:sz w:val="20"/>
          <w:szCs w:val="20"/>
          <w:highlight w:val="cyan"/>
          <w:u w:val="single"/>
        </w:rPr>
        <w:t>deorbit</w:t>
      </w:r>
      <w:r>
        <w:rPr>
          <w:rFonts w:eastAsia="Calibri" w:cs="Calibri"/>
          <w:sz w:val="20"/>
          <w:szCs w:val="20"/>
          <w:u w:val="single"/>
        </w:rPr>
        <w:t xml:space="preserve"> faster, even </w:t>
      </w:r>
      <w:r>
        <w:rPr>
          <w:rFonts w:eastAsia="Calibri" w:cs="Calibri"/>
          <w:sz w:val="20"/>
          <w:szCs w:val="20"/>
          <w:highlight w:val="cyan"/>
          <w:u w:val="single"/>
        </w:rPr>
        <w:t>in</w:t>
      </w:r>
      <w:r>
        <w:rPr>
          <w:rFonts w:eastAsia="Calibri" w:cs="Calibri"/>
          <w:sz w:val="20"/>
          <w:szCs w:val="20"/>
          <w:u w:val="single"/>
        </w:rPr>
        <w:t xml:space="preserve"> a few </w:t>
      </w:r>
      <w:r>
        <w:rPr>
          <w:rFonts w:eastAsia="Calibri" w:cs="Calibri"/>
          <w:sz w:val="20"/>
          <w:szCs w:val="20"/>
          <w:highlight w:val="cyan"/>
          <w:u w:val="single"/>
        </w:rPr>
        <w:t>months</w:t>
      </w:r>
      <w:r>
        <w:rPr>
          <w:rFonts w:eastAsia="Calibri" w:cs="Calibri"/>
          <w:sz w:val="20"/>
          <w:szCs w:val="20"/>
          <w:u w:val="single"/>
        </w:rPr>
        <w:t xml:space="preserve"> from high LEO. </w:t>
      </w:r>
      <w:r>
        <w:rPr>
          <w:rFonts w:eastAsia="Calibri" w:cs="Calibri"/>
          <w:sz w:val="20"/>
          <w:szCs w:val="20"/>
          <w:highlight w:val="cyan"/>
          <w:u w:val="single"/>
        </w:rPr>
        <w:t>Larger objects can be tracked</w:t>
      </w:r>
      <w:r>
        <w:rPr>
          <w:rFonts w:eastAsia="Calibri" w:cs="Calibri"/>
          <w:sz w:val="20"/>
          <w:szCs w:val="20"/>
          <w:u w:val="single"/>
        </w:rPr>
        <w:t xml:space="preserve"> by </w:t>
      </w:r>
      <w:proofErr w:type="gramStart"/>
      <w:r>
        <w:rPr>
          <w:rFonts w:eastAsia="Calibri" w:cs="Calibri"/>
          <w:sz w:val="20"/>
          <w:szCs w:val="20"/>
          <w:u w:val="single"/>
        </w:rPr>
        <w:t>earth based</w:t>
      </w:r>
      <w:proofErr w:type="gramEnd"/>
      <w:r>
        <w:rPr>
          <w:rFonts w:eastAsia="Calibri" w:cs="Calibri"/>
          <w:sz w:val="20"/>
          <w:szCs w:val="20"/>
          <w:u w:val="single"/>
        </w:rPr>
        <w:t xml:space="preserve"> radar </w:t>
      </w:r>
      <w:r>
        <w:rPr>
          <w:rFonts w:eastAsia="Calibri" w:cs="Calibri"/>
          <w:sz w:val="20"/>
          <w:szCs w:val="20"/>
          <w:highlight w:val="cyan"/>
          <w:u w:val="single"/>
        </w:rPr>
        <w:t>and avoided</w:t>
      </w:r>
      <w:r>
        <w:rPr>
          <w:rFonts w:eastAsia="Calibri" w:cs="Calibri"/>
          <w:sz w:val="16"/>
          <w:szCs w:val="16"/>
        </w:rPr>
        <w:t>.</w:t>
      </w:r>
    </w:p>
    <w:p w14:paraId="32EB7473" w14:textId="77777777" w:rsidR="00016EBA" w:rsidRDefault="00016EBA" w:rsidP="00016EBA">
      <w:pPr>
        <w:numPr>
          <w:ilvl w:val="0"/>
          <w:numId w:val="12"/>
        </w:numPr>
        <w:spacing w:after="0" w:line="240" w:lineRule="auto"/>
        <w:rPr>
          <w:rFonts w:eastAsia="Calibri" w:cs="Calibri"/>
          <w:sz w:val="16"/>
          <w:szCs w:val="16"/>
        </w:rPr>
      </w:pPr>
      <w:r>
        <w:rPr>
          <w:rFonts w:eastAsia="Calibri" w:cs="Calibri"/>
          <w:sz w:val="20"/>
          <w:szCs w:val="20"/>
          <w:u w:val="single"/>
        </w:rPr>
        <w:t xml:space="preserve">The planned big new </w:t>
      </w:r>
      <w:r>
        <w:rPr>
          <w:rFonts w:eastAsia="Calibri" w:cs="Calibri"/>
          <w:sz w:val="20"/>
          <w:szCs w:val="20"/>
          <w:highlight w:val="cyan"/>
          <w:u w:val="single"/>
        </w:rPr>
        <w:t>constellations are</w:t>
      </w:r>
      <w:r>
        <w:rPr>
          <w:rFonts w:eastAsia="Calibri" w:cs="Calibri"/>
          <w:sz w:val="20"/>
          <w:szCs w:val="20"/>
          <w:u w:val="single"/>
        </w:rPr>
        <w:t xml:space="preserve"> not in High LEO, but </w:t>
      </w:r>
      <w:r>
        <w:rPr>
          <w:rFonts w:eastAsia="Calibri" w:cs="Calibri"/>
          <w:sz w:val="20"/>
          <w:szCs w:val="20"/>
          <w:highlight w:val="cyan"/>
          <w:u w:val="single"/>
        </w:rPr>
        <w:t>in Low LEO</w:t>
      </w:r>
      <w:r>
        <w:rPr>
          <w:rFonts w:eastAsia="Calibri" w:cs="Calibri"/>
          <w:sz w:val="20"/>
          <w:szCs w:val="20"/>
          <w:u w:val="single"/>
        </w:rPr>
        <w:t xml:space="preserve"> for faster communications with the earth. They aren’t an issue for Kessler</w:t>
      </w:r>
      <w:r>
        <w:rPr>
          <w:rFonts w:eastAsia="Calibri" w:cs="Calibri"/>
          <w:sz w:val="16"/>
          <w:szCs w:val="16"/>
        </w:rPr>
        <w:t>.</w:t>
      </w:r>
    </w:p>
    <w:p w14:paraId="0DDF1C3F" w14:textId="77777777" w:rsidR="00016EBA" w:rsidRDefault="00016EBA" w:rsidP="00016EBA">
      <w:pPr>
        <w:numPr>
          <w:ilvl w:val="0"/>
          <w:numId w:val="12"/>
        </w:numPr>
        <w:spacing w:after="0" w:line="240" w:lineRule="auto"/>
        <w:rPr>
          <w:rFonts w:eastAsia="Calibri" w:cs="Calibri"/>
          <w:sz w:val="20"/>
          <w:szCs w:val="20"/>
        </w:rPr>
      </w:pPr>
      <w:r>
        <w:rPr>
          <w:rFonts w:eastAsia="Calibri" w:cs="Calibri"/>
          <w:sz w:val="20"/>
          <w:szCs w:val="20"/>
          <w:u w:val="single"/>
        </w:rPr>
        <w:t xml:space="preserve">Most importantly, </w:t>
      </w:r>
      <w:r>
        <w:rPr>
          <w:rFonts w:eastAsia="Calibri" w:cs="Calibri"/>
          <w:sz w:val="20"/>
          <w:szCs w:val="20"/>
          <w:highlight w:val="cyan"/>
          <w:u w:val="single"/>
        </w:rPr>
        <w:t>all new</w:t>
      </w:r>
      <w:r>
        <w:rPr>
          <w:rFonts w:eastAsia="Calibri" w:cs="Calibri"/>
          <w:sz w:val="16"/>
          <w:szCs w:val="16"/>
        </w:rPr>
        <w:t xml:space="preserve"> satellite </w:t>
      </w:r>
      <w:r>
        <w:rPr>
          <w:rFonts w:eastAsia="Calibri" w:cs="Calibri"/>
          <w:sz w:val="20"/>
          <w:szCs w:val="20"/>
          <w:highlight w:val="cyan"/>
          <w:u w:val="single"/>
        </w:rPr>
        <w:t>launches</w:t>
      </w:r>
      <w:r>
        <w:rPr>
          <w:rFonts w:eastAsia="Calibri" w:cs="Calibri"/>
          <w:sz w:val="20"/>
          <w:szCs w:val="20"/>
          <w:u w:val="single"/>
        </w:rPr>
        <w:t xml:space="preserve"> since the</w:t>
      </w:r>
      <w:r>
        <w:rPr>
          <w:rFonts w:eastAsia="Calibri" w:cs="Calibri"/>
          <w:sz w:val="16"/>
          <w:szCs w:val="16"/>
        </w:rPr>
        <w:t xml:space="preserve"> 19</w:t>
      </w:r>
      <w:r>
        <w:rPr>
          <w:rFonts w:eastAsia="Calibri" w:cs="Calibri"/>
          <w:sz w:val="20"/>
          <w:szCs w:val="20"/>
          <w:u w:val="single"/>
        </w:rPr>
        <w:t xml:space="preserve">90’s </w:t>
      </w:r>
      <w:proofErr w:type="gramStart"/>
      <w:r>
        <w:rPr>
          <w:rFonts w:eastAsia="Calibri" w:cs="Calibri"/>
          <w:sz w:val="20"/>
          <w:szCs w:val="20"/>
          <w:u w:val="single"/>
        </w:rPr>
        <w:t>are</w:t>
      </w:r>
      <w:proofErr w:type="gramEnd"/>
      <w:r>
        <w:rPr>
          <w:rFonts w:eastAsia="Calibri" w:cs="Calibri"/>
          <w:sz w:val="20"/>
          <w:szCs w:val="20"/>
          <w:u w:val="single"/>
        </w:rPr>
        <w:t xml:space="preserve"> required to </w:t>
      </w:r>
      <w:r>
        <w:rPr>
          <w:rFonts w:eastAsia="Calibri" w:cs="Calibri"/>
          <w:sz w:val="20"/>
          <w:szCs w:val="20"/>
          <w:highlight w:val="cyan"/>
          <w:u w:val="single"/>
        </w:rPr>
        <w:t>include a plan to</w:t>
      </w:r>
      <w:r>
        <w:rPr>
          <w:rFonts w:eastAsia="Calibri" w:cs="Calibri"/>
          <w:sz w:val="20"/>
          <w:szCs w:val="20"/>
          <w:u w:val="single"/>
        </w:rPr>
        <w:t xml:space="preserve"> get rid of the satellite at the end of its useful life (usually by </w:t>
      </w:r>
      <w:r>
        <w:rPr>
          <w:rFonts w:eastAsia="Calibri" w:cs="Calibri"/>
          <w:sz w:val="20"/>
          <w:szCs w:val="20"/>
          <w:highlight w:val="cyan"/>
          <w:u w:val="single"/>
        </w:rPr>
        <w:t>deorbit</w:t>
      </w:r>
      <w:r>
        <w:rPr>
          <w:rFonts w:eastAsia="Calibri" w:cs="Calibri"/>
          <w:sz w:val="20"/>
          <w:szCs w:val="20"/>
          <w:u w:val="single"/>
        </w:rPr>
        <w:t>ing)</w:t>
      </w:r>
    </w:p>
    <w:p w14:paraId="434B66C4" w14:textId="77777777" w:rsidR="00016EBA" w:rsidRDefault="00016EBA" w:rsidP="00016EBA">
      <w:pPr>
        <w:spacing w:line="240" w:lineRule="auto"/>
        <w:rPr>
          <w:rFonts w:eastAsia="Calibri" w:cs="Calibri"/>
          <w:sz w:val="16"/>
          <w:szCs w:val="16"/>
        </w:rPr>
      </w:pPr>
      <w:proofErr w:type="gramStart"/>
      <w:r>
        <w:rPr>
          <w:rFonts w:eastAsia="Calibri" w:cs="Calibri"/>
          <w:sz w:val="16"/>
          <w:szCs w:val="16"/>
        </w:rPr>
        <w:t>So</w:t>
      </w:r>
      <w:proofErr w:type="gramEnd"/>
      <w:r>
        <w:rPr>
          <w:rFonts w:eastAsia="Calibri" w:cs="Calibri"/>
          <w:sz w:val="16"/>
          <w:szCs w:val="16"/>
        </w:rPr>
        <w:t xml:space="preserve"> </w:t>
      </w:r>
      <w:r>
        <w:rPr>
          <w:rFonts w:eastAsia="Calibri" w:cs="Calibri"/>
          <w:sz w:val="20"/>
          <w:szCs w:val="20"/>
          <w:u w:val="single"/>
        </w:rPr>
        <w:t>the realistic worst case is that insurance premiums on satellites go up a bit. Given the current trend toward much smaller, cheaper micro satellites, this wouldn’t even have a huge effect</w:t>
      </w:r>
      <w:r>
        <w:rPr>
          <w:rFonts w:eastAsia="Calibri" w:cs="Calibri"/>
          <w:sz w:val="16"/>
          <w:szCs w:val="16"/>
        </w:rPr>
        <w:t>.</w:t>
      </w:r>
    </w:p>
    <w:p w14:paraId="3EB24ACA" w14:textId="77777777" w:rsidR="00016EBA" w:rsidRDefault="00016EBA" w:rsidP="00016EBA">
      <w:pPr>
        <w:spacing w:line="240" w:lineRule="auto"/>
        <w:rPr>
          <w:rFonts w:eastAsia="Calibri" w:cs="Calibri"/>
          <w:b/>
          <w:sz w:val="20"/>
          <w:szCs w:val="20"/>
        </w:rPr>
      </w:pPr>
      <w:r>
        <w:rPr>
          <w:rFonts w:eastAsia="Calibri" w:cs="Calibri"/>
          <w:sz w:val="16"/>
          <w:szCs w:val="16"/>
        </w:rPr>
        <w:t>I’m removing Kessler Syndrome from my list of things to worry about.</w:t>
      </w:r>
    </w:p>
    <w:p w14:paraId="58EBFC33" w14:textId="77777777" w:rsidR="00016EBA" w:rsidRPr="00C836DA" w:rsidRDefault="00016EBA" w:rsidP="00016EBA"/>
    <w:p w14:paraId="7037220B" w14:textId="77777777" w:rsidR="00016EBA" w:rsidRDefault="00016EBA" w:rsidP="00016EBA">
      <w:pPr>
        <w:pStyle w:val="Heading1"/>
      </w:pPr>
      <w:r>
        <w:lastRenderedPageBreak/>
        <w:t>Mining Good</w:t>
      </w:r>
    </w:p>
    <w:p w14:paraId="0E21E0F5" w14:textId="77777777" w:rsidR="00016EBA" w:rsidRDefault="00016EBA" w:rsidP="00016EBA">
      <w:pPr>
        <w:pStyle w:val="Heading2"/>
      </w:pPr>
      <w:r>
        <w:lastRenderedPageBreak/>
        <w:t>Short</w:t>
      </w:r>
    </w:p>
    <w:p w14:paraId="44BFCC47" w14:textId="77777777" w:rsidR="00016EBA" w:rsidRPr="00775B01" w:rsidRDefault="00016EBA" w:rsidP="00016EBA"/>
    <w:p w14:paraId="0D0C9F41" w14:textId="77777777" w:rsidR="00016EBA" w:rsidRDefault="00016EBA" w:rsidP="00016EBA">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384643D3" w14:textId="77777777" w:rsidR="00016EBA" w:rsidRDefault="00016EBA" w:rsidP="00016EBA">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7AA4CCDE" w14:textId="4B294032" w:rsidR="00016EBA" w:rsidRDefault="00016EBA" w:rsidP="00016EBA">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w:t>
      </w:r>
      <w:proofErr w:type="gramStart"/>
      <w:r w:rsidRPr="00184EB0">
        <w:rPr>
          <w:sz w:val="12"/>
        </w:rPr>
        <w:t>universe</w:t>
      </w:r>
      <w:proofErr w:type="gramEnd"/>
      <w:r w:rsidRPr="00184EB0">
        <w:rPr>
          <w:sz w:val="12"/>
        </w:rPr>
        <w:t xml:space="preserve"> then perhaps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lastRenderedPageBreak/>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w:t>
      </w:r>
      <w:r w:rsidRPr="000B5960">
        <w:rPr>
          <w:rStyle w:val="StyleUnderline"/>
        </w:rPr>
        <w:lastRenderedPageBreak/>
        <w:t xml:space="preserve">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890A771" w14:textId="30745565" w:rsidR="00AB0B3E" w:rsidRDefault="00AB0B3E" w:rsidP="00016EBA">
      <w:pPr>
        <w:rPr>
          <w:sz w:val="12"/>
        </w:rPr>
      </w:pPr>
    </w:p>
    <w:p w14:paraId="73FC8563" w14:textId="491E6C20" w:rsidR="00AB0B3E" w:rsidRPr="009E3F8B" w:rsidRDefault="00AB0B3E" w:rsidP="00AB0B3E">
      <w:pPr>
        <w:pStyle w:val="Heading4"/>
      </w:pPr>
      <w:r>
        <w:rPr>
          <w:rFonts w:cs="Times New Roman"/>
        </w:rPr>
        <w:t>commercial</w:t>
      </w:r>
      <w:r w:rsidRPr="009E3F8B">
        <w:rPr>
          <w:rFonts w:cs="Times New Roman"/>
        </w:rPr>
        <w:t xml:space="preserve"> mining’s key to </w:t>
      </w:r>
      <w:r>
        <w:rPr>
          <w:rFonts w:cs="Times New Roman"/>
        </w:rPr>
        <w:t>Space Colonization</w:t>
      </w:r>
      <w:r w:rsidRPr="009E3F8B">
        <w:rPr>
          <w:rFonts w:cs="Times New Roman"/>
        </w:rPr>
        <w:t xml:space="preserve"> – anything else risks extinction from an existential crisis  </w:t>
      </w:r>
    </w:p>
    <w:p w14:paraId="39961CAE" w14:textId="77777777" w:rsidR="00AB0B3E" w:rsidRPr="009E3F8B" w:rsidRDefault="00AB0B3E" w:rsidP="00AB0B3E">
      <w:r w:rsidRPr="009E3F8B">
        <w:rPr>
          <w:rStyle w:val="Style13ptBold"/>
        </w:rPr>
        <w:t xml:space="preserve">Williams ’17 </w:t>
      </w:r>
      <w:r w:rsidRPr="009E3F8B">
        <w:t xml:space="preserve">[Matt Williams, Writer for Universe Today. Citing A. J. Berliner, UC Berkeley; C. P. McKay. Space Sciences Division, NASA Ames Research Center; </w:t>
      </w:r>
      <w:proofErr w:type="spellStart"/>
      <w:r w:rsidRPr="009E3F8B">
        <w:t>Valeriy</w:t>
      </w:r>
      <w:proofErr w:type="spellEnd"/>
      <w:r w:rsidRPr="009E3F8B">
        <w:t xml:space="preserve"> Yakovlev, an astrophysicist and hydrogeologist from Laboratory of Water Quality in Kharkov, Ukraine. 3/10/17, “The future of space colonization – terraforming or space habitats?” </w:t>
      </w:r>
      <w:hyperlink r:id="rId11" w:history="1">
        <w:r w:rsidRPr="009E3F8B">
          <w:rPr>
            <w:rStyle w:val="Hyperlink"/>
          </w:rPr>
          <w:t>https://phys.org/news/2017-03-future-space-colonization-terraforming-habitats.html Accessed 1/2/20</w:t>
        </w:r>
      </w:hyperlink>
      <w:r w:rsidRPr="009E3F8B">
        <w:t xml:space="preserve"> *edited for gendered language]</w:t>
      </w:r>
    </w:p>
    <w:p w14:paraId="4ED70079" w14:textId="77777777" w:rsidR="00AB0B3E" w:rsidRDefault="00AB0B3E" w:rsidP="00AB0B3E">
      <w:pPr>
        <w:rPr>
          <w:sz w:val="16"/>
        </w:rPr>
      </w:pPr>
      <w:proofErr w:type="gramStart"/>
      <w:r w:rsidRPr="009E3F8B">
        <w:rPr>
          <w:sz w:val="16"/>
        </w:rPr>
        <w:t>In light of</w:t>
      </w:r>
      <w:proofErr w:type="gramEnd"/>
      <w:r w:rsidRPr="009E3F8B">
        <w:rPr>
          <w:sz w:val="16"/>
        </w:rPr>
        <w:t xml:space="preserve"> this, </w:t>
      </w:r>
      <w:proofErr w:type="spellStart"/>
      <w:r w:rsidRPr="009E3F8B">
        <w:rPr>
          <w:sz w:val="16"/>
        </w:rPr>
        <w:t>Yakolev</w:t>
      </w:r>
      <w:proofErr w:type="spellEnd"/>
      <w:r w:rsidRPr="009E3F8B">
        <w:rPr>
          <w:sz w:val="16"/>
        </w:rPr>
        <w:t xml:space="preserve"> presents what he considers to be </w:t>
      </w:r>
      <w:r w:rsidRPr="009E3F8B">
        <w:rPr>
          <w:rStyle w:val="StyleUnderline"/>
        </w:rPr>
        <w:t>the most likely prospects for humanity's exit to space between now and 2030</w:t>
      </w:r>
      <w:r w:rsidRPr="009E3F8B">
        <w:rPr>
          <w:sz w:val="16"/>
        </w:rPr>
        <w:t xml:space="preserve">. This will </w:t>
      </w:r>
      <w:r w:rsidRPr="009E3F8B">
        <w:rPr>
          <w:rStyle w:val="StyleUnderline"/>
        </w:rPr>
        <w:t xml:space="preserve">include the creation of </w:t>
      </w:r>
      <w:r w:rsidRPr="00F35472">
        <w:rPr>
          <w:rStyle w:val="StyleUnderline"/>
          <w:highlight w:val="green"/>
        </w:rPr>
        <w:t xml:space="preserve">the first </w:t>
      </w:r>
      <w:r w:rsidRPr="00F35472">
        <w:rPr>
          <w:rStyle w:val="Emphasis"/>
          <w:highlight w:val="green"/>
        </w:rPr>
        <w:t>space biospheres</w:t>
      </w:r>
      <w:r w:rsidRPr="009E3F8B">
        <w:rPr>
          <w:rStyle w:val="StyleUnderline"/>
        </w:rPr>
        <w:t xml:space="preserve"> with </w:t>
      </w:r>
      <w:r w:rsidRPr="009E3F8B">
        <w:rPr>
          <w:rStyle w:val="Emphasis"/>
        </w:rPr>
        <w:t>artificial gravity</w:t>
      </w:r>
      <w:r w:rsidRPr="009E3F8B">
        <w:rPr>
          <w:sz w:val="16"/>
        </w:rPr>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9E3F8B">
        <w:rPr>
          <w:sz w:val="16"/>
        </w:rPr>
        <w:t xml:space="preserve">. </w:t>
      </w:r>
      <w:r w:rsidRPr="009E3F8B">
        <w:rPr>
          <w:rStyle w:val="StyleUnderline"/>
        </w:rPr>
        <w:t xml:space="preserve">These </w:t>
      </w:r>
      <w:r w:rsidRPr="00F35472">
        <w:rPr>
          <w:rStyle w:val="StyleUnderline"/>
          <w:highlight w:val="green"/>
        </w:rPr>
        <w:t>habitats could be serviced thanks to</w:t>
      </w:r>
      <w:r w:rsidRPr="009E3F8B">
        <w:rPr>
          <w:rStyle w:val="StyleUnderline"/>
        </w:rPr>
        <w:t xml:space="preserve"> the creation of</w:t>
      </w:r>
      <w:r w:rsidRPr="009E3F8B">
        <w:rPr>
          <w:sz w:val="16"/>
        </w:rPr>
        <w:t xml:space="preserve"> robotic </w:t>
      </w:r>
      <w:r w:rsidRPr="00F35472">
        <w:rPr>
          <w:rStyle w:val="StyleUnderline"/>
          <w:highlight w:val="green"/>
        </w:rPr>
        <w:t xml:space="preserve">spacecraft that could </w:t>
      </w:r>
      <w:r w:rsidRPr="00F35472">
        <w:rPr>
          <w:rStyle w:val="Emphasis"/>
          <w:highlight w:val="green"/>
        </w:rPr>
        <w:t>harvest resources</w:t>
      </w:r>
      <w:r w:rsidRPr="00F35472">
        <w:rPr>
          <w:rStyle w:val="StyleUnderline"/>
          <w:highlight w:val="green"/>
        </w:rPr>
        <w:t xml:space="preserve"> from</w:t>
      </w:r>
      <w:r w:rsidRPr="009E3F8B">
        <w:rPr>
          <w:sz w:val="16"/>
        </w:rPr>
        <w:t xml:space="preserve"> nearby bodies – such as the Moon and </w:t>
      </w:r>
      <w:r w:rsidRPr="009E3F8B">
        <w:rPr>
          <w:rStyle w:val="StyleUnderline"/>
        </w:rPr>
        <w:t>Near-Earth Objects (</w:t>
      </w:r>
      <w:r w:rsidRPr="00F35472">
        <w:rPr>
          <w:rStyle w:val="Emphasis"/>
          <w:highlight w:val="green"/>
        </w:rPr>
        <w:t>NEOs</w:t>
      </w:r>
      <w:r w:rsidRPr="009E3F8B">
        <w:rPr>
          <w:sz w:val="16"/>
        </w:rPr>
        <w:t xml:space="preserve">). </w:t>
      </w:r>
      <w:r w:rsidRPr="009E3F8B">
        <w:rPr>
          <w:rStyle w:val="StyleUnderline"/>
        </w:rPr>
        <w:t>This</w:t>
      </w:r>
      <w:r w:rsidRPr="009E3F8B">
        <w:rPr>
          <w:sz w:val="16"/>
        </w:rPr>
        <w:t xml:space="preserve"> concept </w:t>
      </w:r>
      <w:r w:rsidRPr="009E3F8B">
        <w:rPr>
          <w:rStyle w:val="StyleUnderline"/>
        </w:rPr>
        <w:t>would not only remove the need for planetary protections</w:t>
      </w:r>
      <w:r w:rsidRPr="009E3F8B">
        <w:rPr>
          <w:sz w:val="16"/>
        </w:rPr>
        <w:t xml:space="preserve"> – </w:t>
      </w:r>
      <w:proofErr w:type="gramStart"/>
      <w:r w:rsidRPr="009E3F8B">
        <w:rPr>
          <w:sz w:val="16"/>
        </w:rPr>
        <w:t>i.e.</w:t>
      </w:r>
      <w:proofErr w:type="gramEnd"/>
      <w:r w:rsidRPr="009E3F8B">
        <w:rPr>
          <w:sz w:val="16"/>
        </w:rPr>
        <w:t xml:space="preserve"> worries about contaminating Mars' biosphere (assuming the presence of bacterial life), </w:t>
      </w:r>
      <w:r w:rsidRPr="009E3F8B">
        <w:rPr>
          <w:rStyle w:val="StyleUnderline"/>
        </w:rPr>
        <w:t xml:space="preserve">it would also allow human beings to become </w:t>
      </w:r>
      <w:r w:rsidRPr="009E3F8B">
        <w:rPr>
          <w:rStyle w:val="Emphasis"/>
        </w:rPr>
        <w:t>accustomed to space</w:t>
      </w:r>
      <w:r w:rsidRPr="009E3F8B">
        <w:rPr>
          <w:rStyle w:val="StyleUnderline"/>
        </w:rPr>
        <w:t xml:space="preserve"> more </w:t>
      </w:r>
      <w:r w:rsidRPr="009E3F8B">
        <w:rPr>
          <w:rStyle w:val="Emphasis"/>
        </w:rPr>
        <w:t>gradually</w:t>
      </w:r>
      <w:r w:rsidRPr="009E3F8B">
        <w:rPr>
          <w:sz w:val="16"/>
        </w:rPr>
        <w:t xml:space="preserve">. </w:t>
      </w:r>
      <w:r w:rsidRPr="009E3F8B">
        <w:rPr>
          <w:sz w:val="16"/>
          <w:szCs w:val="16"/>
        </w:rPr>
        <w:t xml:space="preserve">As Yakovlev told Universe Today via email, the advantages to space habitats can be broken down into four points: </w:t>
      </w:r>
      <w:r w:rsidRPr="009E3F8B">
        <w:rPr>
          <w:sz w:val="16"/>
        </w:rPr>
        <w:t xml:space="preserve">"1. </w:t>
      </w:r>
      <w:r w:rsidRPr="009E3F8B">
        <w:rPr>
          <w:rStyle w:val="StyleUnderline"/>
        </w:rPr>
        <w:t>This is a universal way of mastering the infinite spaces of the Cosmos, both in the Solar System and outside it</w:t>
      </w:r>
      <w:r w:rsidRPr="009E3F8B">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9E3F8B">
        <w:rPr>
          <w:rStyle w:val="StyleUnderline"/>
        </w:rPr>
        <w:t xml:space="preserve">It is easier to create a </w:t>
      </w:r>
      <w:r w:rsidRPr="009E3F8B">
        <w:rPr>
          <w:rStyle w:val="Emphasis"/>
        </w:rPr>
        <w:t>protective magnetic field</w:t>
      </w:r>
      <w:r w:rsidRPr="009E3F8B">
        <w:rPr>
          <w:sz w:val="16"/>
        </w:rPr>
        <w:t xml:space="preserve">. "3. </w:t>
      </w:r>
      <w:r w:rsidRPr="009E3F8B">
        <w:rPr>
          <w:rStyle w:val="StyleUnderline"/>
        </w:rPr>
        <w:t xml:space="preserve">The transfer between worlds and sources of resources will not be a dangerous expedition, but a </w:t>
      </w:r>
      <w:r w:rsidRPr="009E3F8B">
        <w:rPr>
          <w:rStyle w:val="Emphasis"/>
        </w:rPr>
        <w:t>normal life</w:t>
      </w:r>
      <w:r w:rsidRPr="009E3F8B">
        <w:rPr>
          <w:sz w:val="16"/>
        </w:rPr>
        <w:t xml:space="preserve">. Is it good for sailors without their families? 4. </w:t>
      </w:r>
      <w:r w:rsidRPr="00F35472">
        <w:rPr>
          <w:rStyle w:val="StyleUnderline"/>
          <w:highlight w:val="green"/>
        </w:rPr>
        <w:t xml:space="preserve">The probability of </w:t>
      </w:r>
      <w:r w:rsidRPr="00F35472">
        <w:rPr>
          <w:rStyle w:val="Emphasis"/>
          <w:highlight w:val="green"/>
        </w:rPr>
        <w:t>death or degradation</w:t>
      </w:r>
      <w:r w:rsidRPr="00F35472">
        <w:rPr>
          <w:rStyle w:val="StyleUnderline"/>
          <w:highlight w:val="green"/>
        </w:rPr>
        <w:t xml:space="preserve"> of </w:t>
      </w:r>
      <w:r w:rsidRPr="00F35472">
        <w:rPr>
          <w:rStyle w:val="Emphasis"/>
          <w:highlight w:val="green"/>
        </w:rPr>
        <w:t>[hu]mankind</w:t>
      </w:r>
      <w:r w:rsidRPr="00F35472">
        <w:rPr>
          <w:rStyle w:val="StyleUnderline"/>
          <w:highlight w:val="green"/>
        </w:rPr>
        <w:t xml:space="preserve"> </w:t>
      </w:r>
      <w:r w:rsidRPr="009E3F8B">
        <w:rPr>
          <w:rStyle w:val="StyleUnderline"/>
        </w:rPr>
        <w:t xml:space="preserve">as a result of the </w:t>
      </w:r>
      <w:r w:rsidRPr="009E3F8B">
        <w:rPr>
          <w:rStyle w:val="Emphasis"/>
        </w:rPr>
        <w:t>global catastrophe</w:t>
      </w:r>
      <w:r w:rsidRPr="009E3F8B">
        <w:rPr>
          <w:rStyle w:val="StyleUnderline"/>
        </w:rPr>
        <w:t xml:space="preserve"> </w:t>
      </w:r>
      <w:r w:rsidRPr="00F35472">
        <w:rPr>
          <w:rStyle w:val="StyleUnderline"/>
          <w:highlight w:val="green"/>
        </w:rPr>
        <w:t>is significantly reduced</w:t>
      </w:r>
      <w:r w:rsidRPr="009E3F8B">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9E3F8B">
        <w:rPr>
          <w:rStyle w:val="StyleUnderline"/>
        </w:rPr>
        <w:t xml:space="preserve">with space habitats in place, some very crucial research could begin, including medical and biologic research which would involve the first </w:t>
      </w:r>
      <w:r w:rsidRPr="009E3F8B">
        <w:rPr>
          <w:rStyle w:val="Emphasis"/>
        </w:rPr>
        <w:t>children born in space</w:t>
      </w:r>
      <w:r w:rsidRPr="009E3F8B">
        <w:rPr>
          <w:sz w:val="16"/>
        </w:rPr>
        <w:t xml:space="preserve">. </w:t>
      </w:r>
      <w:r w:rsidRPr="00F35472">
        <w:rPr>
          <w:rStyle w:val="StyleUnderline"/>
          <w:highlight w:val="green"/>
        </w:rPr>
        <w:t>It would</w:t>
      </w:r>
      <w:r w:rsidRPr="009E3F8B">
        <w:rPr>
          <w:rStyle w:val="StyleUnderline"/>
        </w:rPr>
        <w:t xml:space="preserve"> also </w:t>
      </w:r>
      <w:r w:rsidRPr="00F35472">
        <w:rPr>
          <w:rStyle w:val="StyleUnderline"/>
          <w:highlight w:val="green"/>
        </w:rPr>
        <w:t xml:space="preserve">facilitate the </w:t>
      </w:r>
      <w:r w:rsidRPr="00F35472">
        <w:rPr>
          <w:rStyle w:val="Emphasis"/>
          <w:highlight w:val="green"/>
        </w:rPr>
        <w:t>development of reliable space shuttles</w:t>
      </w:r>
      <w:r w:rsidRPr="00F35472">
        <w:rPr>
          <w:rStyle w:val="StyleUnderline"/>
          <w:highlight w:val="green"/>
        </w:rPr>
        <w:t xml:space="preserve"> and </w:t>
      </w:r>
      <w:r w:rsidRPr="00F35472">
        <w:rPr>
          <w:rStyle w:val="Emphasis"/>
          <w:highlight w:val="green"/>
        </w:rPr>
        <w:t>resource extraction tech</w:t>
      </w:r>
      <w:r w:rsidRPr="009E3F8B">
        <w:rPr>
          <w:rStyle w:val="StyleUnderline"/>
        </w:rPr>
        <w:t xml:space="preserve">nologies, </w:t>
      </w:r>
      <w:r w:rsidRPr="00F35472">
        <w:rPr>
          <w:rStyle w:val="StyleUnderline"/>
          <w:highlight w:val="green"/>
        </w:rPr>
        <w:t xml:space="preserve">which will come in handy for the </w:t>
      </w:r>
      <w:r w:rsidRPr="00F35472">
        <w:rPr>
          <w:rStyle w:val="Emphasis"/>
          <w:highlight w:val="green"/>
        </w:rPr>
        <w:t>settlement of other bodies</w:t>
      </w:r>
      <w:r w:rsidRPr="009E3F8B">
        <w:rPr>
          <w:sz w:val="16"/>
        </w:rPr>
        <w:t xml:space="preserve"> – like the Moon, Mars, and even exoplanets. Ultimately, </w:t>
      </w:r>
      <w:proofErr w:type="spellStart"/>
      <w:r w:rsidRPr="009E3F8B">
        <w:rPr>
          <w:sz w:val="16"/>
        </w:rPr>
        <w:t>Yakolev</w:t>
      </w:r>
      <w:proofErr w:type="spellEnd"/>
      <w:r w:rsidRPr="009E3F8B">
        <w:rPr>
          <w:sz w:val="16"/>
        </w:rPr>
        <w:t xml:space="preserve"> thinks that </w:t>
      </w:r>
      <w:r w:rsidRPr="009E3F8B">
        <w:rPr>
          <w:rStyle w:val="StyleUnderline"/>
        </w:rPr>
        <w:t>space biospheres could also be accomplished within a</w:t>
      </w:r>
      <w:r w:rsidRPr="009E3F8B">
        <w:rPr>
          <w:sz w:val="16"/>
        </w:rPr>
        <w:t xml:space="preserve"> reasonable timeframe – </w:t>
      </w:r>
      <w:proofErr w:type="gramStart"/>
      <w:r w:rsidRPr="009E3F8B">
        <w:rPr>
          <w:sz w:val="16"/>
        </w:rPr>
        <w:t>i.e.</w:t>
      </w:r>
      <w:proofErr w:type="gramEnd"/>
      <w:r w:rsidRPr="009E3F8B">
        <w:rPr>
          <w:sz w:val="16"/>
        </w:rPr>
        <w:t xml:space="preserve"> between </w:t>
      </w:r>
      <w:r w:rsidRPr="009E3F8B">
        <w:rPr>
          <w:rStyle w:val="Emphasis"/>
        </w:rPr>
        <w:t>2030</w:t>
      </w:r>
      <w:r w:rsidRPr="009E3F8B">
        <w:rPr>
          <w:sz w:val="16"/>
        </w:rPr>
        <w:t xml:space="preserve"> and 2050 – which is simply not possible with terraforming. </w:t>
      </w:r>
      <w:r w:rsidRPr="009E3F8B">
        <w:rPr>
          <w:rStyle w:val="StyleUnderline"/>
        </w:rPr>
        <w:t xml:space="preserve">Citing the </w:t>
      </w:r>
      <w:r w:rsidRPr="009E3F8B">
        <w:rPr>
          <w:rStyle w:val="Emphasis"/>
        </w:rPr>
        <w:t>growing presence and power</w:t>
      </w:r>
      <w:r w:rsidRPr="009E3F8B">
        <w:rPr>
          <w:rStyle w:val="StyleUnderline"/>
        </w:rPr>
        <w:t xml:space="preserve"> of the </w:t>
      </w:r>
      <w:r w:rsidRPr="009E3F8B">
        <w:rPr>
          <w:rStyle w:val="Emphasis"/>
        </w:rPr>
        <w:t>commercial space sector</w:t>
      </w:r>
      <w:r w:rsidRPr="009E3F8B">
        <w:rPr>
          <w:sz w:val="16"/>
        </w:rPr>
        <w:t xml:space="preserve">, </w:t>
      </w:r>
      <w:proofErr w:type="spellStart"/>
      <w:r w:rsidRPr="009E3F8B">
        <w:rPr>
          <w:sz w:val="16"/>
        </w:rPr>
        <w:t>Yakolev</w:t>
      </w:r>
      <w:proofErr w:type="spellEnd"/>
      <w:r w:rsidRPr="009E3F8B">
        <w:rPr>
          <w:sz w:val="16"/>
        </w:rPr>
        <w:t xml:space="preserve"> also believed </w:t>
      </w:r>
      <w:r w:rsidRPr="00F35472">
        <w:rPr>
          <w:rStyle w:val="StyleUnderline"/>
          <w:highlight w:val="green"/>
        </w:rPr>
        <w:t xml:space="preserve">a lot of the </w:t>
      </w:r>
      <w:r w:rsidRPr="00F35472">
        <w:rPr>
          <w:rStyle w:val="Emphasis"/>
          <w:highlight w:val="green"/>
        </w:rPr>
        <w:t>infrastructure that is necessary</w:t>
      </w:r>
      <w:r w:rsidRPr="00F35472">
        <w:rPr>
          <w:rStyle w:val="StyleUnderline"/>
          <w:highlight w:val="green"/>
        </w:rPr>
        <w:t xml:space="preserve"> is </w:t>
      </w:r>
      <w:r w:rsidRPr="00F35472">
        <w:rPr>
          <w:rStyle w:val="Emphasis"/>
          <w:highlight w:val="green"/>
        </w:rPr>
        <w:t>already in place</w:t>
      </w:r>
      <w:r w:rsidRPr="009E3F8B">
        <w:rPr>
          <w:sz w:val="16"/>
        </w:rPr>
        <w:t xml:space="preserve"> (or under development). "After we overcome the inertia of thinking +20 years, the experimental biosphere (like the settlement in Antarctica with watches), </w:t>
      </w:r>
      <w:r w:rsidRPr="009E3F8B">
        <w:rPr>
          <w:rStyle w:val="StyleUnderline"/>
        </w:rPr>
        <w:t>in 50 years the first generation of children born in the Cosmos</w:t>
      </w:r>
      <w:r w:rsidRPr="009E3F8B">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9E3F8B">
        <w:rPr>
          <w:rStyle w:val="StyleUnderline"/>
        </w:rPr>
        <w:t xml:space="preserve">This is a </w:t>
      </w:r>
      <w:r w:rsidRPr="009E3F8B">
        <w:rPr>
          <w:rStyle w:val="Emphasis"/>
        </w:rPr>
        <w:t>close and direct</w:t>
      </w:r>
      <w:r w:rsidRPr="009E3F8B">
        <w:rPr>
          <w:rStyle w:val="StyleUnderline"/>
        </w:rPr>
        <w:t xml:space="preserve"> way to </w:t>
      </w:r>
      <w:r w:rsidRPr="009E3F8B">
        <w:rPr>
          <w:rStyle w:val="Emphasis"/>
        </w:rPr>
        <w:t>conquer the Cosmos</w:t>
      </w:r>
      <w:r w:rsidRPr="009E3F8B">
        <w:rPr>
          <w:sz w:val="16"/>
        </w:rPr>
        <w:t xml:space="preserve">." With NASA scientists and entrepreneurs like Elon Musk and Bas </w:t>
      </w:r>
      <w:proofErr w:type="spellStart"/>
      <w:r w:rsidRPr="009E3F8B">
        <w:rPr>
          <w:sz w:val="16"/>
        </w:rPr>
        <w:t>Landorp</w:t>
      </w:r>
      <w:proofErr w:type="spellEnd"/>
      <w:r w:rsidRPr="009E3F8B">
        <w:rPr>
          <w:sz w:val="16"/>
        </w:rPr>
        <w:t xml:space="preserve"> looking to colonize </w:t>
      </w:r>
      <w:r w:rsidRPr="009E3F8B">
        <w:rPr>
          <w:sz w:val="16"/>
        </w:rPr>
        <w:lastRenderedPageBreak/>
        <w:t xml:space="preserve">Mars </w:t>
      </w:r>
      <w:proofErr w:type="gramStart"/>
      <w:r w:rsidRPr="009E3F8B">
        <w:rPr>
          <w:sz w:val="16"/>
        </w:rPr>
        <w:t>in the near future</w:t>
      </w:r>
      <w:proofErr w:type="gramEnd"/>
      <w:r w:rsidRPr="009E3F8B">
        <w:rPr>
          <w:sz w:val="16"/>
        </w:rPr>
        <w:t xml:space="preserve">, and other commercial aerospace companies developing LEO, the size and shape of humanity's future in space is difficult to predict. Perhaps </w:t>
      </w:r>
      <w:r w:rsidRPr="009E3F8B">
        <w:rPr>
          <w:rStyle w:val="StyleUnderline"/>
        </w:rPr>
        <w:t xml:space="preserve">we will jointly decide on a path that takes us to the </w:t>
      </w:r>
      <w:r w:rsidRPr="009E3F8B">
        <w:rPr>
          <w:rStyle w:val="Emphasis"/>
        </w:rPr>
        <w:t>Moon</w:t>
      </w:r>
      <w:r w:rsidRPr="009E3F8B">
        <w:rPr>
          <w:rStyle w:val="StyleUnderline"/>
        </w:rPr>
        <w:t xml:space="preserve">, </w:t>
      </w:r>
      <w:r w:rsidRPr="009E3F8B">
        <w:rPr>
          <w:rStyle w:val="Emphasis"/>
        </w:rPr>
        <w:t>Mars</w:t>
      </w:r>
      <w:r w:rsidRPr="009E3F8B">
        <w:rPr>
          <w:rStyle w:val="StyleUnderline"/>
        </w:rPr>
        <w:t xml:space="preserve">, and </w:t>
      </w:r>
      <w:r w:rsidRPr="009E3F8B">
        <w:rPr>
          <w:rStyle w:val="Emphasis"/>
        </w:rPr>
        <w:t>beyond</w:t>
      </w:r>
      <w:r w:rsidRPr="009E3F8B">
        <w:rPr>
          <w:sz w:val="16"/>
        </w:rPr>
        <w:t xml:space="preserve">. Perhaps we will see our best efforts directed into near-Earth space. Or perhaps </w:t>
      </w:r>
      <w:r w:rsidRPr="009E3F8B">
        <w:rPr>
          <w:rStyle w:val="StyleUnderline"/>
        </w:rPr>
        <w:t xml:space="preserve">we will see ourselves going off in </w:t>
      </w:r>
      <w:r w:rsidRPr="009E3F8B">
        <w:rPr>
          <w:rStyle w:val="Emphasis"/>
        </w:rPr>
        <w:t>multiple directions at once</w:t>
      </w:r>
      <w:r w:rsidRPr="009E3F8B">
        <w:rPr>
          <w:sz w:val="16"/>
        </w:rPr>
        <w:t xml:space="preserve">. Whereas </w:t>
      </w:r>
      <w:r w:rsidRPr="009E3F8B">
        <w:rPr>
          <w:rStyle w:val="StyleUnderline"/>
        </w:rPr>
        <w:t>some groups will advocate creating space habitats in LEO (and later, elsewhere in the Solar System)</w:t>
      </w:r>
      <w:r w:rsidRPr="009E3F8B">
        <w:rPr>
          <w:sz w:val="16"/>
        </w:rPr>
        <w:t xml:space="preserve"> that rely on artificial gravity and robotic spaceships mining asteroids for materials, </w:t>
      </w:r>
      <w:r w:rsidRPr="009E3F8B">
        <w:rPr>
          <w:rStyle w:val="StyleUnderline"/>
        </w:rPr>
        <w:t>others will focus on establishing outposts on planetary bodies, with the goal of turning them into "</w:t>
      </w:r>
      <w:r w:rsidRPr="009E3F8B">
        <w:rPr>
          <w:rStyle w:val="Emphasis"/>
        </w:rPr>
        <w:t>new Earths</w:t>
      </w:r>
      <w:r w:rsidRPr="009E3F8B">
        <w:rPr>
          <w:rStyle w:val="StyleUnderline"/>
        </w:rPr>
        <w:t>"</w:t>
      </w:r>
      <w:r w:rsidRPr="009E3F8B">
        <w:rPr>
          <w:sz w:val="16"/>
        </w:rPr>
        <w:t xml:space="preserve">. Between them, we can expect that </w:t>
      </w:r>
      <w:r w:rsidRPr="00F35472">
        <w:rPr>
          <w:rStyle w:val="StyleUnderline"/>
          <w:highlight w:val="green"/>
        </w:rPr>
        <w:t>humans will begin developing a degree of "</w:t>
      </w:r>
      <w:r w:rsidRPr="00F35472">
        <w:rPr>
          <w:rStyle w:val="Emphasis"/>
          <w:highlight w:val="green"/>
        </w:rPr>
        <w:t>space expertise</w:t>
      </w:r>
      <w:r w:rsidRPr="009E3F8B">
        <w:rPr>
          <w:rStyle w:val="StyleUnderline"/>
        </w:rPr>
        <w:t>" in this century</w:t>
      </w:r>
      <w:r w:rsidRPr="009E3F8B">
        <w:rPr>
          <w:sz w:val="16"/>
        </w:rPr>
        <w:t xml:space="preserve">, </w:t>
      </w:r>
      <w:r w:rsidRPr="00F35472">
        <w:rPr>
          <w:rStyle w:val="StyleUnderline"/>
          <w:highlight w:val="green"/>
        </w:rPr>
        <w:t>which will</w:t>
      </w:r>
      <w:r w:rsidRPr="009E3F8B">
        <w:rPr>
          <w:rStyle w:val="StyleUnderline"/>
        </w:rPr>
        <w:t xml:space="preserve"> certainly </w:t>
      </w:r>
      <w:r w:rsidRPr="00F35472">
        <w:rPr>
          <w:rStyle w:val="StyleUnderline"/>
          <w:highlight w:val="green"/>
        </w:rPr>
        <w:t>come in handy when we start pushing the boundaries of</w:t>
      </w:r>
      <w:r w:rsidRPr="009E3F8B">
        <w:rPr>
          <w:rStyle w:val="StyleUnderline"/>
        </w:rPr>
        <w:t xml:space="preserve"> exploration and </w:t>
      </w:r>
      <w:r w:rsidRPr="00F35472">
        <w:rPr>
          <w:rStyle w:val="StyleUnderline"/>
          <w:highlight w:val="green"/>
        </w:rPr>
        <w:t>colonization</w:t>
      </w:r>
      <w:r w:rsidRPr="009E3F8B">
        <w:rPr>
          <w:rStyle w:val="StyleUnderline"/>
        </w:rPr>
        <w:t xml:space="preserve"> even further</w:t>
      </w:r>
      <w:r w:rsidRPr="009E3F8B">
        <w:rPr>
          <w:sz w:val="16"/>
        </w:rPr>
        <w:t>.</w:t>
      </w:r>
    </w:p>
    <w:p w14:paraId="79FCD822" w14:textId="77777777" w:rsidR="00AB0B3E" w:rsidRDefault="00AB0B3E" w:rsidP="00016EBA">
      <w:pPr>
        <w:rPr>
          <w:sz w:val="12"/>
        </w:rPr>
      </w:pPr>
    </w:p>
    <w:p w14:paraId="1F544AF9" w14:textId="77777777" w:rsidR="00016EBA" w:rsidRDefault="00016EBA" w:rsidP="00016EBA">
      <w:pPr>
        <w:rPr>
          <w:sz w:val="12"/>
        </w:rPr>
      </w:pPr>
    </w:p>
    <w:p w14:paraId="7FCD02B4" w14:textId="77777777" w:rsidR="00016EBA" w:rsidRDefault="00016EBA" w:rsidP="00016EBA">
      <w:pPr>
        <w:rPr>
          <w:sz w:val="12"/>
        </w:rPr>
      </w:pPr>
    </w:p>
    <w:p w14:paraId="76EDA1D5" w14:textId="77777777" w:rsidR="00016EBA" w:rsidRDefault="00016EBA" w:rsidP="00016EBA">
      <w:pPr>
        <w:rPr>
          <w:sz w:val="12"/>
        </w:rPr>
      </w:pPr>
    </w:p>
    <w:p w14:paraId="15665EB2" w14:textId="77777777" w:rsidR="00016EBA" w:rsidRPr="00135716" w:rsidRDefault="00016EBA" w:rsidP="00016EBA"/>
    <w:p w14:paraId="134B7EF3" w14:textId="77777777" w:rsidR="00016EBA" w:rsidRPr="008F2F9C" w:rsidRDefault="00016EBA" w:rsidP="00016EBA">
      <w:pPr>
        <w:rPr>
          <w:rStyle w:val="StyleUnderline"/>
        </w:rPr>
      </w:pPr>
    </w:p>
    <w:p w14:paraId="5251F12A" w14:textId="77777777" w:rsidR="00016EBA" w:rsidRDefault="00016EBA" w:rsidP="00016EBA">
      <w:pPr>
        <w:pStyle w:val="Heading1"/>
      </w:pPr>
      <w:r>
        <w:lastRenderedPageBreak/>
        <w:t>Cap Good</w:t>
      </w:r>
    </w:p>
    <w:p w14:paraId="2C9DBDA3" w14:textId="77777777" w:rsidR="00016EBA" w:rsidRDefault="00016EBA" w:rsidP="00016EBA">
      <w:pPr>
        <w:rPr>
          <w:rFonts w:eastAsia="Calibri" w:cs="Calibri"/>
          <w:sz w:val="14"/>
          <w:szCs w:val="14"/>
        </w:rPr>
      </w:pPr>
    </w:p>
    <w:p w14:paraId="3A80E6D7" w14:textId="77777777" w:rsidR="00016EBA" w:rsidRDefault="00016EBA" w:rsidP="00016EBA">
      <w:pPr>
        <w:pStyle w:val="Heading4"/>
      </w:pPr>
      <w:r>
        <w:t>Continued innovation through the free market solves the impact of warming</w:t>
      </w:r>
    </w:p>
    <w:p w14:paraId="7E248AA9" w14:textId="77777777" w:rsidR="00016EBA" w:rsidRPr="007F34AF" w:rsidRDefault="00016EBA" w:rsidP="00016EBA">
      <w:pPr>
        <w:rPr>
          <w:rFonts w:ascii="Helvetica" w:hAnsi="Helvetica" w:cs="Helvetica"/>
          <w:bCs/>
          <w:color w:val="FFFFFF"/>
          <w:sz w:val="27"/>
          <w:szCs w:val="27"/>
        </w:rPr>
      </w:pPr>
      <w:r w:rsidRPr="007F34AF">
        <w:t xml:space="preserve">Shi-Ling </w:t>
      </w:r>
      <w:r w:rsidRPr="00360374">
        <w:rPr>
          <w:rStyle w:val="Style13ptBold"/>
        </w:rPr>
        <w:t>Hsu 21</w:t>
      </w:r>
      <w:r w:rsidRPr="007F34AF">
        <w:t xml:space="preserve">, </w:t>
      </w:r>
      <w:proofErr w:type="spellStart"/>
      <w:r w:rsidRPr="007F34AF">
        <w:t>D'Alemberte</w:t>
      </w:r>
      <w:proofErr w:type="spellEnd"/>
      <w:r w:rsidRPr="007F34AF">
        <w:t xml:space="preserve"> Professor of Law at the Florida State University College of Law, Sept 2021, Capitalism and the Environment</w:t>
      </w:r>
      <w:r>
        <w:t>, Cambridge University Press, p. 50-52</w:t>
      </w:r>
    </w:p>
    <w:p w14:paraId="5AE87D50" w14:textId="77777777" w:rsidR="00016EBA" w:rsidRPr="00360374" w:rsidRDefault="00016EBA" w:rsidP="00016EBA">
      <w:pPr>
        <w:rPr>
          <w:sz w:val="16"/>
        </w:rPr>
      </w:pPr>
      <w:r w:rsidRPr="00360374">
        <w:rPr>
          <w:sz w:val="16"/>
        </w:rPr>
        <w:t xml:space="preserve">2.8 CHOOSING CAPITALISM TO SAVE THE ENVIRONMENT: LARGE-SCALE DEPLOYMENT Finally, a third reason that </w:t>
      </w:r>
      <w:r w:rsidRPr="00F22D06">
        <w:rPr>
          <w:rStyle w:val="StyleUnderline"/>
          <w:highlight w:val="yellow"/>
        </w:rPr>
        <w:t xml:space="preserve">capitalism is </w:t>
      </w:r>
      <w:r w:rsidRPr="00F22D06">
        <w:rPr>
          <w:rStyle w:val="Emphasis"/>
          <w:highlight w:val="yellow"/>
        </w:rPr>
        <w:t>suited to</w:t>
      </w:r>
      <w:r w:rsidRPr="00360374">
        <w:rPr>
          <w:rStyle w:val="StyleUnderline"/>
        </w:rPr>
        <w:t xml:space="preserve"> the job of </w:t>
      </w:r>
      <w:r w:rsidRPr="00F22D06">
        <w:rPr>
          <w:rStyle w:val="Emphasis"/>
          <w:highlight w:val="yellow"/>
        </w:rPr>
        <w:t>environmental</w:t>
      </w:r>
      <w:r w:rsidRPr="00360374">
        <w:rPr>
          <w:rStyle w:val="Emphasis"/>
        </w:rPr>
        <w:t xml:space="preserve"> restoration</w:t>
      </w:r>
      <w:r w:rsidRPr="00360374">
        <w:rPr>
          <w:sz w:val="16"/>
        </w:rPr>
        <w:t xml:space="preserve"> </w:t>
      </w:r>
      <w:r w:rsidRPr="00360374">
        <w:rPr>
          <w:rStyle w:val="StyleUnderline"/>
        </w:rPr>
        <w:t>and</w:t>
      </w:r>
      <w:r w:rsidRPr="00360374">
        <w:rPr>
          <w:sz w:val="16"/>
        </w:rPr>
        <w:t xml:space="preserve"> </w:t>
      </w:r>
      <w:r w:rsidRPr="00F22D06">
        <w:rPr>
          <w:rStyle w:val="Emphasis"/>
          <w:highlight w:val="yellow"/>
        </w:rPr>
        <w:t>protection</w:t>
      </w:r>
      <w:r w:rsidRPr="00360374">
        <w:rPr>
          <w:sz w:val="16"/>
        </w:rPr>
        <w:t xml:space="preserve"> </w:t>
      </w:r>
      <w:r w:rsidRPr="00360374">
        <w:rPr>
          <w:rStyle w:val="StyleUnderline"/>
        </w:rPr>
        <w:t xml:space="preserve">is its ability to </w:t>
      </w:r>
      <w:r w:rsidRPr="00360374">
        <w:rPr>
          <w:rStyle w:val="Emphasis"/>
        </w:rPr>
        <w:t>undertake</w:t>
      </w:r>
      <w:r w:rsidRPr="00360374">
        <w:rPr>
          <w:sz w:val="16"/>
        </w:rPr>
        <w:t xml:space="preserve"> </w:t>
      </w:r>
      <w:r w:rsidRPr="00360374">
        <w:rPr>
          <w:rStyle w:val="StyleUnderline"/>
        </w:rPr>
        <w:t>and complete</w:t>
      </w:r>
      <w:r w:rsidRPr="00360374">
        <w:rPr>
          <w:sz w:val="16"/>
        </w:rPr>
        <w:t xml:space="preserve"> </w:t>
      </w:r>
      <w:r w:rsidRPr="00360374">
        <w:rPr>
          <w:rStyle w:val="Emphasis"/>
        </w:rPr>
        <w:t>projects at very large scales</w:t>
      </w:r>
      <w:r w:rsidRPr="00360374">
        <w:rPr>
          <w:sz w:val="16"/>
        </w:rPr>
        <w:t xml:space="preserve">. In keeping with a major thesis of this book, construction at very large scales should give us a little pause, because of the propensity of capital to metastasize into a source of political resistance to change. But some global problems, especially </w:t>
      </w:r>
      <w:r w:rsidRPr="002D0062">
        <w:rPr>
          <w:sz w:val="16"/>
        </w:rPr>
        <w:t>climate change, may require</w:t>
      </w:r>
      <w:r w:rsidRPr="00360374">
        <w:rPr>
          <w:sz w:val="16"/>
        </w:rPr>
        <w:t xml:space="preserve"> </w:t>
      </w:r>
      <w:r w:rsidRPr="002D0062">
        <w:rPr>
          <w:sz w:val="16"/>
        </w:rPr>
        <w:t>very large-scale enterprises</w:t>
      </w:r>
      <w:r w:rsidRPr="00360374">
        <w:rPr>
          <w:sz w:val="16"/>
        </w:rPr>
        <w:t xml:space="preserve">. For example, </w:t>
      </w:r>
      <w:r w:rsidRPr="002D0062">
        <w:rPr>
          <w:sz w:val="16"/>
        </w:rPr>
        <w:t xml:space="preserve">because </w:t>
      </w:r>
      <w:r w:rsidRPr="00F22D06">
        <w:rPr>
          <w:rStyle w:val="Emphasis"/>
          <w:highlight w:val="yellow"/>
        </w:rPr>
        <w:t>g</w:t>
      </w:r>
      <w:r w:rsidRPr="00360374">
        <w:rPr>
          <w:rStyle w:val="Emphasis"/>
        </w:rPr>
        <w:t>reen</w:t>
      </w:r>
      <w:r w:rsidRPr="00F22D06">
        <w:rPr>
          <w:rStyle w:val="Emphasis"/>
          <w:highlight w:val="yellow"/>
        </w:rPr>
        <w:t>h</w:t>
      </w:r>
      <w:r w:rsidRPr="00360374">
        <w:rPr>
          <w:rStyle w:val="Emphasis"/>
        </w:rPr>
        <w:t xml:space="preserve">ouse </w:t>
      </w:r>
      <w:r w:rsidRPr="00F22D06">
        <w:rPr>
          <w:rStyle w:val="Emphasis"/>
          <w:highlight w:val="yellow"/>
        </w:rPr>
        <w:t>g</w:t>
      </w:r>
      <w:r w:rsidRPr="00360374">
        <w:rPr>
          <w:rStyle w:val="Emphasis"/>
        </w:rPr>
        <w:t>a</w:t>
      </w:r>
      <w:r w:rsidRPr="00F22D06">
        <w:rPr>
          <w:rStyle w:val="Emphasis"/>
          <w:highlight w:val="yellow"/>
        </w:rPr>
        <w:t>s</w:t>
      </w:r>
      <w:r w:rsidRPr="00360374">
        <w:rPr>
          <w:rStyle w:val="Emphasis"/>
        </w:rPr>
        <w:t xml:space="preserve"> emissions</w:t>
      </w:r>
      <w:r w:rsidRPr="00360374">
        <w:rPr>
          <w:sz w:val="16"/>
        </w:rPr>
        <w:t xml:space="preserve"> may </w:t>
      </w:r>
      <w:r w:rsidRPr="00F22D06">
        <w:rPr>
          <w:rStyle w:val="Emphasis"/>
          <w:highlight w:val="yellow"/>
        </w:rPr>
        <w:t>already</w:t>
      </w:r>
      <w:r w:rsidRPr="00360374">
        <w:rPr>
          <w:sz w:val="16"/>
        </w:rPr>
        <w:t xml:space="preserve"> have </w:t>
      </w:r>
      <w:r w:rsidRPr="00F22D06">
        <w:rPr>
          <w:rStyle w:val="Emphasis"/>
          <w:highlight w:val="yellow"/>
        </w:rPr>
        <w:t>passed a threshold</w:t>
      </w:r>
      <w:r w:rsidRPr="00360374">
        <w:rPr>
          <w:sz w:val="16"/>
        </w:rPr>
        <w:t xml:space="preserve"> </w:t>
      </w:r>
      <w:r w:rsidRPr="00360374">
        <w:rPr>
          <w:rStyle w:val="StyleUnderline"/>
        </w:rPr>
        <w:t>for</w:t>
      </w:r>
      <w:r w:rsidRPr="00360374">
        <w:rPr>
          <w:sz w:val="16"/>
        </w:rPr>
        <w:t xml:space="preserve"> </w:t>
      </w:r>
      <w:r w:rsidRPr="00360374">
        <w:rPr>
          <w:rStyle w:val="Emphasis"/>
        </w:rPr>
        <w:t>catastrophic climate change</w:t>
      </w:r>
      <w:r w:rsidRPr="00360374">
        <w:rPr>
          <w:sz w:val="16"/>
        </w:rPr>
        <w:t xml:space="preserve">, </w:t>
      </w:r>
      <w:r w:rsidRPr="00F22D06">
        <w:rPr>
          <w:rStyle w:val="Emphasis"/>
          <w:highlight w:val="yellow"/>
        </w:rPr>
        <w:t>technology is</w:t>
      </w:r>
      <w:r w:rsidRPr="00360374">
        <w:rPr>
          <w:sz w:val="16"/>
        </w:rPr>
        <w:t xml:space="preserve"> almost certainly </w:t>
      </w:r>
      <w:r w:rsidRPr="00F22D06">
        <w:rPr>
          <w:rStyle w:val="Emphasis"/>
          <w:highlight w:val="yellow"/>
        </w:rPr>
        <w:t>needed</w:t>
      </w:r>
      <w:r w:rsidRPr="00F22D06">
        <w:rPr>
          <w:sz w:val="16"/>
          <w:highlight w:val="yellow"/>
        </w:rPr>
        <w:t xml:space="preserve"> </w:t>
      </w:r>
      <w:r w:rsidRPr="00F22D06">
        <w:rPr>
          <w:rStyle w:val="StyleUnderline"/>
          <w:highlight w:val="yellow"/>
        </w:rPr>
        <w:t>to</w:t>
      </w:r>
      <w:r w:rsidRPr="00360374">
        <w:rPr>
          <w:rStyle w:val="StyleUnderline"/>
        </w:rPr>
        <w:t xml:space="preserve"> chemically</w:t>
      </w:r>
      <w:r w:rsidRPr="00360374">
        <w:rPr>
          <w:sz w:val="16"/>
        </w:rPr>
        <w:t xml:space="preserve"> </w:t>
      </w:r>
      <w:r w:rsidRPr="00F22D06">
        <w:rPr>
          <w:rStyle w:val="Emphasis"/>
          <w:highlight w:val="yellow"/>
        </w:rPr>
        <w:t>capture carbon dioxide</w:t>
      </w:r>
      <w:r w:rsidRPr="00360374">
        <w:rPr>
          <w:sz w:val="16"/>
        </w:rPr>
        <w:t xml:space="preserve"> </w:t>
      </w:r>
      <w:r w:rsidRPr="00360374">
        <w:rPr>
          <w:rStyle w:val="StyleUnderline"/>
        </w:rPr>
        <w:t>from ambient air.</w:t>
      </w:r>
      <w:r w:rsidRPr="00360374">
        <w:rPr>
          <w:sz w:val="16"/>
        </w:rPr>
        <w:t xml:space="preserve"> But carbon dioxide is only about 0.15% of ambient air by molecular weight, and </w:t>
      </w:r>
      <w:r w:rsidRPr="00360374">
        <w:rPr>
          <w:rStyle w:val="StyleUnderline"/>
        </w:rPr>
        <w:t xml:space="preserve">a tremendous amount of </w:t>
      </w:r>
      <w:r w:rsidRPr="00360374">
        <w:rPr>
          <w:sz w:val="16"/>
        </w:rPr>
        <w:t xml:space="preserve">ambient </w:t>
      </w:r>
      <w:r w:rsidRPr="00360374">
        <w:rPr>
          <w:rStyle w:val="StyleUnderline"/>
        </w:rPr>
        <w:t>air must be processed just to capture a small amount of carbon dioxide</w:t>
      </w:r>
      <w:r w:rsidRPr="00360374">
        <w:rPr>
          <w:sz w:val="16"/>
        </w:rPr>
        <w:t>. This technology has often been referred to as "</w:t>
      </w:r>
      <w:r w:rsidRPr="00360374">
        <w:rPr>
          <w:rStyle w:val="Emphasis"/>
        </w:rPr>
        <w:t>direct air capture</w:t>
      </w:r>
      <w:r w:rsidRPr="00360374">
        <w:rPr>
          <w:sz w:val="16"/>
        </w:rPr>
        <w:t xml:space="preserve">," or "carbon removal." </w:t>
      </w:r>
      <w:r w:rsidRPr="00360374">
        <w:rPr>
          <w:rStyle w:val="StyleUnderline"/>
        </w:rPr>
        <w:t>Given that</w:t>
      </w:r>
      <w:r w:rsidRPr="00360374">
        <w:rPr>
          <w:sz w:val="16"/>
        </w:rPr>
        <w:t xml:space="preserve"> inherent </w:t>
      </w:r>
      <w:r w:rsidRPr="00360374">
        <w:rPr>
          <w:rStyle w:val="StyleUnderline"/>
        </w:rPr>
        <w:t xml:space="preserve">limitation, direct </w:t>
      </w:r>
      <w:r w:rsidRPr="00997F2E">
        <w:rPr>
          <w:rStyle w:val="StyleUnderline"/>
        </w:rPr>
        <w:t xml:space="preserve">air capture technology must be deployed </w:t>
      </w:r>
      <w:r w:rsidRPr="00F22D06">
        <w:rPr>
          <w:rStyle w:val="Emphasis"/>
          <w:highlight w:val="yellow"/>
        </w:rPr>
        <w:t>at vast scales</w:t>
      </w:r>
      <w:r w:rsidRPr="00360374">
        <w:rPr>
          <w:sz w:val="16"/>
        </w:rPr>
        <w:t xml:space="preserve"> in order to make any appreciable difference in greenhouse gas concentrations. There is certainly no guarantee that direct air capture will be a silver bullet. But </w:t>
      </w:r>
      <w:r w:rsidRPr="00360374">
        <w:rPr>
          <w:rStyle w:val="StyleUnderline"/>
        </w:rPr>
        <w:t xml:space="preserve">if it is to be an effectual item on a menu of survival </w:t>
      </w:r>
      <w:r w:rsidRPr="00ED2269">
        <w:rPr>
          <w:rStyle w:val="StyleUnderline"/>
        </w:rPr>
        <w:t>techniques, it will more assuredly</w:t>
      </w:r>
      <w:r w:rsidRPr="00ED2269">
        <w:rPr>
          <w:sz w:val="16"/>
        </w:rPr>
        <w:t xml:space="preserve"> </w:t>
      </w:r>
      <w:r w:rsidRPr="00ED2269">
        <w:rPr>
          <w:rStyle w:val="Emphasis"/>
        </w:rPr>
        <w:t>be accomplished under the</w:t>
      </w:r>
      <w:r w:rsidRPr="00ED2269">
        <w:rPr>
          <w:sz w:val="16"/>
        </w:rPr>
        <w:t xml:space="preserve"> incentives of a </w:t>
      </w:r>
      <w:r w:rsidRPr="00ED2269">
        <w:rPr>
          <w:rStyle w:val="Emphasis"/>
        </w:rPr>
        <w:t>capitalist economy</w:t>
      </w:r>
      <w:r w:rsidRPr="00ED2269">
        <w:rPr>
          <w:sz w:val="16"/>
        </w:rPr>
        <w:t>.</w:t>
      </w:r>
      <w:r w:rsidRPr="00360374">
        <w:rPr>
          <w:sz w:val="16"/>
        </w:rPr>
        <w:t xml:space="preserve"> </w:t>
      </w:r>
      <w:r w:rsidRPr="00F22D06">
        <w:rPr>
          <w:rStyle w:val="StyleUnderline"/>
          <w:highlight w:val="yellow"/>
        </w:rPr>
        <w:t>Capitalism</w:t>
      </w:r>
      <w:r w:rsidRPr="00360374">
        <w:rPr>
          <w:rStyle w:val="StyleUnderline"/>
        </w:rPr>
        <w:t xml:space="preserve"> </w:t>
      </w:r>
      <w:r w:rsidRPr="00F22D06">
        <w:rPr>
          <w:rStyle w:val="StyleUnderline"/>
          <w:highlight w:val="yellow"/>
        </w:rPr>
        <w:t>might</w:t>
      </w:r>
      <w:r w:rsidRPr="00360374">
        <w:rPr>
          <w:sz w:val="16"/>
        </w:rPr>
        <w:t xml:space="preserve"> also </w:t>
      </w:r>
      <w:r w:rsidRPr="00F22D06">
        <w:rPr>
          <w:rStyle w:val="StyleUnderline"/>
          <w:highlight w:val="yellow"/>
        </w:rPr>
        <w:t>help</w:t>
      </w:r>
      <w:r w:rsidRPr="00360374">
        <w:rPr>
          <w:rStyle w:val="StyleUnderline"/>
        </w:rPr>
        <w:t xml:space="preserve"> with the looming crisis of climate change by helping to</w:t>
      </w:r>
      <w:r w:rsidRPr="00360374">
        <w:rPr>
          <w:sz w:val="16"/>
        </w:rPr>
        <w:t xml:space="preserve"> </w:t>
      </w:r>
      <w:r w:rsidRPr="00F22D06">
        <w:rPr>
          <w:rStyle w:val="Emphasis"/>
          <w:highlight w:val="yellow"/>
        </w:rPr>
        <w:t>ensure the supply of</w:t>
      </w:r>
      <w:r w:rsidRPr="00360374">
        <w:rPr>
          <w:sz w:val="16"/>
        </w:rPr>
        <w:t xml:space="preserve"> vital life staples such as </w:t>
      </w:r>
      <w:r w:rsidRPr="00F22D06">
        <w:rPr>
          <w:rStyle w:val="Emphasis"/>
          <w:highlight w:val="yellow"/>
        </w:rPr>
        <w:t>food, water</w:t>
      </w:r>
      <w:r w:rsidRPr="00360374">
        <w:rPr>
          <w:sz w:val="16"/>
        </w:rPr>
        <w:t xml:space="preserve">, </w:t>
      </w:r>
      <w:r w:rsidRPr="00360374">
        <w:rPr>
          <w:rStyle w:val="StyleUnderline"/>
        </w:rPr>
        <w:t>and other basic needs in future shortages</w:t>
      </w:r>
      <w:r w:rsidRPr="00360374">
        <w:rPr>
          <w:sz w:val="16"/>
        </w:rPr>
        <w:t xml:space="preserve"> </w:t>
      </w:r>
      <w:r w:rsidRPr="00360374">
        <w:rPr>
          <w:rStyle w:val="StyleUnderline"/>
        </w:rPr>
        <w:t>caused by climate-change</w:t>
      </w:r>
      <w:r w:rsidRPr="00360374">
        <w:rPr>
          <w:sz w:val="16"/>
        </w:rPr>
        <w:t xml:space="preserve">. </w:t>
      </w:r>
      <w:r w:rsidRPr="00360374">
        <w:rPr>
          <w:rStyle w:val="StyleUnderline"/>
        </w:rPr>
        <w:t>In a climate-changed future, there is the</w:t>
      </w:r>
      <w:r w:rsidRPr="00360374">
        <w:rPr>
          <w:sz w:val="16"/>
        </w:rPr>
        <w:t xml:space="preserve"> distinct </w:t>
      </w:r>
      <w:r w:rsidRPr="00360374">
        <w:rPr>
          <w:rStyle w:val="StyleUnderline"/>
        </w:rPr>
        <w:t>possibility that supplies of vital life staples may run short</w:t>
      </w:r>
      <w:r w:rsidRPr="00360374">
        <w:rPr>
          <w:sz w:val="16"/>
        </w:rPr>
        <w:t xml:space="preserve">, possibly for long periods of time. </w:t>
      </w:r>
      <w:r w:rsidRPr="00ED2269">
        <w:rPr>
          <w:rStyle w:val="StyleUnderline"/>
        </w:rPr>
        <w:t>Droughts are projected</w:t>
      </w:r>
      <w:r w:rsidRPr="00ED2269">
        <w:rPr>
          <w:sz w:val="16"/>
        </w:rPr>
        <w:t xml:space="preserve"> to last longer, with water supplies and growing conditions increasingly precarious. </w:t>
      </w:r>
      <w:r w:rsidRPr="00ED2269">
        <w:rPr>
          <w:rStyle w:val="StyleUnderline"/>
        </w:rPr>
        <w:t>Capitalist enterprise could</w:t>
      </w:r>
      <w:r w:rsidRPr="00ED2269">
        <w:rPr>
          <w:sz w:val="16"/>
        </w:rPr>
        <w:t xml:space="preserve">, </w:t>
      </w:r>
      <w:proofErr w:type="gramStart"/>
      <w:r w:rsidRPr="00ED2269">
        <w:rPr>
          <w:sz w:val="16"/>
        </w:rPr>
        <w:t>first of all</w:t>
      </w:r>
      <w:proofErr w:type="gramEnd"/>
      <w:r w:rsidRPr="00ED2269">
        <w:rPr>
          <w:sz w:val="16"/>
        </w:rPr>
        <w:t xml:space="preserve">, </w:t>
      </w:r>
      <w:r w:rsidRPr="00ED2269">
        <w:rPr>
          <w:rStyle w:val="StyleUnderline"/>
        </w:rPr>
        <w:t>provide the</w:t>
      </w:r>
      <w:r w:rsidRPr="00ED2269">
        <w:rPr>
          <w:sz w:val="16"/>
        </w:rPr>
        <w:t xml:space="preserve"> </w:t>
      </w:r>
      <w:r w:rsidRPr="00ED2269">
        <w:rPr>
          <w:rStyle w:val="Emphasis"/>
        </w:rPr>
        <w:t>impetus to</w:t>
      </w:r>
      <w:r w:rsidRPr="00ED2269">
        <w:rPr>
          <w:rStyle w:val="StyleUnderline"/>
        </w:rPr>
        <w:t xml:space="preserve"> finally </w:t>
      </w:r>
      <w:r w:rsidRPr="00ED2269">
        <w:rPr>
          <w:rStyle w:val="Emphasis"/>
        </w:rPr>
        <w:t>reform</w:t>
      </w:r>
      <w:r w:rsidRPr="00ED2269">
        <w:rPr>
          <w:sz w:val="16"/>
        </w:rPr>
        <w:t xml:space="preserve"> a dizzying multitude of </w:t>
      </w:r>
      <w:r w:rsidRPr="00ED2269">
        <w:rPr>
          <w:rStyle w:val="Emphasis"/>
        </w:rPr>
        <w:t>price distortions</w:t>
      </w:r>
      <w:r w:rsidRPr="00ED2269">
        <w:rPr>
          <w:sz w:val="16"/>
        </w:rPr>
        <w:t xml:space="preserve"> </w:t>
      </w:r>
      <w:r w:rsidRPr="00ED2269">
        <w:rPr>
          <w:rStyle w:val="StyleUnderline"/>
        </w:rPr>
        <w:t>that plague</w:t>
      </w:r>
      <w:r w:rsidRPr="00360374">
        <w:rPr>
          <w:rStyle w:val="StyleUnderline"/>
        </w:rPr>
        <w:t xml:space="preserve"> water supply and agriculture</w:t>
      </w:r>
      <w:r w:rsidRPr="00360374">
        <w:rPr>
          <w:sz w:val="16"/>
        </w:rPr>
        <w:t xml:space="preserve"> worldwide. Second, </w:t>
      </w:r>
      <w:r w:rsidRPr="00F22D06">
        <w:rPr>
          <w:rStyle w:val="Emphasis"/>
          <w:highlight w:val="yellow"/>
        </w:rPr>
        <w:t>capitalist enterprise</w:t>
      </w:r>
      <w:r w:rsidRPr="00F22D06">
        <w:rPr>
          <w:sz w:val="16"/>
          <w:highlight w:val="yellow"/>
        </w:rPr>
        <w:t xml:space="preserve"> </w:t>
      </w:r>
      <w:r w:rsidRPr="00F22D06">
        <w:rPr>
          <w:rStyle w:val="StyleUnderline"/>
          <w:highlight w:val="yellow"/>
        </w:rPr>
        <w:t>can</w:t>
      </w:r>
      <w:r w:rsidRPr="00F22D06">
        <w:rPr>
          <w:sz w:val="16"/>
          <w:highlight w:val="yellow"/>
        </w:rPr>
        <w:t xml:space="preserve"> </w:t>
      </w:r>
      <w:r w:rsidRPr="00F22D06">
        <w:rPr>
          <w:rStyle w:val="Emphasis"/>
          <w:highlight w:val="yellow"/>
        </w:rPr>
        <w:t>undertake scale production</w:t>
      </w:r>
      <w:r w:rsidRPr="00F22D06">
        <w:rPr>
          <w:sz w:val="16"/>
          <w:highlight w:val="yellow"/>
        </w:rPr>
        <w:t xml:space="preserve"> </w:t>
      </w:r>
      <w:r w:rsidRPr="00F22D06">
        <w:rPr>
          <w:rStyle w:val="StyleUnderline"/>
          <w:highlight w:val="yellow"/>
        </w:rPr>
        <w:t>of</w:t>
      </w:r>
      <w:r w:rsidRPr="00360374">
        <w:rPr>
          <w:rStyle w:val="StyleUnderline"/>
        </w:rPr>
        <w:t xml:space="preserve"> some emergent </w:t>
      </w:r>
      <w:r w:rsidRPr="00F22D06">
        <w:rPr>
          <w:rStyle w:val="StyleUnderline"/>
          <w:highlight w:val="yellow"/>
        </w:rPr>
        <w:t>technologies that might alleviate shortages</w:t>
      </w:r>
      <w:r w:rsidRPr="00360374">
        <w:rPr>
          <w:rStyle w:val="StyleUnderline"/>
        </w:rPr>
        <w:t>.</w:t>
      </w:r>
      <w:r w:rsidRPr="00360374">
        <w:rPr>
          <w:sz w:val="16"/>
        </w:rPr>
        <w:t xml:space="preserve"> </w:t>
      </w:r>
      <w:r w:rsidRPr="00F22D06">
        <w:rPr>
          <w:rStyle w:val="Emphasis"/>
          <w:highlight w:val="yellow"/>
        </w:rPr>
        <w:t>Desalination technology</w:t>
      </w:r>
      <w:r w:rsidRPr="00360374">
        <w:rPr>
          <w:sz w:val="16"/>
        </w:rPr>
        <w:t xml:space="preserve"> </w:t>
      </w:r>
      <w:r w:rsidRPr="00360374">
        <w:rPr>
          <w:rStyle w:val="StyleUnderline"/>
        </w:rPr>
        <w:t>can convert salty seawater into</w:t>
      </w:r>
      <w:r w:rsidRPr="00360374">
        <w:rPr>
          <w:sz w:val="16"/>
        </w:rPr>
        <w:t xml:space="preserve"> drinkable </w:t>
      </w:r>
      <w:r w:rsidRPr="00360374">
        <w:rPr>
          <w:rStyle w:val="StyleUnderline"/>
        </w:rPr>
        <w:t>freshwater</w:t>
      </w:r>
      <w:r w:rsidRPr="00360374">
        <w:rPr>
          <w:sz w:val="16"/>
        </w:rPr>
        <w:t xml:space="preserve">.54 </w:t>
      </w:r>
      <w:proofErr w:type="gramStart"/>
      <w:r w:rsidRPr="00360374">
        <w:rPr>
          <w:sz w:val="16"/>
        </w:rPr>
        <w:t>A number of</w:t>
      </w:r>
      <w:proofErr w:type="gramEnd"/>
      <w:r w:rsidRPr="00360374">
        <w:rPr>
          <w:sz w:val="16"/>
        </w:rPr>
        <w:t xml:space="preserve"> environmental and economic issues need to be solved to deploy these technologies at large scales, but </w:t>
      </w:r>
      <w:r w:rsidRPr="00F22D06">
        <w:rPr>
          <w:rStyle w:val="StyleUnderline"/>
          <w:highlight w:val="yellow"/>
        </w:rPr>
        <w:t>in a crisis</w:t>
      </w:r>
      <w:r w:rsidRPr="00F22D06">
        <w:rPr>
          <w:sz w:val="16"/>
          <w:highlight w:val="yellow"/>
        </w:rPr>
        <w:t xml:space="preserve">, </w:t>
      </w:r>
      <w:r w:rsidRPr="00F22D06">
        <w:rPr>
          <w:rStyle w:val="Emphasis"/>
          <w:highlight w:val="yellow"/>
        </w:rPr>
        <w:t>solutions will</w:t>
      </w:r>
      <w:r w:rsidRPr="00360374">
        <w:rPr>
          <w:rStyle w:val="StyleUnderline"/>
        </w:rPr>
        <w:t xml:space="preserve"> be more </w:t>
      </w:r>
      <w:r w:rsidRPr="00360374">
        <w:rPr>
          <w:rStyle w:val="Emphasis"/>
        </w:rPr>
        <w:t xml:space="preserve">likely to </w:t>
      </w:r>
      <w:r w:rsidRPr="00F22D06">
        <w:rPr>
          <w:rStyle w:val="Emphasis"/>
          <w:highlight w:val="yellow"/>
        </w:rPr>
        <w:t>present themselves</w:t>
      </w:r>
      <w:r w:rsidRPr="00360374">
        <w:rPr>
          <w:sz w:val="16"/>
        </w:rPr>
        <w:t xml:space="preserve">. </w:t>
      </w:r>
      <w:r w:rsidRPr="00360374">
        <w:rPr>
          <w:rStyle w:val="StyleUnderline"/>
        </w:rPr>
        <w:t>A technology that is already being adopted</w:t>
      </w:r>
      <w:r w:rsidRPr="00360374">
        <w:rPr>
          <w:sz w:val="16"/>
        </w:rPr>
        <w:t xml:space="preserve"> to produce food </w:t>
      </w:r>
      <w:r w:rsidRPr="00360374">
        <w:rPr>
          <w:rStyle w:val="StyleUnderline"/>
        </w:rPr>
        <w:t>is the modernized version of old-fashioned greenhouses.</w:t>
      </w:r>
      <w:r w:rsidRPr="00360374">
        <w:rPr>
          <w:sz w:val="16"/>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low-energy green-houses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360374">
        <w:rPr>
          <w:rStyle w:val="StyleUnderline"/>
        </w:rPr>
        <w:t xml:space="preserve">Sustained </w:t>
      </w:r>
      <w:r w:rsidRPr="00F22D06">
        <w:rPr>
          <w:rStyle w:val="StyleUnderline"/>
          <w:highlight w:val="yellow"/>
        </w:rPr>
        <w:t>shortages</w:t>
      </w:r>
      <w:r w:rsidRPr="00360374">
        <w:rPr>
          <w:rStyle w:val="StyleUnderline"/>
        </w:rPr>
        <w:t xml:space="preserve"> in a climate-changed future </w:t>
      </w:r>
      <w:r w:rsidRPr="00F22D06">
        <w:rPr>
          <w:rStyle w:val="StyleUnderline"/>
          <w:highlight w:val="yellow"/>
        </w:rPr>
        <w:t>might require that a</w:t>
      </w:r>
      <w:r w:rsidRPr="00F22D06">
        <w:rPr>
          <w:sz w:val="16"/>
          <w:highlight w:val="yellow"/>
        </w:rPr>
        <w:t xml:space="preserve"> </w:t>
      </w:r>
      <w:r w:rsidRPr="00F22D06">
        <w:rPr>
          <w:rStyle w:val="Emphasis"/>
          <w:highlight w:val="yellow"/>
        </w:rPr>
        <w:t>capitalist</w:t>
      </w:r>
      <w:r w:rsidRPr="00F22D06">
        <w:rPr>
          <w:sz w:val="16"/>
          <w:highlight w:val="yellow"/>
        </w:rPr>
        <w:t xml:space="preserve"> </w:t>
      </w:r>
      <w:r w:rsidRPr="00F22D06">
        <w:rPr>
          <w:rStyle w:val="StyleUnderline"/>
          <w:highlight w:val="yellow"/>
        </w:rPr>
        <w:t xml:space="preserve">take hold of </w:t>
      </w:r>
      <w:r w:rsidRPr="00F22D06">
        <w:rPr>
          <w:rStyle w:val="Emphasis"/>
          <w:highlight w:val="yellow"/>
        </w:rPr>
        <w:t>greenhouse growing and expand production</w:t>
      </w:r>
      <w:r w:rsidRPr="00360374">
        <w:rPr>
          <w:sz w:val="16"/>
        </w:rPr>
        <w:t xml:space="preserve"> </w:t>
      </w:r>
      <w:r w:rsidRPr="00360374">
        <w:rPr>
          <w:rStyle w:val="Emphasis"/>
        </w:rPr>
        <w:t>to feed the masses</w:t>
      </w:r>
      <w:r w:rsidRPr="00360374">
        <w:rPr>
          <w:sz w:val="16"/>
        </w:rPr>
        <w:t xml:space="preserve"> </w:t>
      </w:r>
      <w:r w:rsidRPr="00360374">
        <w:rPr>
          <w:rStyle w:val="StyleUnderline"/>
        </w:rPr>
        <w:t>that might otherwise revolt</w:t>
      </w:r>
      <w:r w:rsidRPr="00360374">
        <w:rPr>
          <w:sz w:val="16"/>
        </w:rPr>
        <w:t xml:space="preserve">. 2.9 </w:t>
      </w:r>
      <w:r w:rsidRPr="00F629ED">
        <w:rPr>
          <w:rStyle w:val="Emphasis"/>
        </w:rPr>
        <w:t>CHOOSE CAPITALISM</w:t>
      </w:r>
      <w:r w:rsidRPr="00360374">
        <w:rPr>
          <w:sz w:val="16"/>
        </w:rPr>
        <w:t xml:space="preserve"> </w:t>
      </w:r>
      <w:r w:rsidRPr="00360374">
        <w:rPr>
          <w:rStyle w:val="StyleUnderline"/>
        </w:rPr>
        <w:t>Clearly, the job</w:t>
      </w:r>
      <w:r w:rsidRPr="00360374">
        <w:rPr>
          <w:sz w:val="16"/>
        </w:rPr>
        <w:t xml:space="preserve"> in front of humankind </w:t>
      </w:r>
      <w:r w:rsidRPr="00360374">
        <w:rPr>
          <w:rStyle w:val="StyleUnderline"/>
        </w:rPr>
        <w:t>is enormous, complex, and many-faceted</w:t>
      </w:r>
      <w:r w:rsidRPr="00360374">
        <w:rPr>
          <w:sz w:val="16"/>
        </w:rPr>
        <w:t xml:space="preserve">. The best hope is to be able to identify certain human impacts that are clearly harmful to the global environment, and to disincentivize them. Getting back to notions of institutions in capitalism, </w:t>
      </w:r>
      <w:r w:rsidRPr="00360374">
        <w:rPr>
          <w:rStyle w:val="StyleUnderline"/>
        </w:rPr>
        <w:t>what is crucial is aligning the right incentives with profit-making activity</w:t>
      </w:r>
      <w:r w:rsidRPr="00360374">
        <w:rPr>
          <w:sz w:val="16"/>
        </w:rPr>
        <w:t xml:space="preserve">. </w:t>
      </w:r>
      <w:r w:rsidRPr="00F22D06">
        <w:rPr>
          <w:rStyle w:val="StyleUnderline"/>
          <w:highlight w:val="yellow"/>
        </w:rPr>
        <w:t xml:space="preserve">What capitalism does </w:t>
      </w:r>
      <w:r w:rsidRPr="00F22D06">
        <w:rPr>
          <w:rStyle w:val="Emphasis"/>
          <w:highlight w:val="yellow"/>
        </w:rPr>
        <w:t>so well</w:t>
      </w:r>
      <w:r w:rsidRPr="00360374">
        <w:rPr>
          <w:sz w:val="16"/>
        </w:rPr>
        <w:t xml:space="preserve"> — beyond human comprehension — </w:t>
      </w:r>
      <w:r w:rsidRPr="00F22D06">
        <w:rPr>
          <w:rStyle w:val="Emphasis"/>
          <w:highlight w:val="yellow"/>
        </w:rPr>
        <w:t>is coordinate activity</w:t>
      </w:r>
      <w:r w:rsidRPr="00F22D06">
        <w:rPr>
          <w:sz w:val="16"/>
          <w:highlight w:val="yellow"/>
        </w:rPr>
        <w:t xml:space="preserve"> </w:t>
      </w:r>
      <w:r w:rsidRPr="00F629ED">
        <w:rPr>
          <w:rStyle w:val="StyleUnderline"/>
        </w:rPr>
        <w:t>and</w:t>
      </w:r>
      <w:r w:rsidRPr="00F629ED">
        <w:rPr>
          <w:sz w:val="16"/>
        </w:rPr>
        <w:t xml:space="preserve"> </w:t>
      </w:r>
      <w:r w:rsidRPr="00F629ED">
        <w:rPr>
          <w:rStyle w:val="Emphasis"/>
        </w:rPr>
        <w:t>send broad signals about scarcity</w:t>
      </w:r>
      <w:r w:rsidRPr="00F629ED">
        <w:rPr>
          <w:sz w:val="16"/>
        </w:rPr>
        <w:t xml:space="preserve">. </w:t>
      </w:r>
      <w:r w:rsidRPr="00F629ED">
        <w:rPr>
          <w:rStyle w:val="StyleUnderline"/>
        </w:rPr>
        <w:t>Information about a wide variety of environmental phenomena is</w:t>
      </w:r>
      <w:r w:rsidRPr="00F629ED">
        <w:rPr>
          <w:sz w:val="16"/>
        </w:rPr>
        <w:t xml:space="preserve"> extremely </w:t>
      </w:r>
      <w:r w:rsidRPr="00F629ED">
        <w:rPr>
          <w:rStyle w:val="StyleUnderline"/>
        </w:rPr>
        <w:t>difficult to collect and process</w:t>
      </w:r>
      <w:r w:rsidRPr="00F629ED">
        <w:rPr>
          <w:sz w:val="16"/>
        </w:rPr>
        <w:t xml:space="preserve">. If a set of environmental taxes can help establish a network of environ-mental prices, then an unfathomably large and complex </w:t>
      </w:r>
      <w:r w:rsidRPr="00F629ED">
        <w:rPr>
          <w:sz w:val="16"/>
        </w:rPr>
        <w:lastRenderedPageBreak/>
        <w:t>machinery</w:t>
      </w:r>
      <w:r w:rsidRPr="00360374">
        <w:rPr>
          <w:sz w:val="16"/>
        </w:rPr>
        <w:t xml:space="preserve"> will have been set in motion in the right direction. Also, </w:t>
      </w:r>
      <w:r w:rsidRPr="00360374">
        <w:rPr>
          <w:rStyle w:val="StyleUnderline"/>
        </w:rPr>
        <w:t>because of the need for new scientific solutions</w:t>
      </w:r>
      <w:r w:rsidRPr="00360374">
        <w:rPr>
          <w:sz w:val="16"/>
        </w:rPr>
        <w:t xml:space="preserve"> to this daunting list of </w:t>
      </w:r>
      <w:r w:rsidRPr="00F629ED">
        <w:rPr>
          <w:sz w:val="16"/>
        </w:rPr>
        <w:t>problems</w:t>
      </w:r>
      <w:r w:rsidRPr="00F629ED">
        <w:rPr>
          <w:rStyle w:val="Emphasis"/>
        </w:rPr>
        <w:t>, new science and technology is desperately needed</w:t>
      </w:r>
      <w:r w:rsidRPr="00F22D06">
        <w:rPr>
          <w:sz w:val="16"/>
          <w:highlight w:val="yellow"/>
        </w:rPr>
        <w:t xml:space="preserve">. </w:t>
      </w:r>
      <w:r w:rsidRPr="00F22D06">
        <w:rPr>
          <w:rStyle w:val="Emphasis"/>
          <w:highlight w:val="yellow"/>
        </w:rPr>
        <w:t>Capitalism is tried and true</w:t>
      </w:r>
      <w:r w:rsidRPr="00360374">
        <w:rPr>
          <w:sz w:val="16"/>
        </w:rPr>
        <w:t xml:space="preserve"> </w:t>
      </w:r>
      <w:r w:rsidRPr="00360374">
        <w:rPr>
          <w:rStyle w:val="StyleUnderline"/>
        </w:rPr>
        <w:t xml:space="preserve">in terms of </w:t>
      </w:r>
      <w:r w:rsidRPr="00360374">
        <w:rPr>
          <w:rStyle w:val="Emphasis"/>
        </w:rPr>
        <w:t>producing innovation</w:t>
      </w:r>
      <w:r w:rsidRPr="00360374">
        <w:rPr>
          <w:sz w:val="16"/>
        </w:rPr>
        <w:t xml:space="preserve">. </w:t>
      </w:r>
      <w:proofErr w:type="gramStart"/>
      <w:r w:rsidRPr="00360374">
        <w:rPr>
          <w:sz w:val="16"/>
        </w:rPr>
        <w:t>Again</w:t>
      </w:r>
      <w:proofErr w:type="gramEnd"/>
      <w:r w:rsidRPr="00360374">
        <w:rPr>
          <w:sz w:val="16"/>
        </w:rPr>
        <w:t xml:space="preserve"> drawing upon the study of institutions, it is not so much that individuals need a profit-motive in order to tinker</w:t>
      </w:r>
      <w:r w:rsidRPr="00F629ED">
        <w:rPr>
          <w:sz w:val="16"/>
        </w:rPr>
        <w:t xml:space="preserve">, but </w:t>
      </w:r>
      <w:r w:rsidRPr="00F629ED">
        <w:rPr>
          <w:rStyle w:val="StyleUnderline"/>
        </w:rPr>
        <w:t xml:space="preserve">the prospect of </w:t>
      </w:r>
      <w:r w:rsidRPr="00F629ED">
        <w:rPr>
          <w:rStyle w:val="Emphasis"/>
        </w:rPr>
        <w:t>profit-making has to be present</w:t>
      </w:r>
      <w:r w:rsidRPr="00F629ED">
        <w:rPr>
          <w:rStyle w:val="StyleUnderline"/>
        </w:rPr>
        <w:t xml:space="preserve"> in order for institutions</w:t>
      </w:r>
      <w:r w:rsidRPr="00F629ED">
        <w:rPr>
          <w:sz w:val="16"/>
        </w:rPr>
        <w:t xml:space="preserve">, including corporations, </w:t>
      </w:r>
      <w:r w:rsidRPr="00F629ED">
        <w:rPr>
          <w:rStyle w:val="StyleUnderline"/>
        </w:rPr>
        <w:t>to devote resources, attention, and energy towards the development of solutions</w:t>
      </w:r>
      <w:r w:rsidRPr="00F629ED">
        <w:rPr>
          <w:sz w:val="16"/>
        </w:rPr>
        <w:t xml:space="preserve"> to environmental problems. Corporations can and should demonstrate social responsibility by attempting to mitigate their impacts on the global environment, but a much more</w:t>
      </w:r>
      <w:r w:rsidRPr="00360374">
        <w:rPr>
          <w:sz w:val="16"/>
        </w:rPr>
        <w:t xml:space="preserve"> conscious push for new knowledge, new techniques, and new solutions are needed. Finally, </w:t>
      </w:r>
      <w:r w:rsidRPr="00F22D06">
        <w:rPr>
          <w:rStyle w:val="Emphasis"/>
          <w:highlight w:val="yellow"/>
        </w:rPr>
        <w:t>the scale of needed change is profound</w:t>
      </w:r>
      <w:r w:rsidRPr="00360374">
        <w:rPr>
          <w:sz w:val="16"/>
        </w:rPr>
        <w:t xml:space="preserve">. </w:t>
      </w:r>
      <w:r w:rsidRPr="00360374">
        <w:rPr>
          <w:rStyle w:val="StyleUnderline"/>
        </w:rPr>
        <w:t>Huge networks of infrastructure</w:t>
      </w:r>
      <w:r w:rsidRPr="00360374">
        <w:rPr>
          <w:sz w:val="16"/>
        </w:rPr>
        <w:t xml:space="preserve"> centered upon a fossil fuel-centered economy </w:t>
      </w:r>
      <w:r w:rsidRPr="00360374">
        <w:rPr>
          <w:rStyle w:val="StyleUnderline"/>
        </w:rPr>
        <w:t>must</w:t>
      </w:r>
      <w:r w:rsidRPr="00360374">
        <w:rPr>
          <w:sz w:val="16"/>
        </w:rPr>
        <w:t xml:space="preserve"> somehow </w:t>
      </w:r>
      <w:r w:rsidRPr="00360374">
        <w:rPr>
          <w:rStyle w:val="StyleUnderline"/>
        </w:rPr>
        <w:t>be replaced or adapted</w:t>
      </w:r>
      <w:r w:rsidRPr="00360374">
        <w:rPr>
          <w:sz w:val="16"/>
        </w:rPr>
        <w:t xml:space="preserve"> to new ways of generating, transmitting, consuming, and storing energy. </w:t>
      </w:r>
      <w:r w:rsidRPr="00360374">
        <w:rPr>
          <w:rStyle w:val="StyleUnderline"/>
        </w:rPr>
        <w:t>A global system of feeding seven billion humans</w:t>
      </w:r>
      <w:r w:rsidRPr="00360374">
        <w:rPr>
          <w:sz w:val="16"/>
        </w:rPr>
        <w:t xml:space="preserve"> (and counting), unsustainable on its face, </w:t>
      </w:r>
      <w:r w:rsidRPr="00360374">
        <w:rPr>
          <w:rStyle w:val="StyleUnderline"/>
        </w:rPr>
        <w:t>must be morphed into something else that</w:t>
      </w:r>
      <w:r w:rsidRPr="00360374">
        <w:rPr>
          <w:sz w:val="16"/>
        </w:rPr>
        <w:t xml:space="preserve"> can fill that huge role. </w:t>
      </w:r>
      <w:r w:rsidRPr="00360374">
        <w:rPr>
          <w:rStyle w:val="StyleUnderline"/>
        </w:rPr>
        <w:t>About a billion and a half cars and trucks</w:t>
      </w:r>
      <w:r w:rsidRPr="00360374">
        <w:rPr>
          <w:sz w:val="16"/>
        </w:rPr>
        <w:t xml:space="preserve"> in the world </w:t>
      </w:r>
      <w:r w:rsidRPr="00360374">
        <w:rPr>
          <w:rStyle w:val="StyleUnderline"/>
        </w:rPr>
        <w:t>must</w:t>
      </w:r>
      <w:r w:rsidRPr="00360374">
        <w:rPr>
          <w:sz w:val="16"/>
        </w:rPr>
        <w:t xml:space="preserve">, over time, </w:t>
      </w:r>
      <w:r w:rsidRPr="00360374">
        <w:rPr>
          <w:rStyle w:val="StyleUnderline"/>
        </w:rPr>
        <w:t>be swapped out</w:t>
      </w:r>
      <w:r w:rsidRPr="00360374">
        <w:rPr>
          <w:sz w:val="16"/>
        </w:rPr>
        <w:t xml:space="preserve"> for vehicles that must be dramatically different. </w:t>
      </w:r>
      <w:r w:rsidRPr="00360374">
        <w:rPr>
          <w:rStyle w:val="StyleUnderline"/>
        </w:rPr>
        <w:t xml:space="preserve">This is a daunting to-do </w:t>
      </w:r>
      <w:proofErr w:type="gramStart"/>
      <w:r w:rsidRPr="00360374">
        <w:rPr>
          <w:rStyle w:val="StyleUnderline"/>
        </w:rPr>
        <w:t>list</w:t>
      </w:r>
      <w:r w:rsidRPr="00360374">
        <w:rPr>
          <w:sz w:val="16"/>
        </w:rPr>
        <w:t xml:space="preserve">, </w:t>
      </w:r>
      <w:r w:rsidRPr="00360374">
        <w:rPr>
          <w:rStyle w:val="Emphasis"/>
        </w:rPr>
        <w:t>but</w:t>
      </w:r>
      <w:proofErr w:type="gramEnd"/>
      <w:r w:rsidRPr="00360374">
        <w:rPr>
          <w:rStyle w:val="Emphasis"/>
        </w:rPr>
        <w:t xml:space="preserve"> look</w:t>
      </w:r>
      <w:r w:rsidRPr="00360374">
        <w:rPr>
          <w:sz w:val="16"/>
        </w:rPr>
        <w:t xml:space="preserve"> a bit more </w:t>
      </w:r>
      <w:r w:rsidRPr="00360374">
        <w:rPr>
          <w:rStyle w:val="Emphasis"/>
        </w:rPr>
        <w:t>carefully</w:t>
      </w:r>
      <w:r w:rsidRPr="00360374">
        <w:rPr>
          <w:sz w:val="16"/>
        </w:rPr>
        <w:t xml:space="preserve"> among the gloomy news. Elon </w:t>
      </w:r>
      <w:r w:rsidRPr="00360374">
        <w:rPr>
          <w:rStyle w:val="StyleUnderline"/>
        </w:rPr>
        <w:t>Musk</w:t>
      </w:r>
      <w:r w:rsidRPr="00360374">
        <w:rPr>
          <w:sz w:val="16"/>
        </w:rPr>
        <w:t xml:space="preserve">, a freewheeling, pot-smoking entrepreneur </w:t>
      </w:r>
      <w:r w:rsidRPr="00360374">
        <w:rPr>
          <w:rStyle w:val="StyleUnderline"/>
        </w:rPr>
        <w:t xml:space="preserve">shows signs of breaking into </w:t>
      </w:r>
      <w:r w:rsidRPr="008045A1">
        <w:rPr>
          <w:rStyle w:val="StyleUnderline"/>
        </w:rPr>
        <w:t>not one, but two industries</w:t>
      </w:r>
      <w:r w:rsidRPr="008045A1">
        <w:rPr>
          <w:sz w:val="16"/>
        </w:rPr>
        <w:t xml:space="preserve"> dominated by behemoths with political power. Thanks to California emissions standards, </w:t>
      </w:r>
      <w:r w:rsidRPr="008045A1">
        <w:rPr>
          <w:rStyle w:val="StyleUnderline"/>
        </w:rPr>
        <w:t>automobile manufacturers have developed cars that emit a fraction of what they did</w:t>
      </w:r>
      <w:r w:rsidRPr="00360374">
        <w:rPr>
          <w:sz w:val="16"/>
        </w:rPr>
        <w:t xml:space="preserve"> less than a generation ago. </w:t>
      </w:r>
      <w:r w:rsidRPr="00F22D06">
        <w:rPr>
          <w:rStyle w:val="StyleUnderline"/>
          <w:highlight w:val="yellow"/>
        </w:rPr>
        <w:t>Hybrid</w:t>
      </w:r>
      <w:r w:rsidRPr="00360374">
        <w:rPr>
          <w:rStyle w:val="StyleUnderline"/>
        </w:rPr>
        <w:t xml:space="preserve"> electric </w:t>
      </w:r>
      <w:r w:rsidRPr="00F22D06">
        <w:rPr>
          <w:rStyle w:val="StyleUnderline"/>
          <w:highlight w:val="yellow"/>
        </w:rPr>
        <w:t xml:space="preserve">vehicles </w:t>
      </w:r>
      <w:r w:rsidRPr="008045A1">
        <w:rPr>
          <w:rStyle w:val="StyleUnderline"/>
        </w:rPr>
        <w:t>have</w:t>
      </w:r>
      <w:r w:rsidRPr="008045A1">
        <w:rPr>
          <w:sz w:val="16"/>
        </w:rPr>
        <w:t xml:space="preserve"> thoroughly </w:t>
      </w:r>
      <w:r w:rsidRPr="008045A1">
        <w:rPr>
          <w:rStyle w:val="StyleUnderline"/>
        </w:rPr>
        <w:t>penetrated an American market that powerful American politicians had tried to cordon off</w:t>
      </w:r>
      <w:r w:rsidRPr="008045A1">
        <w:rPr>
          <w:sz w:val="16"/>
        </w:rPr>
        <w:t xml:space="preserve"> for American manufacturers only. </w:t>
      </w:r>
      <w:r w:rsidRPr="008045A1">
        <w:rPr>
          <w:rStyle w:val="StyleUnderline"/>
        </w:rPr>
        <w:t xml:space="preserve">At least two companies have developed </w:t>
      </w:r>
      <w:r w:rsidRPr="00F22D06">
        <w:rPr>
          <w:rStyle w:val="StyleUnderline"/>
          <w:highlight w:val="yellow"/>
        </w:rPr>
        <w:t>meat substitutes</w:t>
      </w:r>
      <w:r w:rsidRPr="00360374">
        <w:rPr>
          <w:rStyle w:val="StyleUnderline"/>
        </w:rPr>
        <w:t xml:space="preserve"> that are</w:t>
      </w:r>
      <w:r w:rsidRPr="00360374">
        <w:rPr>
          <w:sz w:val="16"/>
        </w:rPr>
        <w:t xml:space="preserve"> now widely judged to be </w:t>
      </w:r>
      <w:r w:rsidRPr="00360374">
        <w:rPr>
          <w:rStyle w:val="StyleUnderline"/>
        </w:rPr>
        <w:t xml:space="preserve">indistinguishable from </w:t>
      </w:r>
      <w:proofErr w:type="gramStart"/>
      <w:r w:rsidRPr="00360374">
        <w:rPr>
          <w:rStyle w:val="StyleUnderline"/>
        </w:rPr>
        <w:t>meat</w:t>
      </w:r>
      <w:r w:rsidRPr="00360374">
        <w:rPr>
          <w:sz w:val="16"/>
        </w:rPr>
        <w:t>, and</w:t>
      </w:r>
      <w:proofErr w:type="gramEnd"/>
      <w:r w:rsidRPr="00360374">
        <w:rPr>
          <w:sz w:val="16"/>
        </w:rPr>
        <w:t xml:space="preserve"> have established product outposts in the ancient power centers of fast food, McDonald's and Burger King. The tiny country of </w:t>
      </w:r>
      <w:r w:rsidRPr="008045A1">
        <w:rPr>
          <w:rStyle w:val="StyleUnderline"/>
        </w:rPr>
        <w:t>the Netherlands</w:t>
      </w:r>
      <w:r w:rsidRPr="008045A1">
        <w:rPr>
          <w:sz w:val="16"/>
        </w:rPr>
        <w:t xml:space="preserve">, about half the size of West Virginia, </w:t>
      </w:r>
      <w:r w:rsidRPr="008045A1">
        <w:rPr>
          <w:rStyle w:val="StyleUnderline"/>
        </w:rPr>
        <w:t>exports almost as much food as</w:t>
      </w:r>
      <w:r w:rsidRPr="00360374">
        <w:rPr>
          <w:rStyle w:val="StyleUnderline"/>
        </w:rPr>
        <w:t xml:space="preserve"> the U</w:t>
      </w:r>
      <w:r w:rsidRPr="00360374">
        <w:rPr>
          <w:sz w:val="16"/>
        </w:rPr>
        <w:t xml:space="preserve">nited </w:t>
      </w:r>
      <w:r w:rsidRPr="00360374">
        <w:rPr>
          <w:rStyle w:val="StyleUnderline"/>
        </w:rPr>
        <w:t>S</w:t>
      </w:r>
      <w:r w:rsidRPr="00360374">
        <w:rPr>
          <w:sz w:val="16"/>
        </w:rPr>
        <w:t xml:space="preserve">tates, able to ship fresh produce all the way to Africa. At bottom, </w:t>
      </w:r>
      <w:proofErr w:type="gramStart"/>
      <w:r w:rsidRPr="00F22D06">
        <w:rPr>
          <w:rStyle w:val="Emphasis"/>
          <w:highlight w:val="yellow"/>
        </w:rPr>
        <w:t>all of</w:t>
      </w:r>
      <w:proofErr w:type="gramEnd"/>
      <w:r w:rsidRPr="00F22D06">
        <w:rPr>
          <w:rStyle w:val="Emphasis"/>
          <w:highlight w:val="yellow"/>
        </w:rPr>
        <w:t xml:space="preserve"> these accomplishments</w:t>
      </w:r>
      <w:r w:rsidRPr="00360374">
        <w:rPr>
          <w:sz w:val="16"/>
        </w:rPr>
        <w:t xml:space="preserve"> and thousands more </w:t>
      </w:r>
      <w:r w:rsidRPr="00F22D06">
        <w:rPr>
          <w:rStyle w:val="Emphasis"/>
          <w:highlight w:val="yellow"/>
        </w:rPr>
        <w:t>are</w:t>
      </w:r>
      <w:r w:rsidRPr="00360374">
        <w:rPr>
          <w:sz w:val="16"/>
        </w:rPr>
        <w:t xml:space="preserve"> and were </w:t>
      </w:r>
      <w:r w:rsidRPr="00F22D06">
        <w:rPr>
          <w:rStyle w:val="Emphasis"/>
          <w:highlight w:val="yellow"/>
        </w:rPr>
        <w:t>capitalist</w:t>
      </w:r>
      <w:r w:rsidRPr="00360374">
        <w:rPr>
          <w:rStyle w:val="Emphasis"/>
        </w:rPr>
        <w:t xml:space="preserve"> in nature.</w:t>
      </w:r>
      <w:r w:rsidRPr="00360374">
        <w:rPr>
          <w:sz w:val="16"/>
        </w:rPr>
        <w:t xml:space="preserve"> While they collectively </w:t>
      </w:r>
      <w:proofErr w:type="spellStart"/>
      <w:r w:rsidRPr="00360374">
        <w:rPr>
          <w:sz w:val="16"/>
        </w:rPr>
        <w:t>repre</w:t>
      </w:r>
      <w:proofErr w:type="spellEnd"/>
      <w:r w:rsidRPr="00360374">
        <w:rPr>
          <w:sz w:val="16"/>
        </w:rPr>
        <w:t xml:space="preserve">-sent a trifle of what still needs to be accomplished, </w:t>
      </w:r>
      <w:r w:rsidRPr="00360374">
        <w:rPr>
          <w:rStyle w:val="StyleUnderline"/>
        </w:rPr>
        <w:t xml:space="preserve">they were also undertaken without the correct incentives in place, </w:t>
      </w:r>
      <w:r w:rsidRPr="00F22D06">
        <w:rPr>
          <w:rStyle w:val="StyleUnderline"/>
          <w:highlight w:val="yellow"/>
        </w:rPr>
        <w:t>and</w:t>
      </w:r>
      <w:r w:rsidRPr="00360374">
        <w:rPr>
          <w:sz w:val="16"/>
        </w:rPr>
        <w:t xml:space="preserve"> thus also </w:t>
      </w:r>
      <w:r w:rsidRPr="00F22D06">
        <w:rPr>
          <w:rStyle w:val="StyleUnderline"/>
          <w:highlight w:val="yellow"/>
        </w:rPr>
        <w:t>represent the</w:t>
      </w:r>
      <w:r w:rsidRPr="00360374">
        <w:rPr>
          <w:sz w:val="16"/>
        </w:rPr>
        <w:t xml:space="preserve"> tremendous </w:t>
      </w:r>
      <w:r w:rsidRPr="00F22D06">
        <w:rPr>
          <w:rStyle w:val="Emphasis"/>
          <w:highlight w:val="yellow"/>
        </w:rPr>
        <w:t>promise of capitalism</w:t>
      </w:r>
      <w:r w:rsidRPr="00360374">
        <w:rPr>
          <w:sz w:val="16"/>
        </w:rPr>
        <w:t>.</w:t>
      </w:r>
    </w:p>
    <w:p w14:paraId="241C5316" w14:textId="77777777" w:rsidR="00016EBA" w:rsidRPr="00CD6955" w:rsidRDefault="00016EBA" w:rsidP="00016EBA">
      <w:pPr>
        <w:pStyle w:val="Heading4"/>
        <w:rPr>
          <w:u w:val="single"/>
        </w:rPr>
      </w:pPr>
      <w:r>
        <w:t xml:space="preserve">Interdependence solves great power war </w:t>
      </w:r>
    </w:p>
    <w:p w14:paraId="6DAC317B" w14:textId="77777777" w:rsidR="00016EBA" w:rsidRPr="00CD6955" w:rsidRDefault="00016EBA" w:rsidP="00016EBA">
      <w:r w:rsidRPr="00CD6955">
        <w:rPr>
          <w:rFonts w:eastAsiaTheme="majorEastAsia" w:cstheme="majorBidi"/>
          <w:b/>
          <w:iCs/>
          <w:sz w:val="26"/>
        </w:rPr>
        <w:t>Johnson</w:t>
      </w:r>
      <w:r>
        <w:t xml:space="preserve"> and </w:t>
      </w:r>
      <w:proofErr w:type="spellStart"/>
      <w:r>
        <w:t>Gramer</w:t>
      </w:r>
      <w:proofErr w:type="spellEnd"/>
      <w:r>
        <w:t xml:space="preserve"> </w:t>
      </w:r>
      <w:r w:rsidRPr="00CD6955">
        <w:rPr>
          <w:rFonts w:eastAsiaTheme="majorEastAsia" w:cstheme="majorBidi"/>
          <w:b/>
          <w:iCs/>
          <w:sz w:val="26"/>
        </w:rPr>
        <w:t>20</w:t>
      </w:r>
      <w:r>
        <w:t xml:space="preserve"> [Keith Johnson is Foreign Policy's global geoeconomics correspondent, Robbie </w:t>
      </w:r>
      <w:proofErr w:type="spellStart"/>
      <w:r>
        <w:t>Gramer</w:t>
      </w:r>
      <w:proofErr w:type="spellEnd"/>
      <w:r>
        <w:t xml:space="preserve"> is a diplomacy and national security reporter at Foreign Policy, covering the State Department. “The Great Decoupling”, May 14</w:t>
      </w:r>
      <w:r w:rsidRPr="00CD6955">
        <w:rPr>
          <w:vertAlign w:val="superscript"/>
        </w:rPr>
        <w:t>th</w:t>
      </w:r>
      <w:r>
        <w:t>, https://foreignpolicy.com/2020/05/14/china-us-pandemic-economy-tensions-trump-coronavirus-covid-new-cold-war-economics-the-great-decoupling/]</w:t>
      </w:r>
    </w:p>
    <w:p w14:paraId="01F32842" w14:textId="77777777" w:rsidR="00016EBA" w:rsidRPr="00D576FB" w:rsidRDefault="00016EBA" w:rsidP="00016EBA">
      <w:pPr>
        <w:rPr>
          <w:sz w:val="16"/>
        </w:rPr>
      </w:pPr>
      <w:r w:rsidRPr="00D576FB">
        <w:rPr>
          <w:rStyle w:val="StyleUnderline"/>
        </w:rPr>
        <w:t xml:space="preserve">Washington made an open and increasingly </w:t>
      </w:r>
      <w:r w:rsidRPr="00D576FB">
        <w:rPr>
          <w:rStyle w:val="Emphasis"/>
          <w:highlight w:val="cyan"/>
        </w:rPr>
        <w:t>interconnected world econ</w:t>
      </w:r>
      <w:r w:rsidRPr="00D576FB">
        <w:rPr>
          <w:rStyle w:val="Emphasis"/>
        </w:rPr>
        <w:t>omy</w:t>
      </w:r>
      <w:r w:rsidRPr="00D576FB">
        <w:rPr>
          <w:rStyle w:val="StyleUnderline"/>
        </w:rPr>
        <w:t xml:space="preserve"> a key building block of the postwar architecture, in large part </w:t>
      </w:r>
      <w:r w:rsidRPr="00D576FB">
        <w:rPr>
          <w:rStyle w:val="StyleUnderline"/>
          <w:highlight w:val="cyan"/>
        </w:rPr>
        <w:t>to</w:t>
      </w:r>
      <w:r w:rsidRPr="00D576FB">
        <w:rPr>
          <w:rStyle w:val="StyleUnderline"/>
        </w:rPr>
        <w:t xml:space="preserve"> explicitly </w:t>
      </w:r>
      <w:r w:rsidRPr="00D576FB">
        <w:rPr>
          <w:rStyle w:val="Emphasis"/>
          <w:highlight w:val="cyan"/>
        </w:rPr>
        <w:t>stave off</w:t>
      </w:r>
      <w:r w:rsidRPr="00D576FB">
        <w:rPr>
          <w:rStyle w:val="Emphasis"/>
        </w:rPr>
        <w:t xml:space="preserve"> future </w:t>
      </w:r>
      <w:r w:rsidRPr="00D576FB">
        <w:rPr>
          <w:rStyle w:val="Emphasis"/>
          <w:highlight w:val="cyan"/>
        </w:rPr>
        <w:t>global conflicts</w:t>
      </w:r>
      <w:r w:rsidRPr="00D576FB">
        <w:rPr>
          <w:sz w:val="16"/>
        </w:rPr>
        <w:t xml:space="preserve">. </w:t>
      </w:r>
      <w:r w:rsidRPr="00D576FB">
        <w:rPr>
          <w:rStyle w:val="StyleUnderline"/>
        </w:rPr>
        <w:t xml:space="preserve">With the creation of the </w:t>
      </w:r>
      <w:r w:rsidRPr="00D576FB">
        <w:rPr>
          <w:rStyle w:val="StyleUnderline"/>
          <w:highlight w:val="cyan"/>
        </w:rPr>
        <w:t>Bretton Woods</w:t>
      </w:r>
      <w:r w:rsidRPr="00D576FB">
        <w:rPr>
          <w:rStyle w:val="StyleUnderline"/>
        </w:rPr>
        <w:t xml:space="preserve"> system in 1944, before World War II even finished, or the later creation of the General Agreement on Tariffs and Trade—forerunner to </w:t>
      </w:r>
      <w:r w:rsidRPr="00D576FB">
        <w:rPr>
          <w:rStyle w:val="StyleUnderline"/>
          <w:highlight w:val="cyan"/>
        </w:rPr>
        <w:t>the WTO</w:t>
      </w:r>
      <w:r w:rsidRPr="00D576FB">
        <w:rPr>
          <w:rStyle w:val="StyleUnderline"/>
        </w:rPr>
        <w:t xml:space="preserve">—it set out to </w:t>
      </w:r>
      <w:r w:rsidRPr="00D576FB">
        <w:rPr>
          <w:rStyle w:val="Emphasis"/>
          <w:highlight w:val="cyan"/>
        </w:rPr>
        <w:t>link economic interdependence with peace</w:t>
      </w:r>
      <w:r w:rsidRPr="00D576FB">
        <w:rPr>
          <w:rStyle w:val="StyleUnderline"/>
        </w:rPr>
        <w:t>.</w:t>
      </w:r>
      <w:r w:rsidRPr="00D576FB">
        <w:rPr>
          <w:sz w:val="16"/>
        </w:rPr>
        <w:t xml:space="preserve"> So did others: The European Coal and Steel Community, created just a few years after the end of the war, cemented both closer economic and security ties in a war-ravaged continent and lay the foundation for the eventual creation of the European Union. </w:t>
      </w:r>
      <w:r w:rsidRPr="00D576FB">
        <w:rPr>
          <w:rStyle w:val="StyleUnderline"/>
          <w:highlight w:val="cyan"/>
        </w:rPr>
        <w:t>Those trends continued, decade after decade</w:t>
      </w:r>
      <w:r w:rsidRPr="00D576FB">
        <w:rPr>
          <w:rStyle w:val="StyleUnderline"/>
        </w:rPr>
        <w:t>, with only the odd hiccup or retreat, from the creation of the North American Free Trade Agreement and the WTO to the expansion and ever-closer economic integration between EU member states</w:t>
      </w:r>
      <w:r w:rsidRPr="00D576FB">
        <w:rPr>
          <w:sz w:val="16"/>
        </w:rPr>
        <w:t>.</w:t>
      </w:r>
    </w:p>
    <w:p w14:paraId="685C2718" w14:textId="77777777" w:rsidR="00016EBA" w:rsidRPr="00D576FB" w:rsidRDefault="00016EBA" w:rsidP="00016EBA">
      <w:pPr>
        <w:rPr>
          <w:sz w:val="16"/>
        </w:rPr>
      </w:pPr>
      <w:r w:rsidRPr="00D576FB">
        <w:rPr>
          <w:rStyle w:val="StyleUnderline"/>
        </w:rPr>
        <w:t xml:space="preserve">That whole </w:t>
      </w:r>
      <w:r w:rsidRPr="00D576FB">
        <w:rPr>
          <w:rStyle w:val="StyleUnderline"/>
          <w:highlight w:val="cyan"/>
        </w:rPr>
        <w:t>process was</w:t>
      </w:r>
      <w:r w:rsidRPr="00D576FB">
        <w:rPr>
          <w:rStyle w:val="StyleUnderline"/>
        </w:rPr>
        <w:t xml:space="preserve"> itself </w:t>
      </w:r>
      <w:r w:rsidRPr="00D576FB">
        <w:rPr>
          <w:rStyle w:val="StyleUnderline"/>
          <w:highlight w:val="cyan"/>
        </w:rPr>
        <w:t xml:space="preserve">a reaction to the </w:t>
      </w:r>
      <w:r w:rsidRPr="00D576FB">
        <w:rPr>
          <w:rStyle w:val="Emphasis"/>
          <w:highlight w:val="cyan"/>
        </w:rPr>
        <w:t>last great decoupling</w:t>
      </w:r>
      <w:r w:rsidRPr="00D576FB">
        <w:rPr>
          <w:rStyle w:val="Emphasis"/>
        </w:rPr>
        <w:t xml:space="preserve">: the upheaval of </w:t>
      </w:r>
      <w:r w:rsidRPr="00D576FB">
        <w:rPr>
          <w:rStyle w:val="Emphasis"/>
          <w:highlight w:val="cyan"/>
        </w:rPr>
        <w:t>World War I</w:t>
      </w:r>
      <w:r w:rsidRPr="00D576FB">
        <w:rPr>
          <w:rStyle w:val="StyleUnderline"/>
        </w:rPr>
        <w:t xml:space="preserve">, which ended the first age of globalization, followed a decade later by the Great Depression, trade barriers, economic nationalism, and a </w:t>
      </w:r>
      <w:r w:rsidRPr="00D576FB">
        <w:rPr>
          <w:rStyle w:val="StyleUnderline"/>
          <w:highlight w:val="cyan"/>
        </w:rPr>
        <w:t>full-scale retreat from globalization.</w:t>
      </w:r>
    </w:p>
    <w:p w14:paraId="3254A9A0" w14:textId="77777777" w:rsidR="00016EBA" w:rsidRPr="00D576FB" w:rsidRDefault="00016EBA" w:rsidP="00016EBA">
      <w:pPr>
        <w:rPr>
          <w:sz w:val="16"/>
        </w:rPr>
      </w:pPr>
      <w:r w:rsidRPr="00D576FB">
        <w:rPr>
          <w:sz w:val="16"/>
        </w:rPr>
        <w:lastRenderedPageBreak/>
        <w:t xml:space="preserve">And </w:t>
      </w:r>
      <w:proofErr w:type="gramStart"/>
      <w:r w:rsidRPr="00D576FB">
        <w:rPr>
          <w:rStyle w:val="StyleUnderline"/>
        </w:rPr>
        <w:t xml:space="preserve">the </w:t>
      </w:r>
      <w:r w:rsidRPr="00D576FB">
        <w:rPr>
          <w:rStyle w:val="Emphasis"/>
          <w:highlight w:val="cyan"/>
        </w:rPr>
        <w:t>end result</w:t>
      </w:r>
      <w:proofErr w:type="gramEnd"/>
      <w:r w:rsidRPr="00D576FB">
        <w:rPr>
          <w:rStyle w:val="StyleUnderline"/>
        </w:rPr>
        <w:t xml:space="preserve"> of all that </w:t>
      </w:r>
      <w:r w:rsidRPr="00D576FB">
        <w:rPr>
          <w:rStyle w:val="StyleUnderline"/>
          <w:highlight w:val="cyan"/>
        </w:rPr>
        <w:t>was to turn international economic rivalry into a zero-sum</w:t>
      </w:r>
      <w:r w:rsidRPr="00D576FB">
        <w:rPr>
          <w:rStyle w:val="StyleUnderline"/>
        </w:rPr>
        <w:t xml:space="preserve">, beggar-thy-neighbor </w:t>
      </w:r>
      <w:r w:rsidRPr="00D576FB">
        <w:rPr>
          <w:rStyle w:val="StyleUnderline"/>
          <w:highlight w:val="cyan"/>
        </w:rPr>
        <w:t>contest where</w:t>
      </w:r>
      <w:r w:rsidRPr="00D576FB">
        <w:rPr>
          <w:rStyle w:val="StyleUnderline"/>
        </w:rPr>
        <w:t xml:space="preserve"> </w:t>
      </w:r>
      <w:r w:rsidRPr="00D576FB">
        <w:rPr>
          <w:rStyle w:val="Emphasis"/>
          <w:highlight w:val="cyan"/>
        </w:rPr>
        <w:t>economic concerns became security threats</w:t>
      </w:r>
      <w:r w:rsidRPr="00D576FB">
        <w:rPr>
          <w:sz w:val="16"/>
        </w:rPr>
        <w:t xml:space="preserve">. </w:t>
      </w:r>
      <w:r w:rsidRPr="00D576FB">
        <w:rPr>
          <w:rStyle w:val="StyleUnderline"/>
          <w:highlight w:val="cyan"/>
        </w:rPr>
        <w:t>Japan’s need for raw materials led to</w:t>
      </w:r>
      <w:r w:rsidRPr="00D576FB">
        <w:rPr>
          <w:rStyle w:val="StyleUnderline"/>
        </w:rPr>
        <w:t xml:space="preserve"> its occupation of Manchuria, and later the creation of the “Greater East Asia Co-Prosperity Sphere” that so worried Ambassador Grew during the 1930s. It eventually led to an attack on resource-rich Southeast Asia and a</w:t>
      </w:r>
      <w:r>
        <w:rPr>
          <w:rStyle w:val="StyleUnderline"/>
        </w:rPr>
        <w:t xml:space="preserve"> </w:t>
      </w:r>
      <w:r w:rsidRPr="00D576FB">
        <w:rPr>
          <w:rStyle w:val="Emphasis"/>
        </w:rPr>
        <w:t xml:space="preserve">preemptive strike on the U.S. fleet at </w:t>
      </w:r>
      <w:r w:rsidRPr="00D576FB">
        <w:rPr>
          <w:rStyle w:val="Emphasis"/>
          <w:highlight w:val="cyan"/>
        </w:rPr>
        <w:t>Pearl Harbor</w:t>
      </w:r>
      <w:r w:rsidRPr="00D576FB">
        <w:rPr>
          <w:sz w:val="16"/>
        </w:rPr>
        <w:t xml:space="preserve">. Nazi Germany, largely cut off from global markets, sought, eventually by force, to create a European </w:t>
      </w:r>
      <w:proofErr w:type="spellStart"/>
      <w:r w:rsidRPr="00D576FB">
        <w:rPr>
          <w:sz w:val="16"/>
        </w:rPr>
        <w:t>Großwirtschaftsraum</w:t>
      </w:r>
      <w:proofErr w:type="spellEnd"/>
      <w:r w:rsidRPr="00D576FB">
        <w:rPr>
          <w:sz w:val="16"/>
        </w:rPr>
        <w:t>, or greater economic area, the economic equivalent of the German expansionist concept of Lebensraum.</w:t>
      </w:r>
    </w:p>
    <w:p w14:paraId="74FC2ACD" w14:textId="77777777" w:rsidR="00016EBA" w:rsidRDefault="00016EBA" w:rsidP="00016EBA">
      <w:pPr>
        <w:rPr>
          <w:sz w:val="16"/>
        </w:rPr>
      </w:pPr>
      <w:r w:rsidRPr="00D576FB">
        <w:rPr>
          <w:sz w:val="16"/>
        </w:rPr>
        <w:t>“</w:t>
      </w:r>
      <w:r w:rsidRPr="00D576FB">
        <w:rPr>
          <w:rStyle w:val="StyleUnderline"/>
        </w:rPr>
        <w:t xml:space="preserve">The </w:t>
      </w:r>
      <w:r w:rsidRPr="00D576FB">
        <w:rPr>
          <w:rStyle w:val="StyleUnderline"/>
          <w:highlight w:val="cyan"/>
        </w:rPr>
        <w:t>key lesson</w:t>
      </w:r>
      <w:r w:rsidRPr="00D576FB">
        <w:rPr>
          <w:rStyle w:val="StyleUnderline"/>
        </w:rPr>
        <w:t xml:space="preserve"> drawn from the inter-war experience was that </w:t>
      </w:r>
      <w:r w:rsidRPr="00D576FB">
        <w:rPr>
          <w:rStyle w:val="StyleUnderline"/>
          <w:highlight w:val="cyan"/>
        </w:rPr>
        <w:t>international</w:t>
      </w:r>
      <w:r w:rsidRPr="00D576FB">
        <w:rPr>
          <w:rStyle w:val="StyleUnderline"/>
        </w:rPr>
        <w:t xml:space="preserve"> political </w:t>
      </w:r>
      <w:r w:rsidRPr="00D576FB">
        <w:rPr>
          <w:rStyle w:val="StyleUnderline"/>
          <w:highlight w:val="cyan"/>
        </w:rPr>
        <w:t>coop</w:t>
      </w:r>
      <w:r w:rsidRPr="00D576FB">
        <w:rPr>
          <w:rStyle w:val="StyleUnderline"/>
        </w:rPr>
        <w:t xml:space="preserve">eration—and </w:t>
      </w:r>
      <w:r w:rsidRPr="00D576FB">
        <w:rPr>
          <w:rStyle w:val="Emphasis"/>
        </w:rPr>
        <w:t xml:space="preserve">an </w:t>
      </w:r>
      <w:r w:rsidRPr="00D576FB">
        <w:rPr>
          <w:rStyle w:val="Emphasis"/>
          <w:highlight w:val="cyan"/>
        </w:rPr>
        <w:t>enduring peace—depended fundamentally on international economic coop</w:t>
      </w:r>
      <w:r w:rsidRPr="00D576FB">
        <w:rPr>
          <w:rStyle w:val="Emphasis"/>
        </w:rPr>
        <w:t>eration</w:t>
      </w:r>
      <w:r w:rsidRPr="00D576FB">
        <w:rPr>
          <w:sz w:val="16"/>
        </w:rPr>
        <w:t>,” noted the WTO. “No country absorbed this lesson more than the United States.”</w:t>
      </w:r>
    </w:p>
    <w:p w14:paraId="0902E5D9" w14:textId="77777777" w:rsidR="00016EBA" w:rsidRPr="006E1285" w:rsidRDefault="00016EBA" w:rsidP="00016EBA">
      <w:pPr>
        <w:keepNext/>
        <w:keepLines/>
        <w:spacing w:before="40" w:after="0"/>
        <w:outlineLvl w:val="3"/>
        <w:rPr>
          <w:rFonts w:eastAsia="Times New Roman" w:cs="Times New Roman"/>
          <w:b/>
          <w:iCs/>
          <w:sz w:val="28"/>
          <w:szCs w:val="28"/>
        </w:rPr>
      </w:pPr>
      <w:r>
        <w:rPr>
          <w:rFonts w:eastAsia="Times New Roman" w:cs="Times New Roman"/>
          <w:b/>
          <w:iCs/>
          <w:sz w:val="28"/>
          <w:szCs w:val="28"/>
        </w:rPr>
        <w:t>Decline of cap causes transition wars</w:t>
      </w:r>
    </w:p>
    <w:p w14:paraId="4F38748C" w14:textId="77777777" w:rsidR="00016EBA" w:rsidRPr="00C6217C" w:rsidRDefault="00016EBA" w:rsidP="00016EBA">
      <w:pPr>
        <w:rPr>
          <w:rFonts w:eastAsia="Cambria"/>
        </w:rPr>
      </w:pPr>
      <w:r w:rsidRPr="00C6217C">
        <w:rPr>
          <w:rFonts w:eastAsia="Cambria"/>
          <w:b/>
          <w:bCs/>
          <w:u w:val="single"/>
        </w:rPr>
        <w:t>Posen 18</w:t>
      </w:r>
      <w:r w:rsidRPr="00C6217C">
        <w:rPr>
          <w:rFonts w:eastAsia="Cambria"/>
        </w:rPr>
        <w:t xml:space="preserve"> [Adam Posen is the President of the Peterson Institute for International Economics, The Post-American World Economy: Globalization in the Trump Era, </w:t>
      </w:r>
      <w:r w:rsidRPr="00C6217C">
        <w:rPr>
          <w:rFonts w:eastAsia="Cambria"/>
          <w:u w:val="single"/>
        </w:rPr>
        <w:t>February 13</w:t>
      </w:r>
      <w:r w:rsidRPr="00C6217C">
        <w:rPr>
          <w:rFonts w:eastAsia="Cambria"/>
        </w:rPr>
        <w:t xml:space="preserve">, </w:t>
      </w:r>
      <w:hyperlink r:id="rId12" w:history="1">
        <w:r w:rsidRPr="00C6217C">
          <w:rPr>
            <w:rFonts w:eastAsia="Cambria"/>
            <w:color w:val="000000"/>
            <w:u w:val="single"/>
          </w:rPr>
          <w:t>https://www.foreignaffairs.com/articles/united-states/2018-02-13/post-american-world-economy</w:t>
        </w:r>
      </w:hyperlink>
      <w:r w:rsidRPr="00C6217C">
        <w:rPr>
          <w:rFonts w:eastAsia="Cambria"/>
        </w:rPr>
        <w:t>]</w:t>
      </w:r>
    </w:p>
    <w:p w14:paraId="43DBF9F9" w14:textId="77777777" w:rsidR="00016EBA" w:rsidRPr="00C6217C" w:rsidRDefault="00016EBA" w:rsidP="00016EBA">
      <w:pPr>
        <w:rPr>
          <w:rFonts w:eastAsia="Cambria"/>
          <w:sz w:val="16"/>
        </w:rPr>
      </w:pPr>
      <w:r w:rsidRPr="00C6217C">
        <w:rPr>
          <w:rFonts w:eastAsia="Cambria"/>
          <w:u w:val="single"/>
        </w:rPr>
        <w:t>The</w:t>
      </w:r>
      <w:r w:rsidRPr="00C6217C">
        <w:rPr>
          <w:rFonts w:eastAsia="Cambria"/>
          <w:sz w:val="16"/>
        </w:rPr>
        <w:t xml:space="preserve"> </w:t>
      </w:r>
      <w:r w:rsidRPr="00C6217C">
        <w:rPr>
          <w:rFonts w:eastAsia="Cambria"/>
          <w:b/>
          <w:iCs/>
          <w:u w:val="single"/>
          <w:bdr w:val="single" w:sz="8" w:space="0" w:color="auto"/>
        </w:rPr>
        <w:t>U</w:t>
      </w:r>
      <w:r w:rsidRPr="00C6217C">
        <w:rPr>
          <w:rFonts w:eastAsia="Cambria"/>
          <w:sz w:val="16"/>
        </w:rPr>
        <w:t xml:space="preserve">nited </w:t>
      </w:r>
      <w:r w:rsidRPr="00C6217C">
        <w:rPr>
          <w:rFonts w:eastAsia="Cambria"/>
          <w:b/>
          <w:iCs/>
          <w:u w:val="single"/>
          <w:bdr w:val="single" w:sz="8" w:space="0" w:color="auto"/>
        </w:rPr>
        <w:t>S</w:t>
      </w:r>
      <w:r w:rsidRPr="00C6217C">
        <w:rPr>
          <w:rFonts w:eastAsia="Cambria"/>
          <w:sz w:val="16"/>
        </w:rPr>
        <w:t xml:space="preserve">tates’ </w:t>
      </w:r>
      <w:r w:rsidRPr="00C6217C">
        <w:rPr>
          <w:rFonts w:eastAsia="Cambria"/>
          <w:u w:val="single"/>
        </w:rPr>
        <w:t xml:space="preserve">motivation for building the </w:t>
      </w:r>
      <w:r w:rsidRPr="00C6217C">
        <w:rPr>
          <w:rFonts w:eastAsia="MS Gothic"/>
          <w:b/>
          <w:highlight w:val="cyan"/>
          <w:u w:val="single"/>
        </w:rPr>
        <w:t>postwar economic system</w:t>
      </w:r>
      <w:r w:rsidRPr="00C6217C">
        <w:rPr>
          <w:rFonts w:eastAsia="Cambria"/>
          <w:highlight w:val="cyan"/>
          <w:u w:val="single"/>
        </w:rPr>
        <w:t xml:space="preserve"> </w:t>
      </w:r>
      <w:r w:rsidRPr="00C6217C">
        <w:rPr>
          <w:rFonts w:eastAsia="Cambria"/>
          <w:u w:val="single"/>
        </w:rPr>
        <w:t xml:space="preserve">was as much </w:t>
      </w:r>
      <w:r w:rsidRPr="00C6217C">
        <w:rPr>
          <w:rFonts w:eastAsia="Cambria"/>
          <w:b/>
          <w:iCs/>
          <w:highlight w:val="cyan"/>
          <w:u w:val="single"/>
          <w:bdr w:val="single" w:sz="8" w:space="0" w:color="auto"/>
        </w:rPr>
        <w:t>prevent</w:t>
      </w:r>
      <w:r w:rsidRPr="00C6217C">
        <w:rPr>
          <w:rFonts w:eastAsia="Cambria"/>
          <w:b/>
          <w:iCs/>
          <w:u w:val="single"/>
          <w:bdr w:val="single" w:sz="8" w:space="0" w:color="auto"/>
        </w:rPr>
        <w:t xml:space="preserve">ing </w:t>
      </w:r>
      <w:r w:rsidRPr="00C6217C">
        <w:rPr>
          <w:rFonts w:eastAsia="Cambria"/>
          <w:b/>
          <w:iCs/>
          <w:highlight w:val="cyan"/>
          <w:u w:val="single"/>
          <w:bdr w:val="single" w:sz="8" w:space="0" w:color="auto"/>
        </w:rPr>
        <w:t>conflict</w:t>
      </w:r>
      <w:r w:rsidRPr="00C6217C">
        <w:rPr>
          <w:rFonts w:eastAsia="Cambria"/>
          <w:sz w:val="16"/>
          <w:highlight w:val="cyan"/>
        </w:rPr>
        <w:t xml:space="preserve"> </w:t>
      </w:r>
      <w:r w:rsidRPr="00C6217C">
        <w:rPr>
          <w:rFonts w:eastAsia="Cambria"/>
          <w:sz w:val="16"/>
        </w:rPr>
        <w:t xml:space="preserve">as promoting growth. </w:t>
      </w:r>
      <w:r w:rsidRPr="00C6217C">
        <w:rPr>
          <w:rFonts w:eastAsia="Cambria"/>
          <w:u w:val="single"/>
        </w:rPr>
        <w:t xml:space="preserve">In setting out </w:t>
      </w:r>
      <w:r w:rsidRPr="00C6217C">
        <w:rPr>
          <w:rFonts w:eastAsia="MS Gothic"/>
          <w:b/>
          <w:u w:val="single"/>
        </w:rPr>
        <w:t xml:space="preserve">the </w:t>
      </w:r>
      <w:r w:rsidRPr="00C6217C">
        <w:rPr>
          <w:rFonts w:eastAsia="MS Gothic"/>
          <w:b/>
          <w:highlight w:val="cyan"/>
          <w:u w:val="single"/>
        </w:rPr>
        <w:t>rules</w:t>
      </w:r>
      <w:r w:rsidRPr="00C6217C">
        <w:rPr>
          <w:rFonts w:eastAsia="Cambria"/>
          <w:u w:val="single"/>
        </w:rPr>
        <w:t xml:space="preserve"> by which all members would conduct business</w:t>
      </w:r>
      <w:r w:rsidRPr="00C6217C">
        <w:rPr>
          <w:rFonts w:eastAsia="Cambria"/>
          <w:sz w:val="16"/>
        </w:rPr>
        <w:t xml:space="preserve">, </w:t>
      </w:r>
      <w:r w:rsidRPr="00C6217C">
        <w:rPr>
          <w:rFonts w:eastAsia="Cambria"/>
          <w:u w:val="single"/>
        </w:rPr>
        <w:t xml:space="preserve">the architects of the system hoped to </w:t>
      </w:r>
      <w:r w:rsidRPr="00C6217C">
        <w:rPr>
          <w:rFonts w:eastAsia="Cambria"/>
          <w:b/>
          <w:iCs/>
          <w:highlight w:val="cyan"/>
          <w:u w:val="single"/>
          <w:bdr w:val="single" w:sz="8" w:space="0" w:color="auto"/>
        </w:rPr>
        <w:t>separate economic from military competition</w:t>
      </w:r>
      <w:r w:rsidRPr="00C6217C">
        <w:rPr>
          <w:rFonts w:eastAsia="Cambria"/>
          <w:sz w:val="16"/>
          <w:highlight w:val="cyan"/>
        </w:rPr>
        <w:t xml:space="preserve">. </w:t>
      </w:r>
      <w:r w:rsidRPr="00C6217C">
        <w:rPr>
          <w:rFonts w:eastAsia="Cambria"/>
          <w:highlight w:val="cyan"/>
          <w:u w:val="single"/>
        </w:rPr>
        <w:t xml:space="preserve">U.S. </w:t>
      </w:r>
      <w:r w:rsidRPr="00C6217C">
        <w:rPr>
          <w:rFonts w:eastAsia="Cambria"/>
          <w:b/>
          <w:iCs/>
          <w:highlight w:val="cyan"/>
          <w:u w:val="single"/>
          <w:bdr w:val="single" w:sz="8" w:space="0" w:color="auto"/>
        </w:rPr>
        <w:t>withdrawal</w:t>
      </w:r>
      <w:r w:rsidRPr="00C6217C">
        <w:rPr>
          <w:rFonts w:eastAsia="Cambria"/>
          <w:sz w:val="16"/>
        </w:rPr>
        <w:t xml:space="preserve"> need not result in economic or physical wars, but it </w:t>
      </w:r>
      <w:r w:rsidRPr="00C6217C">
        <w:rPr>
          <w:rFonts w:eastAsia="Cambria"/>
          <w:u w:val="single"/>
        </w:rPr>
        <w:t xml:space="preserve">will </w:t>
      </w:r>
      <w:r w:rsidRPr="00C6217C">
        <w:rPr>
          <w:rFonts w:eastAsia="Cambria"/>
          <w:highlight w:val="cyan"/>
          <w:u w:val="single"/>
        </w:rPr>
        <w:t>raise</w:t>
      </w:r>
      <w:r w:rsidRPr="00C6217C">
        <w:rPr>
          <w:rFonts w:eastAsia="Cambria"/>
          <w:u w:val="single"/>
        </w:rPr>
        <w:t xml:space="preserve"> the </w:t>
      </w:r>
      <w:r w:rsidRPr="00C6217C">
        <w:rPr>
          <w:rFonts w:eastAsia="Cambria"/>
          <w:highlight w:val="cyan"/>
          <w:u w:val="single"/>
        </w:rPr>
        <w:t xml:space="preserve">risk of </w:t>
      </w:r>
      <w:r w:rsidRPr="00C6217C">
        <w:rPr>
          <w:rFonts w:eastAsia="Cambria"/>
          <w:u w:val="single"/>
        </w:rPr>
        <w:t xml:space="preserve">stumbling into </w:t>
      </w:r>
      <w:r w:rsidRPr="00C6217C">
        <w:rPr>
          <w:rFonts w:eastAsia="Cambria"/>
          <w:highlight w:val="cyan"/>
          <w:u w:val="single"/>
        </w:rPr>
        <w:t xml:space="preserve">conflict by </w:t>
      </w:r>
      <w:r w:rsidRPr="00C6217C">
        <w:rPr>
          <w:rFonts w:eastAsia="Cambria"/>
          <w:b/>
          <w:iCs/>
          <w:highlight w:val="cyan"/>
          <w:u w:val="single"/>
          <w:bdr w:val="single" w:sz="8" w:space="0" w:color="auto"/>
        </w:rPr>
        <w:t>accident</w:t>
      </w:r>
      <w:r w:rsidRPr="00C6217C">
        <w:rPr>
          <w:rFonts w:eastAsia="Cambria"/>
          <w:sz w:val="16"/>
        </w:rPr>
        <w:t xml:space="preserve">. </w:t>
      </w:r>
      <w:r w:rsidRPr="00C6217C">
        <w:rPr>
          <w:rFonts w:eastAsia="Cambria"/>
          <w:highlight w:val="cyan"/>
          <w:u w:val="single"/>
        </w:rPr>
        <w:t xml:space="preserve">Without </w:t>
      </w:r>
      <w:r w:rsidRPr="00C6217C">
        <w:rPr>
          <w:rFonts w:eastAsia="Cambria"/>
          <w:u w:val="single"/>
        </w:rPr>
        <w:t xml:space="preserve">agreed-on </w:t>
      </w:r>
      <w:r w:rsidRPr="00C6217C">
        <w:rPr>
          <w:rFonts w:eastAsia="Cambria"/>
          <w:highlight w:val="cyan"/>
          <w:u w:val="single"/>
        </w:rPr>
        <w:t>rules</w:t>
      </w:r>
      <w:r w:rsidRPr="00C6217C">
        <w:rPr>
          <w:rFonts w:eastAsia="Cambria"/>
          <w:sz w:val="16"/>
        </w:rPr>
        <w:t xml:space="preserve">, </w:t>
      </w:r>
      <w:r w:rsidRPr="00C6217C">
        <w:rPr>
          <w:rFonts w:eastAsia="Cambria"/>
          <w:b/>
          <w:iCs/>
          <w:u w:val="single"/>
          <w:bdr w:val="single" w:sz="8" w:space="0" w:color="auto"/>
        </w:rPr>
        <w:t xml:space="preserve">even </w:t>
      </w:r>
      <w:r w:rsidRPr="00C6217C">
        <w:rPr>
          <w:rFonts w:eastAsia="Cambria"/>
          <w:b/>
          <w:iCs/>
          <w:highlight w:val="cyan"/>
          <w:u w:val="single"/>
          <w:bdr w:val="single" w:sz="8" w:space="0" w:color="auto"/>
        </w:rPr>
        <w:t xml:space="preserve">minor </w:t>
      </w:r>
      <w:r w:rsidRPr="00C6217C">
        <w:rPr>
          <w:rFonts w:eastAsia="Cambria"/>
          <w:b/>
          <w:iCs/>
          <w:u w:val="single"/>
          <w:bdr w:val="single" w:sz="8" w:space="0" w:color="auto"/>
        </w:rPr>
        <w:t xml:space="preserve">economic </w:t>
      </w:r>
      <w:r w:rsidRPr="00C6217C">
        <w:rPr>
          <w:rFonts w:eastAsia="Cambria"/>
          <w:b/>
          <w:iCs/>
          <w:highlight w:val="cyan"/>
          <w:u w:val="single"/>
          <w:bdr w:val="single" w:sz="8" w:space="0" w:color="auto"/>
        </w:rPr>
        <w:t>disputes</w:t>
      </w:r>
      <w:r w:rsidRPr="00C6217C">
        <w:rPr>
          <w:rFonts w:eastAsia="Cambria"/>
          <w:sz w:val="16"/>
        </w:rPr>
        <w:t xml:space="preserve"> </w:t>
      </w:r>
      <w:r w:rsidRPr="00C6217C">
        <w:rPr>
          <w:rFonts w:eastAsia="Cambria"/>
          <w:u w:val="single"/>
        </w:rPr>
        <w:t xml:space="preserve">have the potential to </w:t>
      </w:r>
      <w:r w:rsidRPr="00C6217C">
        <w:rPr>
          <w:rFonts w:eastAsia="Cambria"/>
          <w:highlight w:val="cyan"/>
          <w:u w:val="single"/>
        </w:rPr>
        <w:t xml:space="preserve">set off </w:t>
      </w:r>
      <w:r w:rsidRPr="00C6217C">
        <w:rPr>
          <w:rFonts w:eastAsia="Cambria"/>
          <w:u w:val="single"/>
        </w:rPr>
        <w:t>escalating</w:t>
      </w:r>
      <w:r w:rsidRPr="00C6217C">
        <w:rPr>
          <w:rFonts w:eastAsia="Cambria"/>
          <w:highlight w:val="cyan"/>
          <w:u w:val="single"/>
        </w:rPr>
        <w:t xml:space="preserve"> </w:t>
      </w:r>
      <w:r w:rsidRPr="00C6217C">
        <w:rPr>
          <w:rFonts w:eastAsia="Cambria"/>
          <w:b/>
          <w:iCs/>
          <w:highlight w:val="cyan"/>
          <w:u w:val="single"/>
          <w:bdr w:val="single" w:sz="8" w:space="0" w:color="auto"/>
        </w:rPr>
        <w:t>counterattacks</w:t>
      </w:r>
      <w:r w:rsidRPr="00C6217C">
        <w:rPr>
          <w:rFonts w:eastAsia="Cambria"/>
          <w:sz w:val="16"/>
        </w:rPr>
        <w:t xml:space="preserve">. </w:t>
      </w:r>
      <w:r w:rsidRPr="00C6217C">
        <w:rPr>
          <w:rFonts w:eastAsia="Cambria"/>
          <w:u w:val="single"/>
        </w:rPr>
        <w:t xml:space="preserve">If the </w:t>
      </w:r>
      <w:r w:rsidRPr="00C6217C">
        <w:rPr>
          <w:rFonts w:eastAsia="Cambria"/>
          <w:b/>
          <w:iCs/>
          <w:highlight w:val="cyan"/>
          <w:u w:val="single"/>
          <w:bdr w:val="single" w:sz="8" w:space="0" w:color="auto"/>
        </w:rPr>
        <w:t>norm of separation between economic and military confrontations</w:t>
      </w:r>
      <w:r w:rsidRPr="00C6217C">
        <w:rPr>
          <w:rFonts w:eastAsia="Cambria"/>
          <w:u w:val="single"/>
        </w:rPr>
        <w:t xml:space="preserve"> </w:t>
      </w:r>
      <w:r w:rsidRPr="00C6217C">
        <w:rPr>
          <w:rFonts w:eastAsia="Cambria"/>
          <w:highlight w:val="cyan"/>
          <w:u w:val="single"/>
        </w:rPr>
        <w:t>break</w:t>
      </w:r>
      <w:r w:rsidRPr="00C6217C">
        <w:rPr>
          <w:rFonts w:eastAsia="Cambria"/>
          <w:u w:val="single"/>
        </w:rPr>
        <w:t xml:space="preserve">s </w:t>
      </w:r>
      <w:r w:rsidRPr="00C6217C">
        <w:rPr>
          <w:rFonts w:eastAsia="Cambria"/>
          <w:highlight w:val="cyan"/>
          <w:u w:val="single"/>
        </w:rPr>
        <w:t>down</w:t>
      </w:r>
      <w:r w:rsidRPr="00C6217C">
        <w:rPr>
          <w:rFonts w:eastAsia="Cambria"/>
          <w:sz w:val="16"/>
        </w:rPr>
        <w:t xml:space="preserve">, </w:t>
      </w:r>
      <w:r w:rsidRPr="00C6217C">
        <w:rPr>
          <w:rFonts w:eastAsia="Cambria"/>
          <w:highlight w:val="cyan"/>
          <w:u w:val="single"/>
        </w:rPr>
        <w:t>economic frictions</w:t>
      </w:r>
      <w:r w:rsidRPr="00C6217C">
        <w:rPr>
          <w:rFonts w:eastAsia="Cambria"/>
          <w:sz w:val="16"/>
        </w:rPr>
        <w:t xml:space="preserve">, such as Chinese theft of intellectual property or restrictions on trade with a nuclear Iran or North Korea, </w:t>
      </w:r>
      <w:r w:rsidRPr="00C6217C">
        <w:rPr>
          <w:rFonts w:eastAsia="Cambria"/>
          <w:u w:val="single"/>
        </w:rPr>
        <w:t xml:space="preserve">could </w:t>
      </w:r>
      <w:r w:rsidRPr="00C6217C">
        <w:rPr>
          <w:rFonts w:eastAsia="Cambria"/>
          <w:highlight w:val="cyan"/>
          <w:u w:val="single"/>
        </w:rPr>
        <w:t xml:space="preserve">turn into </w:t>
      </w:r>
      <w:r w:rsidRPr="00C6217C">
        <w:rPr>
          <w:rFonts w:eastAsia="Cambria"/>
          <w:b/>
          <w:iCs/>
          <w:u w:val="single"/>
          <w:bdr w:val="single" w:sz="8" w:space="0" w:color="auto"/>
        </w:rPr>
        <w:t xml:space="preserve">outright </w:t>
      </w:r>
      <w:r w:rsidRPr="00C6217C">
        <w:rPr>
          <w:rFonts w:eastAsia="Cambria"/>
          <w:b/>
          <w:iCs/>
          <w:highlight w:val="cyan"/>
          <w:u w:val="single"/>
          <w:bdr w:val="single" w:sz="8" w:space="0" w:color="auto"/>
        </w:rPr>
        <w:t>conflict</w:t>
      </w:r>
      <w:r w:rsidRPr="00C6217C">
        <w:rPr>
          <w:rFonts w:eastAsia="Cambria"/>
          <w:sz w:val="16"/>
          <w:highlight w:val="cyan"/>
        </w:rPr>
        <w:t>.</w:t>
      </w:r>
      <w:r w:rsidRPr="00C6217C">
        <w:rPr>
          <w:rFonts w:eastAsia="Cambria"/>
          <w:sz w:val="16"/>
        </w:rPr>
        <w:t xml:space="preserve"> It is plausible that </w:t>
      </w:r>
      <w:r w:rsidRPr="00C6217C">
        <w:rPr>
          <w:rFonts w:eastAsia="Cambria"/>
          <w:highlight w:val="cyan"/>
          <w:u w:val="single"/>
        </w:rPr>
        <w:t>as the</w:t>
      </w:r>
      <w:r w:rsidRPr="00C6217C">
        <w:rPr>
          <w:rFonts w:eastAsia="Cambria"/>
          <w:sz w:val="16"/>
          <w:highlight w:val="cyan"/>
        </w:rPr>
        <w:t xml:space="preserve"> </w:t>
      </w:r>
      <w:r w:rsidRPr="00C6217C">
        <w:rPr>
          <w:rFonts w:eastAsia="Cambria"/>
          <w:b/>
          <w:iCs/>
          <w:highlight w:val="cyan"/>
          <w:u w:val="single"/>
          <w:bdr w:val="single" w:sz="8" w:space="0" w:color="auto"/>
        </w:rPr>
        <w:t>U</w:t>
      </w:r>
      <w:r w:rsidRPr="00C6217C">
        <w:rPr>
          <w:rFonts w:eastAsia="Cambria"/>
          <w:sz w:val="16"/>
        </w:rPr>
        <w:t xml:space="preserve">nited </w:t>
      </w:r>
      <w:r w:rsidRPr="00C6217C">
        <w:rPr>
          <w:rFonts w:eastAsia="Cambria"/>
          <w:b/>
          <w:iCs/>
          <w:highlight w:val="cyan"/>
          <w:u w:val="single"/>
          <w:bdr w:val="single" w:sz="8" w:space="0" w:color="auto"/>
        </w:rPr>
        <w:t>S</w:t>
      </w:r>
      <w:r w:rsidRPr="00C6217C">
        <w:rPr>
          <w:rFonts w:eastAsia="Cambria"/>
          <w:sz w:val="16"/>
        </w:rPr>
        <w:t xml:space="preserve">tates </w:t>
      </w:r>
      <w:r w:rsidRPr="00C6217C">
        <w:rPr>
          <w:rFonts w:eastAsia="Cambria"/>
          <w:highlight w:val="cyan"/>
          <w:u w:val="single"/>
        </w:rPr>
        <w:t>retreats and</w:t>
      </w:r>
      <w:r w:rsidRPr="00C6217C">
        <w:rPr>
          <w:rFonts w:eastAsia="Cambria"/>
          <w:sz w:val="16"/>
        </w:rPr>
        <w:t xml:space="preserve"> thereby </w:t>
      </w:r>
      <w:r w:rsidRPr="00C6217C">
        <w:rPr>
          <w:rFonts w:eastAsia="MS Gothic"/>
          <w:b/>
          <w:highlight w:val="cyan"/>
          <w:u w:val="single"/>
        </w:rPr>
        <w:t>weakens its economy</w:t>
      </w:r>
      <w:r w:rsidRPr="00C6217C">
        <w:rPr>
          <w:rFonts w:eastAsia="Cambria"/>
          <w:sz w:val="16"/>
        </w:rPr>
        <w:t xml:space="preserve">, the </w:t>
      </w:r>
      <w:r w:rsidRPr="00C6217C">
        <w:rPr>
          <w:rFonts w:eastAsia="Cambria"/>
          <w:highlight w:val="cyan"/>
          <w:u w:val="single"/>
        </w:rPr>
        <w:t>Trump</w:t>
      </w:r>
      <w:r w:rsidRPr="00C6217C">
        <w:rPr>
          <w:rFonts w:eastAsia="Cambria"/>
          <w:sz w:val="16"/>
        </w:rPr>
        <w:t xml:space="preserve"> administration </w:t>
      </w:r>
      <w:r w:rsidRPr="00C6217C">
        <w:rPr>
          <w:rFonts w:eastAsia="Cambria"/>
          <w:highlight w:val="cyan"/>
          <w:u w:val="single"/>
        </w:rPr>
        <w:t>will</w:t>
      </w:r>
      <w:r w:rsidRPr="00C6217C">
        <w:rPr>
          <w:rFonts w:eastAsia="Cambria"/>
          <w:sz w:val="16"/>
          <w:highlight w:val="cyan"/>
        </w:rPr>
        <w:t xml:space="preserve"> </w:t>
      </w:r>
      <w:r w:rsidRPr="00C6217C">
        <w:rPr>
          <w:rFonts w:eastAsia="Cambria"/>
          <w:b/>
          <w:iCs/>
          <w:highlight w:val="cyan"/>
          <w:u w:val="single"/>
          <w:bdr w:val="single" w:sz="8" w:space="0" w:color="auto"/>
        </w:rPr>
        <w:t>blame</w:t>
      </w:r>
      <w:r w:rsidRPr="00C6217C">
        <w:rPr>
          <w:rFonts w:eastAsia="Cambria"/>
          <w:sz w:val="16"/>
        </w:rPr>
        <w:t xml:space="preserve"> </w:t>
      </w:r>
      <w:r w:rsidRPr="00C6217C">
        <w:rPr>
          <w:rFonts w:eastAsia="Cambria"/>
          <w:u w:val="single"/>
        </w:rPr>
        <w:t xml:space="preserve">the economic </w:t>
      </w:r>
      <w:r w:rsidRPr="00C6217C">
        <w:rPr>
          <w:rFonts w:eastAsia="Cambria"/>
          <w:highlight w:val="cyan"/>
          <w:u w:val="single"/>
        </w:rPr>
        <w:t>damage</w:t>
      </w:r>
      <w:r w:rsidRPr="00C6217C">
        <w:rPr>
          <w:rFonts w:eastAsia="Cambria"/>
          <w:u w:val="single"/>
        </w:rPr>
        <w:t xml:space="preserve"> not on its own actions but </w:t>
      </w:r>
      <w:r w:rsidRPr="00C6217C">
        <w:rPr>
          <w:rFonts w:eastAsia="Cambria"/>
          <w:highlight w:val="cyan"/>
          <w:u w:val="single"/>
        </w:rPr>
        <w:t xml:space="preserve">on </w:t>
      </w:r>
      <w:r w:rsidRPr="00C6217C">
        <w:rPr>
          <w:rFonts w:eastAsia="Cambria"/>
          <w:b/>
          <w:iCs/>
          <w:highlight w:val="cyan"/>
          <w:u w:val="single"/>
          <w:bdr w:val="single" w:sz="8" w:space="0" w:color="auto"/>
        </w:rPr>
        <w:t>foreign governments</w:t>
      </w:r>
      <w:r w:rsidRPr="00C6217C">
        <w:rPr>
          <w:rFonts w:eastAsia="Cambria"/>
          <w:sz w:val="16"/>
        </w:rPr>
        <w:t xml:space="preserve">, </w:t>
      </w:r>
      <w:r w:rsidRPr="00C6217C">
        <w:rPr>
          <w:rFonts w:eastAsia="Cambria"/>
          <w:u w:val="single"/>
        </w:rPr>
        <w:t xml:space="preserve">creating a self-perpetuating </w:t>
      </w:r>
      <w:r w:rsidRPr="00C6217C">
        <w:rPr>
          <w:rFonts w:eastAsia="Cambria"/>
          <w:b/>
          <w:iCs/>
          <w:u w:val="single"/>
          <w:bdr w:val="single" w:sz="8" w:space="0" w:color="auto"/>
        </w:rPr>
        <w:t>cycle of anger</w:t>
      </w:r>
      <w:r w:rsidRPr="00C6217C">
        <w:rPr>
          <w:rFonts w:eastAsia="Cambria"/>
          <w:sz w:val="16"/>
        </w:rPr>
        <w:t xml:space="preserve">. </w:t>
      </w:r>
      <w:r w:rsidRPr="00C6217C">
        <w:rPr>
          <w:rFonts w:eastAsia="Cambria"/>
          <w:highlight w:val="cyan"/>
          <w:u w:val="single"/>
        </w:rPr>
        <w:t xml:space="preserve">When </w:t>
      </w:r>
      <w:r w:rsidRPr="00C6217C">
        <w:rPr>
          <w:rFonts w:eastAsia="Cambria"/>
          <w:u w:val="single"/>
        </w:rPr>
        <w:t xml:space="preserve">other major </w:t>
      </w:r>
      <w:r w:rsidRPr="00C6217C">
        <w:rPr>
          <w:rFonts w:eastAsia="Cambria"/>
          <w:highlight w:val="cyan"/>
          <w:u w:val="single"/>
        </w:rPr>
        <w:t xml:space="preserve">countries </w:t>
      </w:r>
      <w:r w:rsidRPr="00C6217C">
        <w:rPr>
          <w:rFonts w:eastAsia="Cambria"/>
          <w:b/>
          <w:iCs/>
          <w:highlight w:val="cyan"/>
          <w:u w:val="single"/>
          <w:bdr w:val="single" w:sz="8" w:space="0" w:color="auto"/>
        </w:rPr>
        <w:t>step forward</w:t>
      </w:r>
      <w:r w:rsidRPr="00C6217C">
        <w:rPr>
          <w:rFonts w:eastAsia="Cambria"/>
          <w:sz w:val="16"/>
        </w:rPr>
        <w:t xml:space="preserve"> to preserve the open economic order, or defend themselves </w:t>
      </w:r>
      <w:r w:rsidRPr="00C6217C">
        <w:rPr>
          <w:rFonts w:eastAsia="Cambria"/>
          <w:highlight w:val="cyan"/>
          <w:u w:val="single"/>
        </w:rPr>
        <w:t>against</w:t>
      </w:r>
      <w:r w:rsidRPr="00C6217C">
        <w:rPr>
          <w:rFonts w:eastAsia="Cambria"/>
          <w:u w:val="single"/>
        </w:rPr>
        <w:t xml:space="preserve"> U.S. </w:t>
      </w:r>
      <w:r w:rsidRPr="00C6217C">
        <w:rPr>
          <w:rFonts w:eastAsia="Cambria"/>
          <w:highlight w:val="cyan"/>
          <w:u w:val="single"/>
        </w:rPr>
        <w:t>economic aggression</w:t>
      </w:r>
      <w:r w:rsidRPr="00C6217C">
        <w:rPr>
          <w:rFonts w:eastAsia="Cambria"/>
          <w:sz w:val="16"/>
        </w:rPr>
        <w:t xml:space="preserve">, </w:t>
      </w:r>
      <w:r w:rsidRPr="00C6217C">
        <w:rPr>
          <w:rFonts w:eastAsia="Cambria"/>
          <w:highlight w:val="cyan"/>
          <w:u w:val="single"/>
        </w:rPr>
        <w:t>Washington</w:t>
      </w:r>
      <w:r w:rsidRPr="00C6217C">
        <w:rPr>
          <w:rFonts w:eastAsia="Cambria"/>
          <w:u w:val="single"/>
        </w:rPr>
        <w:t xml:space="preserve"> may </w:t>
      </w:r>
      <w:r w:rsidRPr="00C6217C">
        <w:rPr>
          <w:rFonts w:eastAsia="Cambria"/>
          <w:b/>
          <w:iCs/>
          <w:highlight w:val="cyan"/>
          <w:u w:val="single"/>
          <w:bdr w:val="single" w:sz="8" w:space="0" w:color="auto"/>
        </w:rPr>
        <w:t>interpret</w:t>
      </w:r>
      <w:r w:rsidRPr="00C6217C">
        <w:rPr>
          <w:rFonts w:eastAsia="Cambria"/>
          <w:highlight w:val="cyan"/>
          <w:u w:val="single"/>
        </w:rPr>
        <w:t xml:space="preserve"> </w:t>
      </w:r>
      <w:r w:rsidRPr="00C6217C">
        <w:rPr>
          <w:rFonts w:eastAsia="Cambria"/>
          <w:u w:val="single"/>
        </w:rPr>
        <w:t xml:space="preserve">that as an </w:t>
      </w:r>
      <w:r w:rsidRPr="00C6217C">
        <w:rPr>
          <w:rFonts w:eastAsia="Cambria"/>
          <w:highlight w:val="cyan"/>
          <w:u w:val="single"/>
        </w:rPr>
        <w:t xml:space="preserve">attack </w:t>
      </w:r>
      <w:r w:rsidRPr="00C6217C">
        <w:rPr>
          <w:rFonts w:eastAsia="Cambria"/>
          <w:b/>
          <w:iCs/>
          <w:highlight w:val="cyan"/>
          <w:u w:val="single"/>
          <w:bdr w:val="single" w:sz="8" w:space="0" w:color="auto"/>
        </w:rPr>
        <w:t>on</w:t>
      </w:r>
      <w:r w:rsidRPr="00C6217C">
        <w:rPr>
          <w:rFonts w:eastAsia="Cambria"/>
          <w:b/>
          <w:iCs/>
          <w:u w:val="single"/>
          <w:bdr w:val="single" w:sz="8" w:space="0" w:color="auto"/>
        </w:rPr>
        <w:t xml:space="preserve"> U.S. </w:t>
      </w:r>
      <w:r w:rsidRPr="00C6217C">
        <w:rPr>
          <w:rFonts w:eastAsia="Cambria"/>
          <w:b/>
          <w:iCs/>
          <w:highlight w:val="cyan"/>
          <w:u w:val="single"/>
          <w:bdr w:val="single" w:sz="8" w:space="0" w:color="auto"/>
        </w:rPr>
        <w:t>primacy</w:t>
      </w:r>
      <w:r w:rsidRPr="00C6217C">
        <w:rPr>
          <w:rFonts w:eastAsia="Cambria"/>
          <w:sz w:val="16"/>
        </w:rPr>
        <w:t xml:space="preserve">. The </w:t>
      </w:r>
      <w:r w:rsidRPr="00C6217C">
        <w:rPr>
          <w:rFonts w:eastAsia="Cambria"/>
          <w:highlight w:val="cyan"/>
          <w:u w:val="single"/>
        </w:rPr>
        <w:t>Trump</w:t>
      </w:r>
      <w:r w:rsidRPr="00C6217C">
        <w:rPr>
          <w:rFonts w:eastAsia="Cambria"/>
          <w:sz w:val="16"/>
        </w:rPr>
        <w:t xml:space="preserve"> administration </w:t>
      </w:r>
      <w:r w:rsidRPr="00C6217C">
        <w:rPr>
          <w:rFonts w:eastAsia="Cambria"/>
          <w:highlight w:val="cyan"/>
          <w:u w:val="single"/>
        </w:rPr>
        <w:t>might</w:t>
      </w:r>
      <w:r w:rsidRPr="00C6217C">
        <w:rPr>
          <w:rFonts w:eastAsia="Cambria"/>
          <w:u w:val="single"/>
        </w:rPr>
        <w:t xml:space="preserve"> even </w:t>
      </w:r>
      <w:r w:rsidRPr="00C6217C">
        <w:rPr>
          <w:rFonts w:eastAsia="Cambria"/>
          <w:b/>
          <w:iCs/>
          <w:highlight w:val="cyan"/>
          <w:u w:val="single"/>
          <w:bdr w:val="single" w:sz="8" w:space="0" w:color="auto"/>
        </w:rPr>
        <w:t>misinterpret</w:t>
      </w:r>
      <w:r w:rsidRPr="00C6217C">
        <w:rPr>
          <w:rFonts w:eastAsia="Cambria"/>
          <w:sz w:val="16"/>
        </w:rPr>
        <w:t xml:space="preserve"> </w:t>
      </w:r>
      <w:r w:rsidRPr="00C6217C">
        <w:rPr>
          <w:rFonts w:eastAsia="Cambria"/>
          <w:u w:val="single"/>
        </w:rPr>
        <w:t>the</w:t>
      </w:r>
      <w:r w:rsidRPr="00C6217C">
        <w:rPr>
          <w:rFonts w:eastAsia="Cambria"/>
          <w:sz w:val="16"/>
        </w:rPr>
        <w:t xml:space="preserve"> current </w:t>
      </w:r>
      <w:r w:rsidRPr="00C6217C">
        <w:rPr>
          <w:rFonts w:eastAsia="Cambria"/>
          <w:highlight w:val="cyan"/>
          <w:u w:val="single"/>
        </w:rPr>
        <w:t>forbearance</w:t>
      </w:r>
      <w:r w:rsidRPr="00C6217C">
        <w:rPr>
          <w:rFonts w:eastAsia="Cambria"/>
          <w:sz w:val="16"/>
        </w:rPr>
        <w:t xml:space="preserve"> </w:t>
      </w:r>
      <w:r w:rsidRPr="00C6217C">
        <w:rPr>
          <w:rFonts w:eastAsia="Cambria"/>
          <w:u w:val="single"/>
        </w:rPr>
        <w:t xml:space="preserve">by China or the EU </w:t>
      </w:r>
      <w:r w:rsidRPr="00C6217C">
        <w:rPr>
          <w:rFonts w:eastAsia="Cambria"/>
          <w:highlight w:val="cyan"/>
          <w:u w:val="single"/>
        </w:rPr>
        <w:t xml:space="preserve">as </w:t>
      </w:r>
      <w:r w:rsidRPr="00C6217C">
        <w:rPr>
          <w:rFonts w:eastAsia="Cambria"/>
          <w:b/>
          <w:iCs/>
          <w:highlight w:val="cyan"/>
          <w:u w:val="single"/>
          <w:bdr w:val="single" w:sz="8" w:space="0" w:color="auto"/>
        </w:rPr>
        <w:t>a sign of weakness</w:t>
      </w:r>
      <w:r w:rsidRPr="00C6217C">
        <w:rPr>
          <w:rFonts w:eastAsia="Cambria"/>
          <w:sz w:val="16"/>
          <w:highlight w:val="cyan"/>
        </w:rPr>
        <w:t xml:space="preserve"> </w:t>
      </w:r>
      <w:r w:rsidRPr="00C6217C">
        <w:rPr>
          <w:rFonts w:eastAsia="Cambria"/>
          <w:highlight w:val="cyan"/>
          <w:u w:val="single"/>
        </w:rPr>
        <w:t>and</w:t>
      </w:r>
      <w:r w:rsidRPr="00C6217C">
        <w:rPr>
          <w:rFonts w:eastAsia="Cambria"/>
          <w:u w:val="single"/>
        </w:rPr>
        <w:t xml:space="preserve"> </w:t>
      </w:r>
      <w:r w:rsidRPr="00C6217C">
        <w:rPr>
          <w:rFonts w:eastAsia="Cambria"/>
          <w:highlight w:val="cyan"/>
          <w:u w:val="single"/>
        </w:rPr>
        <w:t xml:space="preserve">an invitation to </w:t>
      </w:r>
      <w:r w:rsidRPr="00C6217C">
        <w:rPr>
          <w:rFonts w:eastAsia="Cambria"/>
          <w:b/>
          <w:iCs/>
          <w:highlight w:val="cyan"/>
          <w:u w:val="single"/>
          <w:bdr w:val="single" w:sz="8" w:space="0" w:color="auto"/>
        </w:rPr>
        <w:t>escalate</w:t>
      </w:r>
      <w:r w:rsidRPr="00C6217C">
        <w:rPr>
          <w:rFonts w:eastAsia="Cambria"/>
          <w:b/>
          <w:iCs/>
          <w:u w:val="single"/>
          <w:bdr w:val="single" w:sz="8" w:space="0" w:color="auto"/>
        </w:rPr>
        <w:t xml:space="preserve"> confrontations</w:t>
      </w:r>
      <w:r w:rsidRPr="00C6217C">
        <w:rPr>
          <w:rFonts w:eastAsia="Cambria"/>
          <w:sz w:val="16"/>
        </w:rPr>
        <w:t>.</w:t>
      </w:r>
    </w:p>
    <w:p w14:paraId="69119A80" w14:textId="77777777" w:rsidR="00016EBA" w:rsidRPr="008A3A66" w:rsidRDefault="00016EBA" w:rsidP="00016EBA">
      <w:pPr>
        <w:pStyle w:val="Heading4"/>
      </w:pPr>
      <w:r>
        <w:t xml:space="preserve">Globalization is </w:t>
      </w:r>
      <w:r>
        <w:rPr>
          <w:u w:val="single"/>
        </w:rPr>
        <w:t>immensely beneficial</w:t>
      </w:r>
      <w:r>
        <w:t xml:space="preserve"> for improving </w:t>
      </w:r>
      <w:r>
        <w:rPr>
          <w:u w:val="single"/>
        </w:rPr>
        <w:t>quality of life</w:t>
      </w:r>
      <w:r>
        <w:t xml:space="preserve"> in the </w:t>
      </w:r>
      <w:r>
        <w:rPr>
          <w:u w:val="single"/>
        </w:rPr>
        <w:t>Global South</w:t>
      </w:r>
      <w:r>
        <w:t xml:space="preserve">---it’s also </w:t>
      </w:r>
      <w:r>
        <w:rPr>
          <w:u w:val="single"/>
        </w:rPr>
        <w:t>widely supported</w:t>
      </w:r>
      <w:r>
        <w:t xml:space="preserve"> which proves their </w:t>
      </w:r>
      <w:r>
        <w:rPr>
          <w:u w:val="single"/>
        </w:rPr>
        <w:t>epistemic skepticism</w:t>
      </w:r>
      <w:r>
        <w:t xml:space="preserve"> is from an </w:t>
      </w:r>
      <w:r>
        <w:rPr>
          <w:u w:val="single"/>
        </w:rPr>
        <w:t>ivory tower</w:t>
      </w:r>
      <w:r>
        <w:t>.</w:t>
      </w:r>
    </w:p>
    <w:p w14:paraId="6361008E" w14:textId="77777777" w:rsidR="00016EBA" w:rsidRDefault="00016EBA" w:rsidP="00016EBA">
      <w:r w:rsidRPr="00801582">
        <w:rPr>
          <w:rStyle w:val="Style13ptBold"/>
        </w:rPr>
        <w:t>Horner et al. 18</w:t>
      </w:r>
      <w:r>
        <w:t xml:space="preserve"> (Rory, Global Development Institute, University of Manchester, Manchester, UK, “</w:t>
      </w:r>
      <w:proofErr w:type="spellStart"/>
      <w:r>
        <w:t>Globalisation</w:t>
      </w:r>
      <w:proofErr w:type="spellEnd"/>
      <w:r>
        <w:t>, uneven development and the North–South ‘big switch’,” Cambridge Journal of Regions, Economy and Society 2018, 11, 17–33 doi:10.1093/</w:t>
      </w:r>
      <w:proofErr w:type="spellStart"/>
      <w:r>
        <w:t>cjres</w:t>
      </w:r>
      <w:proofErr w:type="spellEnd"/>
      <w:r>
        <w:t>/rsx026)</w:t>
      </w:r>
    </w:p>
    <w:p w14:paraId="1B5F428C" w14:textId="77777777" w:rsidR="00016EBA" w:rsidRPr="008A3A66" w:rsidRDefault="00016EBA" w:rsidP="00016EBA">
      <w:pPr>
        <w:rPr>
          <w:sz w:val="16"/>
        </w:rPr>
      </w:pPr>
      <w:r w:rsidRPr="008A3A66">
        <w:rPr>
          <w:rStyle w:val="StyleUnderline"/>
        </w:rPr>
        <w:t xml:space="preserve">Citizen surveys further reveal dramatic changes in attitudes to </w:t>
      </w:r>
      <w:proofErr w:type="spellStart"/>
      <w:r w:rsidRPr="008A3A66">
        <w:rPr>
          <w:rStyle w:val="StyleUnderline"/>
        </w:rPr>
        <w:t>globalisation</w:t>
      </w:r>
      <w:proofErr w:type="spellEnd"/>
      <w:r w:rsidRPr="008A3A66">
        <w:rPr>
          <w:rStyle w:val="StyleUnderline"/>
        </w:rPr>
        <w:t xml:space="preserve"> across and within the global North and South</w:t>
      </w:r>
      <w:r w:rsidRPr="008A3A66">
        <w:rPr>
          <w:sz w:val="16"/>
        </w:rPr>
        <w:t xml:space="preserve">. While such surveys have methodological limitations,1 the results indicate distinctive trends that support the thesis of the ‘big switch’. </w:t>
      </w:r>
      <w:r w:rsidRPr="00E72547">
        <w:rPr>
          <w:rStyle w:val="StyleUnderline"/>
          <w:highlight w:val="yellow"/>
        </w:rPr>
        <w:t>Among people in the global South, polls</w:t>
      </w:r>
      <w:r w:rsidRPr="002C1F50">
        <w:rPr>
          <w:rStyle w:val="StyleUnderline"/>
        </w:rPr>
        <w:t xml:space="preserve"> have </w:t>
      </w:r>
      <w:r w:rsidRPr="00E72547">
        <w:rPr>
          <w:rStyle w:val="Emphasis"/>
          <w:highlight w:val="yellow"/>
        </w:rPr>
        <w:t>consistently found</w:t>
      </w:r>
      <w:r w:rsidRPr="002C1F50">
        <w:rPr>
          <w:rStyle w:val="StyleUnderline"/>
        </w:rPr>
        <w:t xml:space="preserve"> quite </w:t>
      </w:r>
      <w:r w:rsidRPr="00E72547">
        <w:rPr>
          <w:rStyle w:val="Emphasis"/>
          <w:highlight w:val="yellow"/>
        </w:rPr>
        <w:t>positive attitudes</w:t>
      </w:r>
      <w:r w:rsidRPr="00E72547">
        <w:rPr>
          <w:rStyle w:val="StyleUnderline"/>
          <w:highlight w:val="yellow"/>
        </w:rPr>
        <w:t xml:space="preserve"> towards </w:t>
      </w:r>
      <w:proofErr w:type="spellStart"/>
      <w:r w:rsidRPr="00E72547">
        <w:rPr>
          <w:rStyle w:val="StyleUnderline"/>
          <w:highlight w:val="yellow"/>
        </w:rPr>
        <w:t>globalisation</w:t>
      </w:r>
      <w:proofErr w:type="spellEnd"/>
      <w:r w:rsidRPr="002C1F50">
        <w:rPr>
          <w:rStyle w:val="StyleUnderline"/>
        </w:rPr>
        <w:t xml:space="preserve">. </w:t>
      </w:r>
      <w:r w:rsidRPr="00E72547">
        <w:rPr>
          <w:sz w:val="16"/>
          <w:szCs w:val="16"/>
        </w:rPr>
        <w:t xml:space="preserve">In 2007, the Times of India claimed that ‘Indians believe </w:t>
      </w:r>
      <w:proofErr w:type="spellStart"/>
      <w:r w:rsidRPr="00E72547">
        <w:rPr>
          <w:sz w:val="16"/>
          <w:szCs w:val="16"/>
        </w:rPr>
        <w:lastRenderedPageBreak/>
        <w:t>globalisation</w:t>
      </w:r>
      <w:proofErr w:type="spellEnd"/>
      <w:r w:rsidRPr="00E72547">
        <w:rPr>
          <w:sz w:val="16"/>
          <w:szCs w:val="16"/>
        </w:rPr>
        <w:t xml:space="preserve"> benefits their country’, citing a poll by the Chicago Council on Global Affairs and World Public Opinion that 54% of Indians answered ‘good’ compared to 30% ‘bad’ to the question of whether increasing economic connections ‘with others around the world is mostly good or bad’. More recently, Stokes (2016) reported on Pew Research Surveys from 2016 which found that 60% of Chinese think their country’s involvement in the global economy is good (compared to 23% who think it is bad), while 52% of Indians surveyed thought it was good compared to 25% who said it was a problem. A recent YouGov survey of 20,000 people across 19 countries found a majority believed that </w:t>
      </w:r>
      <w:proofErr w:type="spellStart"/>
      <w:r w:rsidRPr="00E72547">
        <w:rPr>
          <w:sz w:val="16"/>
          <w:szCs w:val="16"/>
        </w:rPr>
        <w:t>globalisation</w:t>
      </w:r>
      <w:proofErr w:type="spellEnd"/>
      <w:r w:rsidRPr="00E72547">
        <w:rPr>
          <w:sz w:val="16"/>
          <w:szCs w:val="16"/>
        </w:rPr>
        <w:t xml:space="preserve"> has been a force for good. That survey found the most enthusiasm for </w:t>
      </w:r>
      <w:proofErr w:type="spellStart"/>
      <w:r w:rsidRPr="00E72547">
        <w:rPr>
          <w:sz w:val="16"/>
          <w:szCs w:val="16"/>
        </w:rPr>
        <w:t>globalisation</w:t>
      </w:r>
      <w:proofErr w:type="spellEnd"/>
      <w:r w:rsidRPr="00E72547">
        <w:rPr>
          <w:sz w:val="16"/>
          <w:szCs w:val="16"/>
        </w:rPr>
        <w:t xml:space="preserve"> in East and South-East Asia, where over 70% in all countries believed it has been a force for good. The highest approval, 91%, was in Vietnam, a relative latecomer to </w:t>
      </w:r>
      <w:proofErr w:type="spellStart"/>
      <w:r w:rsidRPr="00E72547">
        <w:rPr>
          <w:sz w:val="16"/>
          <w:szCs w:val="16"/>
        </w:rPr>
        <w:t>globalisation</w:t>
      </w:r>
      <w:proofErr w:type="spellEnd"/>
      <w:r w:rsidRPr="00E72547">
        <w:rPr>
          <w:sz w:val="16"/>
          <w:szCs w:val="16"/>
        </w:rPr>
        <w:t xml:space="preserve"> (Smith, 2017).</w:t>
      </w:r>
    </w:p>
    <w:p w14:paraId="3088AB1C" w14:textId="77777777" w:rsidR="00016EBA" w:rsidRPr="008A3A66" w:rsidRDefault="00016EBA" w:rsidP="00016EBA">
      <w:pPr>
        <w:rPr>
          <w:sz w:val="16"/>
          <w:szCs w:val="14"/>
        </w:rPr>
      </w:pPr>
      <w:r w:rsidRPr="008A3A66">
        <w:rPr>
          <w:sz w:val="16"/>
          <w:szCs w:val="14"/>
        </w:rPr>
        <w:t xml:space="preserve">By contrast, public support for </w:t>
      </w:r>
      <w:proofErr w:type="spellStart"/>
      <w:r w:rsidRPr="008A3A66">
        <w:rPr>
          <w:sz w:val="16"/>
          <w:szCs w:val="14"/>
        </w:rPr>
        <w:t>globalisation</w:t>
      </w:r>
      <w:proofErr w:type="spellEnd"/>
      <w:r w:rsidRPr="008A3A66">
        <w:rPr>
          <w:sz w:val="16"/>
          <w:szCs w:val="14"/>
        </w:rPr>
        <w:t xml:space="preserve"> in the global North has plummeted. Bhagwati (2004) cited an Environics International Survey presented at the 2002 World Economic Forum Meetings to argue that disillusionment with </w:t>
      </w:r>
      <w:proofErr w:type="spellStart"/>
      <w:r w:rsidRPr="008A3A66">
        <w:rPr>
          <w:sz w:val="16"/>
          <w:szCs w:val="14"/>
        </w:rPr>
        <w:t>globalisation</w:t>
      </w:r>
      <w:proofErr w:type="spellEnd"/>
      <w:r w:rsidRPr="008A3A66">
        <w:rPr>
          <w:sz w:val="16"/>
          <w:szCs w:val="14"/>
        </w:rPr>
        <w:t xml:space="preserve"> was not universal; ‘anti-</w:t>
      </w:r>
      <w:proofErr w:type="spellStart"/>
      <w:r w:rsidRPr="008A3A66">
        <w:rPr>
          <w:sz w:val="16"/>
          <w:szCs w:val="14"/>
        </w:rPr>
        <w:t>globalisation</w:t>
      </w:r>
      <w:proofErr w:type="spellEnd"/>
      <w:r w:rsidRPr="008A3A66">
        <w:rPr>
          <w:sz w:val="16"/>
          <w:szCs w:val="14"/>
        </w:rPr>
        <w:t xml:space="preserve"> sentiments are more prevalent in the rich countries of the North, while pluralities of policy makers and the public in the poor countries of the South see </w:t>
      </w:r>
      <w:proofErr w:type="spellStart"/>
      <w:r w:rsidRPr="008A3A66">
        <w:rPr>
          <w:sz w:val="16"/>
          <w:szCs w:val="14"/>
        </w:rPr>
        <w:t>globalisation</w:t>
      </w:r>
      <w:proofErr w:type="spellEnd"/>
      <w:r w:rsidRPr="008A3A66">
        <w:rPr>
          <w:sz w:val="16"/>
          <w:szCs w:val="14"/>
        </w:rPr>
        <w:t xml:space="preserve"> instead as a positive force’ (2004, 8). Although Bhagwati suggested this was an ‘ironic reversal’, it proved to be in line with a 2007 BBC World Service poll that found 57% of people in G7 countries thought the pace of </w:t>
      </w:r>
      <w:proofErr w:type="spellStart"/>
      <w:r w:rsidRPr="008A3A66">
        <w:rPr>
          <w:sz w:val="16"/>
          <w:szCs w:val="14"/>
        </w:rPr>
        <w:t>globalisation</w:t>
      </w:r>
      <w:proofErr w:type="spellEnd"/>
      <w:r w:rsidRPr="008A3A66">
        <w:rPr>
          <w:sz w:val="16"/>
          <w:szCs w:val="14"/>
        </w:rPr>
        <w:t xml:space="preserve"> was too rapid, whereas the majority of those in </w:t>
      </w:r>
      <w:r w:rsidRPr="009C3038">
        <w:rPr>
          <w:strike/>
          <w:sz w:val="16"/>
          <w:szCs w:val="14"/>
        </w:rPr>
        <w:t>developing</w:t>
      </w:r>
      <w:r w:rsidRPr="008A3A66">
        <w:rPr>
          <w:sz w:val="16"/>
          <w:szCs w:val="14"/>
        </w:rPr>
        <w:t xml:space="preserve"> countries surveyed thought it was just right or too slow (</w:t>
      </w:r>
      <w:proofErr w:type="gramStart"/>
      <w:r w:rsidRPr="008A3A66">
        <w:rPr>
          <w:sz w:val="16"/>
          <w:szCs w:val="14"/>
        </w:rPr>
        <w:t>e.g.</w:t>
      </w:r>
      <w:proofErr w:type="gramEnd"/>
      <w:r w:rsidRPr="008A3A66">
        <w:rPr>
          <w:sz w:val="16"/>
          <w:szCs w:val="14"/>
        </w:rPr>
        <w:t xml:space="preserve"> IMF, 2008; Pieterse, 2012). A 2007 Pew Global Poll similarly found a decline in the percentage of people in many Northern countries who believed trade had a positive impact. In its analysis of the survey results, Kohut and Wilke (2008, 6–7) commented that ‘it is in economically stagnant Western countries that we see the most trepidation about </w:t>
      </w:r>
      <w:proofErr w:type="spellStart"/>
      <w:r w:rsidRPr="008A3A66">
        <w:rPr>
          <w:sz w:val="16"/>
          <w:szCs w:val="14"/>
        </w:rPr>
        <w:t>globalisation</w:t>
      </w:r>
      <w:proofErr w:type="spellEnd"/>
      <w:r w:rsidRPr="008A3A66">
        <w:rPr>
          <w:sz w:val="16"/>
          <w:szCs w:val="14"/>
        </w:rPr>
        <w:t xml:space="preserve">’. Almost 10 years later, The Economist (2016) reported on a YouGov survey of 19 countries, which found that fewer than half of people in the USA, UK and France believed that </w:t>
      </w:r>
      <w:proofErr w:type="spellStart"/>
      <w:r w:rsidRPr="008A3A66">
        <w:rPr>
          <w:sz w:val="16"/>
          <w:szCs w:val="14"/>
        </w:rPr>
        <w:t>globalisation</w:t>
      </w:r>
      <w:proofErr w:type="spellEnd"/>
      <w:r w:rsidRPr="008A3A66">
        <w:rPr>
          <w:sz w:val="16"/>
          <w:szCs w:val="14"/>
        </w:rPr>
        <w:t xml:space="preserve"> is a ‘force for good’ in the world. This broad change in attitude toward </w:t>
      </w:r>
      <w:proofErr w:type="spellStart"/>
      <w:r w:rsidRPr="008A3A66">
        <w:rPr>
          <w:sz w:val="16"/>
          <w:szCs w:val="14"/>
        </w:rPr>
        <w:t>globalisation</w:t>
      </w:r>
      <w:proofErr w:type="spellEnd"/>
      <w:r w:rsidRPr="008A3A66">
        <w:rPr>
          <w:sz w:val="16"/>
          <w:szCs w:val="14"/>
        </w:rPr>
        <w:t xml:space="preserve"> is playing out in national electoral politics as well as gatherings such as the World Economic Forum and the meeting of the Asia-Pacific Economic Cooperation.</w:t>
      </w:r>
    </w:p>
    <w:p w14:paraId="06191822" w14:textId="77777777" w:rsidR="00016EBA" w:rsidRPr="008A3A66" w:rsidRDefault="00016EBA" w:rsidP="00016EBA">
      <w:pPr>
        <w:rPr>
          <w:sz w:val="16"/>
          <w:szCs w:val="14"/>
        </w:rPr>
      </w:pPr>
      <w:r w:rsidRPr="008A3A66">
        <w:rPr>
          <w:sz w:val="16"/>
          <w:szCs w:val="14"/>
        </w:rPr>
        <w:t>The ‘big switch’ and the geography of uneven development</w:t>
      </w:r>
    </w:p>
    <w:p w14:paraId="0BBF845B" w14:textId="77777777" w:rsidR="00016EBA" w:rsidRPr="008A3A66" w:rsidRDefault="00016EBA" w:rsidP="00016EBA">
      <w:pPr>
        <w:rPr>
          <w:sz w:val="16"/>
        </w:rPr>
      </w:pPr>
      <w:r w:rsidRPr="008A3A66">
        <w:rPr>
          <w:sz w:val="16"/>
        </w:rPr>
        <w:t xml:space="preserve">The ‘big switch’ seemingly confounds the predictions of the most vocal proponents and critics of </w:t>
      </w:r>
      <w:proofErr w:type="spellStart"/>
      <w:r w:rsidRPr="008A3A66">
        <w:rPr>
          <w:sz w:val="16"/>
        </w:rPr>
        <w:t>globalisation</w:t>
      </w:r>
      <w:proofErr w:type="spellEnd"/>
      <w:r w:rsidRPr="008A3A66">
        <w:rPr>
          <w:sz w:val="16"/>
        </w:rPr>
        <w:t xml:space="preserve"> alike. Uneven development is dynamic and relates to differences both within and among countries (Sheppard, 2016). Naïve claims that the world is </w:t>
      </w:r>
      <w:proofErr w:type="gramStart"/>
      <w:r w:rsidRPr="008A3A66">
        <w:rPr>
          <w:sz w:val="16"/>
        </w:rPr>
        <w:t>flat</w:t>
      </w:r>
      <w:proofErr w:type="gramEnd"/>
      <w:r w:rsidRPr="008A3A66">
        <w:rPr>
          <w:sz w:val="16"/>
        </w:rPr>
        <w:t xml:space="preserve"> or that economic </w:t>
      </w:r>
      <w:proofErr w:type="spellStart"/>
      <w:r w:rsidRPr="008A3A66">
        <w:rPr>
          <w:sz w:val="16"/>
        </w:rPr>
        <w:t>globalisation</w:t>
      </w:r>
      <w:proofErr w:type="spellEnd"/>
      <w:r w:rsidRPr="008A3A66">
        <w:rPr>
          <w:sz w:val="16"/>
        </w:rPr>
        <w:t xml:space="preserve"> is ‘win-win’ have rightly been dismissed (Baldwin, 2016; Christopherson et al., 2008; </w:t>
      </w:r>
      <w:proofErr w:type="spellStart"/>
      <w:r w:rsidRPr="008A3A66">
        <w:rPr>
          <w:sz w:val="16"/>
        </w:rPr>
        <w:t>Turok</w:t>
      </w:r>
      <w:proofErr w:type="spellEnd"/>
      <w:r w:rsidRPr="008A3A66">
        <w:rPr>
          <w:sz w:val="16"/>
        </w:rPr>
        <w:t xml:space="preserve"> et al., 2017), yet </w:t>
      </w:r>
      <w:r w:rsidRPr="00E72547">
        <w:rPr>
          <w:rStyle w:val="StyleUnderline"/>
          <w:highlight w:val="yellow"/>
        </w:rPr>
        <w:t>it is</w:t>
      </w:r>
      <w:r w:rsidRPr="008A3A66">
        <w:rPr>
          <w:sz w:val="16"/>
        </w:rPr>
        <w:t xml:space="preserve"> also </w:t>
      </w:r>
      <w:r w:rsidRPr="00E72547">
        <w:rPr>
          <w:rStyle w:val="Emphasis"/>
          <w:highlight w:val="yellow"/>
        </w:rPr>
        <w:t>insufficient</w:t>
      </w:r>
      <w:r w:rsidRPr="00E72547">
        <w:rPr>
          <w:rStyle w:val="StyleUnderline"/>
          <w:highlight w:val="yellow"/>
        </w:rPr>
        <w:t xml:space="preserve"> to suggest</w:t>
      </w:r>
      <w:r w:rsidRPr="002C1F50">
        <w:rPr>
          <w:rStyle w:val="StyleUnderline"/>
        </w:rPr>
        <w:t xml:space="preserve"> that </w:t>
      </w:r>
      <w:proofErr w:type="spellStart"/>
      <w:r w:rsidRPr="00E72547">
        <w:rPr>
          <w:rStyle w:val="StyleUnderline"/>
          <w:highlight w:val="yellow"/>
        </w:rPr>
        <w:t>globalisation</w:t>
      </w:r>
      <w:proofErr w:type="spellEnd"/>
      <w:r w:rsidRPr="002C1F50">
        <w:rPr>
          <w:rStyle w:val="StyleUnderline"/>
        </w:rPr>
        <w:t xml:space="preserve"> simply </w:t>
      </w:r>
      <w:r w:rsidRPr="00E72547">
        <w:rPr>
          <w:rStyle w:val="StyleUnderline"/>
          <w:highlight w:val="yellow"/>
        </w:rPr>
        <w:t>leads to</w:t>
      </w:r>
      <w:r w:rsidRPr="008A3A66">
        <w:rPr>
          <w:rStyle w:val="StyleUnderline"/>
        </w:rPr>
        <w:t xml:space="preserve"> a </w:t>
      </w:r>
      <w:r w:rsidRPr="00E72547">
        <w:rPr>
          <w:rStyle w:val="Emphasis"/>
          <w:highlight w:val="yellow"/>
        </w:rPr>
        <w:t>reproduction</w:t>
      </w:r>
      <w:r w:rsidRPr="00E72547">
        <w:rPr>
          <w:rStyle w:val="StyleUnderline"/>
          <w:highlight w:val="yellow"/>
        </w:rPr>
        <w:t xml:space="preserve"> of</w:t>
      </w:r>
      <w:r w:rsidRPr="008A3A66">
        <w:rPr>
          <w:rStyle w:val="StyleUnderline"/>
        </w:rPr>
        <w:t xml:space="preserve"> existing </w:t>
      </w:r>
      <w:r w:rsidRPr="00E72547">
        <w:rPr>
          <w:rStyle w:val="Emphasis"/>
          <w:highlight w:val="yellow"/>
        </w:rPr>
        <w:t>inequalities</w:t>
      </w:r>
      <w:r w:rsidRPr="002C1F50">
        <w:rPr>
          <w:rStyle w:val="StyleUnderline"/>
        </w:rPr>
        <w:t xml:space="preserve">, overlooking how that </w:t>
      </w:r>
      <w:r w:rsidRPr="00E72547">
        <w:rPr>
          <w:rStyle w:val="Emphasis"/>
        </w:rPr>
        <w:t>unevenness</w:t>
      </w:r>
      <w:r w:rsidRPr="002C1F50">
        <w:rPr>
          <w:rStyle w:val="StyleUnderline"/>
        </w:rPr>
        <w:t xml:space="preserve"> may be changing as a result of new macroeconomic geographies</w:t>
      </w:r>
      <w:r w:rsidRPr="008A3A66">
        <w:rPr>
          <w:sz w:val="16"/>
        </w:rPr>
        <w:t xml:space="preserve"> (Peck, 2016). While trade theory could predict that there would be ‘losers’ in the global North from international economic integration, proponents of economic </w:t>
      </w:r>
      <w:proofErr w:type="spellStart"/>
      <w:r w:rsidRPr="008A3A66">
        <w:rPr>
          <w:sz w:val="16"/>
        </w:rPr>
        <w:t>globalisation</w:t>
      </w:r>
      <w:proofErr w:type="spellEnd"/>
      <w:r w:rsidRPr="008A3A66">
        <w:rPr>
          <w:sz w:val="16"/>
        </w:rPr>
        <w:t xml:space="preserve"> have asserted that they would be </w:t>
      </w:r>
      <w:proofErr w:type="gramStart"/>
      <w:r w:rsidRPr="008A3A66">
        <w:rPr>
          <w:sz w:val="16"/>
        </w:rPr>
        <w:t>few in number</w:t>
      </w:r>
      <w:proofErr w:type="gramEnd"/>
      <w:r w:rsidRPr="008A3A66">
        <w:rPr>
          <w:sz w:val="16"/>
        </w:rPr>
        <w:t xml:space="preserve"> and could be compensated. More recently, it appears that a large group of people feel more forsaken than compensated. Similarly, </w:t>
      </w:r>
      <w:r w:rsidRPr="00E72547">
        <w:rPr>
          <w:rStyle w:val="StyleUnderline"/>
          <w:highlight w:val="yellow"/>
        </w:rPr>
        <w:t>for those who embraced Marxian political economy</w:t>
      </w:r>
      <w:r w:rsidRPr="008A3A66">
        <w:rPr>
          <w:rStyle w:val="StyleUnderline"/>
        </w:rPr>
        <w:t xml:space="preserve">, and warned of its </w:t>
      </w:r>
      <w:r w:rsidRPr="00E72547">
        <w:rPr>
          <w:rStyle w:val="Emphasis"/>
        </w:rPr>
        <w:t>negative consequences</w:t>
      </w:r>
      <w:r w:rsidRPr="008A3A66">
        <w:rPr>
          <w:rStyle w:val="StyleUnderline"/>
        </w:rPr>
        <w:t xml:space="preserve"> in the South, the </w:t>
      </w:r>
      <w:r w:rsidRPr="00E72547">
        <w:rPr>
          <w:rStyle w:val="Emphasis"/>
          <w:highlight w:val="yellow"/>
        </w:rPr>
        <w:t>apparent optimism</w:t>
      </w:r>
      <w:r w:rsidRPr="008A3A66">
        <w:rPr>
          <w:rStyle w:val="StyleUnderline"/>
        </w:rPr>
        <w:t xml:space="preserve"> and </w:t>
      </w:r>
      <w:r w:rsidRPr="00E72547">
        <w:rPr>
          <w:rStyle w:val="Emphasis"/>
        </w:rPr>
        <w:t xml:space="preserve">support </w:t>
      </w:r>
      <w:r w:rsidRPr="00E72547">
        <w:rPr>
          <w:rStyle w:val="Emphasis"/>
          <w:highlight w:val="yellow"/>
        </w:rPr>
        <w:t xml:space="preserve">for </w:t>
      </w:r>
      <w:proofErr w:type="spellStart"/>
      <w:r w:rsidRPr="00E72547">
        <w:rPr>
          <w:rStyle w:val="Emphasis"/>
          <w:highlight w:val="yellow"/>
        </w:rPr>
        <w:t>globalisation</w:t>
      </w:r>
      <w:proofErr w:type="spellEnd"/>
      <w:r w:rsidRPr="00E72547">
        <w:rPr>
          <w:rStyle w:val="StyleUnderline"/>
          <w:highlight w:val="yellow"/>
        </w:rPr>
        <w:t xml:space="preserve"> in the South may have been </w:t>
      </w:r>
      <w:r w:rsidRPr="00E72547">
        <w:rPr>
          <w:rStyle w:val="Emphasis"/>
          <w:highlight w:val="yellow"/>
        </w:rPr>
        <w:t>unexpected</w:t>
      </w:r>
      <w:r w:rsidRPr="008A3A66">
        <w:rPr>
          <w:sz w:val="16"/>
        </w:rPr>
        <w:t xml:space="preserve">. The </w:t>
      </w:r>
      <w:proofErr w:type="spellStart"/>
      <w:r w:rsidRPr="008A3A66">
        <w:rPr>
          <w:sz w:val="16"/>
        </w:rPr>
        <w:t>sceptical</w:t>
      </w:r>
      <w:proofErr w:type="spellEnd"/>
      <w:r w:rsidRPr="008A3A66">
        <w:rPr>
          <w:sz w:val="16"/>
        </w:rPr>
        <w:t xml:space="preserve"> internationalists (</w:t>
      </w:r>
      <w:proofErr w:type="gramStart"/>
      <w:r w:rsidRPr="008A3A66">
        <w:rPr>
          <w:sz w:val="16"/>
        </w:rPr>
        <w:t>e.g.</w:t>
      </w:r>
      <w:proofErr w:type="gramEnd"/>
      <w:r w:rsidRPr="008A3A66">
        <w:rPr>
          <w:sz w:val="16"/>
        </w:rPr>
        <w:t xml:space="preserve"> Evans, 2008; Kaplinsky, 2001; Stiglitz, 2006) should be acknowledged, however, for forecasting downsides in the global North. As we outline below, many people in the global North have experienced relative stagnation, whereas, albeit from a very low starting point and amidst considerable inequality, </w:t>
      </w:r>
      <w:r w:rsidRPr="00E72547">
        <w:rPr>
          <w:rStyle w:val="StyleUnderline"/>
          <w:highlight w:val="yellow"/>
        </w:rPr>
        <w:t>many</w:t>
      </w:r>
      <w:r w:rsidRPr="008A3A66">
        <w:rPr>
          <w:rStyle w:val="StyleUnderline"/>
        </w:rPr>
        <w:t xml:space="preserve"> people</w:t>
      </w:r>
      <w:r w:rsidRPr="008A3A66">
        <w:rPr>
          <w:sz w:val="16"/>
        </w:rPr>
        <w:t xml:space="preserve"> (but not all) </w:t>
      </w:r>
      <w:r w:rsidRPr="002C1F50">
        <w:rPr>
          <w:rStyle w:val="StyleUnderline"/>
        </w:rPr>
        <w:t xml:space="preserve">have </w:t>
      </w:r>
      <w:r w:rsidRPr="00E72547">
        <w:rPr>
          <w:rStyle w:val="StyleUnderline"/>
          <w:highlight w:val="yellow"/>
        </w:rPr>
        <w:t xml:space="preserve">experienced </w:t>
      </w:r>
      <w:r w:rsidRPr="00E72547">
        <w:rPr>
          <w:rStyle w:val="Emphasis"/>
          <w:highlight w:val="yellow"/>
        </w:rPr>
        <w:t>improved development outcomes</w:t>
      </w:r>
      <w:r w:rsidRPr="008A3A66">
        <w:rPr>
          <w:rStyle w:val="StyleUnderline"/>
        </w:rPr>
        <w:t xml:space="preserve"> in the global South</w:t>
      </w:r>
      <w:r w:rsidRPr="008A3A66">
        <w:rPr>
          <w:sz w:val="16"/>
        </w:rPr>
        <w:t xml:space="preserve">. We then explore what this apparent ‘big switch’ may tell us about contemporary economic </w:t>
      </w:r>
      <w:proofErr w:type="spellStart"/>
      <w:r w:rsidRPr="008A3A66">
        <w:rPr>
          <w:sz w:val="16"/>
        </w:rPr>
        <w:t>globalisation</w:t>
      </w:r>
      <w:proofErr w:type="spellEnd"/>
      <w:r w:rsidRPr="008A3A66">
        <w:rPr>
          <w:sz w:val="16"/>
        </w:rPr>
        <w:t>.</w:t>
      </w:r>
    </w:p>
    <w:p w14:paraId="4D454CC8" w14:textId="77777777" w:rsidR="00016EBA" w:rsidRPr="008A3A66" w:rsidRDefault="00016EBA" w:rsidP="00016EBA">
      <w:pPr>
        <w:rPr>
          <w:sz w:val="16"/>
          <w:szCs w:val="14"/>
        </w:rPr>
      </w:pPr>
      <w:r w:rsidRPr="008A3A66">
        <w:rPr>
          <w:sz w:val="16"/>
          <w:szCs w:val="14"/>
        </w:rPr>
        <w:t>The new geography of global uneven development</w:t>
      </w:r>
    </w:p>
    <w:p w14:paraId="769F778F" w14:textId="77777777" w:rsidR="00016EBA" w:rsidRPr="008A3A66" w:rsidRDefault="00016EBA" w:rsidP="00016EBA">
      <w:pPr>
        <w:rPr>
          <w:sz w:val="16"/>
        </w:rPr>
      </w:pPr>
      <w:r w:rsidRPr="008A3A66">
        <w:rPr>
          <w:sz w:val="16"/>
        </w:rPr>
        <w:t xml:space="preserve">Significant portions of the population in the USA and other countries in the global North have experienced limited, if any, income gains in an era of </w:t>
      </w:r>
      <w:proofErr w:type="spellStart"/>
      <w:r w:rsidRPr="008A3A66">
        <w:rPr>
          <w:sz w:val="16"/>
        </w:rPr>
        <w:t>globalisation</w:t>
      </w:r>
      <w:proofErr w:type="spellEnd"/>
      <w:r w:rsidRPr="008A3A66">
        <w:rPr>
          <w:sz w:val="16"/>
        </w:rPr>
        <w:t>. Milanovic’s (2016) ‘elephant graph’ (Figure 1) has quickly become a popular way to demonstrate the relative stagnation experienced in North America and Europe in recent decades. Exploring changes in real incomes between 1988 and 2008, he showed that those who particularly lost out on any relative gain in income were the global upper middle class (those between the 75th and 90th percentiles on the global income distribution) and the poorest 5% of the world population. Of these least successful percentiles, 86% of the population were from mature economies in the global North (</w:t>
      </w:r>
      <w:proofErr w:type="spellStart"/>
      <w:r w:rsidRPr="008A3A66">
        <w:rPr>
          <w:sz w:val="16"/>
        </w:rPr>
        <w:t>Lakner</w:t>
      </w:r>
      <w:proofErr w:type="spellEnd"/>
      <w:r w:rsidRPr="008A3A66">
        <w:rPr>
          <w:sz w:val="16"/>
        </w:rPr>
        <w:t xml:space="preserve"> and Milanovic, 2016, 23). Considering these contrasts more widely, </w:t>
      </w:r>
      <w:r w:rsidRPr="002C1F50">
        <w:rPr>
          <w:rStyle w:val="StyleUnderline"/>
        </w:rPr>
        <w:t xml:space="preserve">a growing body of evidence shows that </w:t>
      </w:r>
      <w:r w:rsidRPr="00E72547">
        <w:rPr>
          <w:rStyle w:val="StyleUnderline"/>
          <w:highlight w:val="yellow"/>
        </w:rPr>
        <w:t>the</w:t>
      </w:r>
      <w:r w:rsidRPr="008A3A66">
        <w:rPr>
          <w:rStyle w:val="StyleUnderline"/>
        </w:rPr>
        <w:t xml:space="preserve"> global </w:t>
      </w:r>
      <w:r w:rsidRPr="00E72547">
        <w:rPr>
          <w:rStyle w:val="Emphasis"/>
          <w:highlight w:val="yellow"/>
        </w:rPr>
        <w:t>North’s dominance</w:t>
      </w:r>
      <w:r w:rsidRPr="002C1F50">
        <w:rPr>
          <w:rStyle w:val="StyleUnderline"/>
        </w:rPr>
        <w:t xml:space="preserve"> in the global economy </w:t>
      </w:r>
      <w:r w:rsidRPr="00E72547">
        <w:rPr>
          <w:rStyle w:val="StyleUnderline"/>
          <w:highlight w:val="yellow"/>
        </w:rPr>
        <w:t xml:space="preserve">is </w:t>
      </w:r>
      <w:r w:rsidRPr="00E72547">
        <w:rPr>
          <w:rStyle w:val="Emphasis"/>
          <w:highlight w:val="yellow"/>
        </w:rPr>
        <w:t>receding</w:t>
      </w:r>
      <w:r w:rsidRPr="008A3A66">
        <w:rPr>
          <w:sz w:val="16"/>
        </w:rPr>
        <w:t>, with the share of high-income countries in global GDP having fallen from 76.8% in 2000 to 65.2% in 2015 (see Figure 1).</w:t>
      </w:r>
    </w:p>
    <w:p w14:paraId="5EBAA029" w14:textId="77777777" w:rsidR="00016EBA" w:rsidRPr="008A3A66" w:rsidRDefault="00016EBA" w:rsidP="00016EBA">
      <w:pPr>
        <w:rPr>
          <w:sz w:val="16"/>
        </w:rPr>
      </w:pPr>
      <w:r w:rsidRPr="008A3A66">
        <w:rPr>
          <w:sz w:val="16"/>
        </w:rPr>
        <w:t xml:space="preserve">A different picture emerges in the global South. In Figure 1, it was </w:t>
      </w:r>
      <w:r w:rsidRPr="002C1F50">
        <w:rPr>
          <w:rStyle w:val="StyleUnderline"/>
        </w:rPr>
        <w:t>Asians</w:t>
      </w:r>
      <w:r w:rsidRPr="008A3A66">
        <w:rPr>
          <w:sz w:val="16"/>
        </w:rPr>
        <w:t xml:space="preserve"> who </w:t>
      </w:r>
      <w:r w:rsidRPr="002C1F50">
        <w:rPr>
          <w:rStyle w:val="StyleUnderline"/>
        </w:rPr>
        <w:t>comprised 90% of the population in the percentiles which did best in terms of relative income gains from 1988 to 200</w:t>
      </w:r>
      <w:r w:rsidRPr="008A3A66">
        <w:rPr>
          <w:sz w:val="16"/>
        </w:rPr>
        <w:t>8 (</w:t>
      </w:r>
      <w:proofErr w:type="spellStart"/>
      <w:r w:rsidRPr="008A3A66">
        <w:rPr>
          <w:sz w:val="16"/>
        </w:rPr>
        <w:t>Lakner</w:t>
      </w:r>
      <w:proofErr w:type="spellEnd"/>
      <w:r w:rsidRPr="008A3A66">
        <w:rPr>
          <w:sz w:val="16"/>
        </w:rPr>
        <w:t xml:space="preserve"> and Milanovic, 2016, 223). The UNDP has remarked that</w:t>
      </w:r>
    </w:p>
    <w:p w14:paraId="389F1E6F" w14:textId="77777777" w:rsidR="00016EBA" w:rsidRPr="008A3A66" w:rsidRDefault="00016EBA" w:rsidP="00016EBA">
      <w:pPr>
        <w:rPr>
          <w:sz w:val="16"/>
        </w:rPr>
      </w:pPr>
      <w:r w:rsidRPr="008A3A66">
        <w:rPr>
          <w:sz w:val="16"/>
        </w:rPr>
        <w:lastRenderedPageBreak/>
        <w:t xml:space="preserve">A striking feature of the world scene in recent years is </w:t>
      </w:r>
      <w:r w:rsidRPr="002C1F50">
        <w:rPr>
          <w:rStyle w:val="StyleUnderline"/>
        </w:rPr>
        <w:t>the transformation of many</w:t>
      </w:r>
      <w:r w:rsidRPr="008A3A66">
        <w:rPr>
          <w:sz w:val="16"/>
        </w:rPr>
        <w:t xml:space="preserve"> </w:t>
      </w:r>
      <w:r w:rsidRPr="008A3A66">
        <w:rPr>
          <w:strike/>
          <w:sz w:val="16"/>
        </w:rPr>
        <w:t>developing</w:t>
      </w:r>
      <w:r w:rsidRPr="008A3A66">
        <w:rPr>
          <w:sz w:val="16"/>
        </w:rPr>
        <w:t xml:space="preserve"> </w:t>
      </w:r>
      <w:r w:rsidRPr="002C1F50">
        <w:rPr>
          <w:rStyle w:val="StyleUnderline"/>
        </w:rPr>
        <w:t>countries i</w:t>
      </w:r>
      <w:r w:rsidRPr="008A3A66">
        <w:rPr>
          <w:rStyle w:val="StyleUnderline"/>
        </w:rPr>
        <w:t xml:space="preserve">nto dynamic economies…doing well in economic growth and trade … they are </w:t>
      </w:r>
      <w:r w:rsidRPr="00E72547">
        <w:rPr>
          <w:rStyle w:val="Emphasis"/>
        </w:rPr>
        <w:t>collectively bolstering</w:t>
      </w:r>
      <w:r w:rsidRPr="008A3A66">
        <w:rPr>
          <w:rStyle w:val="StyleUnderline"/>
        </w:rPr>
        <w:t xml:space="preserve"> world </w:t>
      </w:r>
      <w:r w:rsidRPr="00E72547">
        <w:rPr>
          <w:rStyle w:val="Emphasis"/>
        </w:rPr>
        <w:t>economic growth</w:t>
      </w:r>
      <w:r w:rsidRPr="008A3A66">
        <w:rPr>
          <w:rStyle w:val="StyleUnderline"/>
        </w:rPr>
        <w:t>, lifting other</w:t>
      </w:r>
      <w:r w:rsidRPr="008A3A66">
        <w:rPr>
          <w:strike/>
          <w:sz w:val="16"/>
        </w:rPr>
        <w:t xml:space="preserve"> developing </w:t>
      </w:r>
      <w:r w:rsidRPr="008A3A66">
        <w:rPr>
          <w:rStyle w:val="StyleUnderline"/>
        </w:rPr>
        <w:t>economies, reducing poverty and increasing wealth on a grand sca</w:t>
      </w:r>
      <w:r w:rsidRPr="002C1F50">
        <w:rPr>
          <w:rStyle w:val="StyleUnderline"/>
        </w:rPr>
        <w:t>le</w:t>
      </w:r>
      <w:r w:rsidRPr="008A3A66">
        <w:rPr>
          <w:sz w:val="16"/>
        </w:rPr>
        <w:t>. (UNDP, 2013, 43)</w:t>
      </w:r>
    </w:p>
    <w:p w14:paraId="4B5F647C" w14:textId="77777777" w:rsidR="00016EBA" w:rsidRPr="008A3A66" w:rsidRDefault="00016EBA" w:rsidP="00016EBA">
      <w:pPr>
        <w:rPr>
          <w:sz w:val="16"/>
        </w:rPr>
      </w:pPr>
      <w:r w:rsidRPr="002C1F50">
        <w:rPr>
          <w:rStyle w:val="StyleUnderline"/>
        </w:rPr>
        <w:t xml:space="preserve">The share of global GDP of </w:t>
      </w:r>
      <w:proofErr w:type="gramStart"/>
      <w:r w:rsidRPr="002C1F50">
        <w:rPr>
          <w:rStyle w:val="StyleUnderline"/>
        </w:rPr>
        <w:t>low and middle</w:t>
      </w:r>
      <w:r>
        <w:rPr>
          <w:rStyle w:val="StyleUnderline"/>
        </w:rPr>
        <w:t xml:space="preserve"> </w:t>
      </w:r>
      <w:r w:rsidRPr="002C1F50">
        <w:rPr>
          <w:rStyle w:val="StyleUnderline"/>
        </w:rPr>
        <w:t>income</w:t>
      </w:r>
      <w:proofErr w:type="gramEnd"/>
      <w:r w:rsidRPr="002C1F50">
        <w:rPr>
          <w:rStyle w:val="StyleUnderline"/>
        </w:rPr>
        <w:t xml:space="preserve"> countries increased from 22.5% in 2000 to 34.1% in 2015</w:t>
      </w:r>
      <w:r w:rsidRPr="008A3A66">
        <w:rPr>
          <w:sz w:val="16"/>
        </w:rPr>
        <w:t xml:space="preserve"> (Figure 2). </w:t>
      </w:r>
      <w:r w:rsidRPr="002C1F50">
        <w:rPr>
          <w:rStyle w:val="StyleUnderline"/>
        </w:rPr>
        <w:t>Much of this increase is accounted for by China, as well as India and Brazil</w:t>
      </w:r>
      <w:r w:rsidRPr="008A3A66">
        <w:rPr>
          <w:sz w:val="16"/>
        </w:rPr>
        <w:t>. Their share of global GDP, only 4.6% in 1960, 6.6% in 1990 and 9.3% in 2000, had almost doubled in the 21st century to 18% by 2015.</w:t>
      </w:r>
    </w:p>
    <w:p w14:paraId="259ED2EC" w14:textId="77777777" w:rsidR="00016EBA" w:rsidRPr="008A3A66" w:rsidRDefault="00016EBA" w:rsidP="00016EBA">
      <w:pPr>
        <w:rPr>
          <w:sz w:val="16"/>
        </w:rPr>
      </w:pPr>
      <w:r w:rsidRPr="008A3A66">
        <w:rPr>
          <w:rStyle w:val="StyleUnderline"/>
        </w:rPr>
        <w:t xml:space="preserve">The development context of the global South has </w:t>
      </w:r>
      <w:r w:rsidRPr="00E72547">
        <w:rPr>
          <w:rStyle w:val="Emphasis"/>
        </w:rPr>
        <w:t>changed significantly</w:t>
      </w:r>
      <w:r w:rsidRPr="008A3A66">
        <w:rPr>
          <w:rStyle w:val="StyleUnderline"/>
        </w:rPr>
        <w:t xml:space="preserve"> since t</w:t>
      </w:r>
      <w:r w:rsidRPr="002C1F50">
        <w:rPr>
          <w:rStyle w:val="StyleUnderline"/>
        </w:rPr>
        <w:t>he turn of the Millennium, across a variety of important indicators. The total number of people in the world living on less than $1.90 per day (</w:t>
      </w:r>
      <w:proofErr w:type="gramStart"/>
      <w:r w:rsidRPr="002C1F50">
        <w:rPr>
          <w:rStyle w:val="StyleUnderline"/>
        </w:rPr>
        <w:t>i.e.</w:t>
      </w:r>
      <w:proofErr w:type="gramEnd"/>
      <w:r w:rsidRPr="002C1F50">
        <w:rPr>
          <w:rStyle w:val="StyleUnderline"/>
        </w:rPr>
        <w:t xml:space="preserve"> </w:t>
      </w:r>
      <w:r w:rsidRPr="00E72547">
        <w:rPr>
          <w:rStyle w:val="Emphasis"/>
          <w:highlight w:val="yellow"/>
        </w:rPr>
        <w:t>extreme poverty</w:t>
      </w:r>
      <w:r w:rsidRPr="00E72547">
        <w:rPr>
          <w:rStyle w:val="StyleUnderline"/>
          <w:highlight w:val="yellow"/>
        </w:rPr>
        <w:t xml:space="preserve">) has more than </w:t>
      </w:r>
      <w:r w:rsidRPr="00E72547">
        <w:rPr>
          <w:rStyle w:val="Emphasis"/>
          <w:highlight w:val="yellow"/>
        </w:rPr>
        <w:t>halved</w:t>
      </w:r>
      <w:r w:rsidRPr="002C1F50">
        <w:rPr>
          <w:rStyle w:val="StyleUnderline"/>
        </w:rPr>
        <w:t xml:space="preserve"> from 1.69 billion in 1999 to 766 million in 2013</w:t>
      </w:r>
      <w:r w:rsidRPr="008A3A66">
        <w:rPr>
          <w:sz w:val="16"/>
        </w:rPr>
        <w:t xml:space="preserve">. At least by official estimates, </w:t>
      </w:r>
      <w:r w:rsidRPr="002C1F50">
        <w:rPr>
          <w:rStyle w:val="StyleUnderline"/>
        </w:rPr>
        <w:t xml:space="preserve">the share of the population in the global South who are living in extreme poverty has </w:t>
      </w:r>
      <w:r w:rsidRPr="00E72547">
        <w:rPr>
          <w:rStyle w:val="Emphasis"/>
        </w:rPr>
        <w:t>fallen considerably</w:t>
      </w:r>
      <w:r w:rsidRPr="002C1F50">
        <w:rPr>
          <w:rStyle w:val="StyleUnderline"/>
        </w:rPr>
        <w:t xml:space="preserve"> this century</w:t>
      </w:r>
      <w:r w:rsidRPr="008A3A66">
        <w:rPr>
          <w:sz w:val="16"/>
        </w:rPr>
        <w:t xml:space="preserve">. Whereas the percentage of the population in the global South with a daily consumption level of less than $1.90 was 33.4% in 1999, it was just 13.4% in 2013.2 </w:t>
      </w:r>
      <w:r w:rsidRPr="002C1F50">
        <w:rPr>
          <w:rStyle w:val="StyleUnderline"/>
        </w:rPr>
        <w:t>The percentage of the world’s countries classified by the World Bank as low-income</w:t>
      </w:r>
      <w:r w:rsidRPr="008A3A66">
        <w:rPr>
          <w:sz w:val="16"/>
        </w:rPr>
        <w:t xml:space="preserve">, albeit a very low threshold, </w:t>
      </w:r>
      <w:r w:rsidRPr="00E72547">
        <w:rPr>
          <w:rStyle w:val="Emphasis"/>
        </w:rPr>
        <w:t>more than halved</w:t>
      </w:r>
      <w:r w:rsidRPr="002C1F50">
        <w:rPr>
          <w:rStyle w:val="StyleUnderline"/>
        </w:rPr>
        <w:t xml:space="preserve"> within the first 15 years of the 21st century</w:t>
      </w:r>
      <w:r w:rsidRPr="008A3A66">
        <w:rPr>
          <w:sz w:val="16"/>
        </w:rPr>
        <w:t xml:space="preserve">. Moreover, </w:t>
      </w:r>
      <w:r w:rsidRPr="002C1F50">
        <w:rPr>
          <w:rStyle w:val="StyleUnderline"/>
        </w:rPr>
        <w:t>the total number of countries which are highly dependent on aid</w:t>
      </w:r>
      <w:r w:rsidRPr="008A3A66">
        <w:rPr>
          <w:sz w:val="16"/>
        </w:rPr>
        <w:t xml:space="preserve"> (having a net ODA &gt; 9% of GNI) </w:t>
      </w:r>
      <w:r w:rsidRPr="002C1F50">
        <w:rPr>
          <w:rStyle w:val="StyleUnderline"/>
        </w:rPr>
        <w:t xml:space="preserve">has </w:t>
      </w:r>
      <w:r w:rsidRPr="00E72547">
        <w:rPr>
          <w:rStyle w:val="Emphasis"/>
        </w:rPr>
        <w:t>fallen considerably</w:t>
      </w:r>
      <w:r w:rsidRPr="002C1F50">
        <w:rPr>
          <w:rStyle w:val="StyleUnderline"/>
        </w:rPr>
        <w:t>, from 42 in 2000 to 29 in 2015, or from 34.1% to 23.2%</w:t>
      </w:r>
      <w:r w:rsidRPr="008A3A66">
        <w:rPr>
          <w:sz w:val="16"/>
        </w:rPr>
        <w:t xml:space="preserve"> of all low and middle-income countries with data available over that period.3</w:t>
      </w:r>
    </w:p>
    <w:p w14:paraId="590E7476" w14:textId="77777777" w:rsidR="00016EBA" w:rsidRPr="008A3A66" w:rsidRDefault="00016EBA" w:rsidP="00016EBA">
      <w:pPr>
        <w:rPr>
          <w:sz w:val="16"/>
        </w:rPr>
      </w:pPr>
      <w:r w:rsidRPr="008A3A66">
        <w:rPr>
          <w:sz w:val="16"/>
        </w:rPr>
        <w:t xml:space="preserve">Considered overall, in comparison with the 1990s, </w:t>
      </w:r>
      <w:r w:rsidRPr="00E72547">
        <w:rPr>
          <w:rStyle w:val="StyleUnderline"/>
          <w:highlight w:val="yellow"/>
        </w:rPr>
        <w:t>the global South</w:t>
      </w:r>
      <w:r w:rsidRPr="008A3A66">
        <w:rPr>
          <w:rStyle w:val="StyleUnderline"/>
        </w:rPr>
        <w:t xml:space="preserve">, in aggregate, now </w:t>
      </w:r>
      <w:r w:rsidRPr="00E72547">
        <w:rPr>
          <w:rStyle w:val="StyleUnderline"/>
          <w:highlight w:val="yellow"/>
        </w:rPr>
        <w:t xml:space="preserve">earns a </w:t>
      </w:r>
      <w:r w:rsidRPr="00E72547">
        <w:rPr>
          <w:rStyle w:val="Emphasis"/>
          <w:highlight w:val="yellow"/>
        </w:rPr>
        <w:t>much larger share</w:t>
      </w:r>
      <w:r w:rsidRPr="00E72547">
        <w:rPr>
          <w:rStyle w:val="StyleUnderline"/>
          <w:highlight w:val="yellow"/>
        </w:rPr>
        <w:t xml:space="preserve"> of </w:t>
      </w:r>
      <w:r w:rsidRPr="00E72547">
        <w:rPr>
          <w:rStyle w:val="Emphasis"/>
          <w:highlight w:val="yellow"/>
        </w:rPr>
        <w:t>world GDP</w:t>
      </w:r>
      <w:r w:rsidRPr="00E72547">
        <w:rPr>
          <w:rStyle w:val="StyleUnderline"/>
          <w:highlight w:val="yellow"/>
        </w:rPr>
        <w:t>, has</w:t>
      </w:r>
      <w:r w:rsidRPr="008A3A66">
        <w:rPr>
          <w:rStyle w:val="StyleUnderline"/>
        </w:rPr>
        <w:t xml:space="preserve"> more middle-income countries, more middleclass people, </w:t>
      </w:r>
      <w:r w:rsidRPr="00E72547">
        <w:rPr>
          <w:rStyle w:val="Emphasis"/>
          <w:highlight w:val="yellow"/>
        </w:rPr>
        <w:t>less aid dependency</w:t>
      </w:r>
      <w:r w:rsidRPr="008A3A66">
        <w:rPr>
          <w:rStyle w:val="StyleUnderline"/>
        </w:rPr>
        <w:t xml:space="preserve">, considerably </w:t>
      </w:r>
      <w:r w:rsidRPr="00E72547">
        <w:rPr>
          <w:rStyle w:val="Emphasis"/>
          <w:highlight w:val="yellow"/>
        </w:rPr>
        <w:t>greater life expectancy</w:t>
      </w:r>
      <w:r w:rsidRPr="00E72547">
        <w:rPr>
          <w:rStyle w:val="StyleUnderline"/>
          <w:highlight w:val="yellow"/>
        </w:rPr>
        <w:t xml:space="preserve"> and </w:t>
      </w:r>
      <w:r w:rsidRPr="00E72547">
        <w:rPr>
          <w:rStyle w:val="Emphasis"/>
          <w:highlight w:val="yellow"/>
        </w:rPr>
        <w:t>lower child</w:t>
      </w:r>
      <w:r w:rsidRPr="008A3A66">
        <w:rPr>
          <w:rStyle w:val="StyleUnderline"/>
        </w:rPr>
        <w:t xml:space="preserve"> and </w:t>
      </w:r>
      <w:r w:rsidRPr="00E72547">
        <w:rPr>
          <w:rStyle w:val="Emphasis"/>
        </w:rPr>
        <w:t xml:space="preserve">maternal </w:t>
      </w:r>
      <w:r w:rsidRPr="00E72547">
        <w:rPr>
          <w:rStyle w:val="Emphasis"/>
          <w:highlight w:val="yellow"/>
        </w:rPr>
        <w:t>mortality</w:t>
      </w:r>
      <w:r w:rsidRPr="008A3A66">
        <w:rPr>
          <w:sz w:val="16"/>
        </w:rPr>
        <w:t>. Table 1 provides some summary indicators for high-income countries (HICs) and low and middle-income countries (L&amp;MICs), as somewhat imperfect approximations for global North and South.</w:t>
      </w:r>
    </w:p>
    <w:p w14:paraId="1A96ACB5" w14:textId="77777777" w:rsidR="00016EBA" w:rsidRPr="008A3A66" w:rsidRDefault="00016EBA" w:rsidP="00016EBA">
      <w:pPr>
        <w:rPr>
          <w:sz w:val="16"/>
        </w:rPr>
      </w:pPr>
      <w:r w:rsidRPr="00E72547">
        <w:rPr>
          <w:rStyle w:val="StyleUnderline"/>
          <w:highlight w:val="yellow"/>
        </w:rPr>
        <w:t>After two hundred years of a ‘divergence</w:t>
      </w:r>
      <w:r w:rsidRPr="008A3A66">
        <w:rPr>
          <w:sz w:val="16"/>
        </w:rPr>
        <w:t xml:space="preserve">, big time’ (Pritchett, 1997) between developed and </w:t>
      </w:r>
      <w:r w:rsidRPr="009C3038">
        <w:rPr>
          <w:strike/>
          <w:sz w:val="16"/>
        </w:rPr>
        <w:t>developing</w:t>
      </w:r>
      <w:r w:rsidRPr="008A3A66">
        <w:rPr>
          <w:sz w:val="16"/>
        </w:rPr>
        <w:t xml:space="preserve"> countries following the Industrial Revolution, </w:t>
      </w:r>
      <w:r w:rsidRPr="00E72547">
        <w:rPr>
          <w:rStyle w:val="StyleUnderline"/>
          <w:highlight w:val="yellow"/>
        </w:rPr>
        <w:t xml:space="preserve">recent measurements suggest a </w:t>
      </w:r>
      <w:r w:rsidRPr="00E72547">
        <w:rPr>
          <w:rStyle w:val="Emphasis"/>
          <w:highlight w:val="yellow"/>
        </w:rPr>
        <w:t>change</w:t>
      </w:r>
      <w:r w:rsidRPr="008A3A66">
        <w:rPr>
          <w:rStyle w:val="StyleUnderline"/>
        </w:rPr>
        <w:t xml:space="preserve"> </w:t>
      </w:r>
      <w:r w:rsidRPr="00E72547">
        <w:rPr>
          <w:rStyle w:val="StyleUnderline"/>
          <w:highlight w:val="yellow"/>
        </w:rPr>
        <w:t>in</w:t>
      </w:r>
      <w:r w:rsidRPr="008A3A66">
        <w:rPr>
          <w:rStyle w:val="StyleUnderline"/>
        </w:rPr>
        <w:t xml:space="preserve"> the </w:t>
      </w:r>
      <w:r w:rsidRPr="00E72547">
        <w:rPr>
          <w:rStyle w:val="Emphasis"/>
        </w:rPr>
        <w:t>pattern</w:t>
      </w:r>
      <w:r w:rsidRPr="008A3A66">
        <w:rPr>
          <w:rStyle w:val="StyleUnderline"/>
        </w:rPr>
        <w:t xml:space="preserve"> of </w:t>
      </w:r>
      <w:r w:rsidRPr="00E72547">
        <w:rPr>
          <w:rStyle w:val="Emphasis"/>
          <w:highlight w:val="yellow"/>
        </w:rPr>
        <w:t>global inequality</w:t>
      </w:r>
      <w:r w:rsidRPr="00E72547">
        <w:rPr>
          <w:rStyle w:val="StyleUnderline"/>
          <w:highlight w:val="yellow"/>
        </w:rPr>
        <w:t xml:space="preserve"> across </w:t>
      </w:r>
      <w:proofErr w:type="gramStart"/>
      <w:r w:rsidRPr="00E72547">
        <w:rPr>
          <w:rStyle w:val="StyleUnderline"/>
          <w:highlight w:val="yellow"/>
        </w:rPr>
        <w:t>a number of</w:t>
      </w:r>
      <w:proofErr w:type="gramEnd"/>
      <w:r w:rsidRPr="00E72547">
        <w:rPr>
          <w:rStyle w:val="StyleUnderline"/>
          <w:highlight w:val="yellow"/>
        </w:rPr>
        <w:t xml:space="preserve"> indicators</w:t>
      </w:r>
      <w:r w:rsidRPr="008A3A66">
        <w:rPr>
          <w:sz w:val="16"/>
        </w:rPr>
        <w:t xml:space="preserve"> (Horner and Hulme, 2017). </w:t>
      </w:r>
      <w:r w:rsidRPr="008A3A66">
        <w:rPr>
          <w:rStyle w:val="StyleUnderline"/>
        </w:rPr>
        <w:t xml:space="preserve">The Global GINI of </w:t>
      </w:r>
      <w:r w:rsidRPr="00E72547">
        <w:rPr>
          <w:rStyle w:val="Emphasis"/>
        </w:rPr>
        <w:t>income distribution</w:t>
      </w:r>
      <w:r w:rsidRPr="008A3A66">
        <w:rPr>
          <w:rStyle w:val="StyleUnderline"/>
        </w:rPr>
        <w:t xml:space="preserve"> across all individuals in the world has </w:t>
      </w:r>
      <w:r w:rsidRPr="00E72547">
        <w:rPr>
          <w:rStyle w:val="Emphasis"/>
        </w:rPr>
        <w:t>fallen</w:t>
      </w:r>
      <w:r w:rsidRPr="008A3A66">
        <w:rPr>
          <w:rStyle w:val="StyleUnderline"/>
        </w:rPr>
        <w:t xml:space="preserve"> from 69.7 in 1988 to 66.8 in 2008 and 62.5 in 2013</w:t>
      </w:r>
      <w:r w:rsidRPr="008A3A66">
        <w:rPr>
          <w:sz w:val="16"/>
        </w:rPr>
        <w:t xml:space="preserve"> (World Bank, 2016, 81). Analysis presented in the World Bank’s Taking on Inequality (2016) suggests that, </w:t>
      </w:r>
      <w:r w:rsidRPr="008A3A66">
        <w:rPr>
          <w:rStyle w:val="StyleUnderline"/>
        </w:rPr>
        <w:t xml:space="preserve">in 1998, 26% of global income inequality was related to differences within countries, with the remaining 74% relating to differences among countries. By 2013, these shares were 35 and 65%. Two hundred years of a </w:t>
      </w:r>
      <w:r w:rsidRPr="00E72547">
        <w:rPr>
          <w:rStyle w:val="Emphasis"/>
        </w:rPr>
        <w:t>great divergence</w:t>
      </w:r>
      <w:r w:rsidRPr="008A3A66">
        <w:rPr>
          <w:rStyle w:val="StyleUnderline"/>
        </w:rPr>
        <w:t xml:space="preserve"> between global North and South now seems to have had some </w:t>
      </w:r>
      <w:r w:rsidRPr="00E72547">
        <w:rPr>
          <w:rStyle w:val="Emphasis"/>
        </w:rPr>
        <w:t>reversal</w:t>
      </w:r>
      <w:r w:rsidRPr="008A3A66">
        <w:rPr>
          <w:sz w:val="16"/>
        </w:rPr>
        <w:t xml:space="preserve">, although more than half of an individual’s income can be accounted for by the country where he/she lives or was born (Milanovic, 2013). </w:t>
      </w:r>
      <w:r w:rsidRPr="008A3A66">
        <w:rPr>
          <w:rStyle w:val="StyleUnderline"/>
        </w:rPr>
        <w:t xml:space="preserve">Inter-country </w:t>
      </w:r>
      <w:r w:rsidRPr="00E72547">
        <w:rPr>
          <w:rStyle w:val="Emphasis"/>
        </w:rPr>
        <w:t>inequality</w:t>
      </w:r>
      <w:r w:rsidRPr="008A3A66">
        <w:rPr>
          <w:sz w:val="16"/>
        </w:rPr>
        <w:t xml:space="preserve">, rather than intra-country inequality, is still dominant, but it </w:t>
      </w:r>
      <w:r w:rsidRPr="008A3A66">
        <w:rPr>
          <w:rStyle w:val="StyleUnderline"/>
        </w:rPr>
        <w:t xml:space="preserve">accounts for a </w:t>
      </w:r>
      <w:r w:rsidRPr="00E72547">
        <w:rPr>
          <w:rStyle w:val="Emphasis"/>
        </w:rPr>
        <w:t>diminished share</w:t>
      </w:r>
      <w:r w:rsidRPr="008A3A66">
        <w:rPr>
          <w:rStyle w:val="StyleUnderline"/>
        </w:rPr>
        <w:t xml:space="preserve"> of income-based and other inequalities</w:t>
      </w:r>
      <w:r w:rsidRPr="008A3A66">
        <w:rPr>
          <w:sz w:val="16"/>
        </w:rPr>
        <w:t xml:space="preserve"> (World Bank, 2016).</w:t>
      </w:r>
    </w:p>
    <w:p w14:paraId="216C6D6E" w14:textId="77777777" w:rsidR="00016EBA" w:rsidRPr="009540C1" w:rsidRDefault="00016EBA" w:rsidP="00016EBA">
      <w:pPr>
        <w:pStyle w:val="Heading4"/>
        <w:rPr>
          <w:rFonts w:asciiTheme="majorHAnsi" w:hAnsiTheme="majorHAnsi" w:cstheme="majorHAnsi"/>
        </w:rPr>
      </w:pPr>
      <w:r>
        <w:rPr>
          <w:rFonts w:asciiTheme="majorHAnsi" w:hAnsiTheme="majorHAnsi" w:cstheme="majorHAnsi"/>
        </w:rPr>
        <w:t>C</w:t>
      </w:r>
      <w:r w:rsidRPr="009540C1">
        <w:rPr>
          <w:rFonts w:asciiTheme="majorHAnsi" w:hAnsiTheme="majorHAnsi" w:cstheme="majorHAnsi"/>
        </w:rPr>
        <w:t xml:space="preserve">auses mass death---only capitalism enables a peaceful solution to poverty. </w:t>
      </w:r>
    </w:p>
    <w:p w14:paraId="57AEC7FC" w14:textId="77777777" w:rsidR="00016EBA" w:rsidRPr="009540C1" w:rsidRDefault="00016EBA" w:rsidP="00016EBA">
      <w:pPr>
        <w:rPr>
          <w:rFonts w:asciiTheme="majorHAnsi" w:hAnsiTheme="majorHAnsi" w:cstheme="majorHAnsi"/>
        </w:rPr>
      </w:pPr>
      <w:r w:rsidRPr="009540C1">
        <w:rPr>
          <w:rFonts w:asciiTheme="majorHAnsi" w:hAnsiTheme="majorHAnsi" w:cstheme="majorHAnsi"/>
        </w:rPr>
        <w:t xml:space="preserve">Rainer </w:t>
      </w:r>
      <w:proofErr w:type="spellStart"/>
      <w:r w:rsidRPr="009540C1">
        <w:rPr>
          <w:rStyle w:val="Style13ptBold"/>
          <w:rFonts w:asciiTheme="majorHAnsi" w:hAnsiTheme="majorHAnsi" w:cstheme="majorHAnsi"/>
        </w:rPr>
        <w:t>Zitelmann</w:t>
      </w:r>
      <w:proofErr w:type="spellEnd"/>
      <w:r w:rsidRPr="009540C1">
        <w:rPr>
          <w:rStyle w:val="Style13ptBold"/>
          <w:rFonts w:asciiTheme="majorHAnsi" w:hAnsiTheme="majorHAnsi" w:cstheme="majorHAnsi"/>
        </w:rPr>
        <w:t xml:space="preserve"> 21</w:t>
      </w:r>
      <w:r w:rsidRPr="009540C1">
        <w:rPr>
          <w:rFonts w:asciiTheme="majorHAnsi" w:hAnsiTheme="majorHAnsi" w:cstheme="majorHAnsi"/>
        </w:rPr>
        <w:t xml:space="preserve">. German historian and author of “The Rich in Public Opinion.” "Violence Is History’s Great Economic Leveler." National Interest. 6-30-2021. https://nationalinterest.org/feature/violence-history%E2%80%99s-great-economic-leveler-188974 </w:t>
      </w:r>
    </w:p>
    <w:p w14:paraId="673B0322" w14:textId="77777777" w:rsidR="00016EBA" w:rsidRPr="009540C1" w:rsidRDefault="00016EBA" w:rsidP="00016EBA">
      <w:pPr>
        <w:rPr>
          <w:rFonts w:asciiTheme="majorHAnsi" w:hAnsiTheme="majorHAnsi" w:cstheme="majorHAnsi"/>
          <w:sz w:val="16"/>
        </w:rPr>
      </w:pPr>
      <w:r w:rsidRPr="009540C1">
        <w:rPr>
          <w:rFonts w:asciiTheme="majorHAnsi" w:hAnsiTheme="majorHAnsi" w:cstheme="majorHAnsi"/>
          <w:sz w:val="16"/>
        </w:rPr>
        <w:t xml:space="preserve">Another question that is all too rarely asked is: What would be the price of eliminating inequality? </w:t>
      </w:r>
      <w:r w:rsidRPr="009540C1">
        <w:rPr>
          <w:rStyle w:val="StyleUnderline"/>
          <w:rFonts w:asciiTheme="majorHAnsi" w:hAnsiTheme="majorHAnsi" w:cstheme="majorHAnsi"/>
          <w:highlight w:val="cyan"/>
        </w:rPr>
        <w:t>In 2017</w:t>
      </w:r>
      <w:r w:rsidRPr="009540C1">
        <w:rPr>
          <w:rFonts w:asciiTheme="majorHAnsi" w:hAnsiTheme="majorHAnsi" w:cstheme="majorHAnsi"/>
          <w:sz w:val="16"/>
        </w:rPr>
        <w:t xml:space="preserve">, the renowned </w:t>
      </w:r>
      <w:r w:rsidRPr="009540C1">
        <w:rPr>
          <w:rStyle w:val="StyleUnderline"/>
          <w:rFonts w:asciiTheme="majorHAnsi" w:hAnsiTheme="majorHAnsi" w:cstheme="majorHAnsi"/>
          <w:highlight w:val="cyan"/>
        </w:rPr>
        <w:t>Stanford historian</w:t>
      </w:r>
      <w:r w:rsidRPr="009540C1">
        <w:rPr>
          <w:rStyle w:val="StyleUnderline"/>
          <w:rFonts w:asciiTheme="majorHAnsi" w:hAnsiTheme="majorHAnsi" w:cstheme="majorHAnsi"/>
        </w:rPr>
        <w:t xml:space="preserve"> and scholar of ancient history Walter </w:t>
      </w:r>
      <w:proofErr w:type="spellStart"/>
      <w:r w:rsidRPr="009540C1">
        <w:rPr>
          <w:rStyle w:val="StyleUnderline"/>
          <w:rFonts w:asciiTheme="majorHAnsi" w:hAnsiTheme="majorHAnsi" w:cstheme="majorHAnsi"/>
          <w:highlight w:val="cyan"/>
        </w:rPr>
        <w:t>Scheidel</w:t>
      </w:r>
      <w:proofErr w:type="spellEnd"/>
      <w:r w:rsidRPr="009540C1">
        <w:rPr>
          <w:rStyle w:val="StyleUnderline"/>
          <w:rFonts w:asciiTheme="majorHAnsi" w:hAnsiTheme="majorHAnsi" w:cstheme="majorHAnsi"/>
          <w:highlight w:val="cyan"/>
        </w:rPr>
        <w:t xml:space="preserve"> presented</w:t>
      </w:r>
      <w:r w:rsidRPr="009540C1">
        <w:rPr>
          <w:rStyle w:val="StyleUnderline"/>
          <w:rFonts w:asciiTheme="majorHAnsi" w:hAnsiTheme="majorHAnsi" w:cstheme="majorHAnsi"/>
        </w:rPr>
        <w:t xml:space="preserve"> an impressive </w:t>
      </w:r>
      <w:r w:rsidRPr="009540C1">
        <w:rPr>
          <w:rStyle w:val="StyleUnderline"/>
          <w:rFonts w:asciiTheme="majorHAnsi" w:hAnsiTheme="majorHAnsi" w:cstheme="majorHAnsi"/>
        </w:rPr>
        <w:lastRenderedPageBreak/>
        <w:t xml:space="preserve">historical </w:t>
      </w:r>
      <w:r w:rsidRPr="009540C1">
        <w:rPr>
          <w:rStyle w:val="StyleUnderline"/>
          <w:rFonts w:asciiTheme="majorHAnsi" w:hAnsiTheme="majorHAnsi" w:cstheme="majorHAnsi"/>
          <w:highlight w:val="cyan"/>
        </w:rPr>
        <w:t>analysis</w:t>
      </w:r>
      <w:r w:rsidRPr="009540C1">
        <w:rPr>
          <w:rStyle w:val="StyleUnderline"/>
          <w:rFonts w:asciiTheme="majorHAnsi" w:hAnsiTheme="majorHAnsi" w:cstheme="majorHAnsi"/>
        </w:rPr>
        <w:t xml:space="preserve"> of this question</w:t>
      </w:r>
      <w:r w:rsidRPr="009540C1">
        <w:rPr>
          <w:rFonts w:asciiTheme="majorHAnsi" w:hAnsiTheme="majorHAnsi" w:cstheme="majorHAnsi"/>
          <w:sz w:val="16"/>
        </w:rPr>
        <w:t>: The Great Leveler: Violence and the History of Inequality from the Stone Age to the Twenty-First Century. He concludes that societies that have been spared mass violence and catastrophes have never experienced substantial reductions in inequality.</w:t>
      </w:r>
    </w:p>
    <w:p w14:paraId="5DF42177" w14:textId="77777777" w:rsidR="00016EBA" w:rsidRPr="009540C1" w:rsidRDefault="00016EBA" w:rsidP="00016EBA">
      <w:pPr>
        <w:rPr>
          <w:rFonts w:asciiTheme="majorHAnsi" w:hAnsiTheme="majorHAnsi" w:cstheme="majorHAnsi"/>
          <w:sz w:val="16"/>
          <w:szCs w:val="16"/>
        </w:rPr>
      </w:pPr>
      <w:r w:rsidRPr="009540C1">
        <w:rPr>
          <w:rFonts w:asciiTheme="majorHAnsi" w:hAnsiTheme="majorHAnsi" w:cstheme="majorHAnsi"/>
          <w:sz w:val="16"/>
          <w:szCs w:val="16"/>
        </w:rPr>
        <w:t>Substantial reductions in inequality have only ever been achieved as the result of violent shocks, primarily consisting of war, revolution, state failure and systems collapse, and plague.</w:t>
      </w:r>
    </w:p>
    <w:p w14:paraId="79B4C491" w14:textId="77777777" w:rsidR="00016EBA" w:rsidRPr="009540C1" w:rsidRDefault="00016EBA" w:rsidP="00016EBA">
      <w:pPr>
        <w:rPr>
          <w:rFonts w:asciiTheme="majorHAnsi" w:hAnsiTheme="majorHAnsi" w:cstheme="majorHAnsi"/>
          <w:sz w:val="16"/>
        </w:rPr>
      </w:pPr>
      <w:r w:rsidRPr="009540C1">
        <w:rPr>
          <w:rFonts w:asciiTheme="majorHAnsi" w:hAnsiTheme="majorHAnsi" w:cstheme="majorHAnsi"/>
          <w:sz w:val="16"/>
        </w:rPr>
        <w:t xml:space="preserve">According to </w:t>
      </w:r>
      <w:proofErr w:type="spellStart"/>
      <w:r w:rsidRPr="009540C1">
        <w:rPr>
          <w:rFonts w:asciiTheme="majorHAnsi" w:hAnsiTheme="majorHAnsi" w:cstheme="majorHAnsi"/>
          <w:sz w:val="16"/>
        </w:rPr>
        <w:t>Scheidel</w:t>
      </w:r>
      <w:proofErr w:type="spellEnd"/>
      <w:r w:rsidRPr="009540C1">
        <w:rPr>
          <w:rFonts w:asciiTheme="majorHAnsi" w:hAnsiTheme="majorHAnsi" w:cstheme="majorHAnsi"/>
          <w:sz w:val="16"/>
        </w:rPr>
        <w:t xml:space="preserve">, </w:t>
      </w:r>
      <w:r w:rsidRPr="009540C1">
        <w:rPr>
          <w:rStyle w:val="Emphasis"/>
          <w:rFonts w:asciiTheme="majorHAnsi" w:hAnsiTheme="majorHAnsi" w:cstheme="majorHAnsi"/>
        </w:rPr>
        <w:t xml:space="preserve">the </w:t>
      </w:r>
      <w:r w:rsidRPr="009540C1">
        <w:rPr>
          <w:rStyle w:val="Emphasis"/>
          <w:rFonts w:asciiTheme="majorHAnsi" w:hAnsiTheme="majorHAnsi" w:cstheme="majorHAnsi"/>
          <w:highlight w:val="cyan"/>
        </w:rPr>
        <w:t>greatest levelers</w:t>
      </w:r>
      <w:r w:rsidRPr="009540C1">
        <w:rPr>
          <w:rStyle w:val="Emphasis"/>
          <w:rFonts w:asciiTheme="majorHAnsi" w:hAnsiTheme="majorHAnsi" w:cstheme="majorHAnsi"/>
        </w:rPr>
        <w:t xml:space="preserve"> of the twentieth century </w:t>
      </w:r>
      <w:r w:rsidRPr="009540C1">
        <w:rPr>
          <w:rStyle w:val="Emphasis"/>
          <w:rFonts w:asciiTheme="majorHAnsi" w:hAnsiTheme="majorHAnsi" w:cstheme="majorHAnsi"/>
          <w:highlight w:val="cyan"/>
        </w:rPr>
        <w:t>did not include peaceful social reforms</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they </w:t>
      </w:r>
      <w:r w:rsidRPr="009540C1">
        <w:rPr>
          <w:rStyle w:val="StyleUnderline"/>
          <w:rFonts w:asciiTheme="majorHAnsi" w:hAnsiTheme="majorHAnsi" w:cstheme="majorHAnsi"/>
          <w:highlight w:val="cyan"/>
        </w:rPr>
        <w:t>were</w:t>
      </w:r>
      <w:r w:rsidRPr="009540C1">
        <w:rPr>
          <w:rStyle w:val="StyleUnderline"/>
          <w:rFonts w:asciiTheme="majorHAnsi" w:hAnsiTheme="majorHAnsi" w:cstheme="majorHAnsi"/>
        </w:rPr>
        <w:t xml:space="preserve"> the two </w:t>
      </w:r>
      <w:r w:rsidRPr="009540C1">
        <w:rPr>
          <w:rStyle w:val="StyleUnderline"/>
          <w:rFonts w:asciiTheme="majorHAnsi" w:hAnsiTheme="majorHAnsi" w:cstheme="majorHAnsi"/>
          <w:highlight w:val="cyan"/>
        </w:rPr>
        <w:t>world wars and</w:t>
      </w:r>
      <w:r w:rsidRPr="009540C1">
        <w:rPr>
          <w:rStyle w:val="StyleUnderline"/>
          <w:rFonts w:asciiTheme="majorHAnsi" w:hAnsiTheme="majorHAnsi" w:cstheme="majorHAnsi"/>
        </w:rPr>
        <w:t xml:space="preserve"> the </w:t>
      </w:r>
      <w:r w:rsidRPr="009540C1">
        <w:rPr>
          <w:rStyle w:val="StyleUnderline"/>
          <w:rFonts w:asciiTheme="majorHAnsi" w:hAnsiTheme="majorHAnsi" w:cstheme="majorHAnsi"/>
          <w:highlight w:val="cyan"/>
        </w:rPr>
        <w:t>communist revolutions</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More than 100 million people died in each</w:t>
      </w:r>
      <w:r w:rsidRPr="009540C1">
        <w:rPr>
          <w:rStyle w:val="Emphasis"/>
          <w:rFonts w:asciiTheme="majorHAnsi" w:hAnsiTheme="majorHAnsi" w:cstheme="majorHAnsi"/>
        </w:rPr>
        <w:t xml:space="preserve"> of the two world wars and in the communist social experiments</w:t>
      </w:r>
      <w:r w:rsidRPr="009540C1">
        <w:rPr>
          <w:rFonts w:asciiTheme="majorHAnsi" w:hAnsiTheme="majorHAnsi" w:cstheme="majorHAnsi"/>
          <w:sz w:val="16"/>
        </w:rPr>
        <w:t>.</w:t>
      </w:r>
    </w:p>
    <w:p w14:paraId="26E5F5EC" w14:textId="77777777" w:rsidR="00016EBA" w:rsidRPr="009540C1" w:rsidRDefault="00016EBA" w:rsidP="00016EBA">
      <w:pPr>
        <w:rPr>
          <w:rFonts w:asciiTheme="majorHAnsi" w:hAnsiTheme="majorHAnsi" w:cstheme="majorHAnsi"/>
          <w:sz w:val="16"/>
          <w:szCs w:val="16"/>
        </w:rPr>
      </w:pPr>
      <w:r w:rsidRPr="009540C1">
        <w:rPr>
          <w:rFonts w:asciiTheme="majorHAnsi" w:hAnsiTheme="majorHAnsi" w:cstheme="majorHAnsi"/>
          <w:sz w:val="16"/>
          <w:szCs w:val="16"/>
        </w:rPr>
        <w:t>Total War as a Great Leveler</w:t>
      </w:r>
    </w:p>
    <w:p w14:paraId="5F183354" w14:textId="77777777" w:rsidR="00016EBA" w:rsidRPr="009540C1" w:rsidRDefault="00016EBA" w:rsidP="00016EBA">
      <w:pPr>
        <w:rPr>
          <w:rFonts w:asciiTheme="majorHAnsi" w:hAnsiTheme="majorHAnsi" w:cstheme="majorHAnsi"/>
          <w:sz w:val="16"/>
        </w:rPr>
      </w:pPr>
      <w:r w:rsidRPr="009540C1">
        <w:rPr>
          <w:rStyle w:val="StyleUnderline"/>
          <w:rFonts w:asciiTheme="majorHAnsi" w:hAnsiTheme="majorHAnsi" w:cstheme="majorHAnsi"/>
        </w:rPr>
        <w:t xml:space="preserve">World War II serves as </w:t>
      </w:r>
      <w:proofErr w:type="spellStart"/>
      <w:r w:rsidRPr="009540C1">
        <w:rPr>
          <w:rStyle w:val="StyleUnderline"/>
          <w:rFonts w:asciiTheme="majorHAnsi" w:hAnsiTheme="majorHAnsi" w:cstheme="majorHAnsi"/>
        </w:rPr>
        <w:t>Scheidel’s</w:t>
      </w:r>
      <w:proofErr w:type="spellEnd"/>
      <w:r w:rsidRPr="009540C1">
        <w:rPr>
          <w:rStyle w:val="StyleUnderline"/>
          <w:rFonts w:asciiTheme="majorHAnsi" w:hAnsiTheme="majorHAnsi" w:cstheme="majorHAnsi"/>
        </w:rPr>
        <w:t xml:space="preserve"> strongest example of “total war” leveling</w:t>
      </w:r>
      <w:r w:rsidRPr="009540C1">
        <w:rPr>
          <w:rFonts w:asciiTheme="majorHAnsi" w:hAnsiTheme="majorHAnsi" w:cstheme="majorHAnsi"/>
          <w:sz w:val="16"/>
        </w:rPr>
        <w:t xml:space="preserve">. </w:t>
      </w:r>
      <w:r w:rsidRPr="009540C1">
        <w:rPr>
          <w:rStyle w:val="StyleUnderline"/>
          <w:rFonts w:asciiTheme="majorHAnsi" w:hAnsiTheme="majorHAnsi" w:cstheme="majorHAnsi"/>
        </w:rPr>
        <w:t>Take Japan: In 1938, the wealthiest 1 percent of the population received 19.9 percent of all reported income before taxes and transfers</w:t>
      </w:r>
      <w:r w:rsidRPr="009540C1">
        <w:rPr>
          <w:rFonts w:asciiTheme="majorHAnsi" w:hAnsiTheme="majorHAnsi" w:cstheme="majorHAnsi"/>
          <w:sz w:val="16"/>
        </w:rPr>
        <w:t xml:space="preserve">. </w:t>
      </w:r>
      <w:r w:rsidRPr="009540C1">
        <w:rPr>
          <w:rStyle w:val="Emphasis"/>
          <w:rFonts w:asciiTheme="majorHAnsi" w:hAnsiTheme="majorHAnsi" w:cstheme="majorHAnsi"/>
        </w:rPr>
        <w:t>Within the next seven years</w:t>
      </w:r>
      <w:r w:rsidRPr="009540C1">
        <w:rPr>
          <w:rFonts w:asciiTheme="majorHAnsi" w:hAnsiTheme="majorHAnsi" w:cstheme="majorHAnsi"/>
          <w:sz w:val="16"/>
        </w:rPr>
        <w:t xml:space="preserve">, </w:t>
      </w:r>
      <w:r w:rsidRPr="009540C1">
        <w:rPr>
          <w:rStyle w:val="StyleUnderline"/>
          <w:rFonts w:asciiTheme="majorHAnsi" w:hAnsiTheme="majorHAnsi" w:cstheme="majorHAnsi"/>
        </w:rPr>
        <w:t>their share dropped by two-thirds, all the way down to 6.4 percent</w:t>
      </w:r>
      <w:r w:rsidRPr="009540C1">
        <w:rPr>
          <w:rFonts w:asciiTheme="majorHAnsi" w:hAnsiTheme="majorHAnsi" w:cstheme="majorHAnsi"/>
          <w:sz w:val="16"/>
        </w:rPr>
        <w:t xml:space="preserve">. </w:t>
      </w:r>
      <w:r w:rsidRPr="009540C1">
        <w:rPr>
          <w:rStyle w:val="Emphasis"/>
          <w:rFonts w:asciiTheme="majorHAnsi" w:hAnsiTheme="majorHAnsi" w:cstheme="majorHAnsi"/>
        </w:rPr>
        <w:t>More than half of this loss was incurred by the richest tenth of that top bracket</w:t>
      </w:r>
      <w:r w:rsidRPr="009540C1">
        <w:rPr>
          <w:rFonts w:asciiTheme="majorHAnsi" w:hAnsiTheme="majorHAnsi" w:cstheme="majorHAnsi"/>
          <w:sz w:val="16"/>
        </w:rPr>
        <w:t>: their income share collapsed from 9.2 percent to 1.9 percent in the same period, a decline by almost four-fifths. The declared real value of the income of the largest 1 percent of estates in Japan’s population fell by 90 percent between 1936 and 1945 and by almost 97 percent between 1936 to 1949. The top 0.1 percent of all estates lost even more during this period, 93 and 98 percent, respectively. During this period, the Japanese economic system was transformed as state intervention gradually created a planned economy that preserved only a facade of free-market capitalism. Executive bonuses were capped, rental income was fixed by the authorities, and between 1935 and 1943 the top income tax rate in Japan doubled.</w:t>
      </w:r>
    </w:p>
    <w:p w14:paraId="4E7A582A" w14:textId="77777777" w:rsidR="00E94A47" w:rsidRDefault="00016EBA" w:rsidP="00016EBA">
      <w:pPr>
        <w:rPr>
          <w:rStyle w:val="StyleUnderline"/>
          <w:rFonts w:asciiTheme="majorHAnsi" w:hAnsiTheme="majorHAnsi" w:cstheme="majorHAnsi"/>
          <w:highlight w:val="cyan"/>
        </w:rPr>
      </w:pPr>
      <w:r w:rsidRPr="009540C1">
        <w:rPr>
          <w:rFonts w:asciiTheme="majorHAnsi" w:hAnsiTheme="majorHAnsi" w:cstheme="majorHAnsi"/>
          <w:sz w:val="16"/>
        </w:rPr>
        <w:t xml:space="preserve">Significant leveling also took place in other countries during wartime. </w:t>
      </w:r>
      <w:r w:rsidRPr="009540C1">
        <w:rPr>
          <w:rStyle w:val="StyleUnderline"/>
          <w:rFonts w:asciiTheme="majorHAnsi" w:hAnsiTheme="majorHAnsi" w:cstheme="majorHAnsi"/>
        </w:rPr>
        <w:t xml:space="preserve">According to </w:t>
      </w:r>
      <w:proofErr w:type="spellStart"/>
      <w:r w:rsidRPr="009540C1">
        <w:rPr>
          <w:rStyle w:val="StyleUnderline"/>
          <w:rFonts w:asciiTheme="majorHAnsi" w:hAnsiTheme="majorHAnsi" w:cstheme="majorHAnsi"/>
        </w:rPr>
        <w:t>Scheidel’s</w:t>
      </w:r>
      <w:proofErr w:type="spellEnd"/>
      <w:r w:rsidRPr="009540C1">
        <w:rPr>
          <w:rStyle w:val="StyleUnderline"/>
          <w:rFonts w:asciiTheme="majorHAnsi" w:hAnsiTheme="majorHAnsi" w:cstheme="majorHAnsi"/>
        </w:rPr>
        <w:t xml:space="preserve"> analysis</w:t>
      </w:r>
      <w:r w:rsidRPr="009540C1">
        <w:rPr>
          <w:rFonts w:asciiTheme="majorHAnsi" w:hAnsiTheme="majorHAnsi" w:cstheme="majorHAnsi"/>
          <w:sz w:val="16"/>
        </w:rPr>
        <w:t xml:space="preserve">, </w:t>
      </w:r>
      <w:r w:rsidRPr="009540C1">
        <w:rPr>
          <w:rStyle w:val="Emphasis"/>
          <w:rFonts w:asciiTheme="majorHAnsi" w:hAnsiTheme="majorHAnsi" w:cstheme="majorHAnsi"/>
        </w:rPr>
        <w:t>the two world wars were among the greatest levelers in history</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The </w:t>
      </w:r>
      <w:r w:rsidRPr="009540C1">
        <w:rPr>
          <w:rStyle w:val="StyleUnderline"/>
          <w:rFonts w:asciiTheme="majorHAnsi" w:hAnsiTheme="majorHAnsi" w:cstheme="majorHAnsi"/>
          <w:highlight w:val="cyan"/>
        </w:rPr>
        <w:t>average percentage drop of top income s</w:t>
      </w:r>
    </w:p>
    <w:p w14:paraId="626A4FAA" w14:textId="77777777" w:rsidR="00E94A47" w:rsidRDefault="00E94A47" w:rsidP="00016EBA">
      <w:pPr>
        <w:rPr>
          <w:rStyle w:val="StyleUnderline"/>
          <w:rFonts w:asciiTheme="majorHAnsi" w:hAnsiTheme="majorHAnsi" w:cstheme="majorHAnsi"/>
          <w:highlight w:val="cyan"/>
        </w:rPr>
      </w:pPr>
    </w:p>
    <w:p w14:paraId="5EADC4E7" w14:textId="77777777" w:rsidR="00E94A47" w:rsidRDefault="00E94A47" w:rsidP="00016EBA">
      <w:pPr>
        <w:rPr>
          <w:rStyle w:val="StyleUnderline"/>
          <w:rFonts w:asciiTheme="majorHAnsi" w:hAnsiTheme="majorHAnsi" w:cstheme="majorHAnsi"/>
          <w:highlight w:val="cyan"/>
        </w:rPr>
      </w:pPr>
    </w:p>
    <w:p w14:paraId="65ECA3D9" w14:textId="77777777" w:rsidR="00E94A47" w:rsidRDefault="00E94A47" w:rsidP="00016EBA">
      <w:pPr>
        <w:rPr>
          <w:rStyle w:val="StyleUnderline"/>
          <w:rFonts w:asciiTheme="majorHAnsi" w:hAnsiTheme="majorHAnsi" w:cstheme="majorHAnsi"/>
          <w:highlight w:val="cyan"/>
        </w:rPr>
      </w:pPr>
    </w:p>
    <w:p w14:paraId="146CF776" w14:textId="77777777" w:rsidR="00E94A47" w:rsidRDefault="00E94A47" w:rsidP="00016EBA">
      <w:pPr>
        <w:rPr>
          <w:rStyle w:val="StyleUnderline"/>
          <w:rFonts w:asciiTheme="majorHAnsi" w:hAnsiTheme="majorHAnsi" w:cstheme="majorHAnsi"/>
          <w:highlight w:val="cyan"/>
        </w:rPr>
      </w:pPr>
    </w:p>
    <w:p w14:paraId="3EFFAEF7" w14:textId="77777777" w:rsidR="00E94A47" w:rsidRDefault="00E94A47" w:rsidP="00016EBA">
      <w:pPr>
        <w:rPr>
          <w:rStyle w:val="StyleUnderline"/>
          <w:rFonts w:asciiTheme="majorHAnsi" w:hAnsiTheme="majorHAnsi" w:cstheme="majorHAnsi"/>
          <w:highlight w:val="cyan"/>
        </w:rPr>
      </w:pPr>
    </w:p>
    <w:p w14:paraId="3E75FA21" w14:textId="335E2D61" w:rsidR="00016EBA" w:rsidRPr="009540C1" w:rsidRDefault="00016EBA" w:rsidP="00016EBA">
      <w:pPr>
        <w:rPr>
          <w:rFonts w:asciiTheme="majorHAnsi" w:hAnsiTheme="majorHAnsi" w:cstheme="majorHAnsi"/>
          <w:sz w:val="16"/>
        </w:rPr>
      </w:pPr>
      <w:proofErr w:type="spellStart"/>
      <w:r w:rsidRPr="009540C1">
        <w:rPr>
          <w:rStyle w:val="StyleUnderline"/>
          <w:rFonts w:asciiTheme="majorHAnsi" w:hAnsiTheme="majorHAnsi" w:cstheme="majorHAnsi"/>
          <w:highlight w:val="cyan"/>
        </w:rPr>
        <w:t>hares</w:t>
      </w:r>
      <w:proofErr w:type="spellEnd"/>
      <w:r w:rsidRPr="009540C1">
        <w:rPr>
          <w:rStyle w:val="StyleUnderline"/>
          <w:rFonts w:asciiTheme="majorHAnsi" w:hAnsiTheme="majorHAnsi" w:cstheme="majorHAnsi"/>
          <w:highlight w:val="cyan"/>
        </w:rPr>
        <w:t xml:space="preserve"> in countries that actively fought in World War II</w:t>
      </w:r>
      <w:r w:rsidRPr="009540C1">
        <w:rPr>
          <w:rStyle w:val="StyleUnderline"/>
          <w:rFonts w:asciiTheme="majorHAnsi" w:hAnsiTheme="majorHAnsi" w:cstheme="majorHAnsi"/>
        </w:rPr>
        <w:t xml:space="preserve"> as frontline states </w:t>
      </w:r>
      <w:r w:rsidRPr="009540C1">
        <w:rPr>
          <w:rStyle w:val="StyleUnderline"/>
          <w:rFonts w:asciiTheme="majorHAnsi" w:hAnsiTheme="majorHAnsi" w:cstheme="majorHAnsi"/>
          <w:highlight w:val="cyan"/>
        </w:rPr>
        <w:t>was</w:t>
      </w:r>
      <w:r w:rsidRPr="009540C1">
        <w:rPr>
          <w:rFonts w:asciiTheme="majorHAnsi" w:hAnsiTheme="majorHAnsi" w:cstheme="majorHAnsi"/>
          <w:sz w:val="16"/>
          <w:highlight w:val="cyan"/>
        </w:rPr>
        <w:t xml:space="preserve"> </w:t>
      </w:r>
      <w:r w:rsidRPr="009540C1">
        <w:rPr>
          <w:rStyle w:val="Emphasis"/>
          <w:rFonts w:asciiTheme="majorHAnsi" w:hAnsiTheme="majorHAnsi" w:cstheme="majorHAnsi"/>
          <w:highlight w:val="cyan"/>
        </w:rPr>
        <w:t>31 percent</w:t>
      </w:r>
      <w:r w:rsidRPr="009540C1">
        <w:rPr>
          <w:rStyle w:val="Emphasis"/>
          <w:rFonts w:asciiTheme="majorHAnsi" w:hAnsiTheme="majorHAnsi" w:cstheme="majorHAnsi"/>
        </w:rPr>
        <w:t xml:space="preserve"> of the prewar level</w:t>
      </w:r>
      <w:r w:rsidRPr="009540C1">
        <w:rPr>
          <w:rFonts w:asciiTheme="majorHAnsi" w:hAnsiTheme="majorHAnsi" w:cstheme="majorHAnsi"/>
          <w:sz w:val="16"/>
        </w:rPr>
        <w:t xml:space="preserve">. </w:t>
      </w:r>
      <w:r w:rsidRPr="009540C1">
        <w:rPr>
          <w:rStyle w:val="Emphasis"/>
          <w:rFonts w:asciiTheme="majorHAnsi" w:hAnsiTheme="majorHAnsi" w:cstheme="majorHAnsi"/>
        </w:rPr>
        <w:t xml:space="preserve">This is a </w:t>
      </w:r>
      <w:r w:rsidRPr="009540C1">
        <w:rPr>
          <w:rStyle w:val="Emphasis"/>
          <w:rFonts w:asciiTheme="majorHAnsi" w:hAnsiTheme="majorHAnsi" w:cstheme="majorHAnsi"/>
          <w:highlight w:val="cyan"/>
        </w:rPr>
        <w:t>robust finding</w:t>
      </w:r>
      <w:r w:rsidRPr="009540C1">
        <w:rPr>
          <w:rStyle w:val="Emphasis"/>
          <w:rFonts w:asciiTheme="majorHAnsi" w:hAnsiTheme="majorHAnsi" w:cstheme="majorHAnsi"/>
        </w:rPr>
        <w:t xml:space="preserve"> because the sample consists of a dozen countries</w:t>
      </w:r>
      <w:r w:rsidRPr="009540C1">
        <w:rPr>
          <w:rFonts w:asciiTheme="majorHAnsi" w:hAnsiTheme="majorHAnsi" w:cstheme="majorHAnsi"/>
          <w:sz w:val="16"/>
        </w:rPr>
        <w:t>. The only two countries in which inequality increased during this period were also those farthest from the major theaters of war (Argentina and South Africa).</w:t>
      </w:r>
    </w:p>
    <w:p w14:paraId="4F098AF2" w14:textId="77777777" w:rsidR="00016EBA" w:rsidRPr="009540C1" w:rsidRDefault="00016EBA" w:rsidP="00016EBA">
      <w:pPr>
        <w:rPr>
          <w:rFonts w:asciiTheme="majorHAnsi" w:hAnsiTheme="majorHAnsi" w:cstheme="majorHAnsi"/>
          <w:sz w:val="16"/>
          <w:szCs w:val="16"/>
        </w:rPr>
      </w:pPr>
      <w:r w:rsidRPr="009540C1">
        <w:rPr>
          <w:rFonts w:asciiTheme="majorHAnsi" w:hAnsiTheme="majorHAnsi" w:cstheme="majorHAnsi"/>
          <w:sz w:val="16"/>
          <w:szCs w:val="16"/>
        </w:rPr>
        <w:t>Low savings rates and depressed asset prices, physical destruction and the loss of foreign assets, inflation and progressive taxation, rent and price controls, and nationalization all contributed in varying degrees to equalization. The wealth of the rich was dramatically reduced in the two world wars, whether countries lost or won, suffered occupation during or after the war, were democracies or run by autocratic regimes.</w:t>
      </w:r>
    </w:p>
    <w:p w14:paraId="3C244047" w14:textId="77777777" w:rsidR="00016EBA" w:rsidRPr="009540C1" w:rsidRDefault="00016EBA" w:rsidP="00016EBA">
      <w:pPr>
        <w:rPr>
          <w:rFonts w:asciiTheme="majorHAnsi" w:hAnsiTheme="majorHAnsi" w:cstheme="majorHAnsi"/>
          <w:sz w:val="16"/>
        </w:rPr>
      </w:pPr>
      <w:r w:rsidRPr="009540C1">
        <w:rPr>
          <w:rFonts w:asciiTheme="majorHAnsi" w:hAnsiTheme="majorHAnsi" w:cstheme="majorHAnsi"/>
          <w:sz w:val="16"/>
        </w:rPr>
        <w:t xml:space="preserve">The </w:t>
      </w:r>
      <w:r w:rsidRPr="009540C1">
        <w:rPr>
          <w:rStyle w:val="StyleUnderline"/>
          <w:rFonts w:asciiTheme="majorHAnsi" w:hAnsiTheme="majorHAnsi" w:cstheme="majorHAnsi"/>
        </w:rPr>
        <w:t>economic consequences of the two world wars were, therefore, devastating for the rich</w:t>
      </w:r>
      <w:r w:rsidRPr="009540C1">
        <w:rPr>
          <w:rFonts w:asciiTheme="majorHAnsi" w:hAnsiTheme="majorHAnsi" w:cstheme="majorHAnsi"/>
          <w:sz w:val="16"/>
        </w:rPr>
        <w:t>—a fact that stands in direct opposition to the thesis that it was capitalists that instigated the wars in pursuit of their own economic interests. Contrary to the popular perception that the lower classes suffered most in the wars, in economic terms it was the capitalists who were the biggest losers.</w:t>
      </w:r>
    </w:p>
    <w:p w14:paraId="55C2BFE1" w14:textId="77777777" w:rsidR="00016EBA" w:rsidRPr="009540C1" w:rsidRDefault="00016EBA" w:rsidP="00016EBA">
      <w:pPr>
        <w:rPr>
          <w:rFonts w:asciiTheme="majorHAnsi" w:hAnsiTheme="majorHAnsi" w:cstheme="majorHAnsi"/>
          <w:sz w:val="16"/>
          <w:szCs w:val="16"/>
        </w:rPr>
      </w:pPr>
      <w:r w:rsidRPr="009540C1">
        <w:rPr>
          <w:rFonts w:asciiTheme="majorHAnsi" w:hAnsiTheme="majorHAnsi" w:cstheme="majorHAnsi"/>
          <w:sz w:val="16"/>
          <w:szCs w:val="16"/>
        </w:rPr>
        <w:t>Incidentally, the left-wing economist Thomas Piketty comes to a similar conclusion. In his book Capital in the Twenty-First Century, he argues that progressive taxation in the twentieth century was primarily a product of the two world wars and not of democracy.</w:t>
      </w:r>
    </w:p>
    <w:p w14:paraId="2B47FDA5" w14:textId="77777777" w:rsidR="00016EBA" w:rsidRPr="009540C1" w:rsidRDefault="00016EBA" w:rsidP="00016EBA">
      <w:pPr>
        <w:rPr>
          <w:rStyle w:val="Emphasis"/>
          <w:rFonts w:asciiTheme="majorHAnsi" w:hAnsiTheme="majorHAnsi" w:cstheme="majorHAnsi"/>
        </w:rPr>
      </w:pPr>
      <w:r w:rsidRPr="009540C1">
        <w:rPr>
          <w:rStyle w:val="Emphasis"/>
          <w:rFonts w:asciiTheme="majorHAnsi" w:hAnsiTheme="majorHAnsi" w:cstheme="majorHAnsi"/>
        </w:rPr>
        <w:t>Poverty is Eliminated Peacefully</w:t>
      </w:r>
    </w:p>
    <w:p w14:paraId="03DA73CB" w14:textId="77777777" w:rsidR="00016EBA" w:rsidRPr="009540C1" w:rsidRDefault="00016EBA" w:rsidP="00016EBA">
      <w:pPr>
        <w:rPr>
          <w:rFonts w:asciiTheme="majorHAnsi" w:hAnsiTheme="majorHAnsi" w:cstheme="majorHAnsi"/>
          <w:sz w:val="16"/>
        </w:rPr>
      </w:pPr>
      <w:r w:rsidRPr="009540C1">
        <w:rPr>
          <w:rFonts w:asciiTheme="majorHAnsi" w:hAnsiTheme="majorHAnsi" w:cstheme="majorHAnsi"/>
          <w:sz w:val="16"/>
        </w:rPr>
        <w:lastRenderedPageBreak/>
        <w:t xml:space="preserve">The </w:t>
      </w:r>
      <w:r w:rsidRPr="009540C1">
        <w:rPr>
          <w:rStyle w:val="StyleUnderline"/>
          <w:rFonts w:asciiTheme="majorHAnsi" w:hAnsiTheme="majorHAnsi" w:cstheme="majorHAnsi"/>
        </w:rPr>
        <w:t xml:space="preserve">price of </w:t>
      </w:r>
      <w:r w:rsidRPr="009540C1">
        <w:rPr>
          <w:rStyle w:val="StyleUnderline"/>
          <w:rFonts w:asciiTheme="majorHAnsi" w:hAnsiTheme="majorHAnsi" w:cstheme="majorHAnsi"/>
          <w:highlight w:val="cyan"/>
        </w:rPr>
        <w:t>reducing inequality</w:t>
      </w:r>
      <w:r w:rsidRPr="009540C1">
        <w:rPr>
          <w:rStyle w:val="StyleUnderline"/>
          <w:rFonts w:asciiTheme="majorHAnsi" w:hAnsiTheme="majorHAnsi" w:cstheme="majorHAnsi"/>
        </w:rPr>
        <w:t xml:space="preserve"> has thus usually </w:t>
      </w:r>
      <w:r w:rsidRPr="009540C1">
        <w:rPr>
          <w:rStyle w:val="StyleUnderline"/>
          <w:rFonts w:asciiTheme="majorHAnsi" w:hAnsiTheme="majorHAnsi" w:cstheme="majorHAnsi"/>
          <w:highlight w:val="cyan"/>
        </w:rPr>
        <w:t>involved</w:t>
      </w:r>
      <w:r w:rsidRPr="009540C1">
        <w:rPr>
          <w:rStyle w:val="StyleUnderline"/>
          <w:rFonts w:asciiTheme="majorHAnsi" w:hAnsiTheme="majorHAnsi" w:cstheme="majorHAnsi"/>
        </w:rPr>
        <w:t xml:space="preserve"> violent shocks and </w:t>
      </w:r>
      <w:r w:rsidRPr="009540C1">
        <w:rPr>
          <w:rStyle w:val="StyleUnderline"/>
          <w:rFonts w:asciiTheme="majorHAnsi" w:hAnsiTheme="majorHAnsi" w:cstheme="majorHAnsi"/>
          <w:highlight w:val="cyan"/>
        </w:rPr>
        <w:t>catastrophes</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whose victims</w:t>
      </w:r>
      <w:r w:rsidRPr="009540C1">
        <w:rPr>
          <w:rStyle w:val="Emphasis"/>
          <w:rFonts w:asciiTheme="majorHAnsi" w:hAnsiTheme="majorHAnsi" w:cstheme="majorHAnsi"/>
        </w:rPr>
        <w:t xml:space="preserve"> have been not only the rich but millions and </w:t>
      </w:r>
      <w:r w:rsidRPr="009540C1">
        <w:rPr>
          <w:rStyle w:val="Emphasis"/>
          <w:rFonts w:asciiTheme="majorHAnsi" w:hAnsiTheme="majorHAnsi" w:cstheme="majorHAnsi"/>
          <w:highlight w:val="cyan"/>
        </w:rPr>
        <w:t>millions of people</w:t>
      </w:r>
      <w:r w:rsidRPr="009540C1">
        <w:rPr>
          <w:rFonts w:asciiTheme="majorHAnsi" w:hAnsiTheme="majorHAnsi" w:cstheme="majorHAnsi"/>
          <w:sz w:val="16"/>
          <w:highlight w:val="cyan"/>
        </w:rPr>
        <w:t>.</w:t>
      </w:r>
      <w:r w:rsidRPr="009540C1">
        <w:rPr>
          <w:rFonts w:asciiTheme="majorHAnsi" w:hAnsiTheme="majorHAnsi" w:cstheme="majorHAnsi"/>
          <w:sz w:val="16"/>
        </w:rPr>
        <w:t xml:space="preserve"> </w:t>
      </w:r>
      <w:r w:rsidRPr="009540C1">
        <w:rPr>
          <w:rStyle w:val="Emphasis"/>
          <w:rFonts w:asciiTheme="majorHAnsi" w:hAnsiTheme="majorHAnsi" w:cstheme="majorHAnsi"/>
        </w:rPr>
        <w:t>Neither nonviolent land reforms nor economic crises nor democratization has had as great a leveling effect throughout recorded history as these violent upheavals</w:t>
      </w:r>
      <w:r w:rsidRPr="009540C1">
        <w:rPr>
          <w:rFonts w:asciiTheme="majorHAnsi" w:hAnsiTheme="majorHAnsi" w:cstheme="majorHAnsi"/>
          <w:sz w:val="16"/>
        </w:rPr>
        <w:t xml:space="preserve">. If the goal is to distribute income and wealth more equally, says historian </w:t>
      </w:r>
      <w:proofErr w:type="spellStart"/>
      <w:r w:rsidRPr="009540C1">
        <w:rPr>
          <w:rFonts w:asciiTheme="majorHAnsi" w:hAnsiTheme="majorHAnsi" w:cstheme="majorHAnsi"/>
          <w:sz w:val="16"/>
        </w:rPr>
        <w:t>Scheidel</w:t>
      </w:r>
      <w:proofErr w:type="spellEnd"/>
      <w:r w:rsidRPr="009540C1">
        <w:rPr>
          <w:rFonts w:asciiTheme="majorHAnsi" w:hAnsiTheme="majorHAnsi" w:cstheme="majorHAnsi"/>
          <w:sz w:val="16"/>
        </w:rPr>
        <w:t xml:space="preserve">, then we simply cannot close our eyes to the violent ruptures that have so often proved necessary to achieve that goal. </w:t>
      </w:r>
      <w:r w:rsidRPr="009540C1">
        <w:rPr>
          <w:rStyle w:val="StyleUnderline"/>
          <w:rFonts w:asciiTheme="majorHAnsi" w:hAnsiTheme="majorHAnsi" w:cstheme="majorHAnsi"/>
        </w:rPr>
        <w:t>We must ask ourselves whether humanity has ever succeeded in equalizing the distribution of wealth without considerable violence</w:t>
      </w:r>
      <w:r w:rsidRPr="009540C1">
        <w:rPr>
          <w:rFonts w:asciiTheme="majorHAnsi" w:hAnsiTheme="majorHAnsi" w:cstheme="majorHAnsi"/>
          <w:sz w:val="16"/>
        </w:rPr>
        <w:t xml:space="preserve">. </w:t>
      </w:r>
      <w:r w:rsidRPr="009540C1">
        <w:rPr>
          <w:rStyle w:val="Emphasis"/>
          <w:rFonts w:asciiTheme="majorHAnsi" w:hAnsiTheme="majorHAnsi" w:cstheme="majorHAnsi"/>
        </w:rPr>
        <w:t xml:space="preserve">Analyzing thousands of years of human history, </w:t>
      </w:r>
      <w:proofErr w:type="spellStart"/>
      <w:r w:rsidRPr="009540C1">
        <w:rPr>
          <w:rStyle w:val="Emphasis"/>
          <w:rFonts w:asciiTheme="majorHAnsi" w:hAnsiTheme="majorHAnsi" w:cstheme="majorHAnsi"/>
        </w:rPr>
        <w:t>Scheidel’s</w:t>
      </w:r>
      <w:proofErr w:type="spellEnd"/>
      <w:r w:rsidRPr="009540C1">
        <w:rPr>
          <w:rStyle w:val="Emphasis"/>
          <w:rFonts w:asciiTheme="majorHAnsi" w:hAnsiTheme="majorHAnsi" w:cstheme="majorHAnsi"/>
        </w:rPr>
        <w:t xml:space="preserve"> answer is no</w:t>
      </w:r>
      <w:r w:rsidRPr="009540C1">
        <w:rPr>
          <w:rFonts w:asciiTheme="majorHAnsi" w:hAnsiTheme="majorHAnsi" w:cstheme="majorHAnsi"/>
          <w:sz w:val="16"/>
        </w:rPr>
        <w:t>. This may be a depressing finding for many adherents of egalitarian ideas.</w:t>
      </w:r>
    </w:p>
    <w:p w14:paraId="6E98E5D8" w14:textId="77777777" w:rsidR="00016EBA" w:rsidRDefault="00016EBA" w:rsidP="00016EBA">
      <w:pPr>
        <w:rPr>
          <w:rFonts w:asciiTheme="majorHAnsi" w:hAnsiTheme="majorHAnsi" w:cstheme="majorHAnsi"/>
          <w:sz w:val="16"/>
        </w:rPr>
      </w:pPr>
      <w:r w:rsidRPr="009540C1">
        <w:rPr>
          <w:rStyle w:val="Emphasis"/>
          <w:rFonts w:asciiTheme="majorHAnsi" w:hAnsiTheme="majorHAnsi" w:cstheme="majorHAnsi"/>
        </w:rPr>
        <w:t>However</w:t>
      </w:r>
      <w:r w:rsidRPr="009540C1">
        <w:rPr>
          <w:rFonts w:asciiTheme="majorHAnsi" w:hAnsiTheme="majorHAnsi" w:cstheme="majorHAnsi"/>
          <w:sz w:val="16"/>
        </w:rPr>
        <w:t xml:space="preserve">, </w:t>
      </w:r>
      <w:r w:rsidRPr="009540C1">
        <w:rPr>
          <w:rStyle w:val="StyleUnderline"/>
          <w:rFonts w:asciiTheme="majorHAnsi" w:hAnsiTheme="majorHAnsi" w:cstheme="majorHAnsi"/>
        </w:rPr>
        <w:t>if we shift perspective</w:t>
      </w:r>
      <w:r w:rsidRPr="009540C1">
        <w:rPr>
          <w:rFonts w:asciiTheme="majorHAnsi" w:hAnsiTheme="majorHAnsi" w:cstheme="majorHAnsi"/>
          <w:sz w:val="16"/>
        </w:rPr>
        <w:t xml:space="preserve">, </w:t>
      </w:r>
      <w:r w:rsidRPr="009540C1">
        <w:rPr>
          <w:rStyle w:val="StyleUnderline"/>
          <w:rFonts w:asciiTheme="majorHAnsi" w:hAnsiTheme="majorHAnsi" w:cstheme="majorHAnsi"/>
        </w:rPr>
        <w:t>and ask</w:t>
      </w:r>
      <w:r w:rsidRPr="009540C1">
        <w:rPr>
          <w:rFonts w:asciiTheme="majorHAnsi" w:hAnsiTheme="majorHAnsi" w:cstheme="majorHAnsi"/>
          <w:sz w:val="16"/>
        </w:rPr>
        <w:t xml:space="preserve"> not “How do we reduce inequality?” but “</w:t>
      </w:r>
      <w:r w:rsidRPr="009540C1">
        <w:rPr>
          <w:rStyle w:val="StyleUnderline"/>
          <w:rFonts w:asciiTheme="majorHAnsi" w:hAnsiTheme="majorHAnsi" w:cstheme="majorHAnsi"/>
          <w:highlight w:val="cyan"/>
        </w:rPr>
        <w:t>How do we reduce poverty</w:t>
      </w:r>
      <w:r w:rsidRPr="009540C1">
        <w:rPr>
          <w:rFonts w:asciiTheme="majorHAnsi" w:hAnsiTheme="majorHAnsi" w:cstheme="majorHAnsi"/>
          <w:sz w:val="16"/>
        </w:rPr>
        <w:t xml:space="preserve">?” </w:t>
      </w:r>
      <w:r w:rsidRPr="009540C1">
        <w:rPr>
          <w:rStyle w:val="Emphasis"/>
          <w:rFonts w:asciiTheme="majorHAnsi" w:hAnsiTheme="majorHAnsi" w:cstheme="majorHAnsi"/>
        </w:rPr>
        <w:t>then we can provide an optimistic answer</w:t>
      </w:r>
      <w:r w:rsidRPr="009540C1">
        <w:rPr>
          <w:rFonts w:asciiTheme="majorHAnsi" w:hAnsiTheme="majorHAnsi" w:cstheme="majorHAnsi"/>
          <w:sz w:val="16"/>
        </w:rPr>
        <w:t xml:space="preserve">: </w:t>
      </w:r>
      <w:r w:rsidRPr="009540C1">
        <w:rPr>
          <w:rStyle w:val="StyleUnderline"/>
          <w:rFonts w:asciiTheme="majorHAnsi" w:hAnsiTheme="majorHAnsi" w:cstheme="majorHAnsi"/>
          <w:highlight w:val="cyan"/>
        </w:rPr>
        <w:t>Not violent ruptures</w:t>
      </w:r>
      <w:r w:rsidRPr="009540C1">
        <w:rPr>
          <w:rStyle w:val="StyleUnderline"/>
          <w:rFonts w:asciiTheme="majorHAnsi" w:hAnsiTheme="majorHAnsi" w:cstheme="majorHAnsi"/>
        </w:rPr>
        <w:t xml:space="preserve"> of the kind that led to reductions of inequality</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but</w:t>
      </w:r>
      <w:r w:rsidRPr="009540C1">
        <w:rPr>
          <w:rStyle w:val="Emphasis"/>
          <w:rFonts w:asciiTheme="majorHAnsi" w:hAnsiTheme="majorHAnsi" w:cstheme="majorHAnsi"/>
        </w:rPr>
        <w:t xml:space="preserve"> very </w:t>
      </w:r>
      <w:r w:rsidRPr="009540C1">
        <w:rPr>
          <w:rStyle w:val="Emphasis"/>
          <w:rFonts w:asciiTheme="majorHAnsi" w:hAnsiTheme="majorHAnsi" w:cstheme="majorHAnsi"/>
          <w:highlight w:val="cyan"/>
        </w:rPr>
        <w:t xml:space="preserve">peaceful mechanisms, </w:t>
      </w:r>
      <w:r w:rsidRPr="009540C1">
        <w:rPr>
          <w:rStyle w:val="Emphasis"/>
          <w:rFonts w:asciiTheme="majorHAnsi" w:hAnsiTheme="majorHAnsi" w:cstheme="majorHAnsi"/>
        </w:rPr>
        <w:t xml:space="preserve">namely innovations and growth, </w:t>
      </w:r>
      <w:r w:rsidRPr="009540C1">
        <w:rPr>
          <w:rStyle w:val="Emphasis"/>
          <w:rFonts w:asciiTheme="majorHAnsi" w:hAnsiTheme="majorHAnsi" w:cstheme="majorHAnsi"/>
          <w:highlight w:val="cyan"/>
        </w:rPr>
        <w:t>brought about by</w:t>
      </w:r>
      <w:r w:rsidRPr="009540C1">
        <w:rPr>
          <w:rStyle w:val="Emphasis"/>
          <w:rFonts w:asciiTheme="majorHAnsi" w:hAnsiTheme="majorHAnsi" w:cstheme="majorHAnsi"/>
        </w:rPr>
        <w:t xml:space="preserve"> the forces of </w:t>
      </w:r>
      <w:r w:rsidRPr="009540C1">
        <w:rPr>
          <w:rStyle w:val="Emphasis"/>
          <w:rFonts w:asciiTheme="majorHAnsi" w:hAnsiTheme="majorHAnsi" w:cstheme="majorHAnsi"/>
          <w:highlight w:val="cyan"/>
        </w:rPr>
        <w:t>cap</w:t>
      </w:r>
      <w:r w:rsidRPr="009540C1">
        <w:rPr>
          <w:rStyle w:val="Emphasis"/>
          <w:rFonts w:asciiTheme="majorHAnsi" w:hAnsiTheme="majorHAnsi" w:cstheme="majorHAnsi"/>
        </w:rPr>
        <w:t>italism</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have </w:t>
      </w:r>
      <w:r w:rsidRPr="009540C1">
        <w:rPr>
          <w:rStyle w:val="StyleUnderline"/>
          <w:rFonts w:asciiTheme="majorHAnsi" w:hAnsiTheme="majorHAnsi" w:cstheme="majorHAnsi"/>
          <w:highlight w:val="cyan"/>
        </w:rPr>
        <w:t>led to</w:t>
      </w:r>
      <w:r w:rsidRPr="009540C1">
        <w:rPr>
          <w:rStyle w:val="StyleUnderline"/>
          <w:rFonts w:asciiTheme="majorHAnsi" w:hAnsiTheme="majorHAnsi" w:cstheme="majorHAnsi"/>
        </w:rPr>
        <w:t xml:space="preserve"> the greatest </w:t>
      </w:r>
      <w:r w:rsidRPr="009540C1">
        <w:rPr>
          <w:rStyle w:val="StyleUnderline"/>
          <w:rFonts w:asciiTheme="majorHAnsi" w:hAnsiTheme="majorHAnsi" w:cstheme="majorHAnsi"/>
          <w:highlight w:val="cyan"/>
        </w:rPr>
        <w:t>declines in poverty</w:t>
      </w:r>
      <w:r w:rsidRPr="009540C1">
        <w:rPr>
          <w:rFonts w:asciiTheme="majorHAnsi" w:hAnsiTheme="majorHAnsi" w:cstheme="majorHAnsi"/>
          <w:sz w:val="16"/>
        </w:rPr>
        <w:t xml:space="preserve">. Or, to put it another way: </w:t>
      </w:r>
      <w:r w:rsidRPr="009540C1">
        <w:rPr>
          <w:rStyle w:val="StyleUnderline"/>
          <w:rFonts w:asciiTheme="majorHAnsi" w:hAnsiTheme="majorHAnsi" w:cstheme="majorHAnsi"/>
        </w:rPr>
        <w:t>The greatest “levelers” in history have been violent events such as wars, revolutions, state and systems collapses, and pandemics</w:t>
      </w:r>
      <w:r w:rsidRPr="009540C1">
        <w:rPr>
          <w:rFonts w:asciiTheme="majorHAnsi" w:hAnsiTheme="majorHAnsi" w:cstheme="majorHAnsi"/>
          <w:sz w:val="16"/>
        </w:rPr>
        <w:t xml:space="preserve">, </w:t>
      </w:r>
      <w:r w:rsidRPr="009540C1">
        <w:rPr>
          <w:rStyle w:val="Emphasis"/>
          <w:rFonts w:asciiTheme="majorHAnsi" w:hAnsiTheme="majorHAnsi" w:cstheme="majorHAnsi"/>
        </w:rPr>
        <w:t>but the greatest poverty reducer in history has been capitalism</w:t>
      </w:r>
      <w:r w:rsidRPr="009540C1">
        <w:rPr>
          <w:rFonts w:asciiTheme="majorHAnsi" w:hAnsiTheme="majorHAnsi" w:cstheme="majorHAnsi"/>
          <w:sz w:val="16"/>
        </w:rPr>
        <w:t xml:space="preserve">. </w:t>
      </w:r>
      <w:r w:rsidRPr="009540C1">
        <w:rPr>
          <w:rStyle w:val="StyleUnderline"/>
          <w:rFonts w:asciiTheme="majorHAnsi" w:hAnsiTheme="majorHAnsi" w:cstheme="majorHAnsi"/>
          <w:highlight w:val="cyan"/>
        </w:rPr>
        <w:t>Before</w:t>
      </w:r>
      <w:r w:rsidRPr="009540C1">
        <w:rPr>
          <w:rStyle w:val="StyleUnderline"/>
          <w:rFonts w:asciiTheme="majorHAnsi" w:hAnsiTheme="majorHAnsi" w:cstheme="majorHAnsi"/>
        </w:rPr>
        <w:t xml:space="preserve"> </w:t>
      </w:r>
      <w:r w:rsidRPr="009540C1">
        <w:rPr>
          <w:rStyle w:val="StyleUnderline"/>
          <w:rFonts w:asciiTheme="majorHAnsi" w:hAnsiTheme="majorHAnsi" w:cstheme="majorHAnsi"/>
          <w:highlight w:val="cyan"/>
        </w:rPr>
        <w:t>cap</w:t>
      </w:r>
      <w:r w:rsidRPr="009540C1">
        <w:rPr>
          <w:rStyle w:val="StyleUnderline"/>
          <w:rFonts w:asciiTheme="majorHAnsi" w:hAnsiTheme="majorHAnsi" w:cstheme="majorHAnsi"/>
        </w:rPr>
        <w:t>italism</w:t>
      </w:r>
      <w:r w:rsidRPr="009540C1">
        <w:rPr>
          <w:rFonts w:asciiTheme="majorHAnsi" w:hAnsiTheme="majorHAnsi" w:cstheme="majorHAnsi"/>
          <w:sz w:val="16"/>
        </w:rPr>
        <w:t xml:space="preserve"> came into being, </w:t>
      </w:r>
      <w:r w:rsidRPr="009540C1">
        <w:rPr>
          <w:rStyle w:val="Emphasis"/>
          <w:rFonts w:asciiTheme="majorHAnsi" w:hAnsiTheme="majorHAnsi" w:cstheme="majorHAnsi"/>
          <w:highlight w:val="cyan"/>
        </w:rPr>
        <w:t xml:space="preserve">most </w:t>
      </w:r>
      <w:r w:rsidRPr="009540C1">
        <w:rPr>
          <w:rStyle w:val="Emphasis"/>
          <w:rFonts w:asciiTheme="majorHAnsi" w:hAnsiTheme="majorHAnsi" w:cstheme="majorHAnsi"/>
        </w:rPr>
        <w:t xml:space="preserve">of the world’s population was </w:t>
      </w:r>
      <w:r w:rsidRPr="009540C1">
        <w:rPr>
          <w:rStyle w:val="Emphasis"/>
          <w:rFonts w:asciiTheme="majorHAnsi" w:hAnsiTheme="majorHAnsi" w:cstheme="majorHAnsi"/>
          <w:highlight w:val="cyan"/>
        </w:rPr>
        <w:t>living in extreme poverty</w:t>
      </w:r>
      <w:r w:rsidRPr="009540C1">
        <w:rPr>
          <w:rFonts w:asciiTheme="majorHAnsi" w:hAnsiTheme="majorHAnsi" w:cstheme="majorHAnsi"/>
          <w:sz w:val="16"/>
        </w:rPr>
        <w:t>—</w:t>
      </w:r>
      <w:r w:rsidRPr="009540C1">
        <w:rPr>
          <w:rStyle w:val="StyleUnderline"/>
          <w:rFonts w:asciiTheme="majorHAnsi" w:hAnsiTheme="majorHAnsi" w:cstheme="majorHAnsi"/>
          <w:highlight w:val="cyan"/>
        </w:rPr>
        <w:t>in 1820, the rate</w:t>
      </w:r>
      <w:r w:rsidRPr="009540C1">
        <w:rPr>
          <w:rStyle w:val="StyleUnderline"/>
          <w:rFonts w:asciiTheme="majorHAnsi" w:hAnsiTheme="majorHAnsi" w:cstheme="majorHAnsi"/>
        </w:rPr>
        <w:t xml:space="preserve"> stood at </w:t>
      </w:r>
      <w:r w:rsidRPr="009540C1">
        <w:rPr>
          <w:rStyle w:val="StyleUnderline"/>
          <w:rFonts w:asciiTheme="majorHAnsi" w:hAnsiTheme="majorHAnsi" w:cstheme="majorHAnsi"/>
          <w:highlight w:val="cyan"/>
        </w:rPr>
        <w:t>90 percent</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Today, it’s down to less than 10</w:t>
      </w:r>
      <w:r w:rsidRPr="009540C1">
        <w:rPr>
          <w:rStyle w:val="Emphasis"/>
          <w:rFonts w:asciiTheme="majorHAnsi" w:hAnsiTheme="majorHAnsi" w:cstheme="majorHAnsi"/>
        </w:rPr>
        <w:t xml:space="preserve"> percent</w:t>
      </w:r>
      <w:r w:rsidRPr="009540C1">
        <w:rPr>
          <w:rFonts w:asciiTheme="majorHAnsi" w:hAnsiTheme="majorHAnsi" w:cstheme="majorHAnsi"/>
          <w:sz w:val="16"/>
        </w:rPr>
        <w:t xml:space="preserve">. And the most remarkable aspect of all this progress is that, in the recent decades </w:t>
      </w:r>
      <w:r w:rsidRPr="009540C1">
        <w:rPr>
          <w:rStyle w:val="StyleUnderline"/>
          <w:rFonts w:asciiTheme="majorHAnsi" w:hAnsiTheme="majorHAnsi" w:cstheme="majorHAnsi"/>
        </w:rPr>
        <w:t>since the end of communism in China and other countries</w:t>
      </w:r>
      <w:r w:rsidRPr="009540C1">
        <w:rPr>
          <w:rFonts w:asciiTheme="majorHAnsi" w:hAnsiTheme="majorHAnsi" w:cstheme="majorHAnsi"/>
          <w:sz w:val="16"/>
        </w:rPr>
        <w:t xml:space="preserve">, </w:t>
      </w:r>
      <w:r w:rsidRPr="009540C1">
        <w:rPr>
          <w:rStyle w:val="Emphasis"/>
          <w:rFonts w:asciiTheme="majorHAnsi" w:hAnsiTheme="majorHAnsi" w:cstheme="majorHAnsi"/>
        </w:rPr>
        <w:t>the decline in poverty has accelerated to a pace unmatched in any previous period of human history</w:t>
      </w:r>
      <w:r w:rsidRPr="009540C1">
        <w:rPr>
          <w:rFonts w:asciiTheme="majorHAnsi" w:hAnsiTheme="majorHAnsi" w:cstheme="majorHAnsi"/>
          <w:sz w:val="16"/>
        </w:rPr>
        <w:t xml:space="preserve">. </w:t>
      </w:r>
      <w:r w:rsidRPr="009540C1">
        <w:rPr>
          <w:rStyle w:val="StyleUnderline"/>
          <w:rFonts w:asciiTheme="majorHAnsi" w:hAnsiTheme="majorHAnsi" w:cstheme="majorHAnsi"/>
        </w:rPr>
        <w:t>In 1981, the rate was still 42.7 percent</w:t>
      </w:r>
      <w:r w:rsidRPr="009540C1">
        <w:rPr>
          <w:rFonts w:asciiTheme="majorHAnsi" w:hAnsiTheme="majorHAnsi" w:cstheme="majorHAnsi"/>
          <w:sz w:val="16"/>
        </w:rPr>
        <w:t xml:space="preserve">; </w:t>
      </w:r>
      <w:r w:rsidRPr="009540C1">
        <w:rPr>
          <w:rStyle w:val="StyleUnderline"/>
          <w:rFonts w:asciiTheme="majorHAnsi" w:hAnsiTheme="majorHAnsi" w:cstheme="majorHAnsi"/>
          <w:sz w:val="16"/>
        </w:rPr>
        <w:t>by 2000</w:t>
      </w:r>
      <w:r w:rsidRPr="009540C1">
        <w:rPr>
          <w:rFonts w:asciiTheme="majorHAnsi" w:hAnsiTheme="majorHAnsi" w:cstheme="majorHAnsi"/>
          <w:sz w:val="16"/>
        </w:rPr>
        <w:t xml:space="preserve">, it had fallen to 27.8 percent, and </w:t>
      </w:r>
      <w:r w:rsidRPr="009540C1">
        <w:rPr>
          <w:rStyle w:val="StyleUnderline"/>
          <w:rFonts w:asciiTheme="majorHAnsi" w:hAnsiTheme="majorHAnsi" w:cstheme="majorHAnsi"/>
        </w:rPr>
        <w:t>in 2021</w:t>
      </w:r>
      <w:r w:rsidRPr="009540C1">
        <w:rPr>
          <w:rFonts w:asciiTheme="majorHAnsi" w:hAnsiTheme="majorHAnsi" w:cstheme="majorHAnsi"/>
          <w:sz w:val="16"/>
        </w:rPr>
        <w:t xml:space="preserve"> </w:t>
      </w:r>
      <w:r w:rsidRPr="009540C1">
        <w:rPr>
          <w:rStyle w:val="Emphasis"/>
          <w:rFonts w:asciiTheme="majorHAnsi" w:hAnsiTheme="majorHAnsi" w:cstheme="majorHAnsi"/>
        </w:rPr>
        <w:t>it was only 9.3 percent</w:t>
      </w:r>
      <w:r w:rsidRPr="009540C1">
        <w:rPr>
          <w:rFonts w:asciiTheme="majorHAnsi" w:hAnsiTheme="majorHAnsi" w:cstheme="majorHAnsi"/>
          <w:sz w:val="16"/>
        </w:rPr>
        <w:t>.</w:t>
      </w:r>
    </w:p>
    <w:p w14:paraId="7AB68B06" w14:textId="77777777" w:rsidR="00016EBA" w:rsidRDefault="00016EBA" w:rsidP="00016EBA">
      <w:pPr>
        <w:rPr>
          <w:rFonts w:asciiTheme="majorHAnsi" w:hAnsiTheme="majorHAnsi" w:cstheme="majorHAnsi"/>
          <w:sz w:val="16"/>
        </w:rPr>
      </w:pPr>
    </w:p>
    <w:p w14:paraId="01FEC51D" w14:textId="77777777" w:rsidR="00220B9B" w:rsidRDefault="00220B9B" w:rsidP="00016EBA">
      <w:pPr>
        <w:pStyle w:val="Heading4"/>
        <w:rPr>
          <w:rFonts w:eastAsia="Calibri" w:cs="Calibri"/>
          <w:color w:val="000000"/>
        </w:rPr>
      </w:pPr>
    </w:p>
    <w:p w14:paraId="1B77AE28" w14:textId="77777777" w:rsidR="00220B9B" w:rsidRDefault="00220B9B" w:rsidP="00016EBA">
      <w:pPr>
        <w:pStyle w:val="Heading4"/>
        <w:rPr>
          <w:rFonts w:eastAsia="Calibri" w:cs="Calibri"/>
          <w:color w:val="000000"/>
        </w:rPr>
      </w:pPr>
    </w:p>
    <w:p w14:paraId="752D2C58" w14:textId="77777777" w:rsidR="00220B9B" w:rsidRDefault="00220B9B" w:rsidP="00016EBA">
      <w:pPr>
        <w:pStyle w:val="Heading4"/>
        <w:rPr>
          <w:rFonts w:eastAsia="Calibri" w:cs="Calibri"/>
          <w:color w:val="000000"/>
        </w:rPr>
      </w:pPr>
    </w:p>
    <w:p w14:paraId="0442EA64" w14:textId="77777777" w:rsidR="00220B9B" w:rsidRDefault="00220B9B" w:rsidP="00016EBA">
      <w:pPr>
        <w:pStyle w:val="Heading4"/>
        <w:rPr>
          <w:rFonts w:eastAsia="Calibri" w:cs="Calibri"/>
          <w:color w:val="000000"/>
        </w:rPr>
      </w:pPr>
    </w:p>
    <w:p w14:paraId="65B69B0C" w14:textId="77777777" w:rsidR="00220B9B" w:rsidRDefault="00220B9B" w:rsidP="00016EBA">
      <w:pPr>
        <w:pStyle w:val="Heading4"/>
        <w:rPr>
          <w:rFonts w:eastAsia="Calibri" w:cs="Calibri"/>
          <w:color w:val="000000"/>
        </w:rPr>
      </w:pPr>
    </w:p>
    <w:p w14:paraId="734B9879" w14:textId="77777777" w:rsidR="00220B9B" w:rsidRDefault="00220B9B" w:rsidP="00016EBA">
      <w:pPr>
        <w:pStyle w:val="Heading4"/>
        <w:rPr>
          <w:rFonts w:eastAsia="Calibri" w:cs="Calibri"/>
          <w:color w:val="000000"/>
        </w:rPr>
      </w:pPr>
    </w:p>
    <w:p w14:paraId="515CD016" w14:textId="77777777" w:rsidR="00220B9B" w:rsidRDefault="00220B9B" w:rsidP="00016EBA">
      <w:pPr>
        <w:pStyle w:val="Heading4"/>
        <w:rPr>
          <w:rFonts w:eastAsia="Calibri" w:cs="Calibri"/>
          <w:color w:val="000000"/>
        </w:rPr>
      </w:pPr>
    </w:p>
    <w:p w14:paraId="6FB1FE9F" w14:textId="77777777" w:rsidR="00220B9B" w:rsidRDefault="00220B9B" w:rsidP="00016EBA">
      <w:pPr>
        <w:pStyle w:val="Heading4"/>
        <w:rPr>
          <w:rFonts w:eastAsia="Calibri" w:cs="Calibri"/>
          <w:color w:val="000000"/>
        </w:rPr>
      </w:pPr>
    </w:p>
    <w:p w14:paraId="0B8431FB" w14:textId="77777777" w:rsidR="00220B9B" w:rsidRDefault="00220B9B" w:rsidP="00016EBA">
      <w:pPr>
        <w:pStyle w:val="Heading4"/>
        <w:rPr>
          <w:rFonts w:eastAsia="Calibri" w:cs="Calibri"/>
          <w:color w:val="000000"/>
        </w:rPr>
      </w:pPr>
    </w:p>
    <w:p w14:paraId="48005340" w14:textId="1A82159F" w:rsidR="00016EBA" w:rsidRDefault="00016EBA" w:rsidP="00016EBA">
      <w:pPr>
        <w:pStyle w:val="Heading4"/>
        <w:rPr>
          <w:rFonts w:eastAsia="Calibri" w:cs="Calibri"/>
          <w:b w:val="0"/>
          <w:color w:val="000000"/>
        </w:rPr>
      </w:pPr>
      <w:r>
        <w:rPr>
          <w:rFonts w:eastAsia="Calibri" w:cs="Calibri"/>
          <w:color w:val="000000"/>
        </w:rPr>
        <w:t xml:space="preserve">Capitalism is sustainable – </w:t>
      </w:r>
      <w:r>
        <w:rPr>
          <w:rFonts w:eastAsia="Calibri" w:cs="Calibri"/>
          <w:color w:val="000000"/>
          <w:u w:val="single"/>
        </w:rPr>
        <w:t>solves war</w:t>
      </w:r>
      <w:r>
        <w:rPr>
          <w:rFonts w:eastAsia="Calibri" w:cs="Calibri"/>
          <w:color w:val="000000"/>
        </w:rPr>
        <w:t xml:space="preserve">, </w:t>
      </w:r>
      <w:r>
        <w:rPr>
          <w:rFonts w:eastAsia="Calibri" w:cs="Calibri"/>
          <w:color w:val="000000"/>
          <w:u w:val="single"/>
        </w:rPr>
        <w:t>environment</w:t>
      </w:r>
      <w:r>
        <w:rPr>
          <w:rFonts w:eastAsia="Calibri" w:cs="Calibri"/>
          <w:color w:val="000000"/>
        </w:rPr>
        <w:t xml:space="preserve">, and </w:t>
      </w:r>
      <w:r>
        <w:rPr>
          <w:rFonts w:eastAsia="Calibri" w:cs="Calibri"/>
          <w:color w:val="000000"/>
          <w:u w:val="single"/>
        </w:rPr>
        <w:t>quality of life</w:t>
      </w:r>
      <w:r>
        <w:rPr>
          <w:rFonts w:eastAsia="Calibri" w:cs="Calibri"/>
          <w:color w:val="000000"/>
        </w:rPr>
        <w:t xml:space="preserve"> – prefer empirics </w:t>
      </w:r>
    </w:p>
    <w:p w14:paraId="4F8691A5" w14:textId="77777777" w:rsidR="00016EBA" w:rsidRDefault="00016EBA" w:rsidP="00016EBA">
      <w:pPr>
        <w:rPr>
          <w:rFonts w:eastAsia="Calibri" w:cs="Calibri"/>
        </w:rPr>
      </w:pPr>
      <w:r>
        <w:rPr>
          <w:rFonts w:eastAsia="Calibri" w:cs="Calibri"/>
        </w:rPr>
        <w:t xml:space="preserve">Mark </w:t>
      </w:r>
      <w:proofErr w:type="spellStart"/>
      <w:r>
        <w:rPr>
          <w:rFonts w:eastAsia="Calibri" w:cs="Calibri"/>
          <w:b/>
          <w:sz w:val="26"/>
          <w:szCs w:val="26"/>
        </w:rPr>
        <w:t>Budolfson</w:t>
      </w:r>
      <w:proofErr w:type="spellEnd"/>
      <w:r>
        <w:rPr>
          <w:rFonts w:eastAsia="Calibri" w:cs="Calibri"/>
          <w:b/>
          <w:sz w:val="26"/>
          <w:szCs w:val="26"/>
        </w:rPr>
        <w:t xml:space="preserve"> 21</w:t>
      </w:r>
      <w:r>
        <w:rPr>
          <w:rFonts w:eastAsia="Calibri" w:cs="Calibr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03F314A4" w14:textId="17CACF19" w:rsidR="00E42E4C" w:rsidRDefault="00016EBA" w:rsidP="00F601E6">
      <w:pPr>
        <w:rPr>
          <w:rFonts w:eastAsia="Calibri" w:cs="Calibri"/>
          <w:sz w:val="14"/>
          <w:szCs w:val="14"/>
        </w:rPr>
      </w:pPr>
      <w:r>
        <w:rPr>
          <w:rFonts w:eastAsia="Calibri" w:cs="Calibri"/>
          <w:sz w:val="14"/>
          <w:szCs w:val="14"/>
        </w:rPr>
        <w:lastRenderedPageBreak/>
        <w:t xml:space="preserve">However, </w:t>
      </w:r>
      <w:r>
        <w:rPr>
          <w:rFonts w:eastAsia="Calibri" w:cs="Calibri"/>
          <w:b/>
          <w:u w:val="single"/>
        </w:rPr>
        <w:t>things are more complicated than the arguments above would suggest</w:t>
      </w:r>
      <w:r>
        <w:rPr>
          <w:rFonts w:eastAsia="Calibri" w:cs="Calibri"/>
          <w:sz w:val="14"/>
          <w:szCs w:val="14"/>
        </w:rPr>
        <w:t xml:space="preserve">, and </w:t>
      </w:r>
      <w:r>
        <w:rPr>
          <w:rFonts w:eastAsia="Calibri" w:cs="Calibri"/>
          <w:u w:val="single"/>
        </w:rPr>
        <w:t xml:space="preserve">the </w:t>
      </w:r>
      <w:r>
        <w:rPr>
          <w:rFonts w:eastAsia="Calibri" w:cs="Calibri"/>
          <w:highlight w:val="cyan"/>
          <w:u w:val="single"/>
        </w:rPr>
        <w:t>benefits of capitalism</w:t>
      </w:r>
      <w:r>
        <w:rPr>
          <w:rFonts w:eastAsia="Calibri" w:cs="Calibri"/>
          <w:sz w:val="14"/>
          <w:szCs w:val="14"/>
        </w:rPr>
        <w:t xml:space="preserve">, especially for the world's poorest and most vulnerable people, </w:t>
      </w:r>
      <w:r>
        <w:rPr>
          <w:rFonts w:eastAsia="Calibri" w:cs="Calibri"/>
          <w:u w:val="single"/>
        </w:rPr>
        <w:t>are</w:t>
      </w:r>
      <w:r>
        <w:rPr>
          <w:rFonts w:eastAsia="Calibri" w:cs="Calibri"/>
          <w:sz w:val="14"/>
          <w:szCs w:val="14"/>
        </w:rPr>
        <w:t xml:space="preserve"> in fact myriad and </w:t>
      </w:r>
      <w:r>
        <w:rPr>
          <w:rFonts w:eastAsia="Calibri" w:cs="Calibri"/>
          <w:b/>
          <w:highlight w:val="cyan"/>
          <w:u w:val="single"/>
        </w:rPr>
        <w:t>significant</w:t>
      </w:r>
      <w:r>
        <w:rPr>
          <w:rFonts w:eastAsia="Calibri" w:cs="Calibri"/>
          <w:sz w:val="14"/>
          <w:szCs w:val="14"/>
          <w:highlight w:val="cyan"/>
        </w:rPr>
        <w:t>.</w:t>
      </w:r>
      <w:r>
        <w:rPr>
          <w:rFonts w:eastAsia="Calibri" w:cs="Calibri"/>
          <w:sz w:val="14"/>
          <w:szCs w:val="14"/>
        </w:rPr>
        <w:t xml:space="preserve"> In addition, as we will see in this section, many experts argue that </w:t>
      </w:r>
      <w:r>
        <w:rPr>
          <w:rFonts w:eastAsia="Calibri" w:cs="Calibri"/>
          <w:b/>
          <w:u w:val="single"/>
        </w:rPr>
        <w:t>capitalism is not the fundamental cause of the</w:t>
      </w:r>
      <w:r>
        <w:rPr>
          <w:rFonts w:eastAsia="Calibri" w:cs="Calibri"/>
          <w:sz w:val="14"/>
          <w:szCs w:val="14"/>
        </w:rPr>
        <w:t xml:space="preserve"> previously described </w:t>
      </w:r>
      <w:r>
        <w:rPr>
          <w:rFonts w:eastAsia="Calibri" w:cs="Calibri"/>
          <w:b/>
          <w:u w:val="single"/>
        </w:rPr>
        <w:t>problems</w:t>
      </w:r>
      <w:r>
        <w:rPr>
          <w:rFonts w:eastAsia="Calibri" w:cs="Calibri"/>
          <w:sz w:val="14"/>
          <w:szCs w:val="14"/>
        </w:rPr>
        <w:t xml:space="preserve"> </w:t>
      </w:r>
      <w:r>
        <w:rPr>
          <w:rFonts w:eastAsia="Calibri" w:cs="Calibri"/>
          <w:u w:val="single"/>
        </w:rPr>
        <w:t>but</w:t>
      </w:r>
      <w:r>
        <w:rPr>
          <w:rFonts w:eastAsia="Calibri" w:cs="Calibri"/>
          <w:sz w:val="14"/>
          <w:szCs w:val="14"/>
        </w:rPr>
        <w:t xml:space="preserve"> rather </w:t>
      </w:r>
      <w:r>
        <w:rPr>
          <w:rFonts w:eastAsia="Calibri" w:cs="Calibri"/>
          <w:u w:val="single"/>
        </w:rPr>
        <w:t xml:space="preserve">an essential component of the </w:t>
      </w:r>
      <w:r>
        <w:rPr>
          <w:rFonts w:eastAsia="Calibri" w:cs="Calibri"/>
          <w:b/>
          <w:highlight w:val="cyan"/>
          <w:u w:val="single"/>
        </w:rPr>
        <w:t>best solutions</w:t>
      </w:r>
      <w:r>
        <w:rPr>
          <w:rFonts w:eastAsia="Calibri" w:cs="Calibri"/>
          <w:sz w:val="14"/>
          <w:szCs w:val="14"/>
        </w:rPr>
        <w:t xml:space="preserve"> to them </w:t>
      </w:r>
      <w:r>
        <w:rPr>
          <w:rFonts w:eastAsia="Calibri" w:cs="Calibri"/>
          <w:u w:val="single"/>
        </w:rPr>
        <w:t>and</w:t>
      </w:r>
      <w:r>
        <w:rPr>
          <w:rFonts w:eastAsia="Calibri" w:cs="Calibri"/>
          <w:sz w:val="14"/>
          <w:szCs w:val="14"/>
        </w:rPr>
        <w:t xml:space="preserve"> of </w:t>
      </w:r>
      <w:r>
        <w:rPr>
          <w:rFonts w:eastAsia="Calibri" w:cs="Calibri"/>
          <w:u w:val="single"/>
        </w:rPr>
        <w:t>the best methods for promoting our goals of health, well-being, and justice</w:t>
      </w:r>
      <w:r>
        <w:rPr>
          <w:rFonts w:eastAsia="Calibri" w:cs="Calibri"/>
          <w:sz w:val="14"/>
          <w:szCs w:val="14"/>
        </w:rPr>
        <w:t xml:space="preserve">. To see where the defenders of capitalism are coming from, </w:t>
      </w:r>
      <w:r>
        <w:rPr>
          <w:rFonts w:eastAsia="Calibri" w:cs="Calibri"/>
          <w:u w:val="single"/>
        </w:rPr>
        <w:t>consider</w:t>
      </w:r>
      <w:r>
        <w:rPr>
          <w:rFonts w:eastAsia="Calibri" w:cs="Calibri"/>
          <w:sz w:val="14"/>
          <w:szCs w:val="14"/>
        </w:rPr>
        <w:t xml:space="preserve"> an analogy involving </w:t>
      </w:r>
      <w:r>
        <w:rPr>
          <w:rFonts w:eastAsia="Calibri" w:cs="Calibri"/>
          <w:u w:val="single"/>
        </w:rPr>
        <w:t>a response to a pandemic: if a country administered a rushed</w:t>
      </w:r>
      <w:r>
        <w:rPr>
          <w:rFonts w:eastAsia="Calibri" w:cs="Calibri"/>
          <w:sz w:val="14"/>
          <w:szCs w:val="14"/>
        </w:rPr>
        <w:t xml:space="preserve"> and untested </w:t>
      </w:r>
      <w:r>
        <w:rPr>
          <w:rFonts w:eastAsia="Calibri" w:cs="Calibri"/>
          <w:u w:val="single"/>
        </w:rPr>
        <w:t>vaccine</w:t>
      </w:r>
      <w:r>
        <w:rPr>
          <w:rFonts w:eastAsia="Calibri" w:cs="Calibri"/>
          <w:sz w:val="14"/>
          <w:szCs w:val="14"/>
        </w:rPr>
        <w:t xml:space="preserve"> to its population that ended up killing people, </w:t>
      </w:r>
      <w:r>
        <w:rPr>
          <w:rFonts w:eastAsia="Calibri" w:cs="Calibri"/>
          <w:u w:val="single"/>
        </w:rPr>
        <w:t>we would not say that vaccines were the problem. Instead, the problem would be the</w:t>
      </w:r>
      <w:r>
        <w:rPr>
          <w:rFonts w:eastAsia="Calibri" w:cs="Calibri"/>
          <w:sz w:val="14"/>
          <w:szCs w:val="14"/>
        </w:rPr>
        <w:t xml:space="preserve"> flawed and sloppy policies of vaccine </w:t>
      </w:r>
      <w:r>
        <w:rPr>
          <w:rFonts w:eastAsia="Calibri" w:cs="Calibri"/>
          <w:u w:val="single"/>
        </w:rPr>
        <w:t>implementation. Vaccines might</w:t>
      </w:r>
      <w:r>
        <w:rPr>
          <w:rFonts w:eastAsia="Calibri" w:cs="Calibri"/>
          <w:sz w:val="14"/>
          <w:szCs w:val="14"/>
        </w:rPr>
        <w:t xml:space="preserve"> easily </w:t>
      </w:r>
      <w:r>
        <w:rPr>
          <w:rFonts w:eastAsia="Calibri" w:cs="Calibri"/>
          <w:b/>
          <w:u w:val="single"/>
        </w:rPr>
        <w:t>remain</w:t>
      </w:r>
      <w:r>
        <w:rPr>
          <w:rFonts w:eastAsia="Calibri" w:cs="Calibri"/>
          <w:sz w:val="14"/>
          <w:szCs w:val="14"/>
        </w:rPr>
        <w:t xml:space="preserve"> </w:t>
      </w:r>
      <w:proofErr w:type="gramStart"/>
      <w:r>
        <w:rPr>
          <w:rFonts w:eastAsia="Calibri" w:cs="Calibri"/>
          <w:sz w:val="14"/>
          <w:szCs w:val="14"/>
        </w:rPr>
        <w:t xml:space="preserve">absolutely </w:t>
      </w:r>
      <w:r>
        <w:rPr>
          <w:rFonts w:eastAsia="Calibri" w:cs="Calibri"/>
          <w:b/>
          <w:u w:val="single"/>
        </w:rPr>
        <w:t>essential</w:t>
      </w:r>
      <w:proofErr w:type="gramEnd"/>
      <w:r>
        <w:rPr>
          <w:rFonts w:eastAsia="Calibri" w:cs="Calibri"/>
          <w:sz w:val="14"/>
          <w:szCs w:val="14"/>
        </w:rPr>
        <w:t xml:space="preserve"> to the correct response to such a pandemic </w:t>
      </w:r>
      <w:r>
        <w:rPr>
          <w:rFonts w:eastAsia="Calibri" w:cs="Calibri"/>
          <w:u w:val="single"/>
        </w:rPr>
        <w:t>and could</w:t>
      </w:r>
      <w:r>
        <w:rPr>
          <w:rFonts w:eastAsia="Calibri" w:cs="Calibri"/>
          <w:sz w:val="14"/>
          <w:szCs w:val="14"/>
        </w:rPr>
        <w:t xml:space="preserve"> </w:t>
      </w:r>
      <w:r>
        <w:rPr>
          <w:rFonts w:eastAsia="Calibri" w:cs="Calibri"/>
          <w:u w:val="single"/>
        </w:rPr>
        <w:t>also be essential to promoting health</w:t>
      </w:r>
      <w:r>
        <w:rPr>
          <w:rFonts w:eastAsia="Calibri" w:cs="Calibri"/>
          <w:sz w:val="14"/>
          <w:szCs w:val="14"/>
        </w:rPr>
        <w:t xml:space="preserve"> and flourishing, more generally. </w:t>
      </w:r>
      <w:r>
        <w:rPr>
          <w:rFonts w:eastAsia="Calibri" w:cs="Calibri"/>
          <w:u w:val="single"/>
        </w:rPr>
        <w:t>The argument is similar with capitalism</w:t>
      </w:r>
      <w:r>
        <w:rPr>
          <w:rFonts w:eastAsia="Calibri" w:cs="Calibri"/>
          <w:sz w:val="14"/>
          <w:szCs w:val="14"/>
        </w:rPr>
        <w:t xml:space="preserve"> according to the leading mainstream arguments in favor of it: </w:t>
      </w:r>
      <w:r>
        <w:rPr>
          <w:rFonts w:eastAsia="Calibri" w:cs="Calibri"/>
          <w:highlight w:val="cyan"/>
          <w:u w:val="single"/>
        </w:rPr>
        <w:t>Capitalism is</w:t>
      </w:r>
      <w:r>
        <w:rPr>
          <w:rFonts w:eastAsia="Calibri" w:cs="Calibri"/>
          <w:u w:val="single"/>
        </w:rPr>
        <w:t xml:space="preserve"> an </w:t>
      </w:r>
      <w:r>
        <w:rPr>
          <w:rFonts w:eastAsia="Calibri" w:cs="Calibri"/>
          <w:highlight w:val="cyan"/>
          <w:u w:val="single"/>
        </w:rPr>
        <w:t>essential</w:t>
      </w:r>
      <w:r>
        <w:rPr>
          <w:rFonts w:eastAsia="Calibri" w:cs="Calibri"/>
          <w:u w:val="single"/>
        </w:rPr>
        <w:t xml:space="preserve"> part of the best society we could have</w:t>
      </w:r>
      <w:r>
        <w:rPr>
          <w:rFonts w:eastAsia="Calibri" w:cs="Calibri"/>
          <w:sz w:val="14"/>
          <w:szCs w:val="14"/>
        </w:rPr>
        <w:t xml:space="preserve">, just like vaccines are an essential part of the best response to a pandemic such as COVID-19. </w:t>
      </w:r>
      <w:r>
        <w:rPr>
          <w:rFonts w:eastAsia="Calibri" w:cs="Calibri"/>
          <w:u w:val="single"/>
        </w:rPr>
        <w:t>But</w:t>
      </w:r>
      <w:r>
        <w:rPr>
          <w:rFonts w:eastAsia="Calibri" w:cs="Calibri"/>
          <w:sz w:val="14"/>
          <w:szCs w:val="14"/>
        </w:rPr>
        <w:t xml:space="preserve"> </w:t>
      </w:r>
      <w:proofErr w:type="gramStart"/>
      <w:r>
        <w:rPr>
          <w:rFonts w:eastAsia="Calibri" w:cs="Calibri"/>
          <w:sz w:val="14"/>
          <w:szCs w:val="14"/>
        </w:rPr>
        <w:t>of course</w:t>
      </w:r>
      <w:proofErr w:type="gramEnd"/>
      <w:r>
        <w:rPr>
          <w:rFonts w:eastAsia="Calibri" w:cs="Calibri"/>
          <w:sz w:val="14"/>
          <w:szCs w:val="14"/>
        </w:rPr>
        <w:t xml:space="preserve"> both </w:t>
      </w:r>
      <w:r>
        <w:rPr>
          <w:rFonts w:eastAsia="Calibri" w:cs="Calibri"/>
          <w:u w:val="single"/>
        </w:rPr>
        <w:t>capitalism</w:t>
      </w:r>
      <w:r>
        <w:rPr>
          <w:rFonts w:eastAsia="Calibri" w:cs="Calibri"/>
          <w:sz w:val="14"/>
          <w:szCs w:val="14"/>
        </w:rPr>
        <w:t xml:space="preserve"> and vaccines </w:t>
      </w:r>
      <w:r>
        <w:rPr>
          <w:rFonts w:eastAsia="Calibri" w:cs="Calibri"/>
          <w:u w:val="single"/>
        </w:rPr>
        <w:t>can be implemented poorly</w:t>
      </w:r>
      <w:r>
        <w:rPr>
          <w:rFonts w:eastAsia="Calibri" w:cs="Calibri"/>
          <w:sz w:val="14"/>
          <w:szCs w:val="14"/>
        </w:rPr>
        <w:t xml:space="preserve">, and can even do harm, especially when combined with other incorrect policy decisions. But </w:t>
      </w:r>
      <w:r>
        <w:rPr>
          <w:rFonts w:eastAsia="Calibri" w:cs="Calibri"/>
          <w:b/>
          <w:u w:val="single"/>
        </w:rPr>
        <w:t>that does not mean that we should turn against them</w:t>
      </w:r>
      <w:r>
        <w:rPr>
          <w:rFonts w:eastAsia="Calibri" w:cs="Calibri"/>
          <w:sz w:val="14"/>
          <w:szCs w:val="14"/>
        </w:rPr>
        <w:t xml:space="preserve">—quite the opposite. </w:t>
      </w:r>
      <w:r>
        <w:rPr>
          <w:rFonts w:eastAsia="Calibri" w:cs="Calibri"/>
          <w:u w:val="single"/>
        </w:rPr>
        <w:t xml:space="preserve">Instead, we should </w:t>
      </w:r>
      <w:r>
        <w:rPr>
          <w:rFonts w:eastAsia="Calibri" w:cs="Calibri"/>
          <w:b/>
          <w:u w:val="single"/>
        </w:rPr>
        <w:t>embrace them as essential</w:t>
      </w:r>
      <w:r>
        <w:rPr>
          <w:rFonts w:eastAsia="Calibri" w:cs="Calibri"/>
          <w:sz w:val="14"/>
          <w:szCs w:val="14"/>
        </w:rPr>
        <w:t xml:space="preserve"> to the best and most just outcomes for </w:t>
      </w:r>
      <w:proofErr w:type="gramStart"/>
      <w:r>
        <w:rPr>
          <w:rFonts w:eastAsia="Calibri" w:cs="Calibri"/>
          <w:sz w:val="14"/>
          <w:szCs w:val="14"/>
        </w:rPr>
        <w:t xml:space="preserve">society, </w:t>
      </w:r>
      <w:r>
        <w:rPr>
          <w:rFonts w:eastAsia="Calibri" w:cs="Calibri"/>
          <w:u w:val="single"/>
        </w:rPr>
        <w:t>and</w:t>
      </w:r>
      <w:proofErr w:type="gramEnd"/>
      <w:r>
        <w:rPr>
          <w:rFonts w:eastAsia="Calibri" w:cs="Calibri"/>
          <w:u w:val="single"/>
        </w:rPr>
        <w:t xml:space="preserve"> educate ourselves</w:t>
      </w:r>
      <w:r>
        <w:rPr>
          <w:rFonts w:eastAsia="Calibri" w:cs="Calibri"/>
          <w:sz w:val="14"/>
          <w:szCs w:val="14"/>
        </w:rPr>
        <w:t xml:space="preserve"> and others </w:t>
      </w:r>
      <w:r>
        <w:rPr>
          <w:rFonts w:eastAsia="Calibri" w:cs="Calibri"/>
          <w:u w:val="single"/>
        </w:rPr>
        <w:t>on</w:t>
      </w:r>
      <w:r>
        <w:rPr>
          <w:rFonts w:eastAsia="Calibri" w:cs="Calibri"/>
          <w:sz w:val="14"/>
          <w:szCs w:val="14"/>
        </w:rPr>
        <w:t xml:space="preserve"> their importance and on </w:t>
      </w:r>
      <w:r>
        <w:rPr>
          <w:rFonts w:eastAsia="Calibri" w:cs="Calibri"/>
          <w:u w:val="single"/>
        </w:rPr>
        <w:t xml:space="preserve">how they must be </w:t>
      </w:r>
      <w:r>
        <w:rPr>
          <w:rFonts w:eastAsia="Calibri" w:cs="Calibri"/>
          <w:b/>
          <w:u w:val="single"/>
        </w:rPr>
        <w:t>properly designed and implemented</w:t>
      </w:r>
      <w:r>
        <w:rPr>
          <w:rFonts w:eastAsia="Calibri" w:cs="Calibri"/>
          <w:sz w:val="14"/>
          <w:szCs w:val="14"/>
        </w:rPr>
        <w:t xml:space="preserve"> with other policies in order to best help us all. In fact, </w:t>
      </w:r>
      <w:r>
        <w:rPr>
          <w:rFonts w:eastAsia="Calibri" w:cs="Calibri"/>
          <w:u w:val="single"/>
        </w:rPr>
        <w:t>the argument in favor of capitalism is even more dramatic because it claims that much more is at stake than even what is at stake in response to a global pandemic</w:t>
      </w:r>
      <w:r>
        <w:rPr>
          <w:rFonts w:eastAsia="Calibri" w:cs="Calibri"/>
          <w:sz w:val="14"/>
          <w:szCs w:val="14"/>
        </w:rPr>
        <w:t>—</w:t>
      </w:r>
      <w:r>
        <w:rPr>
          <w:rFonts w:eastAsia="Calibri" w:cs="Calibri"/>
          <w:u w:val="single"/>
        </w:rPr>
        <w:t>what is at stake with capitalism is</w:t>
      </w:r>
      <w:r>
        <w:rPr>
          <w:rFonts w:eastAsia="Calibri" w:cs="Calibri"/>
          <w:sz w:val="14"/>
          <w:szCs w:val="14"/>
        </w:rPr>
        <w:t xml:space="preserve"> nothing less than </w:t>
      </w:r>
      <w:r>
        <w:rPr>
          <w:rFonts w:eastAsia="Calibri" w:cs="Calibri"/>
          <w:b/>
          <w:u w:val="single"/>
        </w:rPr>
        <w:t>whether the world's poorest and most vulnerable billion people will remain in conditions of poverty and oppression</w:t>
      </w:r>
      <w:r>
        <w:rPr>
          <w:rFonts w:eastAsia="Calibri" w:cs="Calibri"/>
          <w:sz w:val="14"/>
          <w:szCs w:val="14"/>
        </w:rPr>
        <w:t xml:space="preserve">, or if they will instead finally gain access to what is minimally necessary for basic health and wellbeing and become increasingly affluent and empowered. The argument in favor of capitalism proceeds as follows: Premise 1. Development and the past. </w:t>
      </w:r>
      <w:r>
        <w:rPr>
          <w:rFonts w:eastAsia="Calibri" w:cs="Calibri"/>
          <w:highlight w:val="cyan"/>
          <w:u w:val="single"/>
        </w:rPr>
        <w:t>Over</w:t>
      </w:r>
      <w:r>
        <w:rPr>
          <w:rFonts w:eastAsia="Calibri" w:cs="Calibri"/>
          <w:sz w:val="14"/>
          <w:szCs w:val="14"/>
        </w:rPr>
        <w:t xml:space="preserve"> the course of </w:t>
      </w:r>
      <w:r>
        <w:rPr>
          <w:rFonts w:eastAsia="Calibri" w:cs="Calibri"/>
          <w:u w:val="single"/>
        </w:rPr>
        <w:t>recorded</w:t>
      </w:r>
      <w:r>
        <w:rPr>
          <w:rFonts w:eastAsia="Calibri" w:cs="Calibri"/>
          <w:sz w:val="14"/>
          <w:szCs w:val="14"/>
        </w:rPr>
        <w:t xml:space="preserve"> human </w:t>
      </w:r>
      <w:r>
        <w:rPr>
          <w:rFonts w:eastAsia="Calibri" w:cs="Calibri"/>
          <w:highlight w:val="cyan"/>
          <w:u w:val="single"/>
        </w:rPr>
        <w:t>history</w:t>
      </w:r>
      <w:r>
        <w:rPr>
          <w:rFonts w:eastAsia="Calibri" w:cs="Calibri"/>
          <w:u w:val="single"/>
        </w:rPr>
        <w:t xml:space="preserve">, </w:t>
      </w:r>
      <w:proofErr w:type="gramStart"/>
      <w:r>
        <w:rPr>
          <w:rFonts w:eastAsia="Calibri" w:cs="Calibri"/>
          <w:u w:val="single"/>
        </w:rPr>
        <w:t>the majority of</w:t>
      </w:r>
      <w:proofErr w:type="gramEnd"/>
      <w:r>
        <w:rPr>
          <w:rFonts w:eastAsia="Calibri" w:cs="Calibri"/>
          <w:u w:val="single"/>
        </w:rPr>
        <w:t xml:space="preserve"> historical </w:t>
      </w:r>
      <w:r>
        <w:rPr>
          <w:rFonts w:eastAsia="Calibri" w:cs="Calibri"/>
          <w:highlight w:val="cyan"/>
          <w:u w:val="single"/>
        </w:rPr>
        <w:t>increases in health</w:t>
      </w:r>
      <w:r>
        <w:rPr>
          <w:rFonts w:eastAsia="Calibri" w:cs="Calibri"/>
          <w:u w:val="single"/>
        </w:rPr>
        <w:t xml:space="preserve">, wellbeing, and justice </w:t>
      </w:r>
      <w:r>
        <w:rPr>
          <w:rFonts w:eastAsia="Calibri" w:cs="Calibri"/>
          <w:highlight w:val="cyan"/>
          <w:u w:val="single"/>
        </w:rPr>
        <w:t>have occurred</w:t>
      </w:r>
      <w:r>
        <w:rPr>
          <w:rFonts w:eastAsia="Calibri" w:cs="Calibri"/>
          <w:u w:val="single"/>
        </w:rPr>
        <w:t xml:space="preserve"> in the last two centuries</w:t>
      </w:r>
      <w:r>
        <w:rPr>
          <w:rFonts w:eastAsia="Calibri" w:cs="Calibri"/>
          <w:sz w:val="14"/>
          <w:szCs w:val="14"/>
        </w:rPr>
        <w:t xml:space="preserve">, largely </w:t>
      </w:r>
      <w:r>
        <w:rPr>
          <w:rFonts w:eastAsia="Calibri" w:cs="Calibri"/>
          <w:highlight w:val="cyan"/>
          <w:u w:val="single"/>
        </w:rPr>
        <w:t>as a result of</w:t>
      </w:r>
      <w:r>
        <w:rPr>
          <w:rFonts w:eastAsia="Calibri" w:cs="Calibri"/>
          <w:sz w:val="14"/>
          <w:szCs w:val="14"/>
        </w:rPr>
        <w:t xml:space="preserve"> societies adopting or moving toward </w:t>
      </w:r>
      <w:r>
        <w:rPr>
          <w:rFonts w:eastAsia="Calibri" w:cs="Calibri"/>
          <w:b/>
          <w:highlight w:val="cyan"/>
          <w:u w:val="single"/>
        </w:rPr>
        <w:t>capitalism</w:t>
      </w:r>
      <w:r>
        <w:rPr>
          <w:rFonts w:eastAsia="Calibri" w:cs="Calibri"/>
          <w:sz w:val="14"/>
          <w:szCs w:val="14"/>
          <w:highlight w:val="cyan"/>
        </w:rPr>
        <w:t>.</w:t>
      </w:r>
      <w:r>
        <w:rPr>
          <w:rFonts w:eastAsia="Calibri" w:cs="Calibri"/>
          <w:sz w:val="14"/>
          <w:szCs w:val="14"/>
        </w:rPr>
        <w:t xml:space="preserve"> </w:t>
      </w:r>
      <w:r>
        <w:rPr>
          <w:rFonts w:eastAsia="Calibri" w:cs="Calibri"/>
          <w:u w:val="single"/>
        </w:rPr>
        <w:t>Capitalism is a relevant cause of these improvements</w:t>
      </w:r>
      <w:r>
        <w:rPr>
          <w:rFonts w:eastAsia="Calibri" w:cs="Calibri"/>
          <w:sz w:val="14"/>
          <w:szCs w:val="14"/>
        </w:rPr>
        <w:t xml:space="preserve">, in the sense that </w:t>
      </w:r>
      <w:r>
        <w:rPr>
          <w:rFonts w:eastAsia="Calibri" w:cs="Calibri"/>
          <w:u w:val="single"/>
        </w:rPr>
        <w:t>they could not have happened</w:t>
      </w:r>
      <w:r>
        <w:rPr>
          <w:rFonts w:eastAsia="Calibri" w:cs="Calibri"/>
          <w:sz w:val="14"/>
          <w:szCs w:val="14"/>
        </w:rPr>
        <w:t xml:space="preserve"> to such a degree </w:t>
      </w:r>
      <w:r>
        <w:rPr>
          <w:rFonts w:eastAsia="Calibri" w:cs="Calibri"/>
          <w:u w:val="single"/>
        </w:rPr>
        <w:t xml:space="preserve">if it were not for capitalism and would </w:t>
      </w:r>
      <w:r>
        <w:rPr>
          <w:rFonts w:eastAsia="Calibri" w:cs="Calibri"/>
          <w:b/>
          <w:u w:val="single"/>
        </w:rPr>
        <w:t>not have happened to the same degree under any alternative</w:t>
      </w:r>
      <w:r>
        <w:rPr>
          <w:rFonts w:eastAsia="Calibri" w:cs="Calibri"/>
          <w:sz w:val="14"/>
          <w:szCs w:val="14"/>
        </w:rPr>
        <w:t xml:space="preserve"> </w:t>
      </w:r>
      <w:proofErr w:type="spellStart"/>
      <w:r>
        <w:rPr>
          <w:rFonts w:eastAsia="Calibri" w:cs="Calibri"/>
          <w:sz w:val="14"/>
          <w:szCs w:val="14"/>
        </w:rPr>
        <w:t>noncapitalist</w:t>
      </w:r>
      <w:proofErr w:type="spellEnd"/>
      <w:r>
        <w:rPr>
          <w:rFonts w:eastAsia="Calibri" w:cs="Calibri"/>
          <w:sz w:val="14"/>
          <w:szCs w:val="14"/>
        </w:rPr>
        <w:t xml:space="preserve">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Pr>
          <w:rFonts w:eastAsia="Calibri" w:cs="Calibri"/>
          <w:highlight w:val="cyan"/>
          <w:u w:val="single"/>
        </w:rPr>
        <w:t>health, wellbeing, and justice</w:t>
      </w:r>
      <w:r>
        <w:rPr>
          <w:rFonts w:eastAsia="Calibri" w:cs="Calibri"/>
          <w:u w:val="single"/>
        </w:rPr>
        <w:t xml:space="preserve"> are largely </w:t>
      </w:r>
      <w:r>
        <w:rPr>
          <w:rFonts w:eastAsia="Calibri" w:cs="Calibri"/>
          <w:highlight w:val="cyan"/>
          <w:u w:val="single"/>
        </w:rPr>
        <w:t>driven by</w:t>
      </w:r>
      <w:r>
        <w:rPr>
          <w:rFonts w:eastAsia="Calibri" w:cs="Calibri"/>
          <w:u w:val="single"/>
        </w:rPr>
        <w:t xml:space="preserve"> increasing </w:t>
      </w:r>
      <w:r>
        <w:rPr>
          <w:rFonts w:eastAsia="Calibri" w:cs="Calibri"/>
          <w:highlight w:val="cyan"/>
          <w:u w:val="single"/>
        </w:rPr>
        <w:t>investments in public goods</w:t>
      </w:r>
      <w:r>
        <w:rPr>
          <w:rFonts w:eastAsia="Calibri" w:cs="Calibri"/>
          <w:u w:val="single"/>
        </w:rPr>
        <w:t xml:space="preserve">. The scale of increased wealth necessary to maximize these investments requires </w:t>
      </w:r>
      <w:r>
        <w:rPr>
          <w:rFonts w:eastAsia="Calibri" w:cs="Calibri"/>
          <w:b/>
          <w:u w:val="single"/>
        </w:rPr>
        <w:t>capitalism</w:t>
      </w:r>
      <w:r>
        <w:rPr>
          <w:rFonts w:eastAsia="Calibri" w:cs="Calibri"/>
          <w:sz w:val="14"/>
          <w:szCs w:val="14"/>
        </w:rPr>
        <w:t xml:space="preserve">. Thus, </w:t>
      </w:r>
      <w:r>
        <w:rPr>
          <w:rFonts w:eastAsia="Calibri" w:cs="Calibri"/>
          <w:highlight w:val="cyan"/>
          <w:u w:val="single"/>
        </w:rPr>
        <w:t>as</w:t>
      </w:r>
      <w:r>
        <w:rPr>
          <w:rFonts w:eastAsia="Calibri" w:cs="Calibri"/>
          <w:u w:val="single"/>
        </w:rPr>
        <w:t xml:space="preserve"> capitalist </w:t>
      </w:r>
      <w:r>
        <w:rPr>
          <w:rFonts w:eastAsia="Calibri" w:cs="Calibri"/>
          <w:highlight w:val="cyan"/>
          <w:u w:val="single"/>
        </w:rPr>
        <w:t>societies</w:t>
      </w:r>
      <w:r>
        <w:rPr>
          <w:rFonts w:eastAsia="Calibri" w:cs="Calibri"/>
          <w:u w:val="single"/>
        </w:rPr>
        <w:t xml:space="preserve"> have </w:t>
      </w:r>
      <w:r>
        <w:rPr>
          <w:rFonts w:eastAsia="Calibri" w:cs="Calibri"/>
          <w:highlight w:val="cyan"/>
          <w:u w:val="single"/>
        </w:rPr>
        <w:t>become</w:t>
      </w:r>
      <w:r>
        <w:rPr>
          <w:rFonts w:eastAsia="Calibri" w:cs="Calibri"/>
          <w:u w:val="single"/>
        </w:rPr>
        <w:t xml:space="preserve"> dramatically </w:t>
      </w:r>
      <w:r>
        <w:rPr>
          <w:rFonts w:eastAsia="Calibri" w:cs="Calibri"/>
          <w:highlight w:val="cyan"/>
          <w:u w:val="single"/>
        </w:rPr>
        <w:t>wealthie</w:t>
      </w:r>
      <w:r>
        <w:rPr>
          <w:rFonts w:eastAsia="Calibri" w:cs="Calibri"/>
          <w:u w:val="single"/>
        </w:rPr>
        <w:t>r</w:t>
      </w:r>
      <w:r>
        <w:rPr>
          <w:rFonts w:eastAsia="Calibri" w:cs="Calibri"/>
          <w:sz w:val="14"/>
          <w:szCs w:val="14"/>
        </w:rPr>
        <w:t xml:space="preserve"> over the past hundred years (and wealthier than societies with alternative systems), </w:t>
      </w:r>
      <w:r>
        <w:rPr>
          <w:rFonts w:eastAsia="Calibri" w:cs="Calibri"/>
          <w:u w:val="single"/>
        </w:rPr>
        <w:t xml:space="preserve">this has allowed </w:t>
      </w:r>
      <w:r>
        <w:rPr>
          <w:rFonts w:eastAsia="Calibri" w:cs="Calibri"/>
          <w:b/>
          <w:highlight w:val="cyan"/>
          <w:u w:val="single"/>
        </w:rPr>
        <w:t>larger investments in public goods</w:t>
      </w:r>
      <w:r>
        <w:rPr>
          <w:rFonts w:eastAsia="Calibri" w:cs="Calibri"/>
          <w:u w:val="single"/>
        </w:rPr>
        <w:t>,</w:t>
      </w:r>
      <w:r>
        <w:rPr>
          <w:rFonts w:eastAsia="Calibri" w:cs="Calibri"/>
          <w:sz w:val="14"/>
          <w:szCs w:val="14"/>
        </w:rPr>
        <w:t xml:space="preserve"> which simply has not been possible in a sustained way in societies without the greater wealth that capitalism makes possible. Important </w:t>
      </w:r>
      <w:r>
        <w:rPr>
          <w:rFonts w:eastAsia="Calibri" w:cs="Calibri"/>
          <w:u w:val="single"/>
        </w:rPr>
        <w:t>investments in public goods include</w:t>
      </w:r>
      <w:r>
        <w:rPr>
          <w:rFonts w:eastAsia="Calibri" w:cs="Calibri"/>
          <w:sz w:val="14"/>
          <w:szCs w:val="14"/>
        </w:rPr>
        <w:t xml:space="preserve"> investments in basic </w:t>
      </w:r>
      <w:r>
        <w:rPr>
          <w:rFonts w:eastAsia="Calibri" w:cs="Calibri"/>
          <w:b/>
          <w:u w:val="single"/>
        </w:rPr>
        <w:t>medical knowledge</w:t>
      </w:r>
      <w:r>
        <w:rPr>
          <w:rFonts w:eastAsia="Calibri" w:cs="Calibri"/>
          <w:sz w:val="14"/>
          <w:szCs w:val="14"/>
        </w:rPr>
        <w:t xml:space="preserve">, in health and nutrition programs, </w:t>
      </w:r>
      <w:r>
        <w:rPr>
          <w:rFonts w:eastAsia="Calibri" w:cs="Calibri"/>
          <w:u w:val="single"/>
        </w:rPr>
        <w:t>and</w:t>
      </w:r>
      <w:r>
        <w:rPr>
          <w:rFonts w:eastAsia="Calibri" w:cs="Calibri"/>
          <w:sz w:val="14"/>
          <w:szCs w:val="14"/>
        </w:rPr>
        <w:t xml:space="preserve"> in the institutional </w:t>
      </w:r>
      <w:r>
        <w:rPr>
          <w:rFonts w:eastAsia="Calibri" w:cs="Calibri"/>
          <w:u w:val="single"/>
        </w:rPr>
        <w:t>capacity</w:t>
      </w:r>
      <w:r>
        <w:rPr>
          <w:rFonts w:eastAsia="Calibri" w:cs="Calibri"/>
          <w:sz w:val="14"/>
          <w:szCs w:val="14"/>
        </w:rPr>
        <w:t xml:space="preserve"> and know-how </w:t>
      </w:r>
      <w:r>
        <w:rPr>
          <w:rFonts w:eastAsia="Calibri" w:cs="Calibri"/>
          <w:u w:val="single"/>
        </w:rPr>
        <w:t xml:space="preserve">to </w:t>
      </w:r>
      <w:r>
        <w:rPr>
          <w:rFonts w:eastAsia="Calibri" w:cs="Calibri"/>
          <w:b/>
          <w:u w:val="single"/>
        </w:rPr>
        <w:t>regulate</w:t>
      </w:r>
      <w:r>
        <w:rPr>
          <w:rFonts w:eastAsia="Calibri" w:cs="Calibri"/>
          <w:sz w:val="14"/>
          <w:szCs w:val="14"/>
        </w:rPr>
        <w:t xml:space="preserve"> society and </w:t>
      </w:r>
      <w:r>
        <w:rPr>
          <w:rFonts w:eastAsia="Calibri" w:cs="Calibri"/>
          <w:b/>
          <w:u w:val="single"/>
        </w:rPr>
        <w:t>capitalism</w:t>
      </w:r>
      <w:r>
        <w:rPr>
          <w:rFonts w:eastAsia="Calibri" w:cs="Calibri"/>
          <w:u w:val="single"/>
        </w:rPr>
        <w:t xml:space="preserve"> itself</w:t>
      </w:r>
      <w:r>
        <w:rPr>
          <w:rFonts w:eastAsia="Calibri" w:cs="Calibri"/>
          <w:sz w:val="14"/>
          <w:szCs w:val="14"/>
        </w:rPr>
        <w:t xml:space="preserve">. As a result, </w:t>
      </w:r>
      <w:r>
        <w:rPr>
          <w:rFonts w:eastAsia="Calibri" w:cs="Calibri"/>
          <w:u w:val="single"/>
        </w:rPr>
        <w:t xml:space="preserve">capitalism is a </w:t>
      </w:r>
      <w:r>
        <w:rPr>
          <w:rFonts w:eastAsia="Calibri" w:cs="Calibri"/>
          <w:b/>
          <w:u w:val="single"/>
        </w:rPr>
        <w:t>primary driver</w:t>
      </w:r>
      <w:r>
        <w:rPr>
          <w:rFonts w:eastAsia="Calibri" w:cs="Calibri"/>
          <w:u w:val="single"/>
        </w:rPr>
        <w:t xml:space="preserve"> of positive outcomes in </w:t>
      </w:r>
      <w:r>
        <w:rPr>
          <w:rFonts w:eastAsia="Calibri" w:cs="Calibri"/>
          <w:b/>
          <w:u w:val="single"/>
        </w:rPr>
        <w:t>health and wellbeing</w:t>
      </w:r>
      <w:r>
        <w:rPr>
          <w:rFonts w:eastAsia="Calibri" w:cs="Calibri"/>
          <w:sz w:val="14"/>
          <w:szCs w:val="14"/>
        </w:rPr>
        <w:t xml:space="preserve"> (</w:t>
      </w:r>
      <w:r>
        <w:rPr>
          <w:rFonts w:eastAsia="Calibri" w:cs="Calibri"/>
          <w:u w:val="single"/>
        </w:rPr>
        <w:t>such as</w:t>
      </w:r>
      <w:r>
        <w:rPr>
          <w:rFonts w:eastAsia="Calibri" w:cs="Calibri"/>
          <w:sz w:val="14"/>
          <w:szCs w:val="14"/>
        </w:rPr>
        <w:t xml:space="preserve"> increased </w:t>
      </w:r>
      <w:r>
        <w:rPr>
          <w:rFonts w:eastAsia="Calibri" w:cs="Calibri"/>
          <w:b/>
          <w:u w:val="single"/>
        </w:rPr>
        <w:t xml:space="preserve">life </w:t>
      </w:r>
      <w:r>
        <w:rPr>
          <w:rFonts w:eastAsia="Calibri" w:cs="Calibri"/>
          <w:b/>
          <w:highlight w:val="cyan"/>
          <w:u w:val="single"/>
        </w:rPr>
        <w:t>expectancy</w:t>
      </w:r>
      <w:r>
        <w:rPr>
          <w:rFonts w:eastAsia="Calibri" w:cs="Calibri"/>
          <w:sz w:val="14"/>
          <w:szCs w:val="14"/>
          <w:highlight w:val="cyan"/>
        </w:rPr>
        <w:t xml:space="preserve">, </w:t>
      </w:r>
      <w:r>
        <w:rPr>
          <w:rFonts w:eastAsia="Calibri" w:cs="Calibri"/>
          <w:b/>
          <w:highlight w:val="cyan"/>
          <w:u w:val="single"/>
        </w:rPr>
        <w:t>lowered child and maternal mortality</w:t>
      </w:r>
      <w:r>
        <w:rPr>
          <w:rFonts w:eastAsia="Calibri" w:cs="Calibri"/>
          <w:sz w:val="14"/>
          <w:szCs w:val="14"/>
        </w:rPr>
        <w:t xml:space="preserve">, </w:t>
      </w:r>
      <w:r>
        <w:rPr>
          <w:rFonts w:eastAsia="Calibri" w:cs="Calibri"/>
          <w:u w:val="single"/>
        </w:rPr>
        <w:t xml:space="preserve">adequate calories per day, </w:t>
      </w:r>
      <w:r>
        <w:rPr>
          <w:rFonts w:eastAsia="Calibri" w:cs="Calibri"/>
          <w:b/>
          <w:highlight w:val="cyan"/>
          <w:u w:val="single"/>
        </w:rPr>
        <w:t>minimized infectious disease rates</w:t>
      </w:r>
      <w:r>
        <w:rPr>
          <w:rFonts w:eastAsia="Calibri" w:cs="Calibri"/>
          <w:u w:val="single"/>
        </w:rPr>
        <w:t xml:space="preserve">, a lower percentage and number of people in </w:t>
      </w:r>
      <w:r>
        <w:rPr>
          <w:rFonts w:eastAsia="Calibri" w:cs="Calibri"/>
          <w:b/>
          <w:u w:val="single"/>
        </w:rPr>
        <w:t>poverty</w:t>
      </w:r>
      <w:r>
        <w:rPr>
          <w:rFonts w:eastAsia="Calibri" w:cs="Calibri"/>
          <w:u w:val="single"/>
        </w:rPr>
        <w:t xml:space="preserve">, and more reported </w:t>
      </w:r>
      <w:r>
        <w:rPr>
          <w:rFonts w:eastAsia="Calibri" w:cs="Calibri"/>
          <w:b/>
          <w:u w:val="single"/>
        </w:rPr>
        <w:t>happiness</w:t>
      </w:r>
      <w:r>
        <w:rPr>
          <w:rFonts w:eastAsia="Calibri" w:cs="Calibri"/>
          <w:sz w:val="14"/>
          <w:szCs w:val="14"/>
        </w:rPr>
        <w:t xml:space="preserve">);5 </w:t>
      </w:r>
      <w:r>
        <w:rPr>
          <w:rFonts w:eastAsia="Calibri" w:cs="Calibri"/>
          <w:u w:val="single"/>
        </w:rPr>
        <w:t xml:space="preserve">and in </w:t>
      </w:r>
      <w:r>
        <w:rPr>
          <w:rFonts w:eastAsia="Calibri" w:cs="Calibri"/>
          <w:b/>
          <w:u w:val="single"/>
        </w:rPr>
        <w:t>justice</w:t>
      </w:r>
      <w:r>
        <w:rPr>
          <w:rFonts w:eastAsia="Calibri" w:cs="Calibri"/>
          <w:sz w:val="14"/>
          <w:szCs w:val="14"/>
        </w:rPr>
        <w:t xml:space="preserve"> (</w:t>
      </w:r>
      <w:r>
        <w:rPr>
          <w:rFonts w:eastAsia="Calibri" w:cs="Calibri"/>
          <w:u w:val="single"/>
        </w:rPr>
        <w:t xml:space="preserve">such as reduced deaths from </w:t>
      </w:r>
      <w:r>
        <w:rPr>
          <w:rFonts w:eastAsia="Calibri" w:cs="Calibri"/>
          <w:b/>
          <w:u w:val="single"/>
        </w:rPr>
        <w:t>war</w:t>
      </w:r>
      <w:r>
        <w:rPr>
          <w:rFonts w:eastAsia="Calibri" w:cs="Calibri"/>
          <w:u w:val="single"/>
        </w:rPr>
        <w:t xml:space="preserve"> and homicide; </w:t>
      </w:r>
      <w:r>
        <w:rPr>
          <w:rFonts w:eastAsia="Calibri" w:cs="Calibri"/>
          <w:highlight w:val="cyan"/>
          <w:u w:val="single"/>
        </w:rPr>
        <w:t>higher</w:t>
      </w:r>
      <w:r>
        <w:rPr>
          <w:rFonts w:eastAsia="Calibri" w:cs="Calibri"/>
          <w:sz w:val="14"/>
          <w:szCs w:val="14"/>
        </w:rPr>
        <w:t xml:space="preserve"> rankings in </w:t>
      </w:r>
      <w:r>
        <w:rPr>
          <w:rFonts w:eastAsia="Calibri" w:cs="Calibri"/>
          <w:b/>
          <w:highlight w:val="cyan"/>
          <w:u w:val="single"/>
        </w:rPr>
        <w:t>human rights</w:t>
      </w:r>
      <w:r>
        <w:rPr>
          <w:rFonts w:eastAsia="Calibri" w:cs="Calibri"/>
          <w:sz w:val="14"/>
          <w:szCs w:val="14"/>
        </w:rPr>
        <w:t xml:space="preserve"> </w:t>
      </w:r>
      <w:proofErr w:type="spellStart"/>
      <w:r>
        <w:rPr>
          <w:rFonts w:eastAsia="Calibri" w:cs="Calibri"/>
          <w:sz w:val="14"/>
          <w:szCs w:val="14"/>
        </w:rPr>
        <w:t>i</w:t>
      </w:r>
      <w:proofErr w:type="spellEnd"/>
    </w:p>
    <w:p w14:paraId="5A77BCC9" w14:textId="3E924888" w:rsidR="00A13469" w:rsidRDefault="00A13469" w:rsidP="00F601E6">
      <w:pPr>
        <w:rPr>
          <w:rFonts w:eastAsia="Calibri" w:cs="Calibri"/>
          <w:sz w:val="14"/>
          <w:szCs w:val="14"/>
        </w:rPr>
      </w:pPr>
    </w:p>
    <w:p w14:paraId="0CF55743" w14:textId="77777777" w:rsidR="00A13469" w:rsidRPr="00016EBA" w:rsidRDefault="00A13469" w:rsidP="00F601E6">
      <w:pPr>
        <w:rPr>
          <w:rFonts w:eastAsia="Calibri" w:cs="Calibri"/>
          <w:sz w:val="14"/>
          <w:szCs w:val="14"/>
        </w:rPr>
      </w:pPr>
    </w:p>
    <w:sectPr w:rsidR="00A13469" w:rsidRPr="00016E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Times">
    <w:panose1 w:val="00000500000000020000"/>
    <w:charset w:val="00"/>
    <w:family w:val="auto"/>
    <w:pitch w:val="variable"/>
    <w:sig w:usb0="E00002FF" w:usb1="5000205A"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83D10AE"/>
    <w:multiLevelType w:val="hybridMultilevel"/>
    <w:tmpl w:val="3CDAD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4735AC"/>
    <w:multiLevelType w:val="multilevel"/>
    <w:tmpl w:val="A17A7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7973"/>
    <w:multiLevelType w:val="hybridMultilevel"/>
    <w:tmpl w:val="5E50A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C05536"/>
    <w:multiLevelType w:val="hybridMultilevel"/>
    <w:tmpl w:val="E3804220"/>
    <w:lvl w:ilvl="0" w:tplc="2006FD2A">
      <w:start w:val="202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052EF3"/>
    <w:multiLevelType w:val="hybridMultilevel"/>
    <w:tmpl w:val="8BC8DEC6"/>
    <w:lvl w:ilvl="0" w:tplc="B3647B38">
      <w:numFmt w:val="bullet"/>
      <w:lvlText w:val="-"/>
      <w:lvlJc w:val="left"/>
      <w:pPr>
        <w:ind w:left="720" w:hanging="36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5"/>
  </w:num>
  <w:num w:numId="3">
    <w:abstractNumId w:val="26"/>
  </w:num>
  <w:num w:numId="4">
    <w:abstractNumId w:val="25"/>
  </w:num>
  <w:num w:numId="5">
    <w:abstractNumId w:val="17"/>
  </w:num>
  <w:num w:numId="6">
    <w:abstractNumId w:val="31"/>
  </w:num>
  <w:num w:numId="7">
    <w:abstractNumId w:val="28"/>
  </w:num>
  <w:num w:numId="8">
    <w:abstractNumId w:val="24"/>
  </w:num>
  <w:num w:numId="9">
    <w:abstractNumId w:val="29"/>
  </w:num>
  <w:num w:numId="10">
    <w:abstractNumId w:val="20"/>
  </w:num>
  <w:num w:numId="11">
    <w:abstractNumId w:val="13"/>
  </w:num>
  <w:num w:numId="12">
    <w:abstractNumId w:val="14"/>
  </w:num>
  <w:num w:numId="13">
    <w:abstractNumId w:val="33"/>
  </w:num>
  <w:num w:numId="14">
    <w:abstractNumId w:val="12"/>
  </w:num>
  <w:num w:numId="15">
    <w:abstractNumId w:val="23"/>
  </w:num>
  <w:num w:numId="16">
    <w:abstractNumId w:val="10"/>
  </w:num>
  <w:num w:numId="17">
    <w:abstractNumId w:val="8"/>
  </w:num>
  <w:num w:numId="18">
    <w:abstractNumId w:val="7"/>
  </w:num>
  <w:num w:numId="19">
    <w:abstractNumId w:val="6"/>
  </w:num>
  <w:num w:numId="20">
    <w:abstractNumId w:val="5"/>
  </w:num>
  <w:num w:numId="21">
    <w:abstractNumId w:val="9"/>
  </w:num>
  <w:num w:numId="22">
    <w:abstractNumId w:val="4"/>
  </w:num>
  <w:num w:numId="23">
    <w:abstractNumId w:val="3"/>
  </w:num>
  <w:num w:numId="24">
    <w:abstractNumId w:val="2"/>
  </w:num>
  <w:num w:numId="25">
    <w:abstractNumId w:val="1"/>
  </w:num>
  <w:num w:numId="26">
    <w:abstractNumId w:val="0"/>
  </w:num>
  <w:num w:numId="27">
    <w:abstractNumId w:val="21"/>
  </w:num>
  <w:num w:numId="28">
    <w:abstractNumId w:val="22"/>
  </w:num>
  <w:num w:numId="29">
    <w:abstractNumId w:val="27"/>
  </w:num>
  <w:num w:numId="30">
    <w:abstractNumId w:val="32"/>
  </w:num>
  <w:num w:numId="31">
    <w:abstractNumId w:val="19"/>
  </w:num>
  <w:num w:numId="32">
    <w:abstractNumId w:val="30"/>
  </w:num>
  <w:num w:numId="33">
    <w:abstractNumId w:val="18"/>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6421"/>
    <w:rsid w:val="000029E3"/>
    <w:rsid w:val="000029E8"/>
    <w:rsid w:val="00004225"/>
    <w:rsid w:val="000066CA"/>
    <w:rsid w:val="00007264"/>
    <w:rsid w:val="000076A9"/>
    <w:rsid w:val="00014FAD"/>
    <w:rsid w:val="00015D2A"/>
    <w:rsid w:val="00016EB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1A34"/>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B9B"/>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6421"/>
    <w:rsid w:val="002B5511"/>
    <w:rsid w:val="002B7ACF"/>
    <w:rsid w:val="002E0643"/>
    <w:rsid w:val="002E392E"/>
    <w:rsid w:val="002E6BBC"/>
    <w:rsid w:val="002F1BA9"/>
    <w:rsid w:val="002F6E74"/>
    <w:rsid w:val="003106B3"/>
    <w:rsid w:val="0031385D"/>
    <w:rsid w:val="003171AB"/>
    <w:rsid w:val="003223B2"/>
    <w:rsid w:val="00322A67"/>
    <w:rsid w:val="00330E13"/>
    <w:rsid w:val="0033159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585A"/>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469"/>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B3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1271"/>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4A4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3E5B37"/>
  <w14:defaultImageDpi w14:val="300"/>
  <w15:docId w15:val="{766FA86D-7632-0B47-AAB9-0D38EB538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6421"/>
    <w:pPr>
      <w:spacing w:after="160" w:line="259" w:lineRule="auto"/>
    </w:pPr>
    <w:rPr>
      <w:rFonts w:ascii="Calibri" w:hAnsi="Calibri"/>
      <w:sz w:val="22"/>
    </w:rPr>
  </w:style>
  <w:style w:type="paragraph" w:styleId="Heading1">
    <w:name w:val="heading 1"/>
    <w:aliases w:val="Pocket,Heading 1 Char1,ALEX,Heading,Block Header,Argument,Subscript,Heading 1 Char Char,Block Name,Page Heading,Heading 1 Char Char Char Char,Header Char Char Char Char Char,Heading 1 Char Char Char Char Char Char,Header 1 Char,AHeading 1"/>
    <w:basedOn w:val="Normal"/>
    <w:next w:val="Normal"/>
    <w:link w:val="Heading1Char"/>
    <w:uiPriority w:val="9"/>
    <w:qFormat/>
    <w:rsid w:val="002A64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Char Char Char Char1 Char,Heading 2 Char1,Char2,Heading 2 Char Char1,Heading 2 Char Char Char,Heading 2 Char Char,Heading 2 Char Char Char1 Char,Heading 2 Char Char2 Char,Heading 2 Ch, Char Char Char Char1"/>
    <w:basedOn w:val="Normal"/>
    <w:next w:val="Normal"/>
    <w:link w:val="Heading2Char"/>
    <w:uiPriority w:val="9"/>
    <w:unhideWhenUsed/>
    <w:qFormat/>
    <w:rsid w:val="002A64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Heading 3 Char Char,Citation"/>
    <w:basedOn w:val="Normal"/>
    <w:next w:val="Normal"/>
    <w:link w:val="Heading3Char"/>
    <w:uiPriority w:val="9"/>
    <w:unhideWhenUsed/>
    <w:qFormat/>
    <w:rsid w:val="002A64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t"/>
    <w:basedOn w:val="Normal"/>
    <w:next w:val="Normal"/>
    <w:link w:val="Heading4Char"/>
    <w:uiPriority w:val="9"/>
    <w:unhideWhenUsed/>
    <w:qFormat/>
    <w:rsid w:val="002A642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qFormat/>
    <w:rsid w:val="002A6421"/>
    <w:pPr>
      <w:outlineLvl w:val="4"/>
    </w:pPr>
    <w:rPr>
      <w:szCs w:val="26"/>
    </w:rPr>
  </w:style>
  <w:style w:type="paragraph" w:styleId="Heading6">
    <w:name w:val="heading 6"/>
    <w:basedOn w:val="Normal"/>
    <w:next w:val="Normal"/>
    <w:link w:val="Heading6Char"/>
    <w:uiPriority w:val="9"/>
    <w:qFormat/>
    <w:rsid w:val="002A6421"/>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2A6421"/>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2A6421"/>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2A6421"/>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A64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6421"/>
  </w:style>
  <w:style w:type="character" w:customStyle="1" w:styleId="Heading1Char">
    <w:name w:val="Heading 1 Char"/>
    <w:aliases w:val="Pocket Char,Heading 1 Char1 Char,ALEX Char,Heading Char,Block Header Char,Argument Char,Subscript Char,Heading 1 Char Char Char,Block Name Char,Page Heading Char,Heading 1 Char Char Char Char Char,Header Char Char Char Char Char Char"/>
    <w:basedOn w:val="DefaultParagraphFont"/>
    <w:link w:val="Heading1"/>
    <w:uiPriority w:val="9"/>
    <w:rsid w:val="002A6421"/>
    <w:rPr>
      <w:rFonts w:ascii="Calibri" w:eastAsiaTheme="majorEastAsia" w:hAnsi="Calibri" w:cstheme="majorBidi"/>
      <w:b/>
      <w:bCs/>
      <w:sz w:val="52"/>
      <w:szCs w:val="32"/>
    </w:rPr>
  </w:style>
  <w:style w:type="character" w:customStyle="1" w:styleId="Heading2Char">
    <w:name w:val="Heading 2 Char"/>
    <w:aliases w:val="Hat Char,Heading 21 Char,Char Char Char Char1 Char1,Char Char Char Char1 Char Char,Heading 2 Char1 Char,Char2 Char,Heading 2 Char Char1 Char,Heading 2 Char Char Char Char1,Heading 2 Char Char Char1,Heading 2 Char Char Char1 Char Char"/>
    <w:basedOn w:val="DefaultParagraphFont"/>
    <w:link w:val="Heading2"/>
    <w:uiPriority w:val="9"/>
    <w:rsid w:val="002A6421"/>
    <w:rPr>
      <w:rFonts w:ascii="Calibri" w:eastAsiaTheme="majorEastAsia" w:hAnsi="Calibri" w:cstheme="majorBidi"/>
      <w:b/>
      <w:bCs/>
      <w:sz w:val="44"/>
      <w:szCs w:val="44"/>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9"/>
    <w:rsid w:val="002A642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9"/>
    <w:rsid w:val="002A64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6421"/>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Bo"/>
    <w:basedOn w:val="DefaultParagraphFont"/>
    <w:uiPriority w:val="1"/>
    <w:qFormat/>
    <w:rsid w:val="002A642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2A6421"/>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A6421"/>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C,T"/>
    <w:basedOn w:val="DefaultParagraphFont"/>
    <w:link w:val="Card"/>
    <w:uiPriority w:val="99"/>
    <w:unhideWhenUsed/>
    <w:rsid w:val="002A6421"/>
    <w:rPr>
      <w:color w:val="auto"/>
      <w:u w:val="none"/>
    </w:rPr>
  </w:style>
  <w:style w:type="paragraph" w:styleId="DocumentMap">
    <w:name w:val="Document Map"/>
    <w:basedOn w:val="Normal"/>
    <w:link w:val="DocumentMapChar"/>
    <w:uiPriority w:val="99"/>
    <w:unhideWhenUsed/>
    <w:rsid w:val="002A64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A6421"/>
    <w:rPr>
      <w:rFonts w:ascii="Lucida Grande" w:hAnsi="Lucida Grande" w:cs="Lucida Grande"/>
    </w:rPr>
  </w:style>
  <w:style w:type="character" w:customStyle="1" w:styleId="Heading5Char">
    <w:name w:val="Heading 5 Char"/>
    <w:basedOn w:val="DefaultParagraphFont"/>
    <w:link w:val="Heading5"/>
    <w:uiPriority w:val="99"/>
    <w:rsid w:val="002A6421"/>
    <w:rPr>
      <w:rFonts w:ascii="Calibri" w:hAnsi="Calibri"/>
      <w:sz w:val="22"/>
      <w:szCs w:val="26"/>
    </w:rPr>
  </w:style>
  <w:style w:type="character" w:customStyle="1" w:styleId="Heading6Char">
    <w:name w:val="Heading 6 Char"/>
    <w:basedOn w:val="DefaultParagraphFont"/>
    <w:link w:val="Heading6"/>
    <w:uiPriority w:val="9"/>
    <w:rsid w:val="002A6421"/>
    <w:rPr>
      <w:rFonts w:ascii="Cambria" w:eastAsia="Times New Roman" w:hAnsi="Cambria"/>
      <w:b/>
      <w:bCs/>
      <w:i/>
      <w:iCs/>
      <w:sz w:val="20"/>
      <w:lang w:bidi="en-US"/>
    </w:rPr>
  </w:style>
  <w:style w:type="character" w:customStyle="1" w:styleId="Heading7Char">
    <w:name w:val="Heading 7 Char"/>
    <w:basedOn w:val="DefaultParagraphFont"/>
    <w:link w:val="Heading7"/>
    <w:rsid w:val="002A6421"/>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2A6421"/>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2A6421"/>
    <w:rPr>
      <w:rFonts w:ascii="Cambria" w:eastAsia="Times New Roman" w:hAnsi="Cambria"/>
      <w:i/>
      <w:iCs/>
      <w:sz w:val="18"/>
      <w:szCs w:val="18"/>
      <w:lang w:bidi="en-US"/>
    </w:rPr>
  </w:style>
  <w:style w:type="paragraph" w:customStyle="1" w:styleId="textbold">
    <w:name w:val="text bold"/>
    <w:basedOn w:val="Normal"/>
    <w:link w:val="Emphasis"/>
    <w:uiPriority w:val="20"/>
    <w:qFormat/>
    <w:rsid w:val="002A6421"/>
    <w:pPr>
      <w:ind w:left="720"/>
      <w:jc w:val="both"/>
    </w:pPr>
    <w:rPr>
      <w:b/>
      <w:iCs/>
      <w:u w:val="single"/>
    </w:rPr>
  </w:style>
  <w:style w:type="paragraph" w:customStyle="1" w:styleId="Card">
    <w:name w:val="Card"/>
    <w:aliases w:val="No Spacing2,Medium Grid 21,No Spacing31,No Spacing22,No Spacing3,Dont use,No Spacing41,Read stuff,Tags,No Spacing111111,Tag and Cite,No Spacing1111,Very Small Text,card,Debate Text"/>
    <w:basedOn w:val="Heading1"/>
    <w:link w:val="Hyperlink"/>
    <w:autoRedefine/>
    <w:uiPriority w:val="99"/>
    <w:qFormat/>
    <w:rsid w:val="002A642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A642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2A6421"/>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2A6421"/>
  </w:style>
  <w:style w:type="character" w:customStyle="1" w:styleId="m86561310344189514gmail-styleunderline">
    <w:name w:val="m_86561310344189514gmail-styleunderline"/>
    <w:basedOn w:val="DefaultParagraphFont"/>
    <w:rsid w:val="002A6421"/>
  </w:style>
  <w:style w:type="character" w:customStyle="1" w:styleId="StyleBold">
    <w:name w:val="Style Bold"/>
    <w:basedOn w:val="DefaultParagraphFont"/>
    <w:uiPriority w:val="9"/>
    <w:semiHidden/>
    <w:qFormat/>
    <w:rsid w:val="002A6421"/>
    <w:rPr>
      <w:b/>
      <w:bCs/>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2A6421"/>
    <w:pPr>
      <w:tabs>
        <w:tab w:val="center" w:pos="4680"/>
        <w:tab w:val="right" w:pos="9360"/>
      </w:tabs>
    </w:p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2A6421"/>
    <w:rPr>
      <w:rFonts w:ascii="Calibri" w:hAnsi="Calibri"/>
      <w:sz w:val="22"/>
    </w:rPr>
  </w:style>
  <w:style w:type="paragraph" w:styleId="Footer">
    <w:name w:val="footer"/>
    <w:basedOn w:val="Normal"/>
    <w:link w:val="FooterChar"/>
    <w:uiPriority w:val="99"/>
    <w:rsid w:val="002A6421"/>
    <w:pPr>
      <w:tabs>
        <w:tab w:val="center" w:pos="4680"/>
        <w:tab w:val="right" w:pos="9360"/>
      </w:tabs>
    </w:pPr>
  </w:style>
  <w:style w:type="character" w:customStyle="1" w:styleId="FooterChar">
    <w:name w:val="Footer Char"/>
    <w:basedOn w:val="DefaultParagraphFont"/>
    <w:link w:val="Footer"/>
    <w:uiPriority w:val="99"/>
    <w:rsid w:val="002A6421"/>
    <w:rPr>
      <w:rFonts w:ascii="Calibri" w:hAnsi="Calibri"/>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2A6421"/>
  </w:style>
  <w:style w:type="character" w:styleId="PageNumber">
    <w:name w:val="page number"/>
    <w:aliases w:val="card ununderlined"/>
    <w:basedOn w:val="DefaultParagraphFont"/>
    <w:uiPriority w:val="99"/>
    <w:rsid w:val="002A6421"/>
  </w:style>
  <w:style w:type="character" w:customStyle="1" w:styleId="DocumentMapChar1">
    <w:name w:val="Document Map Char1"/>
    <w:basedOn w:val="DefaultParagraphFont"/>
    <w:uiPriority w:val="99"/>
    <w:rsid w:val="002A6421"/>
    <w:rPr>
      <w:rFonts w:ascii="Times New Roman" w:eastAsia="Times New Roman" w:hAnsi="Times New Roman" w:cs="Times New Roman"/>
      <w:szCs w:val="18"/>
      <w:shd w:val="clear" w:color="auto" w:fill="C6D5EC"/>
      <w:lang w:bidi="en-US"/>
    </w:rPr>
  </w:style>
  <w:style w:type="paragraph" w:customStyle="1" w:styleId="SmallText">
    <w:name w:val="Small Text"/>
    <w:basedOn w:val="Heading2"/>
    <w:rsid w:val="002A6421"/>
    <w:pPr>
      <w:keepLines w:val="0"/>
      <w:pageBreakBefore w:val="0"/>
      <w:spacing w:before="0"/>
      <w:jc w:val="left"/>
    </w:pPr>
    <w:rPr>
      <w:rFonts w:eastAsia="Times New Roman" w:cs="Times New Roman"/>
      <w:b w:val="0"/>
      <w:bCs w:val="0"/>
      <w:sz w:val="16"/>
      <w:szCs w:val="20"/>
      <w:u w:val="none"/>
    </w:rPr>
  </w:style>
  <w:style w:type="paragraph" w:customStyle="1" w:styleId="Underlining">
    <w:name w:val="Underlining"/>
    <w:next w:val="Normal"/>
    <w:qFormat/>
    <w:rsid w:val="002A6421"/>
    <w:rPr>
      <w:rFonts w:ascii="Times New Roman" w:eastAsia="Times New Roman" w:hAnsi="Times New Roman" w:cs="Times New Roman"/>
      <w:sz w:val="20"/>
      <w:u w:val="single"/>
    </w:rPr>
  </w:style>
  <w:style w:type="character" w:customStyle="1" w:styleId="UnderliningChar">
    <w:name w:val="Underlining Char"/>
    <w:basedOn w:val="DefaultParagraphFont"/>
    <w:rsid w:val="002A6421"/>
    <w:rPr>
      <w:szCs w:val="24"/>
      <w:u w:val="single"/>
      <w:lang w:val="en-US" w:eastAsia="en-US" w:bidi="ar-SA"/>
    </w:rPr>
  </w:style>
  <w:style w:type="character" w:customStyle="1" w:styleId="CardTextChar">
    <w:name w:val="Card Text Char"/>
    <w:basedOn w:val="DefaultParagraphFont"/>
    <w:rsid w:val="002A6421"/>
    <w:rPr>
      <w:sz w:val="12"/>
      <w:szCs w:val="24"/>
      <w:lang w:val="en-US" w:eastAsia="en-US" w:bidi="ar-SA"/>
    </w:rPr>
  </w:style>
  <w:style w:type="character" w:customStyle="1" w:styleId="MicrotextChar">
    <w:name w:val="Microtext Char"/>
    <w:basedOn w:val="DefaultParagraphFont"/>
    <w:link w:val="Microtext"/>
    <w:rsid w:val="002A6421"/>
    <w:rPr>
      <w:sz w:val="12"/>
    </w:rPr>
  </w:style>
  <w:style w:type="paragraph" w:customStyle="1" w:styleId="Style1">
    <w:name w:val="Style1"/>
    <w:basedOn w:val="Normal"/>
    <w:rsid w:val="002A6421"/>
    <w:rPr>
      <w:sz w:val="16"/>
      <w:szCs w:val="20"/>
    </w:rPr>
  </w:style>
  <w:style w:type="paragraph" w:styleId="TOC1">
    <w:name w:val="toc 1"/>
    <w:aliases w:val="good index,Index Basic"/>
    <w:basedOn w:val="Normal"/>
    <w:next w:val="Normal"/>
    <w:autoRedefine/>
    <w:uiPriority w:val="39"/>
    <w:qFormat/>
    <w:rsid w:val="002A6421"/>
  </w:style>
  <w:style w:type="character" w:customStyle="1" w:styleId="UnderlineChar1">
    <w:name w:val="Underline Char1"/>
    <w:basedOn w:val="DefaultParagraphFont"/>
    <w:rsid w:val="002A6421"/>
    <w:rPr>
      <w:rFonts w:ascii="Garamond" w:hAnsi="Garamond"/>
      <w:sz w:val="22"/>
      <w:szCs w:val="18"/>
      <w:u w:val="single"/>
      <w:lang w:val="en-US" w:eastAsia="en-US" w:bidi="ar-SA"/>
    </w:rPr>
  </w:style>
  <w:style w:type="paragraph" w:styleId="ListParagraph">
    <w:name w:val="List Paragraph"/>
    <w:aliases w:val="6 font"/>
    <w:basedOn w:val="Normal"/>
    <w:uiPriority w:val="99"/>
    <w:unhideWhenUsed/>
    <w:qFormat/>
    <w:rsid w:val="002A6421"/>
    <w:pPr>
      <w:ind w:left="720"/>
      <w:contextualSpacing/>
    </w:pPr>
  </w:style>
  <w:style w:type="character" w:styleId="UnresolvedMention">
    <w:name w:val="Unresolved Mention"/>
    <w:basedOn w:val="DefaultParagraphFont"/>
    <w:uiPriority w:val="99"/>
    <w:unhideWhenUsed/>
    <w:rsid w:val="002A6421"/>
    <w:rPr>
      <w:color w:val="605E5C"/>
      <w:shd w:val="clear" w:color="auto" w:fill="E1DFDD"/>
    </w:rPr>
  </w:style>
  <w:style w:type="paragraph" w:styleId="NoSpacing">
    <w:name w:val="No Spacing"/>
    <w:aliases w:val="Card Format,ClearFormatting,DDI Tag,Tag Title,CD - Cite,No Spacing6,No Spacing7,No Spacing8,Dont u,No Spacing311,No Spacing51,ca,Note Level 2,Note Level 21,Clear,No Spacing11211,No Spacing1111111"/>
    <w:basedOn w:val="Heading1"/>
    <w:autoRedefine/>
    <w:uiPriority w:val="99"/>
    <w:qFormat/>
    <w:rsid w:val="002A642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BalloonText">
    <w:name w:val="Balloon Text"/>
    <w:basedOn w:val="Normal"/>
    <w:link w:val="BalloonTextChar"/>
    <w:uiPriority w:val="99"/>
    <w:unhideWhenUsed/>
    <w:qFormat/>
    <w:rsid w:val="002A642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2A6421"/>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A6421"/>
    <w:rPr>
      <w:sz w:val="22"/>
      <w:u w:val="single"/>
    </w:rPr>
  </w:style>
  <w:style w:type="paragraph" w:customStyle="1" w:styleId="Analytic">
    <w:name w:val="Analytic"/>
    <w:basedOn w:val="Heading4"/>
    <w:link w:val="AnalyticChar"/>
    <w:uiPriority w:val="4"/>
    <w:qFormat/>
    <w:rsid w:val="002A6421"/>
    <w:pPr>
      <w:outlineLvl w:val="9"/>
    </w:pPr>
  </w:style>
  <w:style w:type="character" w:customStyle="1" w:styleId="AnalyticChar">
    <w:name w:val="Analytic Char"/>
    <w:basedOn w:val="DefaultParagraphFont"/>
    <w:link w:val="Analytic"/>
    <w:uiPriority w:val="4"/>
    <w:rsid w:val="002A6421"/>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2A6421"/>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2A6421"/>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2A6421"/>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2A6421"/>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2A6421"/>
    <w:rPr>
      <w:rFonts w:ascii="Calibri" w:hAnsi="Calibri"/>
      <w:b/>
      <w:sz w:val="26"/>
    </w:rPr>
  </w:style>
  <w:style w:type="character" w:customStyle="1" w:styleId="Heading4Char3">
    <w:name w:val="Heading 4 Char3"/>
    <w:aliases w:val="Tag Char3,heading 2 Char3,Heading 2 Char2 Char Char1,Heading 2 Char1 Char Char Char1,ta Char"/>
    <w:rsid w:val="002A6421"/>
    <w:rPr>
      <w:rFonts w:ascii="Calibri" w:hAnsi="Calibri"/>
      <w:b/>
      <w:sz w:val="26"/>
    </w:rPr>
  </w:style>
  <w:style w:type="character" w:customStyle="1" w:styleId="UnderlineBold">
    <w:name w:val="Underline + Bold"/>
    <w:uiPriority w:val="1"/>
    <w:qFormat/>
    <w:rsid w:val="002A6421"/>
    <w:rPr>
      <w:rFonts w:ascii="Georgia" w:hAnsi="Georgia"/>
      <w:b w:val="0"/>
      <w:bCs w:val="0"/>
      <w:sz w:val="22"/>
      <w:u w:val="single"/>
    </w:rPr>
  </w:style>
  <w:style w:type="paragraph" w:customStyle="1" w:styleId="underlined">
    <w:name w:val="underlined"/>
    <w:next w:val="Normal"/>
    <w:link w:val="underlinedChar"/>
    <w:autoRedefine/>
    <w:qFormat/>
    <w:rsid w:val="002A6421"/>
    <w:pPr>
      <w:contextualSpacing/>
    </w:pPr>
    <w:rPr>
      <w:rFonts w:ascii="Times New Roman" w:eastAsia="Malgun Gothic" w:hAnsi="Times New Roman" w:cs="Times New Roman"/>
      <w:u w:val="single"/>
    </w:rPr>
  </w:style>
  <w:style w:type="character" w:customStyle="1" w:styleId="underlinedChar">
    <w:name w:val="underlined Char"/>
    <w:link w:val="underlined"/>
    <w:rsid w:val="002A6421"/>
    <w:rPr>
      <w:rFonts w:ascii="Times New Roman" w:eastAsia="Malgun Gothic" w:hAnsi="Times New Roman" w:cs="Times New Roman"/>
      <w:u w:val="single"/>
    </w:rPr>
  </w:style>
  <w:style w:type="paragraph" w:customStyle="1" w:styleId="Style4">
    <w:name w:val="Style4"/>
    <w:basedOn w:val="Normal"/>
    <w:link w:val="Style4Char"/>
    <w:qFormat/>
    <w:rsid w:val="002A6421"/>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2A6421"/>
    <w:rPr>
      <w:rFonts w:ascii="Times New Roman" w:eastAsia="Calibri" w:hAnsi="Times New Roman"/>
      <w:u w:val="single"/>
      <w:lang w:val="x-none"/>
    </w:rPr>
  </w:style>
  <w:style w:type="paragraph" w:customStyle="1" w:styleId="Analytics">
    <w:name w:val="Analytics"/>
    <w:basedOn w:val="Heading4"/>
    <w:link w:val="AnalyticsChar"/>
    <w:uiPriority w:val="99"/>
    <w:qFormat/>
    <w:rsid w:val="002A6421"/>
    <w:rPr>
      <w:bCs w:val="0"/>
      <w:szCs w:val="22"/>
    </w:rPr>
  </w:style>
  <w:style w:type="character" w:customStyle="1" w:styleId="AnalyticsChar">
    <w:name w:val="Analytics Char"/>
    <w:basedOn w:val="DefaultParagraphFont"/>
    <w:link w:val="Analytics"/>
    <w:uiPriority w:val="99"/>
    <w:rsid w:val="002A6421"/>
    <w:rPr>
      <w:rFonts w:ascii="Calibri" w:eastAsiaTheme="majorEastAsia" w:hAnsi="Calibri" w:cstheme="majorBidi"/>
      <w:b/>
      <w:sz w:val="26"/>
      <w:szCs w:val="22"/>
    </w:rPr>
  </w:style>
  <w:style w:type="numbering" w:customStyle="1" w:styleId="NoList1">
    <w:name w:val="No List1"/>
    <w:next w:val="NoList"/>
    <w:uiPriority w:val="99"/>
    <w:semiHidden/>
    <w:unhideWhenUsed/>
    <w:rsid w:val="002A6421"/>
  </w:style>
  <w:style w:type="character" w:customStyle="1" w:styleId="underline">
    <w:name w:val="underline"/>
    <w:basedOn w:val="DefaultParagraphFont"/>
    <w:qFormat/>
    <w:locked/>
    <w:rsid w:val="002A6421"/>
    <w:rPr>
      <w:rFonts w:ascii="Times New Roman" w:hAnsi="Times New Roman" w:cs="Times New Roman" w:hint="default"/>
      <w:u w:val="single"/>
    </w:rPr>
  </w:style>
  <w:style w:type="character" w:customStyle="1" w:styleId="Style11ptUnderline">
    <w:name w:val="Style 11 pt Underline"/>
    <w:basedOn w:val="DefaultParagraphFont"/>
    <w:qFormat/>
    <w:rsid w:val="002A6421"/>
    <w:rPr>
      <w:sz w:val="20"/>
      <w:u w:val="single"/>
    </w:rPr>
  </w:style>
  <w:style w:type="character" w:customStyle="1" w:styleId="Style11pt">
    <w:name w:val="Style 11 pt"/>
    <w:basedOn w:val="DefaultParagraphFont"/>
    <w:qFormat/>
    <w:rsid w:val="002A6421"/>
    <w:rPr>
      <w:sz w:val="20"/>
    </w:rPr>
  </w:style>
  <w:style w:type="character" w:customStyle="1" w:styleId="Style1Char1">
    <w:name w:val="Style1 Char1"/>
    <w:basedOn w:val="DefaultParagraphFont"/>
    <w:qFormat/>
    <w:rsid w:val="002A6421"/>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2A6421"/>
    <w:rPr>
      <w:sz w:val="18"/>
      <w:szCs w:val="18"/>
    </w:rPr>
  </w:style>
  <w:style w:type="paragraph" w:styleId="CommentText">
    <w:name w:val="annotation text"/>
    <w:basedOn w:val="Normal"/>
    <w:link w:val="CommentTextChar"/>
    <w:uiPriority w:val="99"/>
    <w:unhideWhenUsed/>
    <w:rsid w:val="002A6421"/>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2A6421"/>
    <w:rPr>
      <w:rFonts w:ascii="Times New Roman" w:hAnsi="Times New Roman"/>
    </w:rPr>
  </w:style>
  <w:style w:type="paragraph" w:styleId="CommentSubject">
    <w:name w:val="annotation subject"/>
    <w:basedOn w:val="CommentText"/>
    <w:next w:val="CommentText"/>
    <w:link w:val="CommentSubjectChar"/>
    <w:uiPriority w:val="99"/>
    <w:unhideWhenUsed/>
    <w:rsid w:val="002A6421"/>
    <w:rPr>
      <w:b/>
      <w:bCs/>
      <w:sz w:val="20"/>
      <w:szCs w:val="20"/>
    </w:rPr>
  </w:style>
  <w:style w:type="character" w:customStyle="1" w:styleId="CommentSubjectChar">
    <w:name w:val="Comment Subject Char"/>
    <w:basedOn w:val="CommentTextChar"/>
    <w:link w:val="CommentSubject"/>
    <w:uiPriority w:val="99"/>
    <w:rsid w:val="002A6421"/>
    <w:rPr>
      <w:rFonts w:ascii="Times New Roman" w:hAnsi="Times New Roman"/>
      <w:b/>
      <w:bCs/>
      <w:sz w:val="20"/>
      <w:szCs w:val="20"/>
    </w:rPr>
  </w:style>
  <w:style w:type="character" w:customStyle="1" w:styleId="cardChar">
    <w:name w:val="card Char"/>
    <w:aliases w:val="Bold Cite Char Char,Speed Cite Char"/>
    <w:qFormat/>
    <w:rsid w:val="002A6421"/>
    <w:rPr>
      <w:rFonts w:ascii="Times New Roman" w:eastAsiaTheme="minorEastAsia" w:hAnsi="Times New Roman"/>
      <w:sz w:val="16"/>
      <w:szCs w:val="24"/>
    </w:rPr>
  </w:style>
  <w:style w:type="character" w:customStyle="1" w:styleId="StyleDate">
    <w:name w:val="Style Date"/>
    <w:aliases w:val="Author"/>
    <w:uiPriority w:val="1"/>
    <w:qFormat/>
    <w:rsid w:val="002A6421"/>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2A6421"/>
    <w:rPr>
      <w:b/>
      <w:bCs/>
    </w:rPr>
  </w:style>
  <w:style w:type="character" w:customStyle="1" w:styleId="apple-converted-space">
    <w:name w:val="apple-converted-space"/>
    <w:basedOn w:val="DefaultParagraphFont"/>
    <w:qFormat/>
    <w:rsid w:val="002A6421"/>
  </w:style>
  <w:style w:type="character" w:customStyle="1" w:styleId="st">
    <w:name w:val="st"/>
    <w:rsid w:val="002A6421"/>
  </w:style>
  <w:style w:type="character" w:customStyle="1" w:styleId="CharChar11">
    <w:name w:val="Char Char11"/>
    <w:rsid w:val="002A6421"/>
    <w:rPr>
      <w:rFonts w:cs="Arial"/>
      <w:bCs/>
      <w:szCs w:val="26"/>
      <w:u w:val="single"/>
      <w:lang w:val="en-US" w:eastAsia="en-US" w:bidi="ar-SA"/>
    </w:rPr>
  </w:style>
  <w:style w:type="character" w:customStyle="1" w:styleId="DebateHighlighted">
    <w:name w:val="Debate Highlighted"/>
    <w:basedOn w:val="DefaultParagraphFont"/>
    <w:qFormat/>
    <w:rsid w:val="002A6421"/>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0"/>
    <w:qFormat/>
    <w:rsid w:val="002A6421"/>
    <w:rPr>
      <w:rFonts w:ascii="Times New Roman" w:eastAsia="MS Mincho" w:hAnsi="Times New Roman" w:cs="Times New Roman"/>
      <w:sz w:val="16"/>
    </w:rPr>
  </w:style>
  <w:style w:type="character" w:customStyle="1" w:styleId="Highlightedunderline">
    <w:name w:val="Highlighted underline"/>
    <w:qFormat/>
    <w:rsid w:val="002A6421"/>
    <w:rPr>
      <w:rFonts w:ascii="Times New Roman" w:hAnsi="Times New Roman"/>
      <w:sz w:val="20"/>
      <w:shd w:val="clear" w:color="auto" w:fill="C0C0C0"/>
    </w:rPr>
  </w:style>
  <w:style w:type="paragraph" w:customStyle="1" w:styleId="CITE">
    <w:name w:val="CITE"/>
    <w:basedOn w:val="Normal"/>
    <w:next w:val="Normal"/>
    <w:link w:val="CITEChar"/>
    <w:qFormat/>
    <w:rsid w:val="002A6421"/>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2A6421"/>
    <w:rPr>
      <w:rFonts w:ascii="Liberation Sans" w:hAnsi="Liberation Sans" w:cs="Georgia"/>
      <w:sz w:val="20"/>
      <w:szCs w:val="20"/>
      <w:u w:val="single"/>
    </w:rPr>
  </w:style>
  <w:style w:type="paragraph" w:customStyle="1" w:styleId="cardtext">
    <w:name w:val="card text"/>
    <w:basedOn w:val="Normal"/>
    <w:link w:val="cardtextChar0"/>
    <w:qFormat/>
    <w:rsid w:val="002A6421"/>
    <w:pPr>
      <w:widowControl w:val="0"/>
      <w:ind w:left="288" w:right="288"/>
    </w:pPr>
    <w:rPr>
      <w:rFonts w:ascii="Georgia" w:eastAsia="Calibri" w:hAnsi="Georgia"/>
      <w:sz w:val="24"/>
    </w:rPr>
  </w:style>
  <w:style w:type="character" w:customStyle="1" w:styleId="cardtextChar0">
    <w:name w:val="card text Char"/>
    <w:basedOn w:val="DefaultParagraphFont"/>
    <w:link w:val="cardtext"/>
    <w:rsid w:val="002A6421"/>
    <w:rPr>
      <w:rFonts w:ascii="Georgia" w:eastAsia="Calibri" w:hAnsi="Georgia"/>
    </w:rPr>
  </w:style>
  <w:style w:type="character" w:customStyle="1" w:styleId="UnderlineBold0">
    <w:name w:val="Underline Bold"/>
    <w:basedOn w:val="DefaultParagraphFont"/>
    <w:qFormat/>
    <w:rsid w:val="002A6421"/>
    <w:rPr>
      <w:b/>
      <w:sz w:val="20"/>
      <w:u w:val="single"/>
    </w:rPr>
  </w:style>
  <w:style w:type="paragraph" w:styleId="BodyText">
    <w:name w:val="Body Text"/>
    <w:basedOn w:val="Normal"/>
    <w:link w:val="BodyTextChar"/>
    <w:unhideWhenUsed/>
    <w:qFormat/>
    <w:rsid w:val="002A6421"/>
    <w:pPr>
      <w:spacing w:after="120"/>
    </w:pPr>
  </w:style>
  <w:style w:type="character" w:customStyle="1" w:styleId="BodyTextChar">
    <w:name w:val="Body Text Char"/>
    <w:basedOn w:val="DefaultParagraphFont"/>
    <w:link w:val="BodyText"/>
    <w:qFormat/>
    <w:rsid w:val="002A6421"/>
    <w:rPr>
      <w:rFonts w:ascii="Calibri" w:hAnsi="Calibri"/>
      <w:sz w:val="22"/>
    </w:rPr>
  </w:style>
  <w:style w:type="character" w:customStyle="1" w:styleId="titlechar0">
    <w:name w:val="titlechar"/>
    <w:basedOn w:val="DefaultParagraphFont"/>
    <w:rsid w:val="002A6421"/>
  </w:style>
  <w:style w:type="paragraph" w:customStyle="1" w:styleId="tiny">
    <w:name w:val="tiny"/>
    <w:next w:val="Normal"/>
    <w:link w:val="tinyChar"/>
    <w:autoRedefine/>
    <w:qFormat/>
    <w:rsid w:val="002A6421"/>
    <w:pPr>
      <w:contextualSpacing/>
    </w:pPr>
    <w:rPr>
      <w:rFonts w:ascii="Times New Roman" w:eastAsia="Malgun Gothic" w:hAnsi="Times New Roman" w:cs="Times New Roman"/>
      <w:sz w:val="12"/>
    </w:rPr>
  </w:style>
  <w:style w:type="character" w:customStyle="1" w:styleId="tinyChar">
    <w:name w:val="tiny Char"/>
    <w:link w:val="tiny"/>
    <w:rsid w:val="002A6421"/>
    <w:rPr>
      <w:rFonts w:ascii="Times New Roman" w:eastAsia="Malgun Gothic" w:hAnsi="Times New Roman" w:cs="Times New Roman"/>
      <w:sz w:val="12"/>
    </w:rPr>
  </w:style>
  <w:style w:type="character" w:customStyle="1" w:styleId="CommentSubjectChar1">
    <w:name w:val="Comment Subject Char1"/>
    <w:basedOn w:val="CommentTextChar"/>
    <w:uiPriority w:val="99"/>
    <w:semiHidden/>
    <w:rsid w:val="002A6421"/>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2A6421"/>
    <w:rPr>
      <w:rFonts w:ascii="Lucida Grande" w:eastAsiaTheme="minorHAnsi" w:hAnsi="Lucida Grande" w:cs="Lucida Grande"/>
      <w:sz w:val="18"/>
      <w:szCs w:val="18"/>
    </w:rPr>
  </w:style>
  <w:style w:type="character" w:customStyle="1" w:styleId="Style1Char">
    <w:name w:val="Style1 Char"/>
    <w:basedOn w:val="DefaultParagraphFont"/>
    <w:qFormat/>
    <w:rsid w:val="002A6421"/>
    <w:rPr>
      <w:rFonts w:eastAsia="SimSun"/>
      <w:sz w:val="20"/>
      <w:szCs w:val="24"/>
      <w:u w:val="single"/>
      <w:lang w:val="en-US" w:eastAsia="zh-CN" w:bidi="ar-SA"/>
    </w:rPr>
  </w:style>
  <w:style w:type="paragraph" w:customStyle="1" w:styleId="Tag2">
    <w:name w:val="Tag2"/>
    <w:basedOn w:val="Normal"/>
    <w:autoRedefine/>
    <w:uiPriority w:val="99"/>
    <w:qFormat/>
    <w:rsid w:val="002A6421"/>
    <w:rPr>
      <w:rFonts w:eastAsia="Calibri" w:cs="Arial"/>
      <w:b/>
    </w:rPr>
  </w:style>
  <w:style w:type="character" w:customStyle="1" w:styleId="CommentTextChar1">
    <w:name w:val="Comment Text Char1"/>
    <w:basedOn w:val="DefaultParagraphFont"/>
    <w:uiPriority w:val="99"/>
    <w:rsid w:val="002A6421"/>
    <w:rPr>
      <w:rFonts w:ascii="Calibri" w:hAnsi="Calibri"/>
    </w:rPr>
  </w:style>
  <w:style w:type="character" w:customStyle="1" w:styleId="apple-style-span">
    <w:name w:val="apple-style-span"/>
    <w:basedOn w:val="DefaultParagraphFont"/>
    <w:qFormat/>
    <w:rsid w:val="002A6421"/>
  </w:style>
  <w:style w:type="character" w:customStyle="1" w:styleId="FootnoteTextChar">
    <w:name w:val="Footnote Text Char"/>
    <w:basedOn w:val="DefaultParagraphFont"/>
    <w:link w:val="FootnoteText"/>
    <w:rsid w:val="002A6421"/>
    <w:rPr>
      <w:rFonts w:ascii="Calibri" w:hAnsi="Calibri"/>
    </w:rPr>
  </w:style>
  <w:style w:type="paragraph" w:styleId="FootnoteText">
    <w:name w:val="footnote text"/>
    <w:basedOn w:val="Normal"/>
    <w:link w:val="FootnoteTextChar"/>
    <w:unhideWhenUsed/>
    <w:qFormat/>
    <w:rsid w:val="002A6421"/>
    <w:pPr>
      <w:spacing w:after="0" w:line="240" w:lineRule="auto"/>
    </w:pPr>
    <w:rPr>
      <w:sz w:val="24"/>
    </w:rPr>
  </w:style>
  <w:style w:type="character" w:customStyle="1" w:styleId="FootnoteTextChar1">
    <w:name w:val="Footnote Text Char1"/>
    <w:basedOn w:val="DefaultParagraphFont"/>
    <w:uiPriority w:val="99"/>
    <w:rsid w:val="002A6421"/>
    <w:rPr>
      <w:rFonts w:ascii="Calibri" w:hAnsi="Calibri"/>
      <w:sz w:val="20"/>
      <w:szCs w:val="20"/>
    </w:rPr>
  </w:style>
  <w:style w:type="paragraph" w:customStyle="1" w:styleId="p">
    <w:name w:val="p"/>
    <w:basedOn w:val="Normal"/>
    <w:rsid w:val="002A6421"/>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2A6421"/>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2A6421"/>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2A6421"/>
    <w:rPr>
      <w:vertAlign w:val="superscript"/>
    </w:rPr>
  </w:style>
  <w:style w:type="paragraph" w:customStyle="1" w:styleId="para">
    <w:name w:val="para"/>
    <w:basedOn w:val="Normal"/>
    <w:rsid w:val="002A6421"/>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2A6421"/>
    <w:pPr>
      <w:spacing w:before="100" w:beforeAutospacing="1" w:after="100" w:afterAutospacing="1" w:line="240" w:lineRule="auto"/>
    </w:pPr>
    <w:rPr>
      <w:rFonts w:cs="Times New Roman"/>
    </w:rPr>
  </w:style>
  <w:style w:type="character" w:customStyle="1" w:styleId="vm-hook">
    <w:name w:val="vm-hook"/>
    <w:basedOn w:val="DefaultParagraphFont"/>
    <w:rsid w:val="002A6421"/>
  </w:style>
  <w:style w:type="character" w:customStyle="1" w:styleId="dfm-title">
    <w:name w:val="dfm-title"/>
    <w:basedOn w:val="DefaultParagraphFont"/>
    <w:rsid w:val="002A6421"/>
  </w:style>
  <w:style w:type="paragraph" w:customStyle="1" w:styleId="evidencetext">
    <w:name w:val="evidence text"/>
    <w:basedOn w:val="Normal"/>
    <w:link w:val="evidencetextChar1"/>
    <w:qFormat/>
    <w:rsid w:val="002A6421"/>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2A6421"/>
    <w:rPr>
      <w:rFonts w:ascii="Arial" w:hAnsi="Arial" w:cs="Arial"/>
      <w:color w:val="000000"/>
      <w:sz w:val="22"/>
      <w:lang w:val="x-none" w:eastAsia="x-none"/>
    </w:rPr>
  </w:style>
  <w:style w:type="paragraph" w:customStyle="1" w:styleId="CardIndented">
    <w:name w:val="Card (Indented)"/>
    <w:basedOn w:val="Normal"/>
    <w:link w:val="CardIndentedChar"/>
    <w:qFormat/>
    <w:rsid w:val="002A6421"/>
    <w:pPr>
      <w:spacing w:after="0" w:line="240" w:lineRule="auto"/>
      <w:ind w:left="288"/>
    </w:pPr>
    <w:rPr>
      <w:rFonts w:ascii="Arial" w:hAnsi="Arial" w:cs="Arial"/>
    </w:rPr>
  </w:style>
  <w:style w:type="paragraph" w:customStyle="1" w:styleId="Emphasize">
    <w:name w:val="Emphasize"/>
    <w:basedOn w:val="Normal"/>
    <w:uiPriority w:val="7"/>
    <w:qFormat/>
    <w:rsid w:val="002A642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2A6421"/>
    <w:rPr>
      <w:rFonts w:asciiTheme="minorHAnsi" w:hAnsiTheme="minorHAnsi"/>
      <w:sz w:val="22"/>
    </w:rPr>
  </w:style>
  <w:style w:type="character" w:customStyle="1" w:styleId="UnresolvedMention1">
    <w:name w:val="Unresolved Mention1"/>
    <w:basedOn w:val="DefaultParagraphFont"/>
    <w:uiPriority w:val="99"/>
    <w:unhideWhenUsed/>
    <w:rsid w:val="002A6421"/>
    <w:rPr>
      <w:color w:val="808080"/>
      <w:shd w:val="clear" w:color="auto" w:fill="E6E6E6"/>
    </w:rPr>
  </w:style>
  <w:style w:type="character" w:customStyle="1" w:styleId="BodyTextChar1">
    <w:name w:val="Body Text Char1"/>
    <w:aliases w:val="Very Small Text Char1"/>
    <w:basedOn w:val="DefaultParagraphFont"/>
    <w:rsid w:val="002A6421"/>
    <w:rPr>
      <w:rFonts w:ascii="Times New Roman" w:hAnsi="Times New Roman"/>
      <w:sz w:val="24"/>
    </w:rPr>
  </w:style>
  <w:style w:type="character" w:customStyle="1" w:styleId="UnresolvedMention2">
    <w:name w:val="Unresolved Mention2"/>
    <w:basedOn w:val="DefaultParagraphFont"/>
    <w:uiPriority w:val="99"/>
    <w:unhideWhenUsed/>
    <w:rsid w:val="002A6421"/>
    <w:rPr>
      <w:color w:val="808080"/>
      <w:shd w:val="clear" w:color="auto" w:fill="E6E6E6"/>
    </w:rPr>
  </w:style>
  <w:style w:type="character" w:customStyle="1" w:styleId="Author-Date">
    <w:name w:val="Author-Date"/>
    <w:qFormat/>
    <w:rsid w:val="002A6421"/>
    <w:rPr>
      <w:b/>
      <w:sz w:val="24"/>
    </w:rPr>
  </w:style>
  <w:style w:type="character" w:customStyle="1" w:styleId="ListLabel12">
    <w:name w:val="ListLabel 12"/>
    <w:qFormat/>
    <w:rsid w:val="002A6421"/>
    <w:rPr>
      <w:strike w:val="0"/>
      <w:dstrike w:val="0"/>
      <w:color w:val="000000"/>
      <w:spacing w:val="0"/>
      <w:w w:val="100"/>
      <w:sz w:val="16"/>
      <w:lang w:val="en-US"/>
    </w:rPr>
  </w:style>
  <w:style w:type="character" w:customStyle="1" w:styleId="ListLabel11">
    <w:name w:val="ListLabel 11"/>
    <w:qFormat/>
    <w:rsid w:val="002A6421"/>
    <w:rPr>
      <w:strike w:val="0"/>
      <w:dstrike w:val="0"/>
      <w:color w:val="000000"/>
      <w:spacing w:val="70"/>
      <w:w w:val="100"/>
      <w:sz w:val="16"/>
      <w:lang w:val="en-US"/>
    </w:rPr>
  </w:style>
  <w:style w:type="character" w:customStyle="1" w:styleId="ListLabel10">
    <w:name w:val="ListLabel 10"/>
    <w:qFormat/>
    <w:rsid w:val="002A6421"/>
    <w:rPr>
      <w:strike w:val="0"/>
      <w:dstrike w:val="0"/>
      <w:color w:val="000000"/>
      <w:spacing w:val="0"/>
      <w:w w:val="100"/>
      <w:sz w:val="18"/>
      <w:lang w:val="en-US"/>
    </w:rPr>
  </w:style>
  <w:style w:type="character" w:customStyle="1" w:styleId="ListLabel9">
    <w:name w:val="ListLabel 9"/>
    <w:qFormat/>
    <w:rsid w:val="002A6421"/>
    <w:rPr>
      <w:strike w:val="0"/>
      <w:dstrike w:val="0"/>
      <w:color w:val="000000"/>
      <w:spacing w:val="0"/>
      <w:w w:val="100"/>
      <w:sz w:val="21"/>
      <w:lang w:val="en-US"/>
    </w:rPr>
  </w:style>
  <w:style w:type="character" w:customStyle="1" w:styleId="ListLabel8">
    <w:name w:val="ListLabel 8"/>
    <w:qFormat/>
    <w:rsid w:val="002A6421"/>
    <w:rPr>
      <w:strike w:val="0"/>
      <w:dstrike w:val="0"/>
      <w:color w:val="000000"/>
      <w:spacing w:val="0"/>
      <w:w w:val="100"/>
      <w:sz w:val="20"/>
      <w:lang w:val="en-US"/>
    </w:rPr>
  </w:style>
  <w:style w:type="character" w:customStyle="1" w:styleId="ListLabel7">
    <w:name w:val="ListLabel 7"/>
    <w:qFormat/>
    <w:rsid w:val="002A6421"/>
    <w:rPr>
      <w:strike w:val="0"/>
      <w:dstrike w:val="0"/>
      <w:color w:val="000000"/>
      <w:spacing w:val="0"/>
      <w:w w:val="100"/>
      <w:sz w:val="20"/>
      <w:lang w:val="en-US"/>
    </w:rPr>
  </w:style>
  <w:style w:type="character" w:customStyle="1" w:styleId="ListLabel6">
    <w:name w:val="ListLabel 6"/>
    <w:qFormat/>
    <w:rsid w:val="002A6421"/>
    <w:rPr>
      <w:i/>
      <w:strike w:val="0"/>
      <w:dstrike w:val="0"/>
      <w:color w:val="000000"/>
      <w:spacing w:val="0"/>
      <w:w w:val="100"/>
      <w:sz w:val="20"/>
      <w:lang w:val="en-US"/>
    </w:rPr>
  </w:style>
  <w:style w:type="character" w:customStyle="1" w:styleId="ListLabel5">
    <w:name w:val="ListLabel 5"/>
    <w:qFormat/>
    <w:rsid w:val="002A6421"/>
    <w:rPr>
      <w:strike w:val="0"/>
      <w:dstrike w:val="0"/>
      <w:color w:val="000000"/>
      <w:spacing w:val="0"/>
      <w:w w:val="100"/>
      <w:sz w:val="20"/>
      <w:lang w:val="en-US"/>
    </w:rPr>
  </w:style>
  <w:style w:type="character" w:customStyle="1" w:styleId="ListLabel4">
    <w:name w:val="ListLabel 4"/>
    <w:qFormat/>
    <w:rsid w:val="002A6421"/>
    <w:rPr>
      <w:strike w:val="0"/>
      <w:dstrike w:val="0"/>
      <w:color w:val="000000"/>
      <w:spacing w:val="0"/>
      <w:w w:val="100"/>
      <w:sz w:val="19"/>
      <w:lang w:val="en-US"/>
    </w:rPr>
  </w:style>
  <w:style w:type="character" w:customStyle="1" w:styleId="ListLabel3">
    <w:name w:val="ListLabel 3"/>
    <w:qFormat/>
    <w:rsid w:val="002A6421"/>
    <w:rPr>
      <w:i/>
      <w:strike w:val="0"/>
      <w:dstrike w:val="0"/>
      <w:color w:val="000000"/>
      <w:spacing w:val="0"/>
      <w:w w:val="100"/>
      <w:sz w:val="20"/>
      <w:lang w:val="en-US"/>
    </w:rPr>
  </w:style>
  <w:style w:type="character" w:customStyle="1" w:styleId="ListLabel2">
    <w:name w:val="ListLabel 2"/>
    <w:qFormat/>
    <w:rsid w:val="002A6421"/>
    <w:rPr>
      <w:strike w:val="0"/>
      <w:dstrike w:val="0"/>
      <w:color w:val="000000"/>
      <w:spacing w:val="0"/>
      <w:w w:val="100"/>
      <w:sz w:val="20"/>
      <w:lang w:val="en-US"/>
    </w:rPr>
  </w:style>
  <w:style w:type="character" w:customStyle="1" w:styleId="ListLabel1">
    <w:name w:val="ListLabel 1"/>
    <w:qFormat/>
    <w:rsid w:val="002A6421"/>
    <w:rPr>
      <w:i/>
      <w:strike w:val="0"/>
      <w:dstrike w:val="0"/>
      <w:color w:val="000000"/>
      <w:spacing w:val="0"/>
      <w:w w:val="100"/>
      <w:sz w:val="18"/>
      <w:lang w:val="en-US"/>
    </w:rPr>
  </w:style>
  <w:style w:type="character" w:customStyle="1" w:styleId="verdana">
    <w:name w:val="verdana"/>
    <w:basedOn w:val="DefaultParagraphFont"/>
    <w:qFormat/>
    <w:rsid w:val="002A6421"/>
    <w:rPr>
      <w:rFonts w:cs="Times New Roman"/>
    </w:rPr>
  </w:style>
  <w:style w:type="character" w:customStyle="1" w:styleId="italic">
    <w:name w:val="italic"/>
    <w:basedOn w:val="DefaultParagraphFont"/>
    <w:qFormat/>
    <w:rsid w:val="002A6421"/>
    <w:rPr>
      <w:rFonts w:cs="Times New Roman"/>
    </w:rPr>
  </w:style>
  <w:style w:type="character" w:customStyle="1" w:styleId="hit">
    <w:name w:val="hit"/>
    <w:basedOn w:val="DefaultParagraphFont"/>
    <w:qFormat/>
    <w:rsid w:val="002A6421"/>
    <w:rPr>
      <w:rFonts w:cs="Times New Roman"/>
    </w:rPr>
  </w:style>
  <w:style w:type="character" w:customStyle="1" w:styleId="blue">
    <w:name w:val="blue"/>
    <w:basedOn w:val="DefaultParagraphFont"/>
    <w:qFormat/>
    <w:rsid w:val="002A6421"/>
    <w:rPr>
      <w:rFonts w:cs="Times New Roman"/>
    </w:rPr>
  </w:style>
  <w:style w:type="character" w:customStyle="1" w:styleId="copyrightdescription">
    <w:name w:val="copyrightdescription"/>
    <w:basedOn w:val="DefaultParagraphFont"/>
    <w:qFormat/>
    <w:rsid w:val="002A6421"/>
    <w:rPr>
      <w:rFonts w:cs="Times New Roman"/>
    </w:rPr>
  </w:style>
  <w:style w:type="character" w:customStyle="1" w:styleId="tabtitle">
    <w:name w:val="tabtitle"/>
    <w:basedOn w:val="DefaultParagraphFont"/>
    <w:qFormat/>
    <w:rsid w:val="002A6421"/>
    <w:rPr>
      <w:rFonts w:cs="Times New Roman"/>
    </w:rPr>
  </w:style>
  <w:style w:type="character" w:customStyle="1" w:styleId="resultbodyblack">
    <w:name w:val="resultbodyblack"/>
    <w:basedOn w:val="DefaultParagraphFont"/>
    <w:qFormat/>
    <w:rsid w:val="002A6421"/>
    <w:rPr>
      <w:rFonts w:cs="Times New Roman"/>
    </w:rPr>
  </w:style>
  <w:style w:type="character" w:customStyle="1" w:styleId="resultbody">
    <w:name w:val="resultbody"/>
    <w:basedOn w:val="DefaultParagraphFont"/>
    <w:qFormat/>
    <w:rsid w:val="002A6421"/>
    <w:rPr>
      <w:rFonts w:cs="Times New Roman"/>
    </w:rPr>
  </w:style>
  <w:style w:type="character" w:customStyle="1" w:styleId="resultbodysmallitalic">
    <w:name w:val="resultbodysmallitalic"/>
    <w:basedOn w:val="DefaultParagraphFont"/>
    <w:qFormat/>
    <w:rsid w:val="002A6421"/>
    <w:rPr>
      <w:rFonts w:cs="Times New Roman"/>
    </w:rPr>
  </w:style>
  <w:style w:type="character" w:customStyle="1" w:styleId="resultpron">
    <w:name w:val="resultpron"/>
    <w:basedOn w:val="DefaultParagraphFont"/>
    <w:qFormat/>
    <w:rsid w:val="002A6421"/>
    <w:rPr>
      <w:rFonts w:cs="Times New Roman"/>
    </w:rPr>
  </w:style>
  <w:style w:type="character" w:customStyle="1" w:styleId="NumberingSymbols">
    <w:name w:val="Numbering Symbols"/>
    <w:qFormat/>
    <w:rsid w:val="002A6421"/>
  </w:style>
  <w:style w:type="character" w:customStyle="1" w:styleId="StrongEmphasis">
    <w:name w:val="Strong Emphasis"/>
    <w:qFormat/>
    <w:rsid w:val="002A6421"/>
    <w:rPr>
      <w:b/>
      <w:bCs/>
    </w:rPr>
  </w:style>
  <w:style w:type="character" w:customStyle="1" w:styleId="Emphasis2">
    <w:name w:val="Emphasis2"/>
    <w:basedOn w:val="DefaultParagraphFont"/>
    <w:qFormat/>
    <w:rsid w:val="002A6421"/>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2A6421"/>
    <w:rPr>
      <w:rFonts w:ascii="Times New Roman" w:hAnsi="Times New Roman"/>
      <w:sz w:val="20"/>
      <w:szCs w:val="24"/>
      <w:u w:val="single"/>
      <w:lang w:val="en-US" w:eastAsia="en-US" w:bidi="ar-SA"/>
    </w:rPr>
  </w:style>
  <w:style w:type="character" w:customStyle="1" w:styleId="pg">
    <w:name w:val="pg"/>
    <w:basedOn w:val="DefaultParagraphFont"/>
    <w:qFormat/>
    <w:rsid w:val="002A6421"/>
  </w:style>
  <w:style w:type="character" w:customStyle="1" w:styleId="ital-inline">
    <w:name w:val="ital-inline"/>
    <w:basedOn w:val="DefaultParagraphFont"/>
    <w:qFormat/>
    <w:rsid w:val="002A6421"/>
  </w:style>
  <w:style w:type="character" w:customStyle="1" w:styleId="senselabelstart">
    <w:name w:val="sense_label start"/>
    <w:basedOn w:val="DefaultParagraphFont"/>
    <w:qFormat/>
    <w:rsid w:val="002A6421"/>
  </w:style>
  <w:style w:type="character" w:customStyle="1" w:styleId="sensecontent">
    <w:name w:val="sense_content"/>
    <w:basedOn w:val="DefaultParagraphFont"/>
    <w:qFormat/>
    <w:rsid w:val="002A6421"/>
  </w:style>
  <w:style w:type="character" w:customStyle="1" w:styleId="vi">
    <w:name w:val="vi"/>
    <w:basedOn w:val="DefaultParagraphFont"/>
    <w:qFormat/>
    <w:rsid w:val="002A6421"/>
  </w:style>
  <w:style w:type="character" w:customStyle="1" w:styleId="senselabel">
    <w:name w:val="sense_label"/>
    <w:basedOn w:val="DefaultParagraphFont"/>
    <w:qFormat/>
    <w:rsid w:val="002A6421"/>
  </w:style>
  <w:style w:type="character" w:customStyle="1" w:styleId="Style11ptItalicUnderline">
    <w:name w:val="Style 11 pt Italic Underline"/>
    <w:basedOn w:val="DefaultParagraphFont"/>
    <w:qFormat/>
    <w:rsid w:val="002A6421"/>
    <w:rPr>
      <w:i/>
      <w:iCs/>
      <w:sz w:val="20"/>
      <w:u w:val="single"/>
    </w:rPr>
  </w:style>
  <w:style w:type="character" w:customStyle="1" w:styleId="Style11ptBoldUnderline">
    <w:name w:val="Style 11 pt Bold Underline"/>
    <w:basedOn w:val="DefaultParagraphFont"/>
    <w:qFormat/>
    <w:rsid w:val="002A6421"/>
    <w:rPr>
      <w:b/>
      <w:bCs/>
      <w:sz w:val="20"/>
      <w:u w:val="single"/>
    </w:rPr>
  </w:style>
  <w:style w:type="character" w:customStyle="1" w:styleId="StyleStyle4CharTimesNewRoman11ptItalic">
    <w:name w:val="Style Style4 Char + Times New Roman 11 pt Italic"/>
    <w:basedOn w:val="DefaultParagraphFont"/>
    <w:qFormat/>
    <w:rsid w:val="002A6421"/>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2A6421"/>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2A6421"/>
    <w:rPr>
      <w:color w:val="000000"/>
      <w:sz w:val="20"/>
    </w:rPr>
  </w:style>
  <w:style w:type="character" w:customStyle="1" w:styleId="Style11ptBlackUnderline">
    <w:name w:val="Style 11 pt Black Underline"/>
    <w:basedOn w:val="DefaultParagraphFont"/>
    <w:qFormat/>
    <w:rsid w:val="002A6421"/>
    <w:rPr>
      <w:color w:val="000000"/>
      <w:sz w:val="20"/>
      <w:u w:val="single"/>
    </w:rPr>
  </w:style>
  <w:style w:type="character" w:customStyle="1" w:styleId="pmterms1">
    <w:name w:val="pmterms1"/>
    <w:basedOn w:val="DefaultParagraphFont"/>
    <w:qFormat/>
    <w:rsid w:val="002A6421"/>
  </w:style>
  <w:style w:type="character" w:customStyle="1" w:styleId="HTMLTypewriter3">
    <w:name w:val="HTML Typewriter3"/>
    <w:basedOn w:val="DefaultParagraphFont"/>
    <w:qFormat/>
    <w:rsid w:val="002A6421"/>
    <w:rPr>
      <w:rFonts w:ascii="Courier New" w:eastAsia="SimSun" w:hAnsi="Courier New" w:cs="Courier New"/>
      <w:sz w:val="20"/>
      <w:szCs w:val="20"/>
    </w:rPr>
  </w:style>
  <w:style w:type="character" w:customStyle="1" w:styleId="CardsChar">
    <w:name w:val="Cards Char"/>
    <w:basedOn w:val="DefaultParagraphFont"/>
    <w:qFormat/>
    <w:rsid w:val="002A6421"/>
    <w:rPr>
      <w:rFonts w:ascii="Times New Roman" w:hAnsi="Times New Roman" w:cs="Times New Roman"/>
      <w:lang w:val="en-US" w:bidi="ar-SA"/>
    </w:rPr>
  </w:style>
  <w:style w:type="character" w:customStyle="1" w:styleId="CardsFont12pt0">
    <w:name w:val="Cards + Font 12pt"/>
    <w:basedOn w:val="CardsChar"/>
    <w:uiPriority w:val="1"/>
    <w:qFormat/>
    <w:rsid w:val="002A6421"/>
    <w:rPr>
      <w:rFonts w:ascii="Times New Roman" w:hAnsi="Times New Roman" w:cs="Times New Roman"/>
      <w:sz w:val="24"/>
      <w:u w:val="single"/>
      <w:lang w:val="en-US" w:bidi="ar-SA"/>
    </w:rPr>
  </w:style>
  <w:style w:type="character" w:customStyle="1" w:styleId="AuthorDateChar">
    <w:name w:val="AuthorDate Char"/>
    <w:basedOn w:val="DefaultParagraphFont"/>
    <w:qFormat/>
    <w:rsid w:val="002A6421"/>
    <w:rPr>
      <w:rFonts w:ascii="Times New Roman" w:hAnsi="Times New Roman" w:cs="Times New Roman"/>
      <w:b/>
      <w:sz w:val="24"/>
      <w:u w:val="single"/>
      <w:lang w:val="en-US" w:bidi="ar-SA"/>
    </w:rPr>
  </w:style>
  <w:style w:type="character" w:styleId="HTMLCite">
    <w:name w:val="HTML Cite"/>
    <w:basedOn w:val="DefaultParagraphFont"/>
    <w:uiPriority w:val="99"/>
    <w:qFormat/>
    <w:rsid w:val="002A6421"/>
    <w:rPr>
      <w:rFonts w:cs="Times New Roman"/>
      <w:i/>
    </w:rPr>
  </w:style>
  <w:style w:type="character" w:customStyle="1" w:styleId="VisitedInternetLink">
    <w:name w:val="Visited Internet Link"/>
    <w:basedOn w:val="DefaultParagraphFont"/>
    <w:rsid w:val="002A6421"/>
    <w:rPr>
      <w:color w:val="800080"/>
      <w:u w:val="single"/>
    </w:rPr>
  </w:style>
  <w:style w:type="character" w:customStyle="1" w:styleId="CitesChar">
    <w:name w:val="Cites Char"/>
    <w:basedOn w:val="DefaultParagraphFont"/>
    <w:qFormat/>
    <w:rsid w:val="002A6421"/>
    <w:rPr>
      <w:szCs w:val="24"/>
      <w:lang w:val="en-US" w:bidi="ar-SA"/>
    </w:rPr>
  </w:style>
  <w:style w:type="character" w:customStyle="1" w:styleId="loose">
    <w:name w:val="loose"/>
    <w:qFormat/>
    <w:rsid w:val="002A6421"/>
  </w:style>
  <w:style w:type="character" w:customStyle="1" w:styleId="domtooltips">
    <w:name w:val="domtooltips"/>
    <w:basedOn w:val="DefaultParagraphFont"/>
    <w:qFormat/>
    <w:rsid w:val="002A6421"/>
  </w:style>
  <w:style w:type="character" w:customStyle="1" w:styleId="caps">
    <w:name w:val="caps"/>
    <w:basedOn w:val="DefaultParagraphFont"/>
    <w:qFormat/>
    <w:rsid w:val="002A6421"/>
  </w:style>
  <w:style w:type="character" w:customStyle="1" w:styleId="Style11ptUnderlineBorderSinglesolidlineAuto05pt">
    <w:name w:val="Style 11 pt Underline Border: : (Single solid line Auto  0.5 pt..."/>
    <w:basedOn w:val="DefaultParagraphFont"/>
    <w:qFormat/>
    <w:rsid w:val="002A6421"/>
    <w:rPr>
      <w:sz w:val="20"/>
      <w:u w:val="single"/>
      <w:bdr w:val="single" w:sz="4" w:space="0" w:color="00000A"/>
    </w:rPr>
  </w:style>
  <w:style w:type="character" w:customStyle="1" w:styleId="StyleUnderlineChar11pt">
    <w:name w:val="Style Underline Char + 11 pt"/>
    <w:basedOn w:val="DefaultParagraphFont"/>
    <w:qFormat/>
    <w:rsid w:val="002A6421"/>
    <w:rPr>
      <w:rFonts w:ascii="Times New Roman" w:hAnsi="Times New Roman"/>
      <w:sz w:val="20"/>
      <w:szCs w:val="24"/>
      <w:u w:val="single"/>
      <w:lang w:val="en-US" w:eastAsia="en-US" w:bidi="ar-SA"/>
    </w:rPr>
  </w:style>
  <w:style w:type="paragraph" w:styleId="List">
    <w:name w:val="List"/>
    <w:basedOn w:val="BodyText"/>
    <w:uiPriority w:val="99"/>
    <w:rsid w:val="002A6421"/>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2A6421"/>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2A6421"/>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2A6421"/>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2A6421"/>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2A6421"/>
    <w:rPr>
      <w:color w:val="5A5A5A" w:themeColor="text1" w:themeTint="A5"/>
      <w:spacing w:val="15"/>
      <w:sz w:val="22"/>
    </w:rPr>
  </w:style>
  <w:style w:type="paragraph" w:customStyle="1" w:styleId="FrameContents">
    <w:name w:val="Frame Contents"/>
    <w:basedOn w:val="Normal"/>
    <w:qFormat/>
    <w:rsid w:val="002A6421"/>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uiPriority w:val="99"/>
    <w:qFormat/>
    <w:rsid w:val="002A6421"/>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2A6421"/>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2A6421"/>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2A6421"/>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2A6421"/>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2A6421"/>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2A6421"/>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2A6421"/>
    <w:rPr>
      <w:rFonts w:ascii="Times New Roman" w:eastAsia="Times New Roman" w:hAnsi="Times New Roman" w:cs="Arial"/>
      <w:bCs/>
      <w:caps/>
      <w:color w:val="00000A"/>
      <w:sz w:val="20"/>
      <w:szCs w:val="20"/>
    </w:rPr>
  </w:style>
  <w:style w:type="character" w:customStyle="1" w:styleId="Heading3Char1">
    <w:name w:val="Heading 3 Char1"/>
    <w:qFormat/>
    <w:rsid w:val="002A6421"/>
    <w:rPr>
      <w:rFonts w:cs="Arial"/>
      <w:bCs/>
      <w:szCs w:val="26"/>
      <w:u w:val="single"/>
      <w:lang w:val="en-US" w:eastAsia="en-US" w:bidi="ar-SA"/>
    </w:rPr>
  </w:style>
  <w:style w:type="paragraph" w:styleId="Revision">
    <w:name w:val="Revision"/>
    <w:hidden/>
    <w:uiPriority w:val="99"/>
    <w:semiHidden/>
    <w:rsid w:val="002A6421"/>
    <w:rPr>
      <w:rFonts w:ascii="Calibri" w:hAnsi="Calibri"/>
      <w:sz w:val="22"/>
    </w:rPr>
  </w:style>
  <w:style w:type="paragraph" w:customStyle="1" w:styleId="Smalltext0">
    <w:name w:val="Small text"/>
    <w:aliases w:val="Quote1,Quote11"/>
    <w:basedOn w:val="Normal"/>
    <w:link w:val="SmalltextChar"/>
    <w:qFormat/>
    <w:rsid w:val="002A6421"/>
    <w:rPr>
      <w:rFonts w:ascii="Times New Roman" w:eastAsia="MS Mincho" w:hAnsi="Times New Roman" w:cs="Times New Roman"/>
      <w:sz w:val="16"/>
    </w:rPr>
  </w:style>
  <w:style w:type="character" w:customStyle="1" w:styleId="BoldUnderlineChar">
    <w:name w:val="Bold Underline Char"/>
    <w:basedOn w:val="DefaultParagraphFont"/>
    <w:locked/>
    <w:rsid w:val="002A6421"/>
    <w:rPr>
      <w:rFonts w:ascii="Times New Roman" w:eastAsia="Times New Roman" w:hAnsi="Times New Roman" w:cs="Times New Roman"/>
      <w:b/>
      <w:bCs/>
      <w:sz w:val="20"/>
      <w:szCs w:val="24"/>
      <w:u w:val="single"/>
    </w:rPr>
  </w:style>
  <w:style w:type="character" w:customStyle="1" w:styleId="StyleGaramond">
    <w:name w:val="Style Garamond"/>
    <w:qFormat/>
    <w:rsid w:val="002A6421"/>
    <w:rPr>
      <w:rFonts w:ascii="Garamond" w:hAnsi="Garamond" w:cs="Garamond"/>
    </w:rPr>
  </w:style>
  <w:style w:type="character" w:customStyle="1" w:styleId="StyletagGaramondChar">
    <w:name w:val="Style tag + Garamond Char"/>
    <w:qFormat/>
    <w:rsid w:val="002A6421"/>
    <w:rPr>
      <w:rFonts w:ascii="Garamond" w:hAnsi="Garamond" w:cs="Garamond"/>
      <w:b/>
      <w:bCs/>
      <w:sz w:val="24"/>
      <w:szCs w:val="24"/>
      <w:lang w:val="en-US" w:bidi="ar-SA"/>
    </w:rPr>
  </w:style>
  <w:style w:type="character" w:customStyle="1" w:styleId="StylecardGaramond12ptUnderlineChar">
    <w:name w:val="Style card + Garamond 12 pt Underline Char"/>
    <w:qFormat/>
    <w:rsid w:val="002A6421"/>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2A6421"/>
    <w:rPr>
      <w:rFonts w:ascii="Arial" w:hAnsi="Arial"/>
      <w:b/>
      <w:sz w:val="20"/>
      <w:u w:val="single"/>
    </w:rPr>
  </w:style>
  <w:style w:type="character" w:customStyle="1" w:styleId="WW8Num2z0">
    <w:name w:val="WW8Num2z0"/>
    <w:qFormat/>
    <w:rsid w:val="002A6421"/>
  </w:style>
  <w:style w:type="character" w:customStyle="1" w:styleId="WW8Num2z1">
    <w:name w:val="WW8Num2z1"/>
    <w:qFormat/>
    <w:rsid w:val="002A6421"/>
  </w:style>
  <w:style w:type="character" w:customStyle="1" w:styleId="WW8Num2z2">
    <w:name w:val="WW8Num2z2"/>
    <w:qFormat/>
    <w:rsid w:val="002A6421"/>
  </w:style>
  <w:style w:type="character" w:customStyle="1" w:styleId="WW8Num2z3">
    <w:name w:val="WW8Num2z3"/>
    <w:qFormat/>
    <w:rsid w:val="002A6421"/>
  </w:style>
  <w:style w:type="character" w:customStyle="1" w:styleId="WW8Num2z4">
    <w:name w:val="WW8Num2z4"/>
    <w:qFormat/>
    <w:rsid w:val="002A6421"/>
  </w:style>
  <w:style w:type="character" w:customStyle="1" w:styleId="WW8Num2z5">
    <w:name w:val="WW8Num2z5"/>
    <w:qFormat/>
    <w:rsid w:val="002A6421"/>
  </w:style>
  <w:style w:type="character" w:customStyle="1" w:styleId="WW8Num2z6">
    <w:name w:val="WW8Num2z6"/>
    <w:qFormat/>
    <w:rsid w:val="002A6421"/>
  </w:style>
  <w:style w:type="character" w:customStyle="1" w:styleId="WW8Num2z7">
    <w:name w:val="WW8Num2z7"/>
    <w:qFormat/>
    <w:rsid w:val="002A6421"/>
  </w:style>
  <w:style w:type="character" w:customStyle="1" w:styleId="WW8Num2z8">
    <w:name w:val="WW8Num2z8"/>
    <w:qFormat/>
    <w:rsid w:val="002A6421"/>
  </w:style>
  <w:style w:type="character" w:customStyle="1" w:styleId="WW8Num5z0">
    <w:name w:val="WW8Num5z0"/>
    <w:qFormat/>
    <w:rsid w:val="002A6421"/>
  </w:style>
  <w:style w:type="character" w:customStyle="1" w:styleId="WW8Num5z1">
    <w:name w:val="WW8Num5z1"/>
    <w:qFormat/>
    <w:rsid w:val="002A6421"/>
  </w:style>
  <w:style w:type="character" w:customStyle="1" w:styleId="WW8Num5z2">
    <w:name w:val="WW8Num5z2"/>
    <w:qFormat/>
    <w:rsid w:val="002A6421"/>
  </w:style>
  <w:style w:type="character" w:customStyle="1" w:styleId="WW8Num5z3">
    <w:name w:val="WW8Num5z3"/>
    <w:qFormat/>
    <w:rsid w:val="002A6421"/>
  </w:style>
  <w:style w:type="character" w:customStyle="1" w:styleId="WW8Num5z4">
    <w:name w:val="WW8Num5z4"/>
    <w:qFormat/>
    <w:rsid w:val="002A6421"/>
  </w:style>
  <w:style w:type="character" w:customStyle="1" w:styleId="WW8Num5z5">
    <w:name w:val="WW8Num5z5"/>
    <w:qFormat/>
    <w:rsid w:val="002A6421"/>
  </w:style>
  <w:style w:type="character" w:customStyle="1" w:styleId="WW8Num5z6">
    <w:name w:val="WW8Num5z6"/>
    <w:qFormat/>
    <w:rsid w:val="002A6421"/>
  </w:style>
  <w:style w:type="character" w:customStyle="1" w:styleId="WW8Num5z7">
    <w:name w:val="WW8Num5z7"/>
    <w:qFormat/>
    <w:rsid w:val="002A6421"/>
  </w:style>
  <w:style w:type="character" w:customStyle="1" w:styleId="WW8Num5z8">
    <w:name w:val="WW8Num5z8"/>
    <w:qFormat/>
    <w:rsid w:val="002A6421"/>
  </w:style>
  <w:style w:type="character" w:customStyle="1" w:styleId="CiteChar0">
    <w:name w:val="Cite Char"/>
    <w:aliases w:val="cite_tag Char,Char Char Char Char1 Char Char1,Taglines Char Char, Cha"/>
    <w:basedOn w:val="DefaultParagraphFont"/>
    <w:qFormat/>
    <w:rsid w:val="002A6421"/>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2A6421"/>
    <w:rPr>
      <w:rFonts w:ascii="Times New Roman" w:eastAsia="Times New Roman" w:hAnsi="Times New Roman" w:cs="Times New Roman"/>
      <w:u w:val="thick"/>
    </w:rPr>
  </w:style>
  <w:style w:type="character" w:customStyle="1" w:styleId="ListLabel19">
    <w:name w:val="ListLabel 19"/>
    <w:qFormat/>
    <w:rsid w:val="002A6421"/>
    <w:rPr>
      <w:b/>
      <w:i/>
      <w:strike w:val="0"/>
      <w:dstrike w:val="0"/>
      <w:spacing w:val="0"/>
      <w:w w:val="100"/>
      <w:sz w:val="26"/>
    </w:rPr>
  </w:style>
  <w:style w:type="paragraph" w:customStyle="1" w:styleId="TagCite">
    <w:name w:val="Tag/Cite"/>
    <w:basedOn w:val="Normal"/>
    <w:uiPriority w:val="99"/>
    <w:qFormat/>
    <w:rsid w:val="002A6421"/>
    <w:rPr>
      <w:rFonts w:eastAsia="Times New Roman" w:cs="Times New Roman"/>
      <w:b/>
    </w:rPr>
  </w:style>
  <w:style w:type="paragraph" w:customStyle="1" w:styleId="NormalText">
    <w:name w:val="Normal Text"/>
    <w:basedOn w:val="Normal"/>
    <w:link w:val="NormalTextChar"/>
    <w:qFormat/>
    <w:rsid w:val="002A6421"/>
    <w:pPr>
      <w:jc w:val="both"/>
    </w:pPr>
    <w:rPr>
      <w:sz w:val="20"/>
      <w:szCs w:val="26"/>
    </w:rPr>
  </w:style>
  <w:style w:type="paragraph" w:customStyle="1" w:styleId="CardsFont6pt">
    <w:name w:val="Cards + Font: 6 pt"/>
    <w:basedOn w:val="Normal"/>
    <w:link w:val="CardsFont6ptChar1"/>
    <w:qFormat/>
    <w:rsid w:val="002A6421"/>
    <w:pPr>
      <w:ind w:left="432" w:right="432"/>
      <w:jc w:val="both"/>
    </w:pPr>
    <w:rPr>
      <w:rFonts w:eastAsia="Times New Roman" w:cs="Times New Roman"/>
      <w:sz w:val="12"/>
      <w:szCs w:val="20"/>
    </w:rPr>
  </w:style>
  <w:style w:type="paragraph" w:customStyle="1" w:styleId="Small">
    <w:name w:val="Small"/>
    <w:basedOn w:val="Normal"/>
    <w:uiPriority w:val="99"/>
    <w:qFormat/>
    <w:rsid w:val="002A6421"/>
    <w:rPr>
      <w:sz w:val="14"/>
    </w:rPr>
  </w:style>
  <w:style w:type="paragraph" w:customStyle="1" w:styleId="NotUnderlined">
    <w:name w:val="Not Underlined"/>
    <w:basedOn w:val="Normal"/>
    <w:uiPriority w:val="99"/>
    <w:qFormat/>
    <w:rsid w:val="002A6421"/>
  </w:style>
  <w:style w:type="numbering" w:customStyle="1" w:styleId="WW8Num2">
    <w:name w:val="WW8Num2"/>
    <w:qFormat/>
    <w:rsid w:val="002A6421"/>
  </w:style>
  <w:style w:type="numbering" w:customStyle="1" w:styleId="WW8Num5">
    <w:name w:val="WW8Num5"/>
    <w:qFormat/>
    <w:rsid w:val="002A6421"/>
  </w:style>
  <w:style w:type="paragraph" w:customStyle="1" w:styleId="citenon-bold">
    <w:name w:val="cite non-bold"/>
    <w:basedOn w:val="Normal"/>
    <w:link w:val="citenon-boldChar"/>
    <w:qFormat/>
    <w:rsid w:val="002A6421"/>
    <w:rPr>
      <w:rFonts w:ascii="Georgia" w:eastAsia="Calibri" w:hAnsi="Georgia"/>
    </w:rPr>
  </w:style>
  <w:style w:type="character" w:customStyle="1" w:styleId="citenon-boldChar">
    <w:name w:val="cite non-bold Char"/>
    <w:link w:val="citenon-bold"/>
    <w:rsid w:val="002A6421"/>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A6421"/>
    <w:rPr>
      <w:rFonts w:ascii="Calibri" w:hAnsi="Calibri"/>
      <w:sz w:val="22"/>
    </w:rPr>
  </w:style>
  <w:style w:type="paragraph" w:customStyle="1" w:styleId="NewDebate">
    <w:name w:val="New Debate"/>
    <w:basedOn w:val="Heading4"/>
    <w:link w:val="NewDebateChar"/>
    <w:uiPriority w:val="4"/>
    <w:qFormat/>
    <w:rsid w:val="002A6421"/>
    <w:rPr>
      <w:szCs w:val="22"/>
    </w:rPr>
  </w:style>
  <w:style w:type="character" w:customStyle="1" w:styleId="NewDebateChar">
    <w:name w:val="New Debate Char"/>
    <w:basedOn w:val="DefaultParagraphFont"/>
    <w:link w:val="NewDebate"/>
    <w:uiPriority w:val="4"/>
    <w:rsid w:val="002A6421"/>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2A6421"/>
    <w:rPr>
      <w:rFonts w:eastAsia="Calibri"/>
      <w:sz w:val="10"/>
    </w:rPr>
  </w:style>
  <w:style w:type="character" w:customStyle="1" w:styleId="ReallyfuckingsmallChar">
    <w:name w:val="Really fucking small Char"/>
    <w:basedOn w:val="DefaultParagraphFont"/>
    <w:link w:val="Reallyfuckingsmall"/>
    <w:rsid w:val="002A6421"/>
    <w:rPr>
      <w:rFonts w:ascii="Calibri" w:eastAsia="Calibri" w:hAnsi="Calibri"/>
      <w:sz w:val="10"/>
    </w:rPr>
  </w:style>
  <w:style w:type="character" w:customStyle="1" w:styleId="NothingChar">
    <w:name w:val="Nothing Char"/>
    <w:link w:val="Nothing"/>
    <w:uiPriority w:val="99"/>
    <w:rsid w:val="002A6421"/>
    <w:rPr>
      <w:rFonts w:ascii="Times New Roman" w:eastAsia="Times New Roman" w:hAnsi="Times New Roman" w:cs="Times New Roman"/>
      <w:color w:val="00000A"/>
      <w:sz w:val="20"/>
    </w:rPr>
  </w:style>
  <w:style w:type="character" w:customStyle="1" w:styleId="Footnote2Char">
    <w:name w:val="Footnote2 Char"/>
    <w:link w:val="Footnote2"/>
    <w:locked/>
    <w:rsid w:val="002A6421"/>
  </w:style>
  <w:style w:type="paragraph" w:customStyle="1" w:styleId="Footnote2">
    <w:name w:val="Footnote2"/>
    <w:basedOn w:val="Normal"/>
    <w:next w:val="Normal"/>
    <w:link w:val="Footnote2Char"/>
    <w:autoRedefine/>
    <w:qFormat/>
    <w:rsid w:val="002A6421"/>
    <w:pPr>
      <w:spacing w:after="120" w:line="480" w:lineRule="auto"/>
    </w:pPr>
    <w:rPr>
      <w:rFonts w:asciiTheme="minorHAnsi" w:hAnsiTheme="minorHAnsi"/>
      <w:sz w:val="24"/>
    </w:rPr>
  </w:style>
  <w:style w:type="character" w:customStyle="1" w:styleId="UnderlineCharChar">
    <w:name w:val="Underline Char Char"/>
    <w:basedOn w:val="DefaultParagraphFont"/>
    <w:rsid w:val="002A6421"/>
    <w:rPr>
      <w:noProof w:val="0"/>
      <w:u w:val="single"/>
      <w:lang w:val="en-US" w:eastAsia="en-US" w:bidi="ar-SA"/>
    </w:rPr>
  </w:style>
  <w:style w:type="character" w:customStyle="1" w:styleId="UnderlinesCharChar">
    <w:name w:val="Underlines Char Char"/>
    <w:basedOn w:val="DefaultParagraphFont"/>
    <w:rsid w:val="002A6421"/>
    <w:rPr>
      <w:rFonts w:cs="Arial"/>
      <w:b/>
      <w:bCs/>
      <w:noProof w:val="0"/>
      <w:sz w:val="22"/>
      <w:szCs w:val="26"/>
      <w:u w:val="single"/>
      <w:lang w:val="en-US" w:eastAsia="en-US" w:bidi="ar-SA"/>
    </w:rPr>
  </w:style>
  <w:style w:type="paragraph" w:customStyle="1" w:styleId="Style3">
    <w:name w:val="Style3"/>
    <w:basedOn w:val="Normal"/>
    <w:link w:val="Style3Char"/>
    <w:qFormat/>
    <w:rsid w:val="002A6421"/>
    <w:rPr>
      <w:rFonts w:ascii="Arial Narrow" w:eastAsia="Times New Roman" w:hAnsi="Arial Narrow" w:cs="Times New Roman"/>
      <w:b/>
      <w:sz w:val="20"/>
    </w:rPr>
  </w:style>
  <w:style w:type="character" w:customStyle="1" w:styleId="Style3Char">
    <w:name w:val="Style3 Char"/>
    <w:basedOn w:val="DefaultParagraphFont"/>
    <w:link w:val="Style3"/>
    <w:rsid w:val="002A6421"/>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2A6421"/>
    <w:rPr>
      <w:rFonts w:eastAsia="Times New Roman"/>
      <w:sz w:val="20"/>
      <w:u w:val="single"/>
    </w:rPr>
  </w:style>
  <w:style w:type="character" w:customStyle="1" w:styleId="StyleStyle411ptChar">
    <w:name w:val="Style Style4 + 11 pt Char"/>
    <w:link w:val="StyleStyle411pt"/>
    <w:rsid w:val="002A6421"/>
    <w:rPr>
      <w:rFonts w:ascii="Calibri" w:eastAsia="Times New Roman" w:hAnsi="Calibri"/>
      <w:sz w:val="20"/>
      <w:u w:val="single"/>
    </w:rPr>
  </w:style>
  <w:style w:type="paragraph" w:customStyle="1" w:styleId="StyleStyle411ptBold">
    <w:name w:val="Style Style4 + 11 pt Bold"/>
    <w:basedOn w:val="Normal"/>
    <w:link w:val="StyleStyle411ptBoldChar"/>
    <w:qFormat/>
    <w:rsid w:val="002A6421"/>
    <w:rPr>
      <w:b/>
      <w:bCs/>
      <w:sz w:val="20"/>
      <w:u w:val="single"/>
    </w:rPr>
  </w:style>
  <w:style w:type="character" w:customStyle="1" w:styleId="StyleStyle411ptBoldChar">
    <w:name w:val="Style Style4 + 11 pt Bold Char"/>
    <w:link w:val="StyleStyle411ptBold"/>
    <w:rsid w:val="002A6421"/>
    <w:rPr>
      <w:rFonts w:ascii="Calibri" w:hAnsi="Calibri"/>
      <w:b/>
      <w:bCs/>
      <w:sz w:val="20"/>
      <w:u w:val="single"/>
    </w:rPr>
  </w:style>
  <w:style w:type="character" w:customStyle="1" w:styleId="StyleTimesNewRoman12ptBold">
    <w:name w:val="Style Times New Roman 12 pt Bold"/>
    <w:rsid w:val="002A6421"/>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uiPriority w:val="3"/>
    <w:qFormat/>
    <w:rsid w:val="002A6421"/>
    <w:rPr>
      <w:rFonts w:ascii="Century Gothic" w:hAnsi="Century Gothic"/>
      <w:sz w:val="24"/>
      <w:u w:val="thick"/>
    </w:rPr>
  </w:style>
  <w:style w:type="paragraph" w:customStyle="1" w:styleId="Cardstyle">
    <w:name w:val="Cardstyle"/>
    <w:basedOn w:val="Normal"/>
    <w:next w:val="Normal"/>
    <w:uiPriority w:val="99"/>
    <w:qFormat/>
    <w:rsid w:val="002A6421"/>
    <w:rPr>
      <w:rFonts w:eastAsia="Times New Roman" w:cs="Times New Roman"/>
      <w:sz w:val="20"/>
    </w:rPr>
  </w:style>
  <w:style w:type="character" w:customStyle="1" w:styleId="Style8pt1">
    <w:name w:val="Style 8 pt1"/>
    <w:basedOn w:val="DefaultParagraphFont"/>
    <w:rsid w:val="002A6421"/>
    <w:rPr>
      <w:rFonts w:ascii="Georgia" w:hAnsi="Georgia"/>
      <w:sz w:val="16"/>
    </w:rPr>
  </w:style>
  <w:style w:type="character" w:customStyle="1" w:styleId="Style8pt">
    <w:name w:val="Style 8 pt"/>
    <w:basedOn w:val="DefaultParagraphFont"/>
    <w:rsid w:val="002A6421"/>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2A6421"/>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2A6421"/>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2A6421"/>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2A6421"/>
    <w:rPr>
      <w:rFonts w:eastAsia="Times New Roman" w:cs="Times New Roman"/>
      <w:b/>
      <w:bCs/>
      <w:sz w:val="20"/>
      <w:u w:val="single"/>
    </w:rPr>
  </w:style>
  <w:style w:type="character" w:customStyle="1" w:styleId="StyleUnderlineChar11ptBoldChar">
    <w:name w:val="Style Underline Char + 11 pt Bold Char"/>
    <w:link w:val="StyleUnderlineChar11ptBold"/>
    <w:rsid w:val="002A6421"/>
    <w:rPr>
      <w:rFonts w:ascii="Calibri" w:eastAsia="Times New Roman" w:hAnsi="Calibri" w:cs="Times New Roman"/>
      <w:b/>
      <w:bCs/>
      <w:sz w:val="20"/>
      <w:u w:val="single"/>
    </w:rPr>
  </w:style>
  <w:style w:type="character" w:customStyle="1" w:styleId="NormalTextChar">
    <w:name w:val="Normal Text Char"/>
    <w:link w:val="NormalText"/>
    <w:rsid w:val="002A6421"/>
    <w:rPr>
      <w:rFonts w:ascii="Calibri" w:hAnsi="Calibri"/>
      <w:sz w:val="20"/>
      <w:szCs w:val="26"/>
    </w:rPr>
  </w:style>
  <w:style w:type="character" w:customStyle="1" w:styleId="ShrinkChar">
    <w:name w:val="Shrink Char"/>
    <w:link w:val="Shrink"/>
    <w:rsid w:val="002A6421"/>
    <w:rPr>
      <w:rFonts w:ascii="Garamond" w:hAnsi="Garamond"/>
      <w:sz w:val="12"/>
    </w:rPr>
  </w:style>
  <w:style w:type="paragraph" w:customStyle="1" w:styleId="Shrink">
    <w:name w:val="Shrink"/>
    <w:link w:val="ShrinkChar"/>
    <w:qFormat/>
    <w:rsid w:val="002A6421"/>
    <w:pPr>
      <w:ind w:left="288" w:right="288"/>
    </w:pPr>
    <w:rPr>
      <w:rFonts w:ascii="Garamond" w:hAnsi="Garamond"/>
      <w:sz w:val="12"/>
    </w:rPr>
  </w:style>
  <w:style w:type="paragraph" w:customStyle="1" w:styleId="cites0">
    <w:name w:val="cites"/>
    <w:link w:val="citesChar0"/>
    <w:autoRedefine/>
    <w:qFormat/>
    <w:rsid w:val="002A6421"/>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2A6421"/>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2A642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A6421"/>
    <w:rPr>
      <w:rFonts w:ascii="Times New Roman" w:eastAsia="Times New Roman" w:hAnsi="Times New Roman" w:cs="Times New Roman"/>
      <w:strike/>
      <w:sz w:val="20"/>
    </w:rPr>
  </w:style>
  <w:style w:type="character" w:customStyle="1" w:styleId="CardsHighlight">
    <w:name w:val="Cards Highlight"/>
    <w:basedOn w:val="DefaultParagraphFont"/>
    <w:rsid w:val="002A6421"/>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2A6421"/>
  </w:style>
  <w:style w:type="character" w:customStyle="1" w:styleId="CardsChar1">
    <w:name w:val="Cards Char1"/>
    <w:uiPriority w:val="99"/>
    <w:rsid w:val="002A6421"/>
    <w:rPr>
      <w:rFonts w:ascii="Times New Roman" w:hAnsi="Times New Roman" w:cs="Times New Roman"/>
      <w:sz w:val="20"/>
      <w:szCs w:val="20"/>
    </w:rPr>
  </w:style>
  <w:style w:type="character" w:customStyle="1" w:styleId="AuthorYear">
    <w:name w:val="AuthorYear"/>
    <w:uiPriority w:val="1"/>
    <w:qFormat/>
    <w:rsid w:val="002A6421"/>
    <w:rPr>
      <w:rFonts w:ascii="Georgia" w:hAnsi="Georgia"/>
      <w:b/>
      <w:sz w:val="24"/>
    </w:rPr>
  </w:style>
  <w:style w:type="paragraph" w:customStyle="1" w:styleId="Shrink8">
    <w:name w:val="Shrink8"/>
    <w:basedOn w:val="Normal"/>
    <w:uiPriority w:val="99"/>
    <w:qFormat/>
    <w:rsid w:val="002A6421"/>
    <w:rPr>
      <w:sz w:val="16"/>
    </w:rPr>
  </w:style>
  <w:style w:type="paragraph" w:customStyle="1" w:styleId="Normal1">
    <w:name w:val="Normal1"/>
    <w:uiPriority w:val="99"/>
    <w:qFormat/>
    <w:rsid w:val="002A6421"/>
    <w:rPr>
      <w:rFonts w:ascii="Calibri" w:eastAsia="Calibri" w:hAnsi="Calibri" w:cs="Calibri"/>
      <w:color w:val="000000"/>
      <w:sz w:val="22"/>
      <w:szCs w:val="20"/>
      <w:lang w:val="es-US" w:eastAsia="es-US"/>
    </w:rPr>
  </w:style>
  <w:style w:type="character" w:customStyle="1" w:styleId="highlight2">
    <w:name w:val="highlight2"/>
    <w:rsid w:val="002A6421"/>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2A6421"/>
    <w:pPr>
      <w:spacing w:after="0" w:line="240" w:lineRule="auto"/>
      <w:ind w:left="288" w:right="288"/>
    </w:pPr>
    <w:rPr>
      <w:rFonts w:ascii="Times New Roman" w:eastAsia="SimSun" w:hAnsi="Times New Roman" w:cs="Times New Roman"/>
      <w:color w:val="00000A"/>
      <w:sz w:val="20"/>
      <w:lang w:eastAsia="zh-CN"/>
    </w:rPr>
  </w:style>
  <w:style w:type="character" w:customStyle="1" w:styleId="Stylecard11ptChar">
    <w:name w:val="Style card + 11 pt Char"/>
    <w:basedOn w:val="cardChar"/>
    <w:link w:val="Stylecard11pt"/>
    <w:rsid w:val="002A6421"/>
    <w:rPr>
      <w:rFonts w:ascii="Times New Roman" w:eastAsia="SimSun" w:hAnsi="Times New Roman" w:cs="Times New Roman"/>
      <w:color w:val="00000A"/>
      <w:sz w:val="20"/>
      <w:szCs w:val="24"/>
      <w:lang w:eastAsia="zh-CN"/>
    </w:rPr>
  </w:style>
  <w:style w:type="paragraph" w:customStyle="1" w:styleId="Stylecard11ptUnderline">
    <w:name w:val="Style card + 11 pt Underline"/>
    <w:basedOn w:val="Normal"/>
    <w:link w:val="Stylecard11ptUnderlineChar"/>
    <w:qFormat/>
    <w:rsid w:val="002A6421"/>
    <w:pPr>
      <w:spacing w:after="0" w:line="240" w:lineRule="auto"/>
      <w:ind w:left="288" w:right="288"/>
    </w:pPr>
    <w:rPr>
      <w:rFonts w:ascii="Times New Roman" w:eastAsia="SimSun" w:hAnsi="Times New Roman" w:cs="Times New Roman"/>
      <w:color w:val="00000A"/>
      <w:sz w:val="20"/>
      <w:lang w:eastAsia="zh-CN"/>
    </w:rPr>
  </w:style>
  <w:style w:type="character" w:customStyle="1" w:styleId="Stylecard11ptUnderlineChar">
    <w:name w:val="Style card + 11 pt Underline Char"/>
    <w:basedOn w:val="cardChar"/>
    <w:link w:val="Stylecard11ptUnderline"/>
    <w:rsid w:val="002A6421"/>
    <w:rPr>
      <w:rFonts w:ascii="Times New Roman" w:eastAsia="SimSun" w:hAnsi="Times New Roman" w:cs="Times New Roman"/>
      <w:color w:val="00000A"/>
      <w:sz w:val="20"/>
      <w:szCs w:val="24"/>
      <w:lang w:eastAsia="zh-CN"/>
    </w:rPr>
  </w:style>
  <w:style w:type="character" w:customStyle="1" w:styleId="UnderlinedChar0">
    <w:name w:val="Underlined Char"/>
    <w:aliases w:val="small text Char Char"/>
    <w:rsid w:val="002A6421"/>
    <w:rPr>
      <w:rFonts w:ascii="Times New Roman" w:eastAsia="MS Mincho" w:hAnsi="Times New Roman" w:cs="Times New Roman"/>
      <w:sz w:val="20"/>
      <w:u w:val="single"/>
    </w:rPr>
  </w:style>
  <w:style w:type="character" w:customStyle="1" w:styleId="UNDERLINECharChar0">
    <w:name w:val="UNDERLINE Char Char"/>
    <w:basedOn w:val="DefaultParagraphFont"/>
    <w:rsid w:val="002A6421"/>
    <w:rPr>
      <w:bCs/>
      <w:kern w:val="28"/>
      <w:szCs w:val="32"/>
      <w:u w:val="single"/>
    </w:rPr>
  </w:style>
  <w:style w:type="character" w:customStyle="1" w:styleId="term">
    <w:name w:val="term"/>
    <w:basedOn w:val="DefaultParagraphFont"/>
    <w:rsid w:val="002A6421"/>
  </w:style>
  <w:style w:type="character" w:customStyle="1" w:styleId="SmallFontCharCharCharChar">
    <w:name w:val="Small Font Char Char Char Char"/>
    <w:basedOn w:val="DefaultParagraphFont"/>
    <w:rsid w:val="002A6421"/>
    <w:rPr>
      <w:rFonts w:ascii="Arial" w:hAnsi="Arial"/>
      <w:sz w:val="12"/>
      <w:szCs w:val="24"/>
    </w:rPr>
  </w:style>
  <w:style w:type="character" w:customStyle="1" w:styleId="vitstoryheadline">
    <w:name w:val="vitstoryheadline"/>
    <w:basedOn w:val="DefaultParagraphFont"/>
    <w:rsid w:val="002A6421"/>
  </w:style>
  <w:style w:type="character" w:customStyle="1" w:styleId="regtext">
    <w:name w:val="regtext"/>
    <w:basedOn w:val="DefaultParagraphFont"/>
    <w:rsid w:val="002A6421"/>
  </w:style>
  <w:style w:type="character" w:customStyle="1" w:styleId="bps-topic-ident">
    <w:name w:val="bps-topic-ident"/>
    <w:basedOn w:val="DefaultParagraphFont"/>
    <w:rsid w:val="002A6421"/>
  </w:style>
  <w:style w:type="character" w:customStyle="1" w:styleId="CharChar4">
    <w:name w:val="Char Char4"/>
    <w:basedOn w:val="DefaultParagraphFont"/>
    <w:rsid w:val="002A6421"/>
    <w:rPr>
      <w:b/>
      <w:bCs/>
      <w:sz w:val="28"/>
      <w:szCs w:val="28"/>
    </w:rPr>
  </w:style>
  <w:style w:type="character" w:customStyle="1" w:styleId="CharChar5">
    <w:name w:val="Char Char5"/>
    <w:basedOn w:val="DefaultParagraphFont"/>
    <w:rsid w:val="002A6421"/>
    <w:rPr>
      <w:rFonts w:ascii="Arial" w:hAnsi="Arial" w:cs="Arial"/>
      <w:b/>
      <w:bCs/>
      <w:sz w:val="26"/>
      <w:szCs w:val="26"/>
    </w:rPr>
  </w:style>
  <w:style w:type="paragraph" w:customStyle="1" w:styleId="tagcite0">
    <w:name w:val="tagcite"/>
    <w:basedOn w:val="Normal"/>
    <w:qFormat/>
    <w:rsid w:val="002A6421"/>
    <w:rPr>
      <w:rFonts w:eastAsia="Times New Roman" w:cs="Times New Roman"/>
      <w:b/>
    </w:rPr>
  </w:style>
  <w:style w:type="paragraph" w:customStyle="1" w:styleId="Regular">
    <w:name w:val="Regular"/>
    <w:link w:val="RegularChar"/>
    <w:rsid w:val="002A6421"/>
    <w:rPr>
      <w:rFonts w:ascii="Garamond" w:eastAsia="Times New Roman" w:hAnsi="Garamond" w:cs="Arial"/>
      <w:bCs/>
      <w:kern w:val="20"/>
      <w:sz w:val="20"/>
      <w:szCs w:val="32"/>
    </w:rPr>
  </w:style>
  <w:style w:type="paragraph" w:customStyle="1" w:styleId="Boldunderline0">
    <w:name w:val="Bold underline"/>
    <w:basedOn w:val="Normal"/>
    <w:rsid w:val="002A6421"/>
    <w:rPr>
      <w:rFonts w:eastAsia="Times New Roman" w:cs="Arial"/>
      <w:b/>
      <w:bCs/>
      <w:kern w:val="20"/>
      <w:sz w:val="20"/>
      <w:szCs w:val="32"/>
      <w:u w:val="single"/>
    </w:rPr>
  </w:style>
  <w:style w:type="character" w:customStyle="1" w:styleId="BoldunderlineChar0">
    <w:name w:val="Bold underline Char"/>
    <w:basedOn w:val="DefaultParagraphFont"/>
    <w:rsid w:val="002A6421"/>
    <w:rPr>
      <w:rFonts w:ascii="Garamond" w:hAnsi="Garamond" w:cs="Arial"/>
      <w:b/>
      <w:bCs/>
      <w:kern w:val="20"/>
      <w:szCs w:val="32"/>
      <w:u w:val="single"/>
      <w:lang w:val="en-US" w:eastAsia="en-US" w:bidi="ar-SA"/>
    </w:rPr>
  </w:style>
  <w:style w:type="paragraph" w:customStyle="1" w:styleId="tag1">
    <w:name w:val="tag1"/>
    <w:basedOn w:val="Normal"/>
    <w:qFormat/>
    <w:rsid w:val="002A6421"/>
    <w:rPr>
      <w:rFonts w:eastAsia="Times New Roman" w:cs="Times New Roman"/>
      <w:b/>
      <w:szCs w:val="20"/>
    </w:rPr>
  </w:style>
  <w:style w:type="character" w:customStyle="1" w:styleId="byline">
    <w:name w:val="byline"/>
    <w:basedOn w:val="DefaultParagraphFont"/>
    <w:rsid w:val="002A6421"/>
  </w:style>
  <w:style w:type="character" w:customStyle="1" w:styleId="7TimesNewRoman">
    <w:name w:val="7 Times New Roman"/>
    <w:rsid w:val="002A642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2A6421"/>
    <w:rPr>
      <w:rFonts w:ascii="Cambria" w:eastAsia="Times New Roman" w:hAnsi="Cambria" w:cs="Times New Roman"/>
      <w:sz w:val="18"/>
      <w:szCs w:val="20"/>
    </w:rPr>
  </w:style>
  <w:style w:type="character" w:customStyle="1" w:styleId="Boxed">
    <w:name w:val="Boxed"/>
    <w:qFormat/>
    <w:rsid w:val="002A6421"/>
    <w:rPr>
      <w:rFonts w:ascii="Garamond" w:hAnsi="Garamond"/>
      <w:sz w:val="20"/>
      <w:bdr w:val="single" w:sz="6" w:space="0" w:color="auto"/>
    </w:rPr>
  </w:style>
  <w:style w:type="character" w:customStyle="1" w:styleId="CardtextChar1">
    <w:name w:val="Card text Char"/>
    <w:basedOn w:val="DefaultParagraphFont"/>
    <w:link w:val="Cardtext0"/>
    <w:rsid w:val="002A6421"/>
    <w:rPr>
      <w:rFonts w:ascii="Garamond" w:hAnsi="Garamond"/>
      <w:u w:val="single"/>
    </w:rPr>
  </w:style>
  <w:style w:type="paragraph" w:styleId="Date">
    <w:name w:val="Date"/>
    <w:aliases w:val="date"/>
    <w:basedOn w:val="Normal"/>
    <w:next w:val="Normal"/>
    <w:link w:val="DateChar"/>
    <w:uiPriority w:val="99"/>
    <w:rsid w:val="002A6421"/>
    <w:rPr>
      <w:rFonts w:eastAsia="Times New Roman" w:cs="Times New Roman"/>
      <w:sz w:val="16"/>
    </w:rPr>
  </w:style>
  <w:style w:type="character" w:customStyle="1" w:styleId="DateChar">
    <w:name w:val="Date Char"/>
    <w:aliases w:val="date Char"/>
    <w:basedOn w:val="DefaultParagraphFont"/>
    <w:link w:val="Date"/>
    <w:uiPriority w:val="99"/>
    <w:rsid w:val="002A6421"/>
    <w:rPr>
      <w:rFonts w:ascii="Calibri" w:eastAsia="Times New Roman" w:hAnsi="Calibri" w:cs="Times New Roman"/>
      <w:sz w:val="16"/>
    </w:rPr>
  </w:style>
  <w:style w:type="paragraph" w:customStyle="1" w:styleId="DebateCardSmall">
    <w:name w:val="Debate Card Small"/>
    <w:basedOn w:val="Normal"/>
    <w:link w:val="DebateCardSmallChar"/>
    <w:qFormat/>
    <w:rsid w:val="002A6421"/>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2A6421"/>
    <w:rPr>
      <w:rFonts w:ascii="Calibri" w:eastAsia="Times New Roman" w:hAnsi="Calibri" w:cs="Times New Roman"/>
      <w:sz w:val="16"/>
      <w:szCs w:val="16"/>
      <w:lang w:val="x-none" w:eastAsia="x-none"/>
    </w:rPr>
  </w:style>
  <w:style w:type="character" w:customStyle="1" w:styleId="reduce2">
    <w:name w:val="reduce2"/>
    <w:rsid w:val="002A6421"/>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2A6421"/>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2A6421"/>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2A6421"/>
  </w:style>
  <w:style w:type="character" w:customStyle="1" w:styleId="Style1CharChar">
    <w:name w:val="Style1 Char Char"/>
    <w:basedOn w:val="DefaultParagraphFont"/>
    <w:rsid w:val="002A6421"/>
    <w:rPr>
      <w:sz w:val="16"/>
      <w:szCs w:val="16"/>
      <w:lang w:val="en-US" w:eastAsia="en-US" w:bidi="ar-SA"/>
    </w:rPr>
  </w:style>
  <w:style w:type="character" w:customStyle="1" w:styleId="Style2CharChar">
    <w:name w:val="Style2 Char Char"/>
    <w:basedOn w:val="DefaultParagraphFont"/>
    <w:rsid w:val="002A6421"/>
    <w:rPr>
      <w:u w:val="thick"/>
      <w:lang w:val="en-US" w:eastAsia="en-US" w:bidi="ar-SA"/>
    </w:rPr>
  </w:style>
  <w:style w:type="character" w:customStyle="1" w:styleId="dateline">
    <w:name w:val="dateline"/>
    <w:basedOn w:val="DefaultParagraphFont"/>
    <w:rsid w:val="002A6421"/>
  </w:style>
  <w:style w:type="character" w:customStyle="1" w:styleId="date-display-single">
    <w:name w:val="date-display-single"/>
    <w:basedOn w:val="DefaultParagraphFont"/>
    <w:rsid w:val="002A6421"/>
  </w:style>
  <w:style w:type="character" w:customStyle="1" w:styleId="wikigeneratedlinkcontent">
    <w:name w:val="wikigeneratedlinkcontent"/>
    <w:basedOn w:val="DefaultParagraphFont"/>
    <w:rsid w:val="002A6421"/>
  </w:style>
  <w:style w:type="character" w:customStyle="1" w:styleId="Heading3CharCharChar3">
    <w:name w:val="Heading 3 Char Char Char3"/>
    <w:aliases w:val=" Char Char Char3,Char Char Char3,Heading 3 Char Char Char2, Char Char Char2,Char Char Char2"/>
    <w:basedOn w:val="DefaultParagraphFont"/>
    <w:rsid w:val="002A6421"/>
    <w:rPr>
      <w:rFonts w:cs="Arial"/>
      <w:bCs/>
      <w:szCs w:val="26"/>
      <w:u w:val="single"/>
      <w:lang w:val="en-US" w:eastAsia="en-US" w:bidi="ar-SA"/>
    </w:rPr>
  </w:style>
  <w:style w:type="character" w:customStyle="1" w:styleId="aqj">
    <w:name w:val="aqj"/>
    <w:rsid w:val="002A6421"/>
  </w:style>
  <w:style w:type="character" w:customStyle="1" w:styleId="CardTextChar2">
    <w:name w:val="CardText Char"/>
    <w:basedOn w:val="DefaultParagraphFont"/>
    <w:link w:val="CardText1"/>
    <w:locked/>
    <w:rsid w:val="002A6421"/>
    <w:rPr>
      <w:rFonts w:ascii="Times New Roman" w:eastAsia="Times New Roman" w:hAnsi="Times New Roman" w:cs="Times New Roman"/>
      <w:sz w:val="16"/>
    </w:rPr>
  </w:style>
  <w:style w:type="paragraph" w:customStyle="1" w:styleId="CardText1">
    <w:name w:val="CardText"/>
    <w:basedOn w:val="Normal"/>
    <w:next w:val="Normal"/>
    <w:link w:val="CardTextChar2"/>
    <w:qFormat/>
    <w:rsid w:val="002A6421"/>
    <w:pPr>
      <w:ind w:left="288" w:right="288"/>
    </w:pPr>
    <w:rPr>
      <w:rFonts w:ascii="Times New Roman" w:eastAsia="Times New Roman" w:hAnsi="Times New Roman" w:cs="Times New Roman"/>
      <w:sz w:val="16"/>
    </w:rPr>
  </w:style>
  <w:style w:type="character" w:customStyle="1" w:styleId="ilad">
    <w:name w:val="il_ad"/>
    <w:rsid w:val="002A6421"/>
  </w:style>
  <w:style w:type="character" w:customStyle="1" w:styleId="CardsUnderlined">
    <w:name w:val="Cards Underlined"/>
    <w:qFormat/>
    <w:rsid w:val="002A6421"/>
    <w:rPr>
      <w:rFonts w:ascii="Helvetica" w:hAnsi="Helvetica"/>
      <w:sz w:val="22"/>
      <w:szCs w:val="24"/>
      <w:u w:val="thick"/>
    </w:rPr>
  </w:style>
  <w:style w:type="paragraph" w:customStyle="1" w:styleId="BBCite">
    <w:name w:val="BB Cite"/>
    <w:basedOn w:val="Normal"/>
    <w:autoRedefine/>
    <w:rsid w:val="002A6421"/>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2A6421"/>
  </w:style>
  <w:style w:type="character" w:customStyle="1" w:styleId="StyleStyleUnderline411pt">
    <w:name w:val="Style Style Underline4 + 11 pt"/>
    <w:basedOn w:val="DefaultParagraphFont"/>
    <w:rsid w:val="002A6421"/>
    <w:rPr>
      <w:sz w:val="20"/>
      <w:u w:val="single"/>
    </w:rPr>
  </w:style>
  <w:style w:type="character" w:customStyle="1" w:styleId="StyleStyleUnderline411ptBold">
    <w:name w:val="Style Style Underline4 + 11 pt Bold"/>
    <w:basedOn w:val="DefaultParagraphFont"/>
    <w:rsid w:val="002A6421"/>
    <w:rPr>
      <w:b/>
      <w:bCs/>
      <w:sz w:val="20"/>
      <w:u w:val="single"/>
    </w:rPr>
  </w:style>
  <w:style w:type="character" w:customStyle="1" w:styleId="StyleStyleUnderline311pt">
    <w:name w:val="Style Style Underline3 + 11 pt"/>
    <w:basedOn w:val="DefaultParagraphFont"/>
    <w:rsid w:val="002A6421"/>
    <w:rPr>
      <w:sz w:val="20"/>
      <w:u w:val="single"/>
    </w:rPr>
  </w:style>
  <w:style w:type="character" w:customStyle="1" w:styleId="StyleStyleUnderline311ptBold">
    <w:name w:val="Style Style Underline3 + 11 pt Bold"/>
    <w:basedOn w:val="DefaultParagraphFont"/>
    <w:rsid w:val="002A6421"/>
    <w:rPr>
      <w:b/>
      <w:bCs/>
      <w:sz w:val="20"/>
      <w:u w:val="single"/>
    </w:rPr>
  </w:style>
  <w:style w:type="character" w:customStyle="1" w:styleId="red-subtitle">
    <w:name w:val="red-subtitle"/>
    <w:basedOn w:val="DefaultParagraphFont"/>
    <w:rsid w:val="002A6421"/>
  </w:style>
  <w:style w:type="character" w:customStyle="1" w:styleId="ft1">
    <w:name w:val="ft1"/>
    <w:basedOn w:val="DefaultParagraphFont"/>
    <w:rsid w:val="002A6421"/>
  </w:style>
  <w:style w:type="character" w:customStyle="1" w:styleId="dropcap">
    <w:name w:val="dropcap"/>
    <w:basedOn w:val="DefaultParagraphFont"/>
    <w:rsid w:val="002A6421"/>
  </w:style>
  <w:style w:type="paragraph" w:customStyle="1" w:styleId="TagText">
    <w:name w:val="TagText"/>
    <w:basedOn w:val="Normal"/>
    <w:uiPriority w:val="99"/>
    <w:qFormat/>
    <w:rsid w:val="002A6421"/>
    <w:pPr>
      <w:spacing w:before="200"/>
    </w:pPr>
    <w:rPr>
      <w:rFonts w:eastAsia="Calibri"/>
      <w:b/>
      <w:sz w:val="24"/>
    </w:rPr>
  </w:style>
  <w:style w:type="paragraph" w:customStyle="1" w:styleId="BreakTag">
    <w:name w:val="Break Tag"/>
    <w:basedOn w:val="Normal"/>
    <w:autoRedefine/>
    <w:uiPriority w:val="4"/>
    <w:qFormat/>
    <w:rsid w:val="002A6421"/>
    <w:pPr>
      <w:spacing w:before="240"/>
    </w:pPr>
    <w:rPr>
      <w:rFonts w:ascii="Arial" w:hAnsi="Arial" w:cs="Arial"/>
      <w:b/>
      <w:sz w:val="26"/>
    </w:rPr>
  </w:style>
  <w:style w:type="paragraph" w:customStyle="1" w:styleId="BreakBlock">
    <w:name w:val="Break Block"/>
    <w:basedOn w:val="Normal"/>
    <w:link w:val="BreakBlockChar"/>
    <w:autoRedefine/>
    <w:qFormat/>
    <w:rsid w:val="002A6421"/>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2A6421"/>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2A6421"/>
  </w:style>
  <w:style w:type="character" w:customStyle="1" w:styleId="Mention1">
    <w:name w:val="Mention1"/>
    <w:basedOn w:val="DefaultParagraphFont"/>
    <w:uiPriority w:val="99"/>
    <w:semiHidden/>
    <w:unhideWhenUsed/>
    <w:rsid w:val="002A6421"/>
    <w:rPr>
      <w:color w:val="2B579A"/>
      <w:shd w:val="clear" w:color="auto" w:fill="E6E6E6"/>
    </w:rPr>
  </w:style>
  <w:style w:type="character" w:customStyle="1" w:styleId="Styleunderline11pt">
    <w:name w:val="Style underline + 11 pt"/>
    <w:rsid w:val="002A6421"/>
    <w:rPr>
      <w:rFonts w:ascii="Times New Roman" w:hAnsi="Times New Roman"/>
      <w:sz w:val="20"/>
      <w:u w:val="single"/>
    </w:rPr>
  </w:style>
  <w:style w:type="paragraph" w:customStyle="1" w:styleId="Minimize">
    <w:name w:val="Minimize"/>
    <w:basedOn w:val="Normal"/>
    <w:next w:val="Normal"/>
    <w:link w:val="MinimizeChar"/>
    <w:qFormat/>
    <w:rsid w:val="002A6421"/>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MinimizeChar">
    <w:name w:val="Minimize Char"/>
    <w:link w:val="Minimize"/>
    <w:rsid w:val="002A6421"/>
    <w:rPr>
      <w:rFonts w:ascii="Georgia" w:hAnsi="Georgia"/>
      <w:bCs/>
      <w:color w:val="000000"/>
      <w:sz w:val="12"/>
      <w:szCs w:val="20"/>
    </w:rPr>
  </w:style>
  <w:style w:type="character" w:customStyle="1" w:styleId="hilite1">
    <w:name w:val="hilite1"/>
    <w:basedOn w:val="DefaultParagraphFont"/>
    <w:rsid w:val="002A6421"/>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2A6421"/>
    <w:rPr>
      <w:rFonts w:eastAsia="Times New Roman"/>
      <w:b/>
      <w:szCs w:val="20"/>
    </w:rPr>
  </w:style>
  <w:style w:type="character" w:customStyle="1" w:styleId="NormaltagChar">
    <w:name w:val="Normal tag Char"/>
    <w:basedOn w:val="DefaultParagraphFont"/>
    <w:link w:val="Normaltag"/>
    <w:locked/>
    <w:rsid w:val="002A6421"/>
    <w:rPr>
      <w:rFonts w:ascii="Calibri" w:eastAsia="Times New Roman" w:hAnsi="Calibri"/>
      <w:b/>
      <w:sz w:val="22"/>
      <w:szCs w:val="20"/>
    </w:rPr>
  </w:style>
  <w:style w:type="character" w:customStyle="1" w:styleId="CitesChar2">
    <w:name w:val="Cites Char2"/>
    <w:link w:val="Cites"/>
    <w:rsid w:val="002A6421"/>
    <w:rPr>
      <w:rFonts w:ascii="Times New Roman" w:eastAsia="Calibri" w:hAnsi="Times New Roman" w:cs="Times New Roman"/>
      <w:b/>
      <w:color w:val="00000A"/>
      <w:sz w:val="20"/>
      <w:szCs w:val="20"/>
    </w:rPr>
  </w:style>
  <w:style w:type="paragraph" w:customStyle="1" w:styleId="BlockTitle2">
    <w:name w:val="Block Title2"/>
    <w:basedOn w:val="Normal"/>
    <w:next w:val="Normal"/>
    <w:uiPriority w:val="99"/>
    <w:qFormat/>
    <w:rsid w:val="002A6421"/>
    <w:pPr>
      <w:spacing w:after="240"/>
      <w:jc w:val="center"/>
    </w:pPr>
    <w:rPr>
      <w:rFonts w:eastAsia="Times New Roman"/>
      <w:b/>
      <w:sz w:val="32"/>
      <w:u w:val="single"/>
      <w:lang w:bidi="en-US"/>
    </w:rPr>
  </w:style>
  <w:style w:type="paragraph" w:styleId="TOC9">
    <w:name w:val="toc 9"/>
    <w:basedOn w:val="Normal"/>
    <w:next w:val="Normal"/>
    <w:autoRedefine/>
    <w:uiPriority w:val="39"/>
    <w:rsid w:val="002A6421"/>
    <w:pPr>
      <w:ind w:left="1600"/>
    </w:pPr>
    <w:rPr>
      <w:rFonts w:eastAsia="Times New Roman"/>
      <w:sz w:val="20"/>
      <w:lang w:bidi="en-US"/>
    </w:rPr>
  </w:style>
  <w:style w:type="paragraph" w:customStyle="1" w:styleId="TxBrp1">
    <w:name w:val="TxBr_p1"/>
    <w:basedOn w:val="Normal"/>
    <w:uiPriority w:val="99"/>
    <w:qFormat/>
    <w:rsid w:val="002A6421"/>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2A6421"/>
    <w:pPr>
      <w:spacing w:before="100" w:beforeAutospacing="1" w:after="100" w:afterAutospacing="1"/>
    </w:pPr>
    <w:rPr>
      <w:rFonts w:eastAsia="Times New Roman"/>
      <w:lang w:bidi="en-US"/>
    </w:rPr>
  </w:style>
  <w:style w:type="character" w:customStyle="1" w:styleId="standardcontent">
    <w:name w:val="standardcontent"/>
    <w:basedOn w:val="DefaultParagraphFont"/>
    <w:rsid w:val="002A6421"/>
  </w:style>
  <w:style w:type="paragraph" w:customStyle="1" w:styleId="hat">
    <w:name w:val="hat"/>
    <w:basedOn w:val="Normal"/>
    <w:next w:val="Normal"/>
    <w:link w:val="hatChar"/>
    <w:qFormat/>
    <w:rsid w:val="002A6421"/>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2A6421"/>
  </w:style>
  <w:style w:type="paragraph" w:customStyle="1" w:styleId="HotRouteChar">
    <w:name w:val="Hot Route! Char"/>
    <w:basedOn w:val="Normal"/>
    <w:uiPriority w:val="99"/>
    <w:qFormat/>
    <w:rsid w:val="002A6421"/>
    <w:pPr>
      <w:ind w:left="144"/>
    </w:pPr>
    <w:rPr>
      <w:rFonts w:eastAsia="Times New Roman"/>
      <w:sz w:val="20"/>
      <w:lang w:bidi="en-US"/>
    </w:rPr>
  </w:style>
  <w:style w:type="paragraph" w:customStyle="1" w:styleId="Default">
    <w:name w:val="Default"/>
    <w:uiPriority w:val="99"/>
    <w:qFormat/>
    <w:rsid w:val="002A6421"/>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2A6421"/>
    <w:rPr>
      <w:rFonts w:ascii="Cambria" w:hAnsi="Cambria" w:cs="Times New Roman"/>
      <w:b/>
      <w:bCs/>
      <w:sz w:val="26"/>
      <w:szCs w:val="26"/>
    </w:rPr>
  </w:style>
  <w:style w:type="character" w:customStyle="1" w:styleId="CardCharChar1">
    <w:name w:val="Card Char Char1"/>
    <w:basedOn w:val="DefaultParagraphFont"/>
    <w:rsid w:val="002A6421"/>
    <w:rPr>
      <w:rFonts w:cs="Times New Roman"/>
      <w:b/>
      <w:bCs/>
      <w:sz w:val="28"/>
      <w:szCs w:val="28"/>
    </w:rPr>
  </w:style>
  <w:style w:type="paragraph" w:customStyle="1" w:styleId="SmallFont">
    <w:name w:val="Small Font"/>
    <w:basedOn w:val="Normal"/>
    <w:link w:val="SmallFontChar"/>
    <w:qFormat/>
    <w:rsid w:val="002A6421"/>
    <w:pPr>
      <w:spacing w:after="200"/>
      <w:jc w:val="both"/>
    </w:pPr>
    <w:rPr>
      <w:rFonts w:eastAsia="Calibri"/>
      <w:szCs w:val="18"/>
    </w:rPr>
  </w:style>
  <w:style w:type="character" w:customStyle="1" w:styleId="SmallFontChar">
    <w:name w:val="Small Font Char"/>
    <w:basedOn w:val="DefaultParagraphFont"/>
    <w:link w:val="SmallFont"/>
    <w:locked/>
    <w:rsid w:val="002A6421"/>
    <w:rPr>
      <w:rFonts w:ascii="Calibri" w:eastAsia="Calibri" w:hAnsi="Calibri"/>
      <w:sz w:val="22"/>
      <w:szCs w:val="18"/>
    </w:rPr>
  </w:style>
  <w:style w:type="character" w:customStyle="1" w:styleId="CircleChar1">
    <w:name w:val="Circle Char1"/>
    <w:basedOn w:val="DefaultParagraphFont"/>
    <w:rsid w:val="002A6421"/>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2A6421"/>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2A6421"/>
    <w:rPr>
      <w:rFonts w:ascii="Calibri" w:eastAsia="Times New Roman" w:hAnsi="Calibri" w:cs="Times New Roman"/>
      <w:b/>
      <w:sz w:val="20"/>
      <w:szCs w:val="20"/>
    </w:rPr>
  </w:style>
  <w:style w:type="character" w:customStyle="1" w:styleId="hit1">
    <w:name w:val="hit1"/>
    <w:basedOn w:val="DefaultParagraphFont"/>
    <w:rsid w:val="002A6421"/>
    <w:rPr>
      <w:b/>
      <w:bCs/>
      <w:color w:val="CC0033"/>
    </w:rPr>
  </w:style>
  <w:style w:type="character" w:customStyle="1" w:styleId="upper">
    <w:name w:val="upper"/>
    <w:basedOn w:val="DefaultParagraphFont"/>
    <w:rsid w:val="002A6421"/>
  </w:style>
  <w:style w:type="character" w:customStyle="1" w:styleId="SmallFont7pt">
    <w:name w:val="Small Font (7 pt)"/>
    <w:basedOn w:val="DefaultParagraphFont"/>
    <w:qFormat/>
    <w:rsid w:val="002A6421"/>
    <w:rPr>
      <w:sz w:val="14"/>
    </w:rPr>
  </w:style>
  <w:style w:type="paragraph" w:customStyle="1" w:styleId="UnderlinedText">
    <w:name w:val="Underlined Text"/>
    <w:basedOn w:val="Normal"/>
    <w:uiPriority w:val="99"/>
    <w:qFormat/>
    <w:rsid w:val="002A6421"/>
    <w:rPr>
      <w:rFonts w:eastAsia="Times New Roman"/>
      <w:b/>
      <w:szCs w:val="20"/>
    </w:rPr>
  </w:style>
  <w:style w:type="character" w:customStyle="1" w:styleId="SmallText-New">
    <w:name w:val="Small Text - New"/>
    <w:basedOn w:val="DefaultParagraphFont"/>
    <w:rsid w:val="002A6421"/>
    <w:rPr>
      <w:rFonts w:ascii="Arial Narrow" w:hAnsi="Arial Narrow"/>
      <w:sz w:val="14"/>
    </w:rPr>
  </w:style>
  <w:style w:type="character" w:customStyle="1" w:styleId="Underlined-New">
    <w:name w:val="Underlined - New"/>
    <w:basedOn w:val="DefaultParagraphFont"/>
    <w:rsid w:val="002A6421"/>
    <w:rPr>
      <w:rFonts w:ascii="Arial Narrow" w:hAnsi="Arial Narrow"/>
      <w:sz w:val="16"/>
      <w:u w:val="single"/>
    </w:rPr>
  </w:style>
  <w:style w:type="paragraph" w:styleId="TOC2">
    <w:name w:val="toc 2"/>
    <w:basedOn w:val="Normal"/>
    <w:next w:val="Normal"/>
    <w:autoRedefine/>
    <w:uiPriority w:val="39"/>
    <w:qFormat/>
    <w:rsid w:val="002A6421"/>
    <w:pPr>
      <w:ind w:left="200"/>
    </w:pPr>
    <w:rPr>
      <w:rFonts w:eastAsia="Times New Roman"/>
      <w:sz w:val="20"/>
      <w:lang w:bidi="en-US"/>
    </w:rPr>
  </w:style>
  <w:style w:type="paragraph" w:styleId="TOCHeading">
    <w:name w:val="TOC Heading"/>
    <w:basedOn w:val="Heading1"/>
    <w:next w:val="Normal"/>
    <w:uiPriority w:val="39"/>
    <w:qFormat/>
    <w:rsid w:val="002A6421"/>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2A6421"/>
    <w:rPr>
      <w:rFonts w:ascii="Arial Narrow" w:hAnsi="Arial Narrow"/>
      <w:dstrike w:val="0"/>
      <w:sz w:val="20"/>
      <w:bdr w:val="single" w:sz="2" w:space="0" w:color="auto"/>
      <w:vertAlign w:val="baseline"/>
    </w:rPr>
  </w:style>
  <w:style w:type="character" w:customStyle="1" w:styleId="style65">
    <w:name w:val="style65"/>
    <w:basedOn w:val="DefaultParagraphFont"/>
    <w:rsid w:val="002A6421"/>
    <w:rPr>
      <w:rFonts w:cs="Times New Roman"/>
    </w:rPr>
  </w:style>
  <w:style w:type="character" w:customStyle="1" w:styleId="qlabel">
    <w:name w:val="q_label"/>
    <w:basedOn w:val="DefaultParagraphFont"/>
    <w:rsid w:val="002A6421"/>
  </w:style>
  <w:style w:type="character" w:customStyle="1" w:styleId="alabel">
    <w:name w:val="a_label"/>
    <w:basedOn w:val="DefaultParagraphFont"/>
    <w:rsid w:val="002A6421"/>
  </w:style>
  <w:style w:type="character" w:customStyle="1" w:styleId="BoldandUnderlineCharChar">
    <w:name w:val="Bold and Underline Char Char"/>
    <w:basedOn w:val="DefaultParagraphFont"/>
    <w:rsid w:val="002A6421"/>
    <w:rPr>
      <w:rFonts w:eastAsia="MS Mincho"/>
      <w:b/>
      <w:u w:val="single"/>
      <w:lang w:val="en-US" w:eastAsia="en-US" w:bidi="ar-SA"/>
    </w:rPr>
  </w:style>
  <w:style w:type="character" w:customStyle="1" w:styleId="BoldUnderlineChar1">
    <w:name w:val="BoldUnderline Char"/>
    <w:basedOn w:val="DefaultParagraphFont"/>
    <w:uiPriority w:val="99"/>
    <w:rsid w:val="002A6421"/>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2A6421"/>
    <w:rPr>
      <w:rFonts w:cs="Arial"/>
      <w:bCs/>
      <w:szCs w:val="26"/>
      <w:u w:val="single"/>
      <w:lang w:val="en-US" w:eastAsia="en-US" w:bidi="ar-SA"/>
    </w:rPr>
  </w:style>
  <w:style w:type="paragraph" w:customStyle="1" w:styleId="evidencetextChar">
    <w:name w:val="evidence text Char"/>
    <w:basedOn w:val="Normal"/>
    <w:uiPriority w:val="99"/>
    <w:qFormat/>
    <w:rsid w:val="002A6421"/>
    <w:pPr>
      <w:ind w:left="1728" w:right="1008"/>
    </w:pPr>
    <w:rPr>
      <w:rFonts w:eastAsia="Times New Roman"/>
      <w:color w:val="000000"/>
      <w:sz w:val="18"/>
    </w:rPr>
  </w:style>
  <w:style w:type="character" w:customStyle="1" w:styleId="underline2">
    <w:name w:val="underline2"/>
    <w:basedOn w:val="DefaultParagraphFont"/>
    <w:rsid w:val="002A6421"/>
    <w:rPr>
      <w:u w:val="single"/>
    </w:rPr>
  </w:style>
  <w:style w:type="character" w:customStyle="1" w:styleId="UnderlineChar4Char">
    <w:name w:val="Underline Char4 Char"/>
    <w:basedOn w:val="DefaultParagraphFont"/>
    <w:link w:val="UnderlineChar4"/>
    <w:rsid w:val="002A6421"/>
    <w:rPr>
      <w:u w:val="single"/>
    </w:rPr>
  </w:style>
  <w:style w:type="paragraph" w:customStyle="1" w:styleId="UnderlineChar4">
    <w:name w:val="Underline Char4"/>
    <w:basedOn w:val="Normal"/>
    <w:link w:val="UnderlineChar4Char"/>
    <w:qFormat/>
    <w:rsid w:val="002A6421"/>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2A6421"/>
    <w:rPr>
      <w:b/>
      <w:u w:val="single"/>
    </w:rPr>
  </w:style>
  <w:style w:type="paragraph" w:customStyle="1" w:styleId="BoldandUnderlineChar3">
    <w:name w:val="Bold and Underline Char3"/>
    <w:basedOn w:val="Normal"/>
    <w:link w:val="BoldandUnderlineChar3Char2"/>
    <w:qFormat/>
    <w:rsid w:val="002A6421"/>
    <w:rPr>
      <w:rFonts w:asciiTheme="minorHAnsi" w:hAnsiTheme="minorHAnsi"/>
      <w:b/>
      <w:sz w:val="24"/>
      <w:u w:val="single"/>
    </w:rPr>
  </w:style>
  <w:style w:type="character" w:customStyle="1" w:styleId="inside-head">
    <w:name w:val="inside-head"/>
    <w:basedOn w:val="DefaultParagraphFont"/>
    <w:rsid w:val="002A6421"/>
  </w:style>
  <w:style w:type="character" w:customStyle="1" w:styleId="officialstitle-">
    <w:name w:val="official_s_title-"/>
    <w:basedOn w:val="DefaultParagraphFont"/>
    <w:rsid w:val="002A6421"/>
  </w:style>
  <w:style w:type="character" w:customStyle="1" w:styleId="officialsbureau">
    <w:name w:val="official_s_bureau"/>
    <w:basedOn w:val="DefaultParagraphFont"/>
    <w:rsid w:val="002A6421"/>
  </w:style>
  <w:style w:type="paragraph" w:customStyle="1" w:styleId="Stylecard11ptBoldUnderline">
    <w:name w:val="Style card + 11 pt Bold Underline"/>
    <w:basedOn w:val="Normal"/>
    <w:link w:val="Stylecard11ptBoldUnderlineChar"/>
    <w:qFormat/>
    <w:rsid w:val="002A6421"/>
    <w:pPr>
      <w:spacing w:after="0" w:line="240" w:lineRule="auto"/>
      <w:ind w:left="288" w:right="288"/>
    </w:pPr>
    <w:rPr>
      <w:rFonts w:ascii="Georgia" w:eastAsia="SimSun" w:hAnsi="Georgia"/>
      <w:b/>
      <w:sz w:val="16"/>
      <w:lang w:eastAsia="zh-CN"/>
    </w:rPr>
  </w:style>
  <w:style w:type="character" w:customStyle="1" w:styleId="Stylecard11ptBoldUnderlineChar">
    <w:name w:val="Style card + 11 pt Bold Underline Char"/>
    <w:link w:val="Stylecard11ptBoldUnderline"/>
    <w:rsid w:val="002A6421"/>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2A6421"/>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2A6421"/>
    <w:pPr>
      <w:spacing w:after="0" w:line="240" w:lineRule="auto"/>
      <w:ind w:left="288" w:right="288"/>
    </w:pPr>
    <w:rPr>
      <w:rFonts w:ascii="Georgia" w:eastAsia="SimSun" w:hAnsi="Georgia"/>
      <w:bCs/>
      <w:sz w:val="16"/>
      <w:lang w:eastAsia="zh-CN"/>
    </w:rPr>
  </w:style>
  <w:style w:type="character" w:customStyle="1" w:styleId="StylecardLatinVerdana-BoldUnderlineChar">
    <w:name w:val="Style card + (Latin) Verdana-Bold Underline Char"/>
    <w:basedOn w:val="cardChar"/>
    <w:link w:val="StylecardLatinVerdana-BoldUnderline"/>
    <w:rsid w:val="002A6421"/>
    <w:rPr>
      <w:rFonts w:ascii="Georgia" w:eastAsia="SimSun" w:hAnsi="Georgia"/>
      <w:bCs/>
      <w:sz w:val="16"/>
      <w:szCs w:val="24"/>
      <w:lang w:eastAsia="zh-CN"/>
    </w:rPr>
  </w:style>
  <w:style w:type="paragraph" w:styleId="HTMLPreformatted">
    <w:name w:val="HTML Preformatted"/>
    <w:basedOn w:val="Normal"/>
    <w:link w:val="HTMLPreformattedChar"/>
    <w:uiPriority w:val="99"/>
    <w:rsid w:val="002A6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2A6421"/>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2A6421"/>
    <w:rPr>
      <w:u w:val="single"/>
    </w:rPr>
  </w:style>
  <w:style w:type="character" w:customStyle="1" w:styleId="StyleUnderlining11ptChar">
    <w:name w:val="Style Underlining + 11 pt Char"/>
    <w:basedOn w:val="DefaultParagraphFont"/>
    <w:link w:val="StyleUnderlining11pt"/>
    <w:rsid w:val="002A6421"/>
    <w:rPr>
      <w:rFonts w:ascii="Calibri" w:hAnsi="Calibri"/>
      <w:sz w:val="22"/>
      <w:u w:val="single"/>
    </w:rPr>
  </w:style>
  <w:style w:type="paragraph" w:customStyle="1" w:styleId="StyleCardText9pt">
    <w:name w:val="Style Card Text + 9 pt"/>
    <w:basedOn w:val="Normal"/>
    <w:link w:val="StyleCardText9ptChar"/>
    <w:qFormat/>
    <w:rsid w:val="002A6421"/>
    <w:pPr>
      <w:spacing w:after="200"/>
      <w:contextualSpacing/>
    </w:pPr>
    <w:rPr>
      <w:rFonts w:eastAsia="Calibri"/>
    </w:rPr>
  </w:style>
  <w:style w:type="character" w:customStyle="1" w:styleId="StyleCardText9ptChar">
    <w:name w:val="Style Card Text + 9 pt Char"/>
    <w:basedOn w:val="DefaultParagraphFont"/>
    <w:link w:val="StyleCardText9pt"/>
    <w:rsid w:val="002A6421"/>
    <w:rPr>
      <w:rFonts w:ascii="Calibri" w:eastAsia="Calibri" w:hAnsi="Calibri"/>
      <w:sz w:val="22"/>
    </w:rPr>
  </w:style>
  <w:style w:type="paragraph" w:styleId="Quote">
    <w:name w:val="Quote"/>
    <w:basedOn w:val="Normal"/>
    <w:next w:val="Normal"/>
    <w:link w:val="QuoteChar"/>
    <w:uiPriority w:val="29"/>
    <w:qFormat/>
    <w:rsid w:val="002A6421"/>
    <w:pPr>
      <w:widowControl w:val="0"/>
    </w:pPr>
    <w:rPr>
      <w:rFonts w:eastAsia="Times New Roman"/>
      <w:iCs/>
      <w:color w:val="000000"/>
      <w:lang w:bidi="en-US"/>
    </w:rPr>
  </w:style>
  <w:style w:type="character" w:customStyle="1" w:styleId="QuoteChar">
    <w:name w:val="Quote Char"/>
    <w:basedOn w:val="DefaultParagraphFont"/>
    <w:link w:val="Quote"/>
    <w:uiPriority w:val="29"/>
    <w:rsid w:val="002A6421"/>
    <w:rPr>
      <w:rFonts w:ascii="Calibri" w:eastAsia="Times New Roman" w:hAnsi="Calibri"/>
      <w:iCs/>
      <w:color w:val="000000"/>
      <w:sz w:val="22"/>
      <w:lang w:bidi="en-US"/>
    </w:rPr>
  </w:style>
  <w:style w:type="character" w:customStyle="1" w:styleId="underlineChar">
    <w:name w:val="underline Char"/>
    <w:basedOn w:val="DefaultParagraphFont"/>
    <w:rsid w:val="002A642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2A642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A6421"/>
    <w:rPr>
      <w:sz w:val="20"/>
      <w:u w:val="single"/>
    </w:rPr>
  </w:style>
  <w:style w:type="paragraph" w:styleId="BodyTextIndent2">
    <w:name w:val="Body Text Indent 2"/>
    <w:basedOn w:val="Normal"/>
    <w:link w:val="BodyTextIndent2Char"/>
    <w:unhideWhenUsed/>
    <w:rsid w:val="002A6421"/>
    <w:pPr>
      <w:spacing w:after="120" w:line="480" w:lineRule="auto"/>
      <w:ind w:left="360"/>
    </w:pPr>
  </w:style>
  <w:style w:type="character" w:customStyle="1" w:styleId="BodyTextIndent2Char">
    <w:name w:val="Body Text Indent 2 Char"/>
    <w:basedOn w:val="DefaultParagraphFont"/>
    <w:link w:val="BodyTextIndent2"/>
    <w:rsid w:val="002A6421"/>
    <w:rPr>
      <w:rFonts w:ascii="Calibri" w:hAnsi="Calibri"/>
      <w:sz w:val="22"/>
    </w:rPr>
  </w:style>
  <w:style w:type="paragraph" w:styleId="BodyTextIndent3">
    <w:name w:val="Body Text Indent 3"/>
    <w:basedOn w:val="Normal"/>
    <w:link w:val="BodyTextIndent3Char"/>
    <w:uiPriority w:val="99"/>
    <w:unhideWhenUsed/>
    <w:rsid w:val="002A6421"/>
    <w:pPr>
      <w:spacing w:after="120"/>
      <w:ind w:left="360"/>
    </w:pPr>
    <w:rPr>
      <w:szCs w:val="16"/>
    </w:rPr>
  </w:style>
  <w:style w:type="character" w:customStyle="1" w:styleId="BodyTextIndent3Char">
    <w:name w:val="Body Text Indent 3 Char"/>
    <w:basedOn w:val="DefaultParagraphFont"/>
    <w:link w:val="BodyTextIndent3"/>
    <w:uiPriority w:val="99"/>
    <w:rsid w:val="002A6421"/>
    <w:rPr>
      <w:rFonts w:ascii="Calibri" w:hAnsi="Calibri"/>
      <w:sz w:val="22"/>
      <w:szCs w:val="16"/>
    </w:rPr>
  </w:style>
  <w:style w:type="paragraph" w:styleId="BodyText2">
    <w:name w:val="Body Text 2"/>
    <w:basedOn w:val="Normal"/>
    <w:link w:val="BodyText2Char"/>
    <w:unhideWhenUsed/>
    <w:rsid w:val="002A6421"/>
    <w:pPr>
      <w:spacing w:after="120" w:line="480" w:lineRule="auto"/>
    </w:pPr>
  </w:style>
  <w:style w:type="character" w:customStyle="1" w:styleId="BodyText2Char">
    <w:name w:val="Body Text 2 Char"/>
    <w:basedOn w:val="DefaultParagraphFont"/>
    <w:link w:val="BodyText2"/>
    <w:rsid w:val="002A6421"/>
    <w:rPr>
      <w:rFonts w:ascii="Calibri" w:hAnsi="Calibri"/>
      <w:sz w:val="22"/>
    </w:rPr>
  </w:style>
  <w:style w:type="paragraph" w:styleId="BodyTextIndent">
    <w:name w:val="Body Text Indent"/>
    <w:basedOn w:val="Normal"/>
    <w:link w:val="BodyTextIndentChar"/>
    <w:uiPriority w:val="99"/>
    <w:unhideWhenUsed/>
    <w:rsid w:val="002A6421"/>
    <w:pPr>
      <w:spacing w:after="120"/>
      <w:ind w:left="360"/>
    </w:pPr>
  </w:style>
  <w:style w:type="character" w:customStyle="1" w:styleId="BodyTextIndentChar">
    <w:name w:val="Body Text Indent Char"/>
    <w:basedOn w:val="DefaultParagraphFont"/>
    <w:link w:val="BodyTextIndent"/>
    <w:uiPriority w:val="99"/>
    <w:rsid w:val="002A6421"/>
    <w:rPr>
      <w:rFonts w:ascii="Calibri" w:hAnsi="Calibri"/>
      <w:sz w:val="22"/>
    </w:rPr>
  </w:style>
  <w:style w:type="paragraph" w:styleId="BodyText3">
    <w:name w:val="Body Text 3"/>
    <w:basedOn w:val="Normal"/>
    <w:link w:val="BodyText3Char"/>
    <w:unhideWhenUsed/>
    <w:rsid w:val="002A6421"/>
    <w:pPr>
      <w:spacing w:after="120"/>
    </w:pPr>
    <w:rPr>
      <w:szCs w:val="16"/>
    </w:rPr>
  </w:style>
  <w:style w:type="character" w:customStyle="1" w:styleId="BodyText3Char">
    <w:name w:val="Body Text 3 Char"/>
    <w:basedOn w:val="DefaultParagraphFont"/>
    <w:link w:val="BodyText3"/>
    <w:rsid w:val="002A6421"/>
    <w:rPr>
      <w:rFonts w:ascii="Calibri" w:hAnsi="Calibri"/>
      <w:sz w:val="22"/>
      <w:szCs w:val="16"/>
    </w:rPr>
  </w:style>
  <w:style w:type="character" w:customStyle="1" w:styleId="body-text">
    <w:name w:val="body-text"/>
    <w:basedOn w:val="DefaultParagraphFont"/>
    <w:rsid w:val="002A6421"/>
  </w:style>
  <w:style w:type="paragraph" w:customStyle="1" w:styleId="StyleStyle411ptBoldBorderSinglesolidlineAuto0">
    <w:name w:val="Style Style4 + 11 pt Bold Border: : (Single solid line Auto  0...."/>
    <w:basedOn w:val="Normal"/>
    <w:link w:val="StyleStyle411ptBoldBorderSinglesolidlineAuto0Char"/>
    <w:qFormat/>
    <w:rsid w:val="002A6421"/>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A6421"/>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2A6421"/>
  </w:style>
  <w:style w:type="paragraph" w:customStyle="1" w:styleId="StyleStyle112pt">
    <w:name w:val="Style Style1 + 12 pt"/>
    <w:basedOn w:val="Normal"/>
    <w:link w:val="StyleStyle112ptChar"/>
    <w:qFormat/>
    <w:rsid w:val="002A6421"/>
    <w:rPr>
      <w:rFonts w:eastAsia="SimSun"/>
      <w:u w:val="single"/>
      <w:lang w:eastAsia="zh-CN"/>
    </w:rPr>
  </w:style>
  <w:style w:type="character" w:customStyle="1" w:styleId="StyleStyle112ptChar">
    <w:name w:val="Style Style1 + 12 pt Char"/>
    <w:basedOn w:val="DefaultParagraphFont"/>
    <w:link w:val="StyleStyle112pt"/>
    <w:rsid w:val="002A6421"/>
    <w:rPr>
      <w:rFonts w:ascii="Calibri" w:eastAsia="SimSun" w:hAnsi="Calibri"/>
      <w:sz w:val="22"/>
      <w:u w:val="single"/>
      <w:lang w:eastAsia="zh-CN"/>
    </w:rPr>
  </w:style>
  <w:style w:type="paragraph" w:customStyle="1" w:styleId="MinimizedText">
    <w:name w:val="Minimized Text"/>
    <w:basedOn w:val="Normal"/>
    <w:link w:val="MinimizedTextChar"/>
    <w:qFormat/>
    <w:rsid w:val="002A6421"/>
    <w:rPr>
      <w:rFonts w:eastAsia="Times New Roman"/>
    </w:rPr>
  </w:style>
  <w:style w:type="character" w:customStyle="1" w:styleId="MinimizedTextChar">
    <w:name w:val="Minimized Text Char"/>
    <w:basedOn w:val="DefaultParagraphFont"/>
    <w:link w:val="MinimizedText"/>
    <w:rsid w:val="002A6421"/>
    <w:rPr>
      <w:rFonts w:ascii="Calibri" w:eastAsia="Times New Roman" w:hAnsi="Calibri"/>
      <w:sz w:val="22"/>
    </w:rPr>
  </w:style>
  <w:style w:type="character" w:customStyle="1" w:styleId="term1">
    <w:name w:val="term1"/>
    <w:basedOn w:val="DefaultParagraphFont"/>
    <w:rsid w:val="002A6421"/>
    <w:rPr>
      <w:b/>
      <w:bCs/>
    </w:rPr>
  </w:style>
  <w:style w:type="character" w:customStyle="1" w:styleId="Styleterm111ptUnderline">
    <w:name w:val="Style term1 + 11 pt Underline"/>
    <w:basedOn w:val="term1"/>
    <w:rsid w:val="002A6421"/>
    <w:rPr>
      <w:b/>
      <w:bCs/>
      <w:sz w:val="20"/>
      <w:u w:val="single"/>
    </w:rPr>
  </w:style>
  <w:style w:type="paragraph" w:customStyle="1" w:styleId="StyleMinimizedTextArialNarrow10pt">
    <w:name w:val="Style Minimized Text + Arial Narrow 10 pt"/>
    <w:basedOn w:val="MinimizedText"/>
    <w:link w:val="StyleMinimizedTextArialNarrow10ptChar"/>
    <w:qFormat/>
    <w:rsid w:val="002A6421"/>
    <w:rPr>
      <w:sz w:val="20"/>
    </w:rPr>
  </w:style>
  <w:style w:type="character" w:customStyle="1" w:styleId="StyleMinimizedTextArialNarrow10ptChar">
    <w:name w:val="Style Minimized Text + Arial Narrow 10 pt Char"/>
    <w:basedOn w:val="MinimizedTextChar"/>
    <w:link w:val="StyleMinimizedTextArialNarrow10pt"/>
    <w:rsid w:val="002A6421"/>
    <w:rPr>
      <w:rFonts w:ascii="Calibri" w:eastAsia="Times New Roman" w:hAnsi="Calibri"/>
      <w:sz w:val="20"/>
    </w:rPr>
  </w:style>
  <w:style w:type="character" w:customStyle="1" w:styleId="Styleunderline11ptBold">
    <w:name w:val="Style underline + 11 pt Bold"/>
    <w:basedOn w:val="underline"/>
    <w:rsid w:val="002A6421"/>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A6421"/>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A6421"/>
    <w:rPr>
      <w:rFonts w:ascii="Calibri" w:eastAsia="Times New Roman" w:hAnsi="Calibri"/>
      <w:sz w:val="22"/>
      <w:u w:val="single"/>
      <w:bdr w:val="single" w:sz="4" w:space="0" w:color="auto"/>
    </w:rPr>
  </w:style>
  <w:style w:type="character" w:customStyle="1" w:styleId="Style9pt">
    <w:name w:val="Style 9 pt"/>
    <w:basedOn w:val="DefaultParagraphFont"/>
    <w:rsid w:val="002A6421"/>
    <w:rPr>
      <w:rFonts w:ascii="Times New Roman" w:hAnsi="Times New Roman"/>
      <w:sz w:val="20"/>
    </w:rPr>
  </w:style>
  <w:style w:type="paragraph" w:customStyle="1" w:styleId="StyleStyle49pt3">
    <w:name w:val="Style Style4 + 9 pt3"/>
    <w:basedOn w:val="Style4"/>
    <w:link w:val="StyleStyle49pt3Char"/>
    <w:qFormat/>
    <w:rsid w:val="002A6421"/>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2A6421"/>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2A6421"/>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2A6421"/>
    <w:rPr>
      <w:rFonts w:ascii="Calibri" w:eastAsia="Times New Roman" w:hAnsi="Calibri" w:cs="Times New Roman"/>
      <w:b/>
      <w:bCs/>
      <w:u w:val="single"/>
      <w:lang w:val="x-none"/>
    </w:rPr>
  </w:style>
  <w:style w:type="character" w:customStyle="1" w:styleId="a">
    <w:name w:val="a"/>
    <w:basedOn w:val="DefaultParagraphFont"/>
    <w:rsid w:val="002A6421"/>
  </w:style>
  <w:style w:type="character" w:customStyle="1" w:styleId="StyleUnderline3">
    <w:name w:val="Style Underline3"/>
    <w:basedOn w:val="DefaultParagraphFont"/>
    <w:rsid w:val="002A6421"/>
    <w:rPr>
      <w:u w:val="single"/>
    </w:rPr>
  </w:style>
  <w:style w:type="paragraph" w:customStyle="1" w:styleId="StyleStyle111ptBorderSinglesolidlineAuto05ptL">
    <w:name w:val="Style Style1 + 11 pt Border: : (Single solid line Auto  0.5 pt L..."/>
    <w:link w:val="StyleStyle111ptBorderSinglesolidlineAuto05ptLChar"/>
    <w:qFormat/>
    <w:rsid w:val="002A6421"/>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A6421"/>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2A6421"/>
    <w:rPr>
      <w:u w:val="single"/>
    </w:rPr>
  </w:style>
  <w:style w:type="paragraph" w:customStyle="1" w:styleId="Circled">
    <w:name w:val="Circled"/>
    <w:link w:val="CircledChar"/>
    <w:qFormat/>
    <w:rsid w:val="002A6421"/>
    <w:pPr>
      <w:spacing w:after="200" w:line="276" w:lineRule="auto"/>
    </w:pPr>
    <w:rPr>
      <w:rFonts w:ascii="Times New Roman" w:eastAsia="MS Mincho" w:hAnsi="Times New Roman" w:cs="Times New Roman"/>
      <w:b/>
      <w:sz w:val="12"/>
      <w:szCs w:val="20"/>
      <w:u w:val="single"/>
      <w:lang w:eastAsia="ja-JP"/>
    </w:rPr>
  </w:style>
  <w:style w:type="character" w:customStyle="1" w:styleId="CircledChar">
    <w:name w:val="Circled Char"/>
    <w:basedOn w:val="CardTextChar"/>
    <w:link w:val="Circled"/>
    <w:rsid w:val="002A6421"/>
    <w:rPr>
      <w:rFonts w:ascii="Times New Roman" w:eastAsia="MS Mincho" w:hAnsi="Times New Roman" w:cs="Times New Roman"/>
      <w:b/>
      <w:sz w:val="12"/>
      <w:szCs w:val="20"/>
      <w:u w:val="single"/>
      <w:lang w:val="en-US" w:eastAsia="ja-JP" w:bidi="ar-SA"/>
    </w:rPr>
  </w:style>
  <w:style w:type="character" w:customStyle="1" w:styleId="base">
    <w:name w:val="base"/>
    <w:basedOn w:val="DefaultParagraphFont"/>
    <w:rsid w:val="002A6421"/>
  </w:style>
  <w:style w:type="character" w:customStyle="1" w:styleId="part-of-speech">
    <w:name w:val="part-of-speech"/>
    <w:basedOn w:val="DefaultParagraphFont"/>
    <w:rsid w:val="002A6421"/>
  </w:style>
  <w:style w:type="character" w:customStyle="1" w:styleId="sep">
    <w:name w:val="sep"/>
    <w:basedOn w:val="DefaultParagraphFont"/>
    <w:rsid w:val="002A6421"/>
  </w:style>
  <w:style w:type="character" w:customStyle="1" w:styleId="pron">
    <w:name w:val="pron"/>
    <w:basedOn w:val="DefaultParagraphFont"/>
    <w:rsid w:val="002A6421"/>
  </w:style>
  <w:style w:type="paragraph" w:customStyle="1" w:styleId="StyleStyle4LatinTimesNewRomanAsianSimSun">
    <w:name w:val="Style Style4 + (Latin) Times New Roman (Asian) SimSun"/>
    <w:basedOn w:val="Normal"/>
    <w:link w:val="StyleStyle4LatinTimesNewRomanAsianSimSunChar"/>
    <w:qFormat/>
    <w:rsid w:val="002A6421"/>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2A6421"/>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A6421"/>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A6421"/>
    <w:rPr>
      <w:rFonts w:ascii="Calibri" w:eastAsia="SimSun" w:hAnsi="Calibri"/>
      <w:b/>
      <w:bCs/>
      <w:sz w:val="22"/>
      <w:u w:val="single"/>
    </w:rPr>
  </w:style>
  <w:style w:type="character" w:customStyle="1" w:styleId="CharChar3">
    <w:name w:val="Char Char3"/>
    <w:basedOn w:val="DefaultParagraphFont"/>
    <w:rsid w:val="002A6421"/>
    <w:rPr>
      <w:rFonts w:cs="Arial"/>
      <w:b/>
      <w:bCs/>
      <w:iCs/>
      <w:lang w:val="en-US" w:eastAsia="en-US" w:bidi="ar-SA"/>
    </w:rPr>
  </w:style>
  <w:style w:type="character" w:customStyle="1" w:styleId="SubtitleChar1">
    <w:name w:val="Subtitle Char1"/>
    <w:aliases w:val="Underlined card text Char1"/>
    <w:basedOn w:val="DefaultParagraphFont"/>
    <w:uiPriority w:val="11"/>
    <w:rsid w:val="002A6421"/>
    <w:rPr>
      <w:color w:val="5A5A5A" w:themeColor="text1" w:themeTint="A5"/>
      <w:spacing w:val="15"/>
      <w:sz w:val="22"/>
      <w:szCs w:val="22"/>
    </w:rPr>
  </w:style>
  <w:style w:type="paragraph" w:customStyle="1" w:styleId="StyleStyle411pt1">
    <w:name w:val="Style Style4 + 11 pt1"/>
    <w:basedOn w:val="Style4"/>
    <w:link w:val="StyleStyle411pt1Char"/>
    <w:qFormat/>
    <w:rsid w:val="002A6421"/>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2A6421"/>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2A6421"/>
    <w:rPr>
      <w:b/>
      <w:u w:val="single"/>
      <w:lang w:val="en-US" w:eastAsia="en-US" w:bidi="ar-SA"/>
    </w:rPr>
  </w:style>
  <w:style w:type="character" w:customStyle="1" w:styleId="StyleUnderlineCharChar111pt">
    <w:name w:val="Style Underline Char Char1 + 11 pt"/>
    <w:basedOn w:val="DefaultParagraphFont"/>
    <w:rsid w:val="002A6421"/>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A6421"/>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2A6421"/>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2A6421"/>
    <w:rPr>
      <w:sz w:val="22"/>
      <w:u w:val="single"/>
    </w:rPr>
  </w:style>
  <w:style w:type="paragraph" w:customStyle="1" w:styleId="StyleMinimizedTextArialNarrow9pt">
    <w:name w:val="Style Minimized Text + Arial Narrow 9 pt"/>
    <w:basedOn w:val="Normal"/>
    <w:link w:val="StyleMinimizedTextArialNarrow9ptChar"/>
    <w:qFormat/>
    <w:rsid w:val="002A6421"/>
    <w:rPr>
      <w:rFonts w:eastAsia="Times New Roman"/>
    </w:rPr>
  </w:style>
  <w:style w:type="character" w:customStyle="1" w:styleId="StyleMinimizedTextArialNarrow9ptChar">
    <w:name w:val="Style Minimized Text + Arial Narrow 9 pt Char"/>
    <w:basedOn w:val="DefaultParagraphFont"/>
    <w:link w:val="StyleMinimizedTextArialNarrow9pt"/>
    <w:rsid w:val="002A6421"/>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2A6421"/>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A6421"/>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A6421"/>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A6421"/>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2A6421"/>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2A6421"/>
    <w:rPr>
      <w:b w:val="0"/>
      <w:bCs/>
      <w:sz w:val="20"/>
      <w:u w:val="single"/>
      <w:lang w:val="en-US" w:eastAsia="en-US" w:bidi="ar-SA"/>
    </w:rPr>
  </w:style>
  <w:style w:type="character" w:customStyle="1" w:styleId="Styleunderline9pt">
    <w:name w:val="Style underline + 9 pt"/>
    <w:basedOn w:val="underline"/>
    <w:rsid w:val="002A6421"/>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2A6421"/>
    <w:rPr>
      <w:rFonts w:ascii="Times New Roman" w:hAnsi="Times New Roman"/>
      <w:sz w:val="20"/>
    </w:rPr>
  </w:style>
  <w:style w:type="character" w:customStyle="1" w:styleId="Styleunderline9pt1">
    <w:name w:val="Style underline + 9 pt1"/>
    <w:basedOn w:val="underline"/>
    <w:rsid w:val="002A6421"/>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2A6421"/>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2A6421"/>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2A6421"/>
    <w:rPr>
      <w:b/>
      <w:bCs/>
      <w:noProof w:val="0"/>
      <w:sz w:val="20"/>
      <w:u w:val="single"/>
      <w:lang w:val="en-US" w:eastAsia="en-US" w:bidi="ar-SA"/>
    </w:rPr>
  </w:style>
  <w:style w:type="character" w:customStyle="1" w:styleId="Hyperlink23">
    <w:name w:val="Hyperlink23"/>
    <w:basedOn w:val="DefaultParagraphFont"/>
    <w:rsid w:val="002A6421"/>
    <w:rPr>
      <w:color w:val="3300CC"/>
      <w:u w:val="single"/>
    </w:rPr>
  </w:style>
  <w:style w:type="paragraph" w:customStyle="1" w:styleId="cardCharChar">
    <w:name w:val="card Char Char"/>
    <w:basedOn w:val="Normal"/>
    <w:link w:val="cardCharCharChar"/>
    <w:qFormat/>
    <w:rsid w:val="002A6421"/>
    <w:pPr>
      <w:ind w:left="288" w:right="288"/>
    </w:pPr>
    <w:rPr>
      <w:rFonts w:eastAsia="Times New Roman"/>
      <w:szCs w:val="20"/>
    </w:rPr>
  </w:style>
  <w:style w:type="character" w:customStyle="1" w:styleId="cardCharCharChar">
    <w:name w:val="card Char Char Char"/>
    <w:basedOn w:val="DefaultParagraphFont"/>
    <w:link w:val="cardCharChar"/>
    <w:rsid w:val="002A6421"/>
    <w:rPr>
      <w:rFonts w:ascii="Calibri" w:eastAsia="Times New Roman" w:hAnsi="Calibri"/>
      <w:sz w:val="22"/>
      <w:szCs w:val="20"/>
    </w:rPr>
  </w:style>
  <w:style w:type="character" w:customStyle="1" w:styleId="StyleunderlineArialNarrow9ptBold">
    <w:name w:val="Style underline + Arial Narrow 9 pt Bold"/>
    <w:basedOn w:val="underline"/>
    <w:rsid w:val="002A6421"/>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2A6421"/>
  </w:style>
  <w:style w:type="character" w:customStyle="1" w:styleId="StylecardCharCharArialNarrow9ptChar">
    <w:name w:val="Style card Char Char + Arial Narrow 9 pt Char"/>
    <w:basedOn w:val="cardCharCharChar"/>
    <w:link w:val="StylecardCharCharArialNarrow9pt"/>
    <w:rsid w:val="002A6421"/>
    <w:rPr>
      <w:rFonts w:ascii="Calibri" w:eastAsia="Times New Roman" w:hAnsi="Calibri"/>
      <w:sz w:val="22"/>
      <w:szCs w:val="20"/>
    </w:rPr>
  </w:style>
  <w:style w:type="character" w:customStyle="1" w:styleId="CardTextChar10">
    <w:name w:val="Card Text Char1"/>
    <w:basedOn w:val="DefaultParagraphFont"/>
    <w:rsid w:val="002A6421"/>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A6421"/>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2A6421"/>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A642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2A6421"/>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2A6421"/>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2A6421"/>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2A6421"/>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A6421"/>
    <w:rPr>
      <w:rFonts w:eastAsia="Times New Roman"/>
    </w:rPr>
  </w:style>
  <w:style w:type="character" w:customStyle="1" w:styleId="TextsmallChar">
    <w:name w:val="Textsmall Char"/>
    <w:basedOn w:val="DefaultParagraphFont"/>
    <w:link w:val="Textsmall"/>
    <w:rsid w:val="002A6421"/>
    <w:rPr>
      <w:rFonts w:ascii="Calibri" w:eastAsia="Times New Roman" w:hAnsi="Calibri"/>
      <w:sz w:val="22"/>
    </w:rPr>
  </w:style>
  <w:style w:type="character" w:customStyle="1" w:styleId="CharChar111">
    <w:name w:val="Char Char111"/>
    <w:basedOn w:val="DefaultParagraphFont"/>
    <w:rsid w:val="002A6421"/>
    <w:rPr>
      <w:rFonts w:cs="Arial"/>
      <w:bCs/>
      <w:szCs w:val="26"/>
      <w:u w:val="single"/>
      <w:lang w:val="en-US" w:eastAsia="en-US" w:bidi="ar-SA"/>
    </w:rPr>
  </w:style>
  <w:style w:type="paragraph" w:customStyle="1" w:styleId="cardtextsmall">
    <w:name w:val="card text small"/>
    <w:basedOn w:val="Normal"/>
    <w:uiPriority w:val="99"/>
    <w:qFormat/>
    <w:rsid w:val="002A6421"/>
    <w:rPr>
      <w:rFonts w:ascii="Arial Narrow" w:eastAsia="Times New Roman" w:hAnsi="Arial Narrow"/>
    </w:rPr>
  </w:style>
  <w:style w:type="character" w:customStyle="1" w:styleId="AUnterdline">
    <w:name w:val="AUnterdline"/>
    <w:qFormat/>
    <w:rsid w:val="002A6421"/>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A6421"/>
    <w:rPr>
      <w:rFonts w:ascii="Times New Roman" w:hAnsi="Times New Roman"/>
      <w:b/>
      <w:bCs/>
      <w:sz w:val="20"/>
      <w:u w:val="single"/>
      <w:bdr w:val="single" w:sz="4" w:space="0" w:color="auto"/>
    </w:rPr>
  </w:style>
  <w:style w:type="character" w:customStyle="1" w:styleId="highlightedsearchterm">
    <w:name w:val="highlightedsearchterm"/>
    <w:rsid w:val="002A6421"/>
  </w:style>
  <w:style w:type="character" w:customStyle="1" w:styleId="StyleUnderline1">
    <w:name w:val="Style Underline1"/>
    <w:basedOn w:val="DefaultParagraphFont"/>
    <w:rsid w:val="002A6421"/>
    <w:rPr>
      <w:rFonts w:ascii="Times New Roman" w:hAnsi="Times New Roman"/>
      <w:sz w:val="20"/>
      <w:u w:val="single"/>
    </w:rPr>
  </w:style>
  <w:style w:type="paragraph" w:customStyle="1" w:styleId="StyleStyle49pt10">
    <w:name w:val="Style Style4 + 9 pt10"/>
    <w:basedOn w:val="Style4"/>
    <w:link w:val="StyleStyle49pt10Char"/>
    <w:qFormat/>
    <w:rsid w:val="002A6421"/>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2A6421"/>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2A6421"/>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2A6421"/>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2A6421"/>
    <w:pPr>
      <w:ind w:left="288"/>
    </w:pPr>
    <w:rPr>
      <w:rFonts w:eastAsia="Times New Roman"/>
      <w:u w:val="single"/>
    </w:rPr>
  </w:style>
  <w:style w:type="character" w:customStyle="1" w:styleId="NormalUnderlineChar">
    <w:name w:val="Normal Underline Char"/>
    <w:link w:val="NormalUnderline"/>
    <w:rsid w:val="002A6421"/>
    <w:rPr>
      <w:rFonts w:ascii="Calibri" w:eastAsia="Times New Roman" w:hAnsi="Calibri"/>
      <w:sz w:val="22"/>
      <w:u w:val="single"/>
    </w:rPr>
  </w:style>
  <w:style w:type="character" w:customStyle="1" w:styleId="DontRead">
    <w:name w:val="Don't Read"/>
    <w:qFormat/>
    <w:rsid w:val="002A6421"/>
    <w:rPr>
      <w:rFonts w:ascii="Times New Roman" w:hAnsi="Times New Roman"/>
      <w:sz w:val="16"/>
    </w:rPr>
  </w:style>
  <w:style w:type="paragraph" w:customStyle="1" w:styleId="Underlinestyle">
    <w:name w:val="Underline style"/>
    <w:basedOn w:val="Normal"/>
    <w:uiPriority w:val="99"/>
    <w:qFormat/>
    <w:rsid w:val="002A6421"/>
    <w:rPr>
      <w:rFonts w:eastAsia="Times New Roman"/>
      <w:u w:val="single"/>
    </w:rPr>
  </w:style>
  <w:style w:type="character" w:customStyle="1" w:styleId="Style11ptUnderline3">
    <w:name w:val="Style 11 pt Underline3"/>
    <w:rsid w:val="002A6421"/>
    <w:rPr>
      <w:sz w:val="20"/>
      <w:u w:val="single"/>
    </w:rPr>
  </w:style>
  <w:style w:type="character" w:customStyle="1" w:styleId="27">
    <w:name w:val="27"/>
    <w:rsid w:val="002A6421"/>
    <w:rPr>
      <w:rFonts w:cs="Arial"/>
      <w:bCs/>
      <w:sz w:val="20"/>
      <w:u w:val="single"/>
      <w:lang w:val="en-US" w:eastAsia="en-US" w:bidi="ar-SA"/>
    </w:rPr>
  </w:style>
  <w:style w:type="character" w:customStyle="1" w:styleId="2">
    <w:name w:val="2"/>
    <w:rsid w:val="002A6421"/>
    <w:rPr>
      <w:rFonts w:cs="Arial"/>
      <w:bCs/>
      <w:sz w:val="20"/>
      <w:u w:val="single"/>
      <w:lang w:val="en-US" w:eastAsia="en-US" w:bidi="ar-SA"/>
    </w:rPr>
  </w:style>
  <w:style w:type="character" w:customStyle="1" w:styleId="Style9ptUnderline11">
    <w:name w:val="Style 9 pt Underline11"/>
    <w:basedOn w:val="DefaultParagraphFont"/>
    <w:rsid w:val="002A6421"/>
    <w:rPr>
      <w:sz w:val="20"/>
      <w:u w:val="single"/>
    </w:rPr>
  </w:style>
  <w:style w:type="character" w:customStyle="1" w:styleId="Style9ptBoldUnderline5">
    <w:name w:val="Style 9 pt Bold Underline5"/>
    <w:basedOn w:val="DefaultParagraphFont"/>
    <w:rsid w:val="002A6421"/>
    <w:rPr>
      <w:b/>
      <w:bCs/>
      <w:sz w:val="20"/>
      <w:u w:val="single"/>
    </w:rPr>
  </w:style>
  <w:style w:type="character" w:customStyle="1" w:styleId="CharChar114">
    <w:name w:val="Char Char114"/>
    <w:basedOn w:val="DefaultParagraphFont"/>
    <w:rsid w:val="002A6421"/>
    <w:rPr>
      <w:rFonts w:cs="Arial"/>
      <w:bCs/>
      <w:szCs w:val="26"/>
      <w:u w:val="single"/>
      <w:lang w:val="en-US" w:eastAsia="en-US" w:bidi="ar-SA"/>
    </w:rPr>
  </w:style>
  <w:style w:type="character" w:customStyle="1" w:styleId="CharChar113">
    <w:name w:val="Char Char113"/>
    <w:basedOn w:val="DefaultParagraphFont"/>
    <w:rsid w:val="002A6421"/>
    <w:rPr>
      <w:rFonts w:cs="Arial"/>
      <w:bCs/>
      <w:szCs w:val="26"/>
      <w:u w:val="single"/>
      <w:lang w:val="en-US" w:eastAsia="en-US" w:bidi="ar-SA"/>
    </w:rPr>
  </w:style>
  <w:style w:type="character" w:customStyle="1" w:styleId="CharChar112">
    <w:name w:val="Char Char112"/>
    <w:basedOn w:val="DefaultParagraphFont"/>
    <w:rsid w:val="002A6421"/>
    <w:rPr>
      <w:rFonts w:cs="Arial"/>
      <w:bCs/>
      <w:szCs w:val="26"/>
      <w:u w:val="single"/>
      <w:lang w:val="en-US" w:eastAsia="en-US" w:bidi="ar-SA"/>
    </w:rPr>
  </w:style>
  <w:style w:type="character" w:customStyle="1" w:styleId="ssl0">
    <w:name w:val="ss_l0"/>
    <w:basedOn w:val="DefaultParagraphFont"/>
    <w:rsid w:val="002A6421"/>
  </w:style>
  <w:style w:type="paragraph" w:customStyle="1" w:styleId="WW-Default1">
    <w:name w:val="WW-Default1"/>
    <w:basedOn w:val="Normal"/>
    <w:uiPriority w:val="99"/>
    <w:qFormat/>
    <w:rsid w:val="002A6421"/>
    <w:pPr>
      <w:suppressAutoHyphens/>
    </w:pPr>
    <w:rPr>
      <w:rFonts w:eastAsia="Times New Roman"/>
      <w:b/>
      <w:bCs/>
      <w:szCs w:val="20"/>
      <w:lang w:eastAsia="ar-SA"/>
    </w:rPr>
  </w:style>
  <w:style w:type="character" w:customStyle="1" w:styleId="zoomme">
    <w:name w:val="zoomme"/>
    <w:basedOn w:val="DefaultParagraphFont"/>
    <w:rsid w:val="002A6421"/>
  </w:style>
  <w:style w:type="character" w:customStyle="1" w:styleId="Date1">
    <w:name w:val="Date1"/>
    <w:basedOn w:val="DefaultParagraphFont"/>
    <w:rsid w:val="002A6421"/>
  </w:style>
  <w:style w:type="character" w:customStyle="1" w:styleId="classauthor">
    <w:name w:val="class=&quot;author&quot;"/>
    <w:basedOn w:val="DefaultParagraphFont"/>
    <w:rsid w:val="002A6421"/>
  </w:style>
  <w:style w:type="paragraph" w:customStyle="1" w:styleId="CardStyle0">
    <w:name w:val="Card Style"/>
    <w:basedOn w:val="Normal"/>
    <w:link w:val="CardStyleChar"/>
    <w:qFormat/>
    <w:rsid w:val="002A6421"/>
    <w:rPr>
      <w:rFonts w:eastAsia="Times New Roman"/>
    </w:rPr>
  </w:style>
  <w:style w:type="character" w:customStyle="1" w:styleId="CharCharChar">
    <w:name w:val="Char Char Char"/>
    <w:basedOn w:val="DefaultParagraphFont"/>
    <w:rsid w:val="002A6421"/>
    <w:rPr>
      <w:rFonts w:cs="Arial"/>
      <w:bCs/>
      <w:szCs w:val="26"/>
      <w:u w:val="single"/>
      <w:lang w:val="en-US" w:eastAsia="en-US" w:bidi="ar-SA"/>
    </w:rPr>
  </w:style>
  <w:style w:type="character" w:customStyle="1" w:styleId="texto1">
    <w:name w:val="texto1"/>
    <w:rsid w:val="002A6421"/>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A6421"/>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A6421"/>
    <w:rPr>
      <w:rFonts w:ascii="Calibri" w:eastAsia="Times New Roman" w:hAnsi="Calibri" w:cs="Arial"/>
      <w:b/>
      <w:szCs w:val="28"/>
    </w:rPr>
  </w:style>
  <w:style w:type="paragraph" w:customStyle="1" w:styleId="Style23">
    <w:name w:val="Style23"/>
    <w:basedOn w:val="Normal"/>
    <w:uiPriority w:val="99"/>
    <w:qFormat/>
    <w:rsid w:val="002A6421"/>
    <w:pPr>
      <w:widowControl w:val="0"/>
      <w:autoSpaceDE w:val="0"/>
      <w:autoSpaceDN w:val="0"/>
      <w:adjustRightInd w:val="0"/>
      <w:spacing w:line="209" w:lineRule="exact"/>
    </w:pPr>
    <w:rPr>
      <w:rFonts w:eastAsia="SimSun"/>
    </w:rPr>
  </w:style>
  <w:style w:type="character" w:customStyle="1" w:styleId="gray">
    <w:name w:val="gray"/>
    <w:basedOn w:val="DefaultParagraphFont"/>
    <w:rsid w:val="002A6421"/>
  </w:style>
  <w:style w:type="paragraph" w:customStyle="1" w:styleId="Tagtemplate">
    <w:name w:val="Tagtemplate"/>
    <w:basedOn w:val="Normal"/>
    <w:link w:val="TagtemplateChar"/>
    <w:autoRedefine/>
    <w:qFormat/>
    <w:rsid w:val="002A6421"/>
    <w:pPr>
      <w:keepNext/>
      <w:keepLines/>
    </w:pPr>
    <w:rPr>
      <w:rFonts w:eastAsia="Calibri"/>
      <w:b/>
    </w:rPr>
  </w:style>
  <w:style w:type="character" w:customStyle="1" w:styleId="TagtemplateChar">
    <w:name w:val="Tagtemplate Char"/>
    <w:basedOn w:val="DefaultParagraphFont"/>
    <w:link w:val="Tagtemplate"/>
    <w:rsid w:val="002A6421"/>
    <w:rPr>
      <w:rFonts w:ascii="Calibri" w:eastAsia="Calibri" w:hAnsi="Calibri"/>
      <w:b/>
      <w:sz w:val="22"/>
    </w:rPr>
  </w:style>
  <w:style w:type="character" w:customStyle="1" w:styleId="Styleunderline11ptBorderSinglesolidlineAuto05p">
    <w:name w:val="Style underline + 11 pt Border: : (Single solid line Auto  0.5 p..."/>
    <w:rsid w:val="002A6421"/>
    <w:rPr>
      <w:sz w:val="20"/>
      <w:u w:val="single"/>
      <w:bdr w:val="single" w:sz="4" w:space="0" w:color="auto"/>
    </w:rPr>
  </w:style>
  <w:style w:type="paragraph" w:customStyle="1" w:styleId="Citation-FirstLine">
    <w:name w:val="Citation - First Line"/>
    <w:basedOn w:val="Normal"/>
    <w:next w:val="Normal"/>
    <w:autoRedefine/>
    <w:uiPriority w:val="99"/>
    <w:qFormat/>
    <w:rsid w:val="002A6421"/>
    <w:pPr>
      <w:spacing w:line="240" w:lineRule="atLeast"/>
      <w:jc w:val="both"/>
    </w:pPr>
    <w:rPr>
      <w:rFonts w:ascii="Book Antiqua" w:eastAsia="Times New Roman" w:hAnsi="Book Antiqua"/>
    </w:rPr>
  </w:style>
  <w:style w:type="character" w:customStyle="1" w:styleId="CardText-Underlined">
    <w:name w:val="Card Text - Underlined"/>
    <w:rsid w:val="002A6421"/>
    <w:rPr>
      <w:b/>
      <w:sz w:val="20"/>
      <w:u w:val="single"/>
    </w:rPr>
  </w:style>
  <w:style w:type="paragraph" w:customStyle="1" w:styleId="Citation-Complete">
    <w:name w:val="Citation - Complete"/>
    <w:basedOn w:val="Normal"/>
    <w:next w:val="Normal"/>
    <w:link w:val="Citation-CompleteChar"/>
    <w:autoRedefine/>
    <w:qFormat/>
    <w:rsid w:val="002A6421"/>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A6421"/>
    <w:rPr>
      <w:rFonts w:ascii="Book Antiqua" w:eastAsia="Times New Roman" w:hAnsi="Book Antiqua"/>
      <w:sz w:val="22"/>
    </w:rPr>
  </w:style>
  <w:style w:type="character" w:customStyle="1" w:styleId="MicroTextChar0">
    <w:name w:val="MicroText Char"/>
    <w:link w:val="MicroText0"/>
    <w:rsid w:val="002A6421"/>
    <w:rPr>
      <w:rFonts w:ascii="Arial Narrow" w:hAnsi="Arial Narrow"/>
      <w:sz w:val="12"/>
    </w:rPr>
  </w:style>
  <w:style w:type="character" w:customStyle="1" w:styleId="Style11ptItalic">
    <w:name w:val="Style 11 pt Italic"/>
    <w:basedOn w:val="DefaultParagraphFont"/>
    <w:rsid w:val="002A6421"/>
    <w:rPr>
      <w:rFonts w:ascii="Times New Roman" w:hAnsi="Times New Roman"/>
      <w:i/>
      <w:iCs/>
      <w:sz w:val="20"/>
    </w:rPr>
  </w:style>
  <w:style w:type="character" w:customStyle="1" w:styleId="BoldandUnderlineChar">
    <w:name w:val="Bold and Underline Char"/>
    <w:basedOn w:val="DefaultParagraphFont"/>
    <w:link w:val="BoldandUnderline"/>
    <w:locked/>
    <w:rsid w:val="002A6421"/>
    <w:rPr>
      <w:b/>
      <w:u w:val="single"/>
    </w:rPr>
  </w:style>
  <w:style w:type="paragraph" w:customStyle="1" w:styleId="BoldandUnderline">
    <w:name w:val="Bold and Underline"/>
    <w:basedOn w:val="Normal"/>
    <w:link w:val="BoldandUnderlineChar"/>
    <w:qFormat/>
    <w:rsid w:val="002A6421"/>
    <w:rPr>
      <w:rFonts w:asciiTheme="minorHAnsi" w:hAnsiTheme="minorHAnsi"/>
      <w:b/>
      <w:sz w:val="24"/>
      <w:u w:val="single"/>
    </w:rPr>
  </w:style>
  <w:style w:type="character" w:customStyle="1" w:styleId="hdr">
    <w:name w:val="hdr"/>
    <w:basedOn w:val="DefaultParagraphFont"/>
    <w:rsid w:val="002A6421"/>
  </w:style>
  <w:style w:type="paragraph" w:customStyle="1" w:styleId="StyleStyle49ptBold3">
    <w:name w:val="Style Style4 + 9 pt Bold3"/>
    <w:basedOn w:val="Style4"/>
    <w:link w:val="StyleStyle49ptBold3Char"/>
    <w:qFormat/>
    <w:rsid w:val="002A6421"/>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2A6421"/>
    <w:rPr>
      <w:rFonts w:ascii="Calibri" w:eastAsia="Times New Roman" w:hAnsi="Calibri" w:cs="Times New Roman"/>
      <w:b/>
      <w:bCs/>
      <w:u w:val="single"/>
      <w:lang w:val="x-none"/>
    </w:rPr>
  </w:style>
  <w:style w:type="character" w:customStyle="1" w:styleId="Style9ptUnderline6">
    <w:name w:val="Style 9 pt Underline6"/>
    <w:basedOn w:val="DefaultParagraphFont"/>
    <w:rsid w:val="002A6421"/>
    <w:rPr>
      <w:sz w:val="20"/>
      <w:u w:val="single"/>
    </w:rPr>
  </w:style>
  <w:style w:type="character" w:customStyle="1" w:styleId="ct-with-fmlt">
    <w:name w:val="ct-with-fmlt"/>
    <w:basedOn w:val="DefaultParagraphFont"/>
    <w:rsid w:val="002A6421"/>
  </w:style>
  <w:style w:type="paragraph" w:customStyle="1" w:styleId="StyleStyle49pt">
    <w:name w:val="Style Style4 + 9 pt"/>
    <w:basedOn w:val="Normal"/>
    <w:link w:val="StyleStyle49ptChar"/>
    <w:qFormat/>
    <w:rsid w:val="002A6421"/>
    <w:rPr>
      <w:rFonts w:eastAsia="Times New Roman"/>
      <w:u w:val="single"/>
    </w:rPr>
  </w:style>
  <w:style w:type="character" w:customStyle="1" w:styleId="StyleStyle49ptChar">
    <w:name w:val="Style Style4 + 9 pt Char"/>
    <w:basedOn w:val="DefaultParagraphFont"/>
    <w:link w:val="StyleStyle49pt"/>
    <w:rsid w:val="002A6421"/>
    <w:rPr>
      <w:rFonts w:ascii="Calibri" w:eastAsia="Times New Roman" w:hAnsi="Calibri"/>
      <w:sz w:val="22"/>
      <w:u w:val="single"/>
    </w:rPr>
  </w:style>
  <w:style w:type="paragraph" w:customStyle="1" w:styleId="StyleStyle49ptBold">
    <w:name w:val="Style Style4 + 9 pt Bold"/>
    <w:basedOn w:val="Normal"/>
    <w:link w:val="StyleStyle49ptBoldChar"/>
    <w:qFormat/>
    <w:rsid w:val="002A6421"/>
    <w:rPr>
      <w:rFonts w:eastAsia="Times New Roman"/>
      <w:b/>
      <w:bCs/>
      <w:u w:val="single"/>
    </w:rPr>
  </w:style>
  <w:style w:type="character" w:customStyle="1" w:styleId="StyleStyle49ptBoldChar">
    <w:name w:val="Style Style4 + 9 pt Bold Char"/>
    <w:basedOn w:val="DefaultParagraphFont"/>
    <w:link w:val="StyleStyle49ptBold"/>
    <w:rsid w:val="002A6421"/>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2A642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A6421"/>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2A6421"/>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2A6421"/>
    <w:rPr>
      <w:rFonts w:ascii="Arial" w:eastAsia="Times New Roman" w:hAnsi="Arial" w:cs="Arial"/>
      <w:b/>
      <w:bCs/>
      <w:sz w:val="22"/>
      <w:u w:val="single"/>
    </w:rPr>
  </w:style>
  <w:style w:type="paragraph" w:customStyle="1" w:styleId="StyleUnderlined11pt">
    <w:name w:val="Style Underlined + 11 pt"/>
    <w:link w:val="StyleUnderlined11ptChar"/>
    <w:qFormat/>
    <w:rsid w:val="002A6421"/>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2A6421"/>
    <w:rPr>
      <w:rFonts w:ascii="Arial" w:eastAsia="Times New Roman" w:hAnsi="Arial" w:cs="Arial"/>
      <w:sz w:val="22"/>
      <w:u w:val="single"/>
    </w:rPr>
  </w:style>
  <w:style w:type="character" w:customStyle="1" w:styleId="newscontent">
    <w:name w:val="newscontent"/>
    <w:rsid w:val="002A6421"/>
  </w:style>
  <w:style w:type="character" w:customStyle="1" w:styleId="StyleUnderlinePatternClearYellow">
    <w:name w:val="Style Underline Pattern: Clear (Yellow)"/>
    <w:basedOn w:val="DefaultParagraphFont"/>
    <w:rsid w:val="002A6421"/>
    <w:rPr>
      <w:u w:val="single"/>
      <w:shd w:val="clear" w:color="auto" w:fill="00FF00"/>
    </w:rPr>
  </w:style>
  <w:style w:type="paragraph" w:customStyle="1" w:styleId="StyleUnderlineChar11pt3">
    <w:name w:val="Style Underline Char + 11 pt3"/>
    <w:link w:val="StyleUnderlineChar11pt3Char"/>
    <w:qFormat/>
    <w:rsid w:val="002A6421"/>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2A6421"/>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2A6421"/>
    <w:rPr>
      <w:b w:val="0"/>
      <w:bCs/>
      <w:u w:val="single"/>
    </w:rPr>
  </w:style>
  <w:style w:type="paragraph" w:customStyle="1" w:styleId="Cite2">
    <w:name w:val="Cite 2"/>
    <w:basedOn w:val="Normal"/>
    <w:uiPriority w:val="99"/>
    <w:qFormat/>
    <w:rsid w:val="002A6421"/>
    <w:rPr>
      <w:rFonts w:eastAsia="MS Mincho"/>
      <w:b/>
      <w:u w:val="single"/>
    </w:rPr>
  </w:style>
  <w:style w:type="character" w:customStyle="1" w:styleId="StyleunderlineBold">
    <w:name w:val="Style underline + Bold"/>
    <w:basedOn w:val="underline"/>
    <w:rsid w:val="002A6421"/>
    <w:rPr>
      <w:rFonts w:ascii="Times New Roman" w:hAnsi="Times New Roman" w:cs="Times New Roman" w:hint="default"/>
      <w:b w:val="0"/>
      <w:bCs/>
      <w:sz w:val="20"/>
      <w:u w:val="single"/>
    </w:rPr>
  </w:style>
  <w:style w:type="paragraph" w:customStyle="1" w:styleId="cards0">
    <w:name w:val="cards"/>
    <w:basedOn w:val="Cites"/>
    <w:uiPriority w:val="99"/>
    <w:qFormat/>
    <w:rsid w:val="002A6421"/>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2A6421"/>
    <w:rPr>
      <w:sz w:val="20"/>
      <w:u w:val="single"/>
    </w:rPr>
  </w:style>
  <w:style w:type="character" w:customStyle="1" w:styleId="slug-pub-date">
    <w:name w:val="slug-pub-date"/>
    <w:basedOn w:val="DefaultParagraphFont"/>
    <w:rsid w:val="002A6421"/>
  </w:style>
  <w:style w:type="character" w:customStyle="1" w:styleId="slug-vol">
    <w:name w:val="slug-vol"/>
    <w:basedOn w:val="DefaultParagraphFont"/>
    <w:rsid w:val="002A6421"/>
  </w:style>
  <w:style w:type="character" w:customStyle="1" w:styleId="slug-issue">
    <w:name w:val="slug-issue"/>
    <w:basedOn w:val="DefaultParagraphFont"/>
    <w:rsid w:val="002A6421"/>
  </w:style>
  <w:style w:type="character" w:customStyle="1" w:styleId="slug-pages">
    <w:name w:val="slug-pages"/>
    <w:basedOn w:val="DefaultParagraphFont"/>
    <w:rsid w:val="002A6421"/>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A6421"/>
    <w:rPr>
      <w:b/>
      <w:bCs/>
      <w:strike w:val="0"/>
      <w:dstrike w:val="0"/>
      <w:sz w:val="24"/>
      <w:u w:val="none"/>
      <w:effect w:val="none"/>
    </w:rPr>
  </w:style>
  <w:style w:type="character" w:customStyle="1" w:styleId="tagchar">
    <w:name w:val="tagchar"/>
    <w:basedOn w:val="DefaultParagraphFont"/>
    <w:rsid w:val="002A6421"/>
  </w:style>
  <w:style w:type="character" w:customStyle="1" w:styleId="pmterms11">
    <w:name w:val="pmterms11"/>
    <w:basedOn w:val="DefaultParagraphFont"/>
    <w:rsid w:val="002A6421"/>
    <w:rPr>
      <w:b/>
      <w:bCs/>
      <w:i w:val="0"/>
      <w:iCs w:val="0"/>
      <w:color w:val="000000"/>
    </w:rPr>
  </w:style>
  <w:style w:type="character" w:customStyle="1" w:styleId="StyleUnderlineChar9ptBold">
    <w:name w:val="Style Underline Char + 9 pt Bold"/>
    <w:basedOn w:val="DefaultParagraphFont"/>
    <w:rsid w:val="002A6421"/>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2A6421"/>
    <w:rPr>
      <w:szCs w:val="24"/>
      <w:u w:val="single"/>
      <w:lang w:val="en-US" w:eastAsia="en-US" w:bidi="ar-SA"/>
    </w:rPr>
  </w:style>
  <w:style w:type="character" w:customStyle="1" w:styleId="BoldandUnderlineChar2Char1">
    <w:name w:val="Bold and Underline Char2 Char1"/>
    <w:basedOn w:val="DefaultParagraphFont"/>
    <w:rsid w:val="002A6421"/>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A642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A6421"/>
    <w:rPr>
      <w:szCs w:val="24"/>
      <w:u w:val="single"/>
      <w:lang w:val="en-US" w:eastAsia="en-US" w:bidi="ar-SA"/>
    </w:rPr>
  </w:style>
  <w:style w:type="paragraph" w:customStyle="1" w:styleId="Language">
    <w:name w:val="Language"/>
    <w:basedOn w:val="Normal"/>
    <w:link w:val="LanguageChar"/>
    <w:qFormat/>
    <w:rsid w:val="002A6421"/>
    <w:rPr>
      <w:rFonts w:eastAsia="Times New Roman"/>
      <w:strike/>
      <w:szCs w:val="20"/>
    </w:rPr>
  </w:style>
  <w:style w:type="character" w:customStyle="1" w:styleId="LanguageChar">
    <w:name w:val="Language Char"/>
    <w:basedOn w:val="DefaultParagraphFont"/>
    <w:link w:val="Language"/>
    <w:rsid w:val="002A6421"/>
    <w:rPr>
      <w:rFonts w:ascii="Calibri" w:eastAsia="Times New Roman" w:hAnsi="Calibri"/>
      <w:strike/>
      <w:sz w:val="22"/>
      <w:szCs w:val="20"/>
    </w:rPr>
  </w:style>
  <w:style w:type="paragraph" w:customStyle="1" w:styleId="UnderlineChar3">
    <w:name w:val="Underline Char3"/>
    <w:basedOn w:val="Normal"/>
    <w:link w:val="UnderlineChar3Char"/>
    <w:qFormat/>
    <w:rsid w:val="002A6421"/>
    <w:rPr>
      <w:rFonts w:eastAsia="Times New Roman"/>
      <w:u w:val="single"/>
    </w:rPr>
  </w:style>
  <w:style w:type="character" w:customStyle="1" w:styleId="UnderlineChar3Char">
    <w:name w:val="Underline Char3 Char"/>
    <w:basedOn w:val="DefaultParagraphFont"/>
    <w:link w:val="UnderlineChar3"/>
    <w:rsid w:val="002A6421"/>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2A6421"/>
    <w:rPr>
      <w:rFonts w:eastAsia="Times New Roman"/>
      <w:b/>
      <w:u w:val="single"/>
    </w:rPr>
  </w:style>
  <w:style w:type="character" w:customStyle="1" w:styleId="BoldandUnderlineChar3CharChar">
    <w:name w:val="Bold and Underline Char3 Char Char"/>
    <w:basedOn w:val="DefaultParagraphFont"/>
    <w:link w:val="BoldandUnderlineChar3Char"/>
    <w:rsid w:val="002A6421"/>
    <w:rPr>
      <w:rFonts w:ascii="Calibri" w:eastAsia="Times New Roman" w:hAnsi="Calibri"/>
      <w:b/>
      <w:sz w:val="22"/>
      <w:u w:val="single"/>
    </w:rPr>
  </w:style>
  <w:style w:type="character" w:customStyle="1" w:styleId="BoldandUnderlineChar1Char2Char">
    <w:name w:val="Bold and Underline Char1 Char2 Char"/>
    <w:basedOn w:val="DefaultParagraphFont"/>
    <w:rsid w:val="002A6421"/>
    <w:rPr>
      <w:b/>
      <w:szCs w:val="24"/>
      <w:u w:val="single"/>
      <w:lang w:val="en-US" w:eastAsia="en-US" w:bidi="ar-SA"/>
    </w:rPr>
  </w:style>
  <w:style w:type="paragraph" w:customStyle="1" w:styleId="HotRoute">
    <w:name w:val="Hot Route"/>
    <w:basedOn w:val="Normal"/>
    <w:link w:val="HotRouteChar0"/>
    <w:qFormat/>
    <w:rsid w:val="002A6421"/>
    <w:pPr>
      <w:ind w:left="144"/>
    </w:pPr>
    <w:rPr>
      <w:rFonts w:eastAsia="Times New Roman"/>
    </w:rPr>
  </w:style>
  <w:style w:type="character" w:customStyle="1" w:styleId="Style12ptBoldUnderline1">
    <w:name w:val="Style 12 pt Bold Underline1"/>
    <w:basedOn w:val="DefaultParagraphFont"/>
    <w:rsid w:val="002A6421"/>
    <w:rPr>
      <w:b/>
      <w:bCs/>
      <w:sz w:val="24"/>
      <w:u w:val="single"/>
    </w:rPr>
  </w:style>
  <w:style w:type="character" w:customStyle="1" w:styleId="StyleEmphasisArial12ptBoldNotItalic">
    <w:name w:val="Style Emphasis + Arial 12 pt Bold Not Italic"/>
    <w:basedOn w:val="Emphasis"/>
    <w:rsid w:val="002A6421"/>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2A6421"/>
    <w:rPr>
      <w:rFonts w:ascii="SimSun" w:eastAsia="SimSun" w:hAnsi="SimSun"/>
      <w:sz w:val="15"/>
      <w:lang w:eastAsia="zh-CN"/>
    </w:rPr>
  </w:style>
  <w:style w:type="paragraph" w:customStyle="1" w:styleId="UnreadText">
    <w:name w:val="Unread Text"/>
    <w:basedOn w:val="Normal"/>
    <w:next w:val="Normal"/>
    <w:link w:val="UnreadTextChar"/>
    <w:autoRedefine/>
    <w:qFormat/>
    <w:rsid w:val="002A6421"/>
    <w:pPr>
      <w:ind w:left="360"/>
    </w:pPr>
    <w:rPr>
      <w:rFonts w:ascii="SimSun" w:eastAsia="SimSun" w:hAnsi="SimSun"/>
      <w:sz w:val="15"/>
      <w:lang w:eastAsia="zh-CN"/>
    </w:rPr>
  </w:style>
  <w:style w:type="character" w:customStyle="1" w:styleId="smallChar">
    <w:name w:val="small Char"/>
    <w:rsid w:val="002A6421"/>
    <w:rPr>
      <w:rFonts w:ascii="Calibri" w:eastAsia="Calibri" w:hAnsi="Calibri" w:cs="Calibri"/>
      <w:sz w:val="16"/>
      <w:szCs w:val="20"/>
      <w:lang w:val="x-none" w:eastAsia="x-none"/>
    </w:rPr>
  </w:style>
  <w:style w:type="paragraph" w:customStyle="1" w:styleId="HotRoute0">
    <w:name w:val="Hot Route!"/>
    <w:basedOn w:val="Normal"/>
    <w:uiPriority w:val="99"/>
    <w:qFormat/>
    <w:rsid w:val="002A6421"/>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2A6421"/>
    <w:rPr>
      <w:rFonts w:ascii="Times New Roman" w:hAnsi="Times New Roman" w:cs="Times New Roman"/>
      <w:sz w:val="16"/>
      <w:szCs w:val="16"/>
    </w:rPr>
  </w:style>
  <w:style w:type="character" w:customStyle="1" w:styleId="BodyText2Char1">
    <w:name w:val="Body Text 2 Char1"/>
    <w:basedOn w:val="DefaultParagraphFont"/>
    <w:uiPriority w:val="99"/>
    <w:semiHidden/>
    <w:rsid w:val="002A6421"/>
    <w:rPr>
      <w:rFonts w:ascii="Times New Roman" w:hAnsi="Times New Roman" w:cs="Times New Roman"/>
      <w:sz w:val="20"/>
    </w:rPr>
  </w:style>
  <w:style w:type="character" w:customStyle="1" w:styleId="Heading2Char1CharCharCharCharCharC">
    <w:name w:val="Heading 2 Char1 Char Char Char Char Char C"/>
    <w:rsid w:val="002A6421"/>
    <w:rPr>
      <w:rFonts w:cs="Arial"/>
      <w:b/>
      <w:bCs/>
      <w:iCs/>
      <w:sz w:val="24"/>
      <w:szCs w:val="28"/>
      <w:lang w:val="en-US" w:eastAsia="en-US" w:bidi="ar-SA"/>
    </w:rPr>
  </w:style>
  <w:style w:type="character" w:customStyle="1" w:styleId="underline1">
    <w:name w:val="underline1"/>
    <w:basedOn w:val="DefaultParagraphFont"/>
    <w:rsid w:val="002A6421"/>
    <w:rPr>
      <w:u w:val="single"/>
    </w:rPr>
  </w:style>
  <w:style w:type="character" w:customStyle="1" w:styleId="author">
    <w:name w:val="author"/>
    <w:basedOn w:val="DefaultParagraphFont"/>
    <w:rsid w:val="002A6421"/>
    <w:rPr>
      <w:rFonts w:ascii="Times New Roman" w:hAnsi="Times New Roman"/>
      <w:b/>
      <w:sz w:val="24"/>
    </w:rPr>
  </w:style>
  <w:style w:type="character" w:customStyle="1" w:styleId="FontStyle291">
    <w:name w:val="Font Style291"/>
    <w:basedOn w:val="DefaultParagraphFont"/>
    <w:uiPriority w:val="99"/>
    <w:rsid w:val="002A642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A642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A6421"/>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2A6421"/>
    <w:rPr>
      <w:rFonts w:ascii="Calibri" w:eastAsia="Times New Roman" w:hAnsi="Calibri"/>
      <w:sz w:val="22"/>
    </w:rPr>
  </w:style>
  <w:style w:type="paragraph" w:customStyle="1" w:styleId="Cards1">
    <w:name w:val="Cards1"/>
    <w:basedOn w:val="Normal"/>
    <w:link w:val="Cards1Char"/>
    <w:qFormat/>
    <w:rsid w:val="002A6421"/>
    <w:pPr>
      <w:ind w:left="288"/>
    </w:pPr>
    <w:rPr>
      <w:rFonts w:eastAsia="Times New Roman"/>
      <w:u w:val="single"/>
    </w:rPr>
  </w:style>
  <w:style w:type="character" w:customStyle="1" w:styleId="Cards1Char">
    <w:name w:val="Cards1 Char"/>
    <w:basedOn w:val="DefaultParagraphFont"/>
    <w:link w:val="Cards1"/>
    <w:rsid w:val="002A6421"/>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2A6421"/>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2A6421"/>
    <w:rPr>
      <w:rFonts w:ascii="Arial" w:eastAsia="Calibri" w:hAnsi="Arial" w:cs="Arial"/>
      <w:sz w:val="22"/>
      <w:szCs w:val="22"/>
      <w:u w:val="single"/>
    </w:rPr>
  </w:style>
  <w:style w:type="character" w:customStyle="1" w:styleId="EmphasizeThis">
    <w:name w:val="EmphasizeThis"/>
    <w:rsid w:val="002A6421"/>
    <w:rPr>
      <w:rFonts w:ascii="Georgia" w:hAnsi="Georgia"/>
      <w:b/>
      <w:iCs/>
      <w:sz w:val="24"/>
      <w:u w:val="thick"/>
    </w:rPr>
  </w:style>
  <w:style w:type="paragraph" w:customStyle="1" w:styleId="Stylecard8pt">
    <w:name w:val="Style card + 8 pt"/>
    <w:basedOn w:val="Normal"/>
    <w:link w:val="Stylecard8ptChar"/>
    <w:qFormat/>
    <w:rsid w:val="002A6421"/>
    <w:pPr>
      <w:spacing w:after="0" w:line="240" w:lineRule="auto"/>
      <w:ind w:left="288" w:right="288"/>
    </w:pPr>
    <w:rPr>
      <w:rFonts w:ascii="Georgia" w:hAnsi="Georgia"/>
      <w:bCs/>
      <w:color w:val="000000"/>
      <w:sz w:val="16"/>
      <w:lang w:eastAsia="ar-SA"/>
    </w:rPr>
  </w:style>
  <w:style w:type="character" w:customStyle="1" w:styleId="Stylecard8ptChar">
    <w:name w:val="Style card + 8 pt Char"/>
    <w:basedOn w:val="cardChar"/>
    <w:link w:val="Stylecard8pt"/>
    <w:rsid w:val="002A6421"/>
    <w:rPr>
      <w:rFonts w:ascii="Georgia" w:eastAsiaTheme="minorEastAsia" w:hAnsi="Georgia"/>
      <w:bCs/>
      <w:color w:val="000000"/>
      <w:sz w:val="16"/>
      <w:szCs w:val="24"/>
      <w:lang w:eastAsia="ar-SA"/>
    </w:rPr>
  </w:style>
  <w:style w:type="character" w:customStyle="1" w:styleId="bhl">
    <w:name w:val="bhl"/>
    <w:basedOn w:val="DefaultParagraphFont"/>
    <w:rsid w:val="002A6421"/>
  </w:style>
  <w:style w:type="paragraph" w:customStyle="1" w:styleId="TagGA11">
    <w:name w:val="Tag GA 11"/>
    <w:basedOn w:val="TOC1"/>
    <w:uiPriority w:val="99"/>
    <w:qFormat/>
    <w:rsid w:val="002A6421"/>
    <w:rPr>
      <w:rFonts w:ascii="Georgia" w:eastAsia="Calibri" w:hAnsi="Georgia"/>
      <w:b/>
    </w:rPr>
  </w:style>
  <w:style w:type="paragraph" w:customStyle="1" w:styleId="CiteCard">
    <w:name w:val="Cite/Card"/>
    <w:basedOn w:val="TOC2"/>
    <w:uiPriority w:val="99"/>
    <w:qFormat/>
    <w:rsid w:val="002A6421"/>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2A6421"/>
    <w:rPr>
      <w:rFonts w:ascii="Georgia" w:eastAsia="Times New Roman" w:hAnsi="Georgia" w:hint="default"/>
      <w:sz w:val="22"/>
      <w:u w:val="single"/>
      <w:lang w:eastAsia="zh-CN"/>
    </w:rPr>
  </w:style>
  <w:style w:type="character" w:customStyle="1" w:styleId="addmd">
    <w:name w:val="addmd"/>
    <w:basedOn w:val="DefaultParagraphFont"/>
    <w:rsid w:val="002A6421"/>
  </w:style>
  <w:style w:type="character" w:customStyle="1" w:styleId="UnderlinedTextCharChar">
    <w:name w:val="Underlined Text Char Char"/>
    <w:basedOn w:val="DefaultParagraphFont"/>
    <w:rsid w:val="002A6421"/>
    <w:rPr>
      <w:rFonts w:cs="Arial"/>
      <w:bCs/>
      <w:noProof w:val="0"/>
      <w:szCs w:val="26"/>
      <w:u w:val="single"/>
      <w:lang w:val="en-US" w:eastAsia="en-US" w:bidi="ar-SA"/>
    </w:rPr>
  </w:style>
  <w:style w:type="character" w:customStyle="1" w:styleId="CardText1Char">
    <w:name w:val="Card Text 1 Char"/>
    <w:rsid w:val="002A6421"/>
    <w:rPr>
      <w:rFonts w:ascii="Georgia" w:hAnsi="Georgia"/>
      <w:color w:val="000000"/>
      <w:sz w:val="22"/>
      <w:szCs w:val="22"/>
      <w:u w:val="single"/>
    </w:rPr>
  </w:style>
  <w:style w:type="character" w:customStyle="1" w:styleId="BoldUnderlining">
    <w:name w:val="Bold Underlining"/>
    <w:rsid w:val="002A6421"/>
    <w:rPr>
      <w:u w:val="single"/>
    </w:rPr>
  </w:style>
  <w:style w:type="character" w:customStyle="1" w:styleId="Intemphasis">
    <w:name w:val="Intemphasis"/>
    <w:uiPriority w:val="1"/>
    <w:qFormat/>
    <w:rsid w:val="002A6421"/>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2A6421"/>
    <w:pPr>
      <w:ind w:left="288" w:right="288"/>
    </w:pPr>
    <w:rPr>
      <w:szCs w:val="16"/>
    </w:rPr>
  </w:style>
  <w:style w:type="character" w:customStyle="1" w:styleId="cardtextChar3">
    <w:name w:val="cardtext Char"/>
    <w:basedOn w:val="DefaultParagraphFont"/>
    <w:link w:val="cardtext2"/>
    <w:rsid w:val="002A6421"/>
    <w:rPr>
      <w:rFonts w:ascii="Calibri" w:hAnsi="Calibri"/>
      <w:sz w:val="22"/>
      <w:szCs w:val="16"/>
    </w:rPr>
  </w:style>
  <w:style w:type="character" w:customStyle="1" w:styleId="BoldUnderlineChar10">
    <w:name w:val="BoldUnderline Char1"/>
    <w:rsid w:val="002A6421"/>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A6421"/>
    <w:pPr>
      <w:spacing w:after="200"/>
      <w:contextualSpacing/>
    </w:pPr>
    <w:rPr>
      <w:rFonts w:eastAsia="Calibri"/>
      <w:u w:val="single"/>
    </w:rPr>
  </w:style>
  <w:style w:type="character" w:customStyle="1" w:styleId="UnderlinedCardTextChar">
    <w:name w:val="Underlined Card Text Char"/>
    <w:link w:val="UnderlinedCardText"/>
    <w:rsid w:val="002A6421"/>
    <w:rPr>
      <w:rFonts w:ascii="Calibri" w:eastAsia="Calibri" w:hAnsi="Calibri"/>
      <w:sz w:val="22"/>
      <w:u w:val="single"/>
    </w:rPr>
  </w:style>
  <w:style w:type="character" w:customStyle="1" w:styleId="Hyperlink6">
    <w:name w:val="Hyperlink6"/>
    <w:basedOn w:val="DefaultParagraphFont"/>
    <w:rsid w:val="002A6421"/>
    <w:rPr>
      <w:color w:val="3300CC"/>
      <w:u w:val="single"/>
    </w:rPr>
  </w:style>
  <w:style w:type="paragraph" w:customStyle="1" w:styleId="Tag12">
    <w:name w:val="Tag12"/>
    <w:basedOn w:val="Normal"/>
    <w:uiPriority w:val="99"/>
    <w:qFormat/>
    <w:rsid w:val="002A6421"/>
    <w:pPr>
      <w:contextualSpacing/>
    </w:pPr>
    <w:rPr>
      <w:rFonts w:eastAsia="Cambria"/>
      <w:b/>
    </w:rPr>
  </w:style>
  <w:style w:type="character" w:customStyle="1" w:styleId="citation">
    <w:name w:val="citation"/>
    <w:basedOn w:val="DefaultParagraphFont"/>
    <w:rsid w:val="002A6421"/>
  </w:style>
  <w:style w:type="paragraph" w:customStyle="1" w:styleId="UnderlineText">
    <w:name w:val="Underline Text"/>
    <w:basedOn w:val="Normal"/>
    <w:link w:val="UnderlineTextChar"/>
    <w:qFormat/>
    <w:rsid w:val="002A6421"/>
    <w:pPr>
      <w:ind w:left="288"/>
    </w:pPr>
    <w:rPr>
      <w:rFonts w:eastAsia="Times New Roman"/>
      <w:u w:val="single"/>
    </w:rPr>
  </w:style>
  <w:style w:type="character" w:customStyle="1" w:styleId="UnderlineTextChar">
    <w:name w:val="Underline Text Char"/>
    <w:basedOn w:val="DefaultParagraphFont"/>
    <w:link w:val="UnderlineText"/>
    <w:rsid w:val="002A6421"/>
    <w:rPr>
      <w:rFonts w:ascii="Calibri" w:eastAsia="Times New Roman" w:hAnsi="Calibri"/>
      <w:sz w:val="22"/>
      <w:u w:val="single"/>
    </w:rPr>
  </w:style>
  <w:style w:type="character" w:customStyle="1" w:styleId="il">
    <w:name w:val="il"/>
    <w:basedOn w:val="DefaultParagraphFont"/>
    <w:rsid w:val="002A6421"/>
  </w:style>
  <w:style w:type="character" w:customStyle="1" w:styleId="commentstext">
    <w:name w:val="comments_text"/>
    <w:uiPriority w:val="99"/>
    <w:rsid w:val="002A6421"/>
    <w:rPr>
      <w:rFonts w:cs="Times New Roman"/>
    </w:rPr>
  </w:style>
  <w:style w:type="paragraph" w:customStyle="1" w:styleId="Heading42">
    <w:name w:val="Heading 42"/>
    <w:basedOn w:val="Normal"/>
    <w:uiPriority w:val="99"/>
    <w:qFormat/>
    <w:rsid w:val="002A6421"/>
    <w:rPr>
      <w:rFonts w:eastAsia="Times New Roman"/>
    </w:rPr>
  </w:style>
  <w:style w:type="paragraph" w:customStyle="1" w:styleId="DebateNormal">
    <w:name w:val="DebateNormal"/>
    <w:basedOn w:val="Normal"/>
    <w:link w:val="DebateNormalChar"/>
    <w:qFormat/>
    <w:rsid w:val="002A6421"/>
    <w:pPr>
      <w:spacing w:line="276" w:lineRule="auto"/>
    </w:pPr>
    <w:rPr>
      <w:rFonts w:eastAsia="Calibri"/>
      <w:szCs w:val="20"/>
    </w:rPr>
  </w:style>
  <w:style w:type="character" w:customStyle="1" w:styleId="DebateNormalChar">
    <w:name w:val="DebateNormal Char"/>
    <w:basedOn w:val="DefaultParagraphFont"/>
    <w:link w:val="DebateNormal"/>
    <w:rsid w:val="002A6421"/>
    <w:rPr>
      <w:rFonts w:ascii="Calibri" w:eastAsia="Calibri" w:hAnsi="Calibri"/>
      <w:sz w:val="22"/>
      <w:szCs w:val="20"/>
    </w:rPr>
  </w:style>
  <w:style w:type="paragraph" w:customStyle="1" w:styleId="DebateEmphasis">
    <w:name w:val="DebateEmphasis"/>
    <w:basedOn w:val="Normal"/>
    <w:link w:val="DebateEmphasisChar"/>
    <w:qFormat/>
    <w:rsid w:val="002A642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A6421"/>
    <w:rPr>
      <w:rFonts w:ascii="Calibri" w:eastAsia="Calibri" w:hAnsi="Calibri"/>
      <w:b/>
      <w:sz w:val="22"/>
      <w:szCs w:val="20"/>
      <w:u w:val="single"/>
    </w:rPr>
  </w:style>
  <w:style w:type="paragraph" w:customStyle="1" w:styleId="NormalCite">
    <w:name w:val="NormalCite"/>
    <w:link w:val="NormalCiteChar"/>
    <w:qFormat/>
    <w:rsid w:val="002A6421"/>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2A6421"/>
    <w:rPr>
      <w:rFonts w:ascii="Times New Roman" w:eastAsiaTheme="minorHAnsi" w:hAnsi="Times New Roman" w:cs="Times New Roman"/>
      <w:sz w:val="18"/>
      <w:szCs w:val="22"/>
    </w:rPr>
  </w:style>
  <w:style w:type="character" w:customStyle="1" w:styleId="articletext">
    <w:name w:val="articletext"/>
    <w:basedOn w:val="DefaultParagraphFont"/>
    <w:rsid w:val="002A6421"/>
  </w:style>
  <w:style w:type="character" w:customStyle="1" w:styleId="grey10">
    <w:name w:val="grey10"/>
    <w:basedOn w:val="DefaultParagraphFont"/>
    <w:rsid w:val="002A6421"/>
  </w:style>
  <w:style w:type="character" w:customStyle="1" w:styleId="navy13bd">
    <w:name w:val="navy13bd"/>
    <w:basedOn w:val="DefaultParagraphFont"/>
    <w:rsid w:val="002A6421"/>
  </w:style>
  <w:style w:type="character" w:customStyle="1" w:styleId="Style9ptUnderline2">
    <w:name w:val="Style 9 pt Underline2"/>
    <w:basedOn w:val="DefaultParagraphFont"/>
    <w:rsid w:val="002A6421"/>
    <w:rPr>
      <w:sz w:val="20"/>
      <w:u w:val="single"/>
    </w:rPr>
  </w:style>
  <w:style w:type="character" w:customStyle="1" w:styleId="Style9ptBoldUnderline1">
    <w:name w:val="Style 9 pt Bold Underline1"/>
    <w:basedOn w:val="DefaultParagraphFont"/>
    <w:rsid w:val="002A6421"/>
    <w:rPr>
      <w:b/>
      <w:bCs/>
      <w:sz w:val="20"/>
      <w:u w:val="single"/>
    </w:rPr>
  </w:style>
  <w:style w:type="character" w:customStyle="1" w:styleId="TagsCharChar">
    <w:name w:val="Tags Char Char"/>
    <w:basedOn w:val="DefaultParagraphFont"/>
    <w:rsid w:val="002A6421"/>
    <w:rPr>
      <w:rFonts w:eastAsia="SimSun"/>
      <w:b/>
      <w:sz w:val="24"/>
      <w:lang w:val="en-US" w:eastAsia="zh-CN" w:bidi="ar-SA"/>
    </w:rPr>
  </w:style>
  <w:style w:type="paragraph" w:customStyle="1" w:styleId="cardCharCharCharChar">
    <w:name w:val="card Char Char Char Char"/>
    <w:basedOn w:val="Normal"/>
    <w:uiPriority w:val="99"/>
    <w:qFormat/>
    <w:rsid w:val="002A6421"/>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2A6421"/>
    <w:rPr>
      <w:rFonts w:eastAsia="Times New Roman"/>
      <w:u w:val="single"/>
    </w:rPr>
  </w:style>
  <w:style w:type="character" w:customStyle="1" w:styleId="CARDChar0">
    <w:name w:val="CARD Char"/>
    <w:basedOn w:val="DefaultParagraphFont"/>
    <w:link w:val="CARD0"/>
    <w:rsid w:val="002A6421"/>
    <w:rPr>
      <w:rFonts w:ascii="Calibri" w:eastAsia="Times New Roman" w:hAnsi="Calibri"/>
      <w:sz w:val="22"/>
      <w:u w:val="single"/>
    </w:rPr>
  </w:style>
  <w:style w:type="paragraph" w:customStyle="1" w:styleId="Normal2">
    <w:name w:val="Normal2"/>
    <w:basedOn w:val="Normal"/>
    <w:uiPriority w:val="99"/>
    <w:qFormat/>
    <w:rsid w:val="002A6421"/>
    <w:rPr>
      <w:rFonts w:eastAsia="Times New Roman"/>
    </w:rPr>
  </w:style>
  <w:style w:type="character" w:customStyle="1" w:styleId="Style11ptThickunderline">
    <w:name w:val="Style 11 pt Thick underline"/>
    <w:rsid w:val="002A6421"/>
    <w:rPr>
      <w:rFonts w:ascii="Times New Roman" w:hAnsi="Times New Roman"/>
      <w:sz w:val="20"/>
      <w:u w:val="single"/>
    </w:rPr>
  </w:style>
  <w:style w:type="character" w:customStyle="1" w:styleId="Style11ptBoldThickunderline">
    <w:name w:val="Style 11 pt Bold Thick underline"/>
    <w:rsid w:val="002A6421"/>
    <w:rPr>
      <w:rFonts w:ascii="Times New Roman" w:hAnsi="Times New Roman"/>
      <w:b/>
      <w:bCs/>
      <w:sz w:val="20"/>
      <w:u w:val="single"/>
    </w:rPr>
  </w:style>
  <w:style w:type="paragraph" w:customStyle="1" w:styleId="UnderlineBoldIndent">
    <w:name w:val="Underline + Bold Indent"/>
    <w:basedOn w:val="Normal"/>
    <w:link w:val="UnderlineBoldIndentCharChar"/>
    <w:qFormat/>
    <w:rsid w:val="002A642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A6421"/>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2A6421"/>
    <w:rPr>
      <w:u w:val="single"/>
    </w:rPr>
  </w:style>
  <w:style w:type="character" w:customStyle="1" w:styleId="StyleUnderlineBoldIndent11ptChar">
    <w:name w:val="Style Underline + Bold Indent + 11 pt Char"/>
    <w:link w:val="StyleUnderlineBoldIndent11pt"/>
    <w:rsid w:val="002A6421"/>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2A6421"/>
    <w:rPr>
      <w:b/>
      <w:bCs/>
      <w:u w:val="single"/>
    </w:rPr>
  </w:style>
  <w:style w:type="character" w:customStyle="1" w:styleId="StyleUnderlineBoldIndent11ptBoldChar">
    <w:name w:val="Style Underline + Bold Indent + 11 pt Bold Char"/>
    <w:link w:val="StyleUnderlineBoldIndent11ptBold"/>
    <w:rsid w:val="002A6421"/>
    <w:rPr>
      <w:rFonts w:ascii="Calibri" w:eastAsia="Times New Roman" w:hAnsi="Calibri"/>
      <w:b/>
      <w:bCs/>
      <w:sz w:val="22"/>
      <w:szCs w:val="20"/>
      <w:u w:val="single"/>
    </w:rPr>
  </w:style>
  <w:style w:type="paragraph" w:customStyle="1" w:styleId="Normal20pt">
    <w:name w:val="Normal  + 20 pt"/>
    <w:basedOn w:val="Normal"/>
    <w:uiPriority w:val="6"/>
    <w:qFormat/>
    <w:rsid w:val="002A6421"/>
    <w:rPr>
      <w:bCs/>
      <w:u w:val="single"/>
    </w:rPr>
  </w:style>
  <w:style w:type="paragraph" w:customStyle="1" w:styleId="author-name">
    <w:name w:val="author-name"/>
    <w:basedOn w:val="Normal"/>
    <w:uiPriority w:val="99"/>
    <w:qFormat/>
    <w:rsid w:val="002A6421"/>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2A6421"/>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2A6421"/>
    <w:rPr>
      <w:rFonts w:ascii="Consolas" w:hAnsi="Consolas" w:cs="Consolas"/>
      <w:sz w:val="20"/>
      <w:szCs w:val="20"/>
    </w:rPr>
  </w:style>
  <w:style w:type="character" w:customStyle="1" w:styleId="headline">
    <w:name w:val="headline"/>
    <w:basedOn w:val="DefaultParagraphFont"/>
    <w:rsid w:val="002A6421"/>
  </w:style>
  <w:style w:type="character" w:customStyle="1" w:styleId="yshortcuts">
    <w:name w:val="yshortcuts"/>
    <w:basedOn w:val="DefaultParagraphFont"/>
    <w:rsid w:val="002A6421"/>
  </w:style>
  <w:style w:type="character" w:customStyle="1" w:styleId="HotRouteChar0">
    <w:name w:val="Hot Route Char"/>
    <w:link w:val="HotRoute"/>
    <w:rsid w:val="002A6421"/>
    <w:rPr>
      <w:rFonts w:ascii="Calibri" w:eastAsia="Times New Roman" w:hAnsi="Calibri"/>
      <w:sz w:val="22"/>
    </w:rPr>
  </w:style>
  <w:style w:type="paragraph" w:styleId="PlainText">
    <w:name w:val="Plain Text"/>
    <w:basedOn w:val="Normal"/>
    <w:link w:val="PlainTextChar"/>
    <w:rsid w:val="002A6421"/>
    <w:rPr>
      <w:rFonts w:ascii="Courier New" w:eastAsia="Times New Roman" w:hAnsi="Courier New" w:cs="Courier New"/>
      <w:szCs w:val="20"/>
    </w:rPr>
  </w:style>
  <w:style w:type="character" w:customStyle="1" w:styleId="PlainTextChar">
    <w:name w:val="Plain Text Char"/>
    <w:basedOn w:val="DefaultParagraphFont"/>
    <w:link w:val="PlainText"/>
    <w:rsid w:val="002A6421"/>
    <w:rPr>
      <w:rFonts w:ascii="Courier New" w:eastAsia="Times New Roman" w:hAnsi="Courier New" w:cs="Courier New"/>
      <w:sz w:val="22"/>
      <w:szCs w:val="20"/>
    </w:rPr>
  </w:style>
  <w:style w:type="paragraph" w:customStyle="1" w:styleId="Microtext">
    <w:name w:val="Microtext"/>
    <w:basedOn w:val="Normal"/>
    <w:next w:val="Normal"/>
    <w:link w:val="MicrotextChar"/>
    <w:qFormat/>
    <w:rsid w:val="002A6421"/>
    <w:rPr>
      <w:rFonts w:asciiTheme="minorHAnsi" w:hAnsiTheme="minorHAnsi"/>
      <w:sz w:val="12"/>
    </w:rPr>
  </w:style>
  <w:style w:type="paragraph" w:customStyle="1" w:styleId="Style6">
    <w:name w:val="Style6"/>
    <w:basedOn w:val="Normal"/>
    <w:link w:val="Style6Char"/>
    <w:autoRedefine/>
    <w:uiPriority w:val="99"/>
    <w:qFormat/>
    <w:rsid w:val="002A6421"/>
    <w:rPr>
      <w:b/>
    </w:rPr>
  </w:style>
  <w:style w:type="character" w:customStyle="1" w:styleId="Style6Char">
    <w:name w:val="Style6 Char"/>
    <w:basedOn w:val="DefaultParagraphFont"/>
    <w:link w:val="Style6"/>
    <w:uiPriority w:val="99"/>
    <w:rsid w:val="002A6421"/>
    <w:rPr>
      <w:rFonts w:ascii="Calibri" w:hAnsi="Calibri"/>
      <w:b/>
      <w:sz w:val="22"/>
    </w:rPr>
  </w:style>
  <w:style w:type="paragraph" w:customStyle="1" w:styleId="Style11">
    <w:name w:val="Style11"/>
    <w:basedOn w:val="Normal"/>
    <w:link w:val="Style11Char"/>
    <w:qFormat/>
    <w:rsid w:val="002A6421"/>
    <w:rPr>
      <w:rFonts w:eastAsia="Times New Roman"/>
      <w:b/>
      <w:szCs w:val="20"/>
      <w:u w:val="thick"/>
    </w:rPr>
  </w:style>
  <w:style w:type="paragraph" w:customStyle="1" w:styleId="Style12">
    <w:name w:val="Style12"/>
    <w:basedOn w:val="Normal"/>
    <w:link w:val="Style12Char"/>
    <w:qFormat/>
    <w:rsid w:val="002A6421"/>
    <w:rPr>
      <w:rFonts w:eastAsia="Times New Roman"/>
      <w:b/>
      <w:u w:val="thick"/>
    </w:rPr>
  </w:style>
  <w:style w:type="character" w:customStyle="1" w:styleId="Style11Char">
    <w:name w:val="Style11 Char"/>
    <w:basedOn w:val="DefaultParagraphFont"/>
    <w:link w:val="Style11"/>
    <w:rsid w:val="002A6421"/>
    <w:rPr>
      <w:rFonts w:ascii="Calibri" w:eastAsia="Times New Roman" w:hAnsi="Calibri"/>
      <w:b/>
      <w:sz w:val="22"/>
      <w:szCs w:val="20"/>
      <w:u w:val="thick"/>
    </w:rPr>
  </w:style>
  <w:style w:type="character" w:customStyle="1" w:styleId="Style12Char">
    <w:name w:val="Style12 Char"/>
    <w:basedOn w:val="DefaultParagraphFont"/>
    <w:link w:val="Style12"/>
    <w:rsid w:val="002A6421"/>
    <w:rPr>
      <w:rFonts w:ascii="Calibri" w:eastAsia="Times New Roman" w:hAnsi="Calibri"/>
      <w:b/>
      <w:sz w:val="22"/>
      <w:u w:val="thick"/>
    </w:rPr>
  </w:style>
  <w:style w:type="character" w:customStyle="1" w:styleId="caps-label">
    <w:name w:val="caps-label"/>
    <w:basedOn w:val="DefaultParagraphFont"/>
    <w:rsid w:val="002A6421"/>
  </w:style>
  <w:style w:type="character" w:customStyle="1" w:styleId="wikiexternallink">
    <w:name w:val="wikiexternallink"/>
    <w:basedOn w:val="DefaultParagraphFont"/>
    <w:rsid w:val="002A6421"/>
  </w:style>
  <w:style w:type="character" w:customStyle="1" w:styleId="StyleStyleBoldUnderlineIntenseEmphasisUnderlineapple-style-s">
    <w:name w:val="Style Style Bold UnderlineIntense EmphasisUnderlineapple-style-s..."/>
    <w:basedOn w:val="DefaultParagraphFont"/>
    <w:rsid w:val="002A6421"/>
    <w:rPr>
      <w:b w:val="0"/>
      <w:bCs w:val="0"/>
      <w:sz w:val="22"/>
      <w:u w:val="single"/>
      <w:bdr w:val="none" w:sz="0" w:space="0" w:color="auto"/>
    </w:rPr>
  </w:style>
  <w:style w:type="paragraph" w:customStyle="1" w:styleId="blocktitle0">
    <w:name w:val="block title"/>
    <w:basedOn w:val="Normal"/>
    <w:link w:val="blocktitleChar"/>
    <w:autoRedefine/>
    <w:qFormat/>
    <w:rsid w:val="002A6421"/>
    <w:pPr>
      <w:spacing w:after="240"/>
      <w:jc w:val="center"/>
      <w:outlineLvl w:val="0"/>
    </w:pPr>
    <w:rPr>
      <w:rFonts w:eastAsia="Calibri"/>
      <w:b/>
      <w:caps/>
      <w:sz w:val="28"/>
      <w:szCs w:val="28"/>
      <w:lang w:val="es-ES"/>
    </w:rPr>
  </w:style>
  <w:style w:type="character" w:customStyle="1" w:styleId="UnderlineCard">
    <w:name w:val="Underline Card"/>
    <w:uiPriority w:val="6"/>
    <w:qFormat/>
    <w:rsid w:val="002A6421"/>
    <w:rPr>
      <w:rFonts w:ascii="Arial" w:hAnsi="Arial"/>
      <w:b w:val="0"/>
      <w:bCs/>
      <w:sz w:val="20"/>
      <w:u w:val="single"/>
    </w:rPr>
  </w:style>
  <w:style w:type="character" w:customStyle="1" w:styleId="story-author">
    <w:name w:val="story-author"/>
    <w:basedOn w:val="DefaultParagraphFont"/>
    <w:rsid w:val="002A6421"/>
  </w:style>
  <w:style w:type="paragraph" w:customStyle="1" w:styleId="type">
    <w:name w:val="type"/>
    <w:basedOn w:val="Normal"/>
    <w:uiPriority w:val="99"/>
    <w:qFormat/>
    <w:rsid w:val="002A6421"/>
    <w:pPr>
      <w:spacing w:before="100" w:beforeAutospacing="1" w:after="100" w:afterAutospacing="1"/>
    </w:pPr>
    <w:rPr>
      <w:rFonts w:eastAsia="Times New Roman"/>
    </w:rPr>
  </w:style>
  <w:style w:type="character" w:customStyle="1" w:styleId="institution">
    <w:name w:val="institution"/>
    <w:basedOn w:val="DefaultParagraphFont"/>
    <w:rsid w:val="002A6421"/>
  </w:style>
  <w:style w:type="character" w:customStyle="1" w:styleId="abodyblack3">
    <w:name w:val="abodyblack3"/>
    <w:basedOn w:val="DefaultParagraphFont"/>
    <w:rsid w:val="002A6421"/>
  </w:style>
  <w:style w:type="paragraph" w:customStyle="1" w:styleId="UnderlineChar2CharChar">
    <w:name w:val="Underline Char2 Char Char"/>
    <w:basedOn w:val="Normal"/>
    <w:link w:val="UnderlineChar2CharCharChar"/>
    <w:qFormat/>
    <w:rsid w:val="002A6421"/>
    <w:rPr>
      <w:rFonts w:eastAsia="MS Mincho"/>
      <w:szCs w:val="20"/>
      <w:u w:val="single"/>
    </w:rPr>
  </w:style>
  <w:style w:type="character" w:customStyle="1" w:styleId="UnderlineChar2CharCharChar">
    <w:name w:val="Underline Char2 Char Char Char"/>
    <w:link w:val="UnderlineChar2CharChar"/>
    <w:rsid w:val="002A6421"/>
    <w:rPr>
      <w:rFonts w:ascii="Calibri" w:eastAsia="MS Mincho" w:hAnsi="Calibri"/>
      <w:sz w:val="22"/>
      <w:szCs w:val="20"/>
      <w:u w:val="single"/>
    </w:rPr>
  </w:style>
  <w:style w:type="character" w:customStyle="1" w:styleId="CharacterStyle1">
    <w:name w:val="Character Style 1"/>
    <w:rsid w:val="002A6421"/>
    <w:rPr>
      <w:sz w:val="20"/>
      <w:szCs w:val="20"/>
    </w:rPr>
  </w:style>
  <w:style w:type="character" w:customStyle="1" w:styleId="FontStyle177">
    <w:name w:val="Font Style177"/>
    <w:basedOn w:val="DefaultParagraphFont"/>
    <w:uiPriority w:val="99"/>
    <w:rsid w:val="002A6421"/>
    <w:rPr>
      <w:rFonts w:ascii="Times New Roman" w:hAnsi="Times New Roman" w:cs="Times New Roman"/>
      <w:sz w:val="20"/>
      <w:szCs w:val="20"/>
    </w:rPr>
  </w:style>
  <w:style w:type="character" w:customStyle="1" w:styleId="FontStyle173">
    <w:name w:val="Font Style173"/>
    <w:basedOn w:val="DefaultParagraphFont"/>
    <w:uiPriority w:val="99"/>
    <w:rsid w:val="002A6421"/>
    <w:rPr>
      <w:rFonts w:ascii="Times New Roman" w:hAnsi="Times New Roman" w:cs="Times New Roman"/>
      <w:sz w:val="14"/>
      <w:szCs w:val="14"/>
    </w:rPr>
  </w:style>
  <w:style w:type="character" w:customStyle="1" w:styleId="FontStyle151">
    <w:name w:val="Font Style151"/>
    <w:basedOn w:val="DefaultParagraphFont"/>
    <w:uiPriority w:val="99"/>
    <w:rsid w:val="002A6421"/>
    <w:rPr>
      <w:rFonts w:ascii="Arial Narrow" w:hAnsi="Arial Narrow" w:cs="Arial Narrow"/>
      <w:b/>
      <w:bCs/>
      <w:sz w:val="12"/>
      <w:szCs w:val="12"/>
    </w:rPr>
  </w:style>
  <w:style w:type="character" w:customStyle="1" w:styleId="FontStyle156">
    <w:name w:val="Font Style156"/>
    <w:basedOn w:val="DefaultParagraphFont"/>
    <w:uiPriority w:val="99"/>
    <w:rsid w:val="002A6421"/>
    <w:rPr>
      <w:rFonts w:ascii="Arial Narrow" w:hAnsi="Arial Narrow" w:cs="Arial Narrow"/>
      <w:sz w:val="8"/>
      <w:szCs w:val="8"/>
    </w:rPr>
  </w:style>
  <w:style w:type="character" w:customStyle="1" w:styleId="FontStyle160">
    <w:name w:val="Font Style160"/>
    <w:basedOn w:val="DefaultParagraphFont"/>
    <w:uiPriority w:val="99"/>
    <w:rsid w:val="002A6421"/>
    <w:rPr>
      <w:rFonts w:ascii="Times New Roman" w:hAnsi="Times New Roman" w:cs="Times New Roman"/>
      <w:b/>
      <w:bCs/>
      <w:sz w:val="20"/>
      <w:szCs w:val="20"/>
    </w:rPr>
  </w:style>
  <w:style w:type="character" w:customStyle="1" w:styleId="FontStyle178">
    <w:name w:val="Font Style178"/>
    <w:basedOn w:val="DefaultParagraphFont"/>
    <w:uiPriority w:val="99"/>
    <w:rsid w:val="002A6421"/>
    <w:rPr>
      <w:rFonts w:ascii="Times New Roman" w:hAnsi="Times New Roman" w:cs="Times New Roman"/>
      <w:sz w:val="18"/>
      <w:szCs w:val="18"/>
    </w:rPr>
  </w:style>
  <w:style w:type="paragraph" w:customStyle="1" w:styleId="Style14">
    <w:name w:val="Style14"/>
    <w:basedOn w:val="Normal"/>
    <w:uiPriority w:val="99"/>
    <w:qFormat/>
    <w:rsid w:val="002A6421"/>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A6421"/>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2A6421"/>
    <w:rPr>
      <w:rFonts w:ascii="Times New Roman" w:hAnsi="Times New Roman" w:cs="Times New Roman"/>
      <w:sz w:val="12"/>
      <w:szCs w:val="12"/>
    </w:rPr>
  </w:style>
  <w:style w:type="paragraph" w:customStyle="1" w:styleId="Style9">
    <w:name w:val="Style9"/>
    <w:basedOn w:val="Normal"/>
    <w:uiPriority w:val="99"/>
    <w:qFormat/>
    <w:rsid w:val="002A6421"/>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A6421"/>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A6421"/>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2A6421"/>
    <w:rPr>
      <w:rFonts w:ascii="Times New Roman" w:hAnsi="Times New Roman" w:cs="Times New Roman"/>
      <w:sz w:val="16"/>
      <w:szCs w:val="16"/>
    </w:rPr>
  </w:style>
  <w:style w:type="character" w:customStyle="1" w:styleId="f">
    <w:name w:val="f"/>
    <w:basedOn w:val="DefaultParagraphFont"/>
    <w:rsid w:val="002A6421"/>
  </w:style>
  <w:style w:type="character" w:customStyle="1" w:styleId="TagsChar2">
    <w:name w:val="Tags Char2"/>
    <w:uiPriority w:val="99"/>
    <w:rsid w:val="002A6421"/>
    <w:rPr>
      <w:b/>
      <w:sz w:val="24"/>
    </w:rPr>
  </w:style>
  <w:style w:type="paragraph" w:customStyle="1" w:styleId="CardsFont6ptChar">
    <w:name w:val="Cards + Font: 6 pt Char"/>
    <w:basedOn w:val="Normal"/>
    <w:link w:val="CardsFont6ptCharChar"/>
    <w:qFormat/>
    <w:rsid w:val="002A6421"/>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2A6421"/>
    <w:rPr>
      <w:rFonts w:ascii="Calibri" w:eastAsia="Times New Roman" w:hAnsi="Calibri"/>
      <w:sz w:val="12"/>
    </w:rPr>
  </w:style>
  <w:style w:type="character" w:customStyle="1" w:styleId="FontStyle172">
    <w:name w:val="Font Style172"/>
    <w:basedOn w:val="DefaultParagraphFont"/>
    <w:uiPriority w:val="99"/>
    <w:rsid w:val="002A6421"/>
    <w:rPr>
      <w:rFonts w:ascii="Times New Roman" w:hAnsi="Times New Roman" w:cs="Times New Roman"/>
      <w:b/>
      <w:bCs/>
      <w:sz w:val="16"/>
      <w:szCs w:val="16"/>
    </w:rPr>
  </w:style>
  <w:style w:type="paragraph" w:customStyle="1" w:styleId="Style18">
    <w:name w:val="Style18"/>
    <w:basedOn w:val="Normal"/>
    <w:uiPriority w:val="99"/>
    <w:qFormat/>
    <w:rsid w:val="002A6421"/>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2A6421"/>
    <w:rPr>
      <w:rFonts w:ascii="Times New Roman" w:hAnsi="Times New Roman" w:cs="Times New Roman"/>
      <w:i/>
      <w:iCs/>
      <w:sz w:val="16"/>
      <w:szCs w:val="16"/>
    </w:rPr>
  </w:style>
  <w:style w:type="character" w:customStyle="1" w:styleId="FontStyle162">
    <w:name w:val="Font Style162"/>
    <w:basedOn w:val="DefaultParagraphFont"/>
    <w:uiPriority w:val="99"/>
    <w:rsid w:val="002A6421"/>
    <w:rPr>
      <w:rFonts w:ascii="Times New Roman" w:hAnsi="Times New Roman" w:cs="Times New Roman"/>
      <w:b/>
      <w:bCs/>
      <w:sz w:val="18"/>
      <w:szCs w:val="18"/>
    </w:rPr>
  </w:style>
  <w:style w:type="character" w:customStyle="1" w:styleId="FontStyle167">
    <w:name w:val="Font Style167"/>
    <w:basedOn w:val="DefaultParagraphFont"/>
    <w:uiPriority w:val="99"/>
    <w:rsid w:val="002A6421"/>
    <w:rPr>
      <w:rFonts w:ascii="Times New Roman" w:hAnsi="Times New Roman" w:cs="Times New Roman"/>
      <w:sz w:val="10"/>
      <w:szCs w:val="10"/>
    </w:rPr>
  </w:style>
  <w:style w:type="character" w:customStyle="1" w:styleId="FontStyle174">
    <w:name w:val="Font Style174"/>
    <w:basedOn w:val="DefaultParagraphFont"/>
    <w:uiPriority w:val="99"/>
    <w:rsid w:val="002A6421"/>
    <w:rPr>
      <w:rFonts w:ascii="Arial Narrow" w:hAnsi="Arial Narrow" w:cs="Arial Narrow"/>
      <w:b/>
      <w:bCs/>
      <w:sz w:val="18"/>
      <w:szCs w:val="18"/>
    </w:rPr>
  </w:style>
  <w:style w:type="paragraph" w:customStyle="1" w:styleId="Style47">
    <w:name w:val="Style47"/>
    <w:basedOn w:val="Normal"/>
    <w:uiPriority w:val="99"/>
    <w:qFormat/>
    <w:rsid w:val="002A6421"/>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2A6421"/>
    <w:rPr>
      <w:rFonts w:ascii="Times New Roman" w:hAnsi="Times New Roman" w:cs="Times New Roman"/>
      <w:sz w:val="12"/>
      <w:szCs w:val="12"/>
    </w:rPr>
  </w:style>
  <w:style w:type="paragraph" w:customStyle="1" w:styleId="Style24">
    <w:name w:val="Style24"/>
    <w:basedOn w:val="Normal"/>
    <w:uiPriority w:val="99"/>
    <w:qFormat/>
    <w:rsid w:val="002A6421"/>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A6421"/>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A6421"/>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2A6421"/>
    <w:rPr>
      <w:rFonts w:ascii="Times New Roman" w:hAnsi="Times New Roman" w:cs="Times New Roman"/>
      <w:b/>
      <w:bCs/>
      <w:sz w:val="18"/>
      <w:szCs w:val="18"/>
    </w:rPr>
  </w:style>
  <w:style w:type="paragraph" w:customStyle="1" w:styleId="Style21">
    <w:name w:val="Style21"/>
    <w:basedOn w:val="Normal"/>
    <w:uiPriority w:val="99"/>
    <w:qFormat/>
    <w:rsid w:val="002A6421"/>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A6421"/>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2A6421"/>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2A6421"/>
    <w:rPr>
      <w:color w:val="000000"/>
      <w:sz w:val="32"/>
      <w:szCs w:val="32"/>
    </w:rPr>
  </w:style>
  <w:style w:type="paragraph" w:customStyle="1" w:styleId="Cardnon-underlined">
    <w:name w:val="Card non-underlined"/>
    <w:basedOn w:val="Normal"/>
    <w:link w:val="Cardnon-underlinedChar"/>
    <w:autoRedefine/>
    <w:qFormat/>
    <w:rsid w:val="002A6421"/>
    <w:rPr>
      <w:rFonts w:eastAsia="Times New Roman"/>
      <w:szCs w:val="20"/>
    </w:rPr>
  </w:style>
  <w:style w:type="character" w:customStyle="1" w:styleId="Cardnon-underlinedChar">
    <w:name w:val="Card non-underlined Char"/>
    <w:basedOn w:val="DefaultParagraphFont"/>
    <w:link w:val="Cardnon-underlined"/>
    <w:rsid w:val="002A6421"/>
    <w:rPr>
      <w:rFonts w:ascii="Calibri" w:eastAsia="Times New Roman" w:hAnsi="Calibri"/>
      <w:sz w:val="22"/>
      <w:szCs w:val="20"/>
    </w:rPr>
  </w:style>
  <w:style w:type="character" w:customStyle="1" w:styleId="TitleChar2">
    <w:name w:val="Title Char2"/>
    <w:aliases w:val="Cites and Cards Char1"/>
    <w:basedOn w:val="DefaultParagraphFont"/>
    <w:uiPriority w:val="1"/>
    <w:qFormat/>
    <w:locked/>
    <w:rsid w:val="002A6421"/>
    <w:rPr>
      <w:b/>
      <w:bCs/>
      <w:u w:val="single"/>
    </w:rPr>
  </w:style>
  <w:style w:type="paragraph" w:styleId="TOC3">
    <w:name w:val="toc 3"/>
    <w:basedOn w:val="Normal"/>
    <w:next w:val="Normal"/>
    <w:autoRedefine/>
    <w:uiPriority w:val="39"/>
    <w:qFormat/>
    <w:rsid w:val="002A6421"/>
    <w:pPr>
      <w:ind w:left="400"/>
    </w:pPr>
    <w:rPr>
      <w:rFonts w:eastAsia="Times New Roman"/>
      <w:szCs w:val="20"/>
    </w:rPr>
  </w:style>
  <w:style w:type="paragraph" w:styleId="TOC4">
    <w:name w:val="toc 4"/>
    <w:basedOn w:val="Normal"/>
    <w:next w:val="Normal"/>
    <w:autoRedefine/>
    <w:uiPriority w:val="39"/>
    <w:rsid w:val="002A6421"/>
    <w:pPr>
      <w:ind w:left="600"/>
    </w:pPr>
    <w:rPr>
      <w:rFonts w:eastAsia="Times New Roman"/>
      <w:szCs w:val="20"/>
    </w:rPr>
  </w:style>
  <w:style w:type="paragraph" w:styleId="TOC5">
    <w:name w:val="toc 5"/>
    <w:basedOn w:val="Normal"/>
    <w:next w:val="Normal"/>
    <w:autoRedefine/>
    <w:uiPriority w:val="39"/>
    <w:rsid w:val="002A6421"/>
    <w:pPr>
      <w:ind w:left="800"/>
    </w:pPr>
    <w:rPr>
      <w:rFonts w:eastAsia="Times New Roman"/>
      <w:szCs w:val="20"/>
    </w:rPr>
  </w:style>
  <w:style w:type="paragraph" w:styleId="TOC6">
    <w:name w:val="toc 6"/>
    <w:basedOn w:val="Normal"/>
    <w:next w:val="Normal"/>
    <w:autoRedefine/>
    <w:uiPriority w:val="39"/>
    <w:rsid w:val="002A6421"/>
    <w:pPr>
      <w:ind w:left="1000"/>
    </w:pPr>
    <w:rPr>
      <w:rFonts w:eastAsia="Times New Roman"/>
      <w:szCs w:val="20"/>
    </w:rPr>
  </w:style>
  <w:style w:type="paragraph" w:styleId="TOC7">
    <w:name w:val="toc 7"/>
    <w:basedOn w:val="Normal"/>
    <w:next w:val="Normal"/>
    <w:autoRedefine/>
    <w:uiPriority w:val="39"/>
    <w:rsid w:val="002A6421"/>
    <w:pPr>
      <w:ind w:left="1200"/>
    </w:pPr>
    <w:rPr>
      <w:rFonts w:eastAsia="Times New Roman"/>
      <w:szCs w:val="20"/>
    </w:rPr>
  </w:style>
  <w:style w:type="paragraph" w:styleId="TOC8">
    <w:name w:val="toc 8"/>
    <w:basedOn w:val="Normal"/>
    <w:next w:val="Normal"/>
    <w:autoRedefine/>
    <w:uiPriority w:val="39"/>
    <w:rsid w:val="002A6421"/>
    <w:pPr>
      <w:ind w:left="1400"/>
    </w:pPr>
    <w:rPr>
      <w:rFonts w:eastAsia="Times New Roman"/>
      <w:szCs w:val="20"/>
    </w:rPr>
  </w:style>
  <w:style w:type="character" w:customStyle="1" w:styleId="allocatoragentsleft">
    <w:name w:val="al_locatoragentsleft"/>
    <w:basedOn w:val="DefaultParagraphFont"/>
    <w:rsid w:val="002A6421"/>
  </w:style>
  <w:style w:type="character" w:styleId="HTMLTypewriter">
    <w:name w:val="HTML Typewriter"/>
    <w:basedOn w:val="DefaultParagraphFont"/>
    <w:unhideWhenUsed/>
    <w:rsid w:val="002A6421"/>
    <w:rPr>
      <w:rFonts w:ascii="Courier New" w:eastAsia="Times New Roman" w:hAnsi="Courier New" w:cs="Courier New"/>
      <w:sz w:val="20"/>
      <w:szCs w:val="20"/>
    </w:rPr>
  </w:style>
  <w:style w:type="paragraph" w:customStyle="1" w:styleId="Carding">
    <w:name w:val="Carding"/>
    <w:basedOn w:val="Normal"/>
    <w:uiPriority w:val="99"/>
    <w:qFormat/>
    <w:rsid w:val="002A6421"/>
    <w:rPr>
      <w:rFonts w:eastAsia="Times New Roman"/>
      <w:sz w:val="18"/>
    </w:rPr>
  </w:style>
  <w:style w:type="character" w:customStyle="1" w:styleId="TagsChar1">
    <w:name w:val="Tags Char1"/>
    <w:aliases w:val="Super Script Char1,TagStyle Char1"/>
    <w:basedOn w:val="DefaultParagraphFont"/>
    <w:rsid w:val="002A6421"/>
    <w:rPr>
      <w:rFonts w:ascii="Arial Narrow" w:hAnsi="Arial Narrow"/>
      <w:b/>
      <w:noProof w:val="0"/>
      <w:sz w:val="22"/>
      <w:szCs w:val="60"/>
      <w:lang w:val="en-US" w:eastAsia="en-US" w:bidi="ar-SA"/>
    </w:rPr>
  </w:style>
  <w:style w:type="character" w:customStyle="1" w:styleId="aunderline">
    <w:name w:val="aunderline"/>
    <w:basedOn w:val="DefaultParagraphFont"/>
    <w:qFormat/>
    <w:rsid w:val="002A6421"/>
    <w:rPr>
      <w:rFonts w:ascii="Times New Roman" w:hAnsi="Times New Roman"/>
      <w:sz w:val="20"/>
      <w:szCs w:val="24"/>
      <w:u w:val="thick"/>
    </w:rPr>
  </w:style>
  <w:style w:type="character" w:customStyle="1" w:styleId="tagChar1">
    <w:name w:val="tag Char1"/>
    <w:aliases w:val="Heading 2 Char1 Char Char Char Char,Hat Char2,Hat Char1,TAG Char Char,Heading 2 Char1 Char Char11,Heading 2 Char Char Char Char11,Heading 2 Char11,Tags Ch,Char Char Char Char1 Char3,Heading 2 Cha Char1"/>
    <w:basedOn w:val="DefaultParagraphFont"/>
    <w:qFormat/>
    <w:rsid w:val="002A6421"/>
    <w:rPr>
      <w:b/>
      <w:noProof w:val="0"/>
      <w:sz w:val="24"/>
      <w:lang w:val="en-US" w:eastAsia="en-US" w:bidi="ar-SA"/>
    </w:rPr>
  </w:style>
  <w:style w:type="character" w:customStyle="1" w:styleId="tagChar2">
    <w:name w:val="tag Char2"/>
    <w:basedOn w:val="DefaultParagraphFont"/>
    <w:uiPriority w:val="9"/>
    <w:qFormat/>
    <w:rsid w:val="002A6421"/>
    <w:rPr>
      <w:b/>
      <w:noProof w:val="0"/>
      <w:sz w:val="24"/>
      <w:lang w:val="en-US" w:eastAsia="en-US" w:bidi="ar-SA"/>
    </w:rPr>
  </w:style>
  <w:style w:type="character" w:customStyle="1" w:styleId="Taggin-New">
    <w:name w:val="Taggin - New"/>
    <w:basedOn w:val="DefaultParagraphFont"/>
    <w:rsid w:val="002A6421"/>
    <w:rPr>
      <w:rFonts w:ascii="Arial Narrow" w:hAnsi="Arial Narrow"/>
      <w:b/>
      <w:sz w:val="22"/>
    </w:rPr>
  </w:style>
  <w:style w:type="character" w:customStyle="1" w:styleId="Boxing-New">
    <w:name w:val="Boxing - New"/>
    <w:basedOn w:val="DefaultParagraphFont"/>
    <w:rsid w:val="002A6421"/>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2A6421"/>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2A6421"/>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2A6421"/>
    <w:rPr>
      <w:rFonts w:ascii="Garamond" w:hAnsi="Garamond"/>
      <w:sz w:val="22"/>
      <w:szCs w:val="24"/>
      <w:u w:val="single"/>
      <w:lang w:val="en-US" w:eastAsia="en-US" w:bidi="ar-SA"/>
    </w:rPr>
  </w:style>
  <w:style w:type="paragraph" w:customStyle="1" w:styleId="Style2">
    <w:name w:val="Style2"/>
    <w:basedOn w:val="Heading4"/>
    <w:uiPriority w:val="99"/>
    <w:qFormat/>
    <w:rsid w:val="002A6421"/>
    <w:rPr>
      <w:rFonts w:eastAsia="Times New Roman" w:cs="Times New Roman"/>
      <w:iCs/>
      <w:caps/>
      <w:szCs w:val="20"/>
    </w:rPr>
  </w:style>
  <w:style w:type="character" w:customStyle="1" w:styleId="pagetitle">
    <w:name w:val="pagetitle"/>
    <w:basedOn w:val="DefaultParagraphFont"/>
    <w:rsid w:val="002A6421"/>
  </w:style>
  <w:style w:type="paragraph" w:customStyle="1" w:styleId="text">
    <w:name w:val="text"/>
    <w:basedOn w:val="Normal"/>
    <w:uiPriority w:val="99"/>
    <w:qFormat/>
    <w:rsid w:val="002A6421"/>
    <w:pPr>
      <w:spacing w:before="100" w:beforeAutospacing="1" w:after="100" w:afterAutospacing="1"/>
    </w:pPr>
    <w:rPr>
      <w:rFonts w:eastAsia="Times New Roman"/>
    </w:rPr>
  </w:style>
  <w:style w:type="character" w:customStyle="1" w:styleId="StyleUnderlineCharChar9ptBold1">
    <w:name w:val="Style Underline Char Char + 9 pt Bold1"/>
    <w:rsid w:val="002A642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A6421"/>
    <w:rPr>
      <w:rFonts w:ascii="Times New Roman" w:hAnsi="Times New Roman"/>
      <w:sz w:val="20"/>
      <w:szCs w:val="24"/>
      <w:u w:val="single"/>
      <w:lang w:val="en-US" w:eastAsia="en-US" w:bidi="ar-SA"/>
    </w:rPr>
  </w:style>
  <w:style w:type="character" w:customStyle="1" w:styleId="Style9ptBoldUnderline">
    <w:name w:val="Style 9 pt Bold Underline"/>
    <w:rsid w:val="002A6421"/>
    <w:rPr>
      <w:b/>
      <w:bCs/>
      <w:sz w:val="20"/>
      <w:u w:val="single"/>
    </w:rPr>
  </w:style>
  <w:style w:type="paragraph" w:customStyle="1" w:styleId="StyleUnderline9pt0">
    <w:name w:val="Style Underline + 9 pt"/>
    <w:link w:val="StyleUnderline9ptChar"/>
    <w:qFormat/>
    <w:rsid w:val="002A6421"/>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2A6421"/>
    <w:rPr>
      <w:rFonts w:ascii="Arial" w:eastAsia="Times New Roman" w:hAnsi="Arial" w:cs="Times New Roman"/>
      <w:sz w:val="22"/>
      <w:szCs w:val="20"/>
      <w:u w:val="single"/>
    </w:rPr>
  </w:style>
  <w:style w:type="character" w:customStyle="1" w:styleId="StyleUnderlineChar1Bold">
    <w:name w:val="Style Underline Char1 + Bold"/>
    <w:rsid w:val="002A642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2A6421"/>
    <w:pPr>
      <w:widowControl w:val="0"/>
      <w:spacing w:after="0" w:line="240" w:lineRule="auto"/>
      <w:ind w:left="288" w:right="288"/>
    </w:pPr>
    <w:rPr>
      <w:rFonts w:ascii="Times New Roman" w:hAnsi="Times New Roman"/>
      <w:bCs/>
      <w:kern w:val="32"/>
      <w:sz w:val="16"/>
      <w:szCs w:val="20"/>
      <w:lang w:eastAsia="ar-SA"/>
    </w:rPr>
  </w:style>
  <w:style w:type="character" w:customStyle="1" w:styleId="Stylecard9ptChar">
    <w:name w:val="Style card + 9 pt Char"/>
    <w:basedOn w:val="cardChar"/>
    <w:link w:val="Stylecard9pt"/>
    <w:rsid w:val="002A6421"/>
    <w:rPr>
      <w:rFonts w:ascii="Times New Roman" w:eastAsiaTheme="minorEastAsia" w:hAnsi="Times New Roman"/>
      <w:bCs/>
      <w:kern w:val="32"/>
      <w:sz w:val="16"/>
      <w:szCs w:val="20"/>
      <w:lang w:eastAsia="ar-SA"/>
    </w:rPr>
  </w:style>
  <w:style w:type="character" w:customStyle="1" w:styleId="TagsCharCharChar">
    <w:name w:val="Tags Char Char Char"/>
    <w:basedOn w:val="DefaultParagraphFont"/>
    <w:rsid w:val="002A642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A6421"/>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2A6421"/>
    <w:rPr>
      <w:rFonts w:ascii="Times" w:hAnsi="Times"/>
      <w:b w:val="0"/>
      <w:bCs/>
      <w:sz w:val="20"/>
      <w:u w:val="single"/>
    </w:rPr>
  </w:style>
  <w:style w:type="character" w:customStyle="1" w:styleId="blubigktbiz">
    <w:name w:val="blubigktbiz"/>
    <w:rsid w:val="002A642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A6421"/>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2A6421"/>
    <w:rPr>
      <w:rFonts w:ascii="Calibri" w:hAnsi="Calibri"/>
      <w:color w:val="000000"/>
      <w:sz w:val="22"/>
      <w:lang w:val="x-none" w:eastAsia="x-none"/>
    </w:rPr>
  </w:style>
  <w:style w:type="character" w:customStyle="1" w:styleId="Style4CharChar">
    <w:name w:val="Style4 Char Char"/>
    <w:basedOn w:val="DefaultParagraphFont"/>
    <w:rsid w:val="002A6421"/>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A6421"/>
    <w:rPr>
      <w:rFonts w:ascii="Times New Roman" w:hAnsi="Times New Roman" w:cs="Times New Roman"/>
      <w:sz w:val="16"/>
      <w:szCs w:val="16"/>
    </w:rPr>
  </w:style>
  <w:style w:type="character" w:customStyle="1" w:styleId="StyleEmphasisArial12ptBold">
    <w:name w:val="Style Emphasis + Arial 12 pt Bold"/>
    <w:rsid w:val="002A6421"/>
    <w:rPr>
      <w:rFonts w:ascii="Arial" w:hAnsi="Arial"/>
      <w:b/>
      <w:bCs/>
      <w:i/>
      <w:iCs/>
      <w:sz w:val="24"/>
    </w:rPr>
  </w:style>
  <w:style w:type="character" w:customStyle="1" w:styleId="super">
    <w:name w:val="super"/>
    <w:rsid w:val="002A6421"/>
  </w:style>
  <w:style w:type="character" w:customStyle="1" w:styleId="text30">
    <w:name w:val="text30"/>
    <w:rsid w:val="002A6421"/>
  </w:style>
  <w:style w:type="character" w:customStyle="1" w:styleId="uppercase">
    <w:name w:val="uppercase"/>
    <w:rsid w:val="002A6421"/>
  </w:style>
  <w:style w:type="character" w:customStyle="1" w:styleId="bodytext0">
    <w:name w:val="bodytext"/>
    <w:rsid w:val="002A6421"/>
  </w:style>
  <w:style w:type="character" w:customStyle="1" w:styleId="entry-title">
    <w:name w:val="entry-title"/>
    <w:rsid w:val="002A6421"/>
  </w:style>
  <w:style w:type="character" w:customStyle="1" w:styleId="BodyTextIndentChar1">
    <w:name w:val="Body Text Indent Char1"/>
    <w:basedOn w:val="DefaultParagraphFont"/>
    <w:uiPriority w:val="99"/>
    <w:semiHidden/>
    <w:rsid w:val="002A6421"/>
    <w:rPr>
      <w:rFonts w:ascii="Times New Roman" w:hAnsi="Times New Roman" w:cs="Times New Roman"/>
      <w:sz w:val="20"/>
    </w:rPr>
  </w:style>
  <w:style w:type="character" w:customStyle="1" w:styleId="Style6pt">
    <w:name w:val="Style 6 pt"/>
    <w:basedOn w:val="DefaultParagraphFont"/>
    <w:qFormat/>
    <w:rsid w:val="002A6421"/>
    <w:rPr>
      <w:sz w:val="12"/>
    </w:rPr>
  </w:style>
  <w:style w:type="character" w:customStyle="1" w:styleId="CiteCharCharCharCharCharChar">
    <w:name w:val="Cite Char Char Char Char Char Char"/>
    <w:basedOn w:val="DefaultParagraphFont"/>
    <w:rsid w:val="002A6421"/>
    <w:rPr>
      <w:b/>
      <w:noProof w:val="0"/>
      <w:sz w:val="22"/>
      <w:szCs w:val="24"/>
      <w:u w:val="single"/>
      <w:lang w:val="en-US" w:eastAsia="en-US" w:bidi="ar-SA"/>
    </w:rPr>
  </w:style>
  <w:style w:type="character" w:customStyle="1" w:styleId="mainbody1">
    <w:name w:val="mainbody1"/>
    <w:basedOn w:val="DefaultParagraphFont"/>
    <w:rsid w:val="002A6421"/>
    <w:rPr>
      <w:rFonts w:ascii="Verdana" w:hAnsi="Verdana" w:hint="default"/>
      <w:color w:val="000000"/>
      <w:sz w:val="22"/>
      <w:szCs w:val="22"/>
    </w:rPr>
  </w:style>
  <w:style w:type="character" w:customStyle="1" w:styleId="ssl4">
    <w:name w:val="ss_l4"/>
    <w:basedOn w:val="DefaultParagraphFont"/>
    <w:rsid w:val="002A6421"/>
  </w:style>
  <w:style w:type="paragraph" w:customStyle="1" w:styleId="StyleNormalWeb11ptUnderline">
    <w:name w:val="Style Normal (Web) + 11 pt Underline"/>
    <w:basedOn w:val="NormalWeb"/>
    <w:link w:val="StyleNormalWeb11ptUnderlineChar"/>
    <w:qFormat/>
    <w:rsid w:val="002A6421"/>
    <w:pPr>
      <w:spacing w:before="100" w:beforeAutospacing="1" w:after="100" w:afterAutospacing="1"/>
    </w:pPr>
    <w:rPr>
      <w:rFonts w:eastAsia="Calibri" w:cs="Calibri"/>
      <w:szCs w:val="22"/>
      <w:u w:val="single"/>
    </w:rPr>
  </w:style>
  <w:style w:type="character" w:customStyle="1" w:styleId="StyleNormalWeb11ptUnderlineChar">
    <w:name w:val="Style Normal (Web) + 11 pt Underline Char"/>
    <w:basedOn w:val="DefaultParagraphFont"/>
    <w:link w:val="StyleNormalWeb11ptUnderline"/>
    <w:rsid w:val="002A6421"/>
    <w:rPr>
      <w:rFonts w:ascii="Calibri" w:eastAsia="Calibri" w:hAnsi="Calibri" w:cs="Calibri"/>
      <w:sz w:val="22"/>
      <w:szCs w:val="22"/>
      <w:u w:val="single"/>
    </w:rPr>
  </w:style>
  <w:style w:type="character" w:customStyle="1" w:styleId="cit-first-element">
    <w:name w:val="cit-first-element"/>
    <w:basedOn w:val="DefaultParagraphFont"/>
    <w:rsid w:val="002A6421"/>
  </w:style>
  <w:style w:type="character" w:customStyle="1" w:styleId="title1">
    <w:name w:val="title1"/>
    <w:basedOn w:val="DefaultParagraphFont"/>
    <w:rsid w:val="002A6421"/>
  </w:style>
  <w:style w:type="character" w:customStyle="1" w:styleId="StyleThickunderline1">
    <w:name w:val="Style Thick underline1"/>
    <w:basedOn w:val="DefaultParagraphFont"/>
    <w:rsid w:val="002A6421"/>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A6421"/>
    <w:rPr>
      <w:rFonts w:ascii="Georgia" w:hAnsi="Georgia"/>
    </w:rPr>
  </w:style>
  <w:style w:type="character" w:customStyle="1" w:styleId="FooterChar1">
    <w:name w:val="Footer Char1"/>
    <w:basedOn w:val="DefaultParagraphFont"/>
    <w:uiPriority w:val="99"/>
    <w:semiHidden/>
    <w:rsid w:val="002A6421"/>
    <w:rPr>
      <w:rFonts w:ascii="Georgia" w:hAnsi="Georgia"/>
    </w:rPr>
  </w:style>
  <w:style w:type="paragraph" w:customStyle="1" w:styleId="Underline20">
    <w:name w:val="Underline2"/>
    <w:basedOn w:val="Normal"/>
    <w:link w:val="Underline2Char"/>
    <w:autoRedefine/>
    <w:uiPriority w:val="4"/>
    <w:qFormat/>
    <w:rsid w:val="002A6421"/>
    <w:rPr>
      <w:b/>
      <w:u w:val="single"/>
    </w:rPr>
  </w:style>
  <w:style w:type="character" w:customStyle="1" w:styleId="Underline2Char">
    <w:name w:val="Underline2 Char"/>
    <w:basedOn w:val="DefaultParagraphFont"/>
    <w:link w:val="Underline20"/>
    <w:uiPriority w:val="4"/>
    <w:qFormat/>
    <w:rsid w:val="002A6421"/>
    <w:rPr>
      <w:rFonts w:ascii="Calibri" w:hAnsi="Calibri"/>
      <w:b/>
      <w:sz w:val="22"/>
      <w:u w:val="single"/>
    </w:rPr>
  </w:style>
  <w:style w:type="paragraph" w:customStyle="1" w:styleId="TableParagraph">
    <w:name w:val="Table Paragraph"/>
    <w:basedOn w:val="Normal"/>
    <w:uiPriority w:val="1"/>
    <w:qFormat/>
    <w:rsid w:val="002A6421"/>
    <w:pPr>
      <w:widowControl w:val="0"/>
    </w:pPr>
  </w:style>
  <w:style w:type="character" w:customStyle="1" w:styleId="UnderlineChar0">
    <w:name w:val="UnderlineChar"/>
    <w:rsid w:val="002A6421"/>
    <w:rPr>
      <w:sz w:val="24"/>
      <w:u w:val="single"/>
      <w:shd w:val="clear" w:color="auto" w:fill="auto"/>
    </w:rPr>
  </w:style>
  <w:style w:type="character" w:customStyle="1" w:styleId="foreground">
    <w:name w:val="foreground"/>
    <w:basedOn w:val="DefaultParagraphFont"/>
    <w:rsid w:val="002A6421"/>
  </w:style>
  <w:style w:type="paragraph" w:customStyle="1" w:styleId="StyleCircled11pt">
    <w:name w:val="Style Circled + 11 pt"/>
    <w:basedOn w:val="Normal"/>
    <w:link w:val="StyleCircled11ptChar"/>
    <w:qFormat/>
    <w:rsid w:val="002A6421"/>
    <w:rPr>
      <w:rFonts w:eastAsia="Times New Roman"/>
      <w:b/>
      <w:bCs/>
      <w:sz w:val="20"/>
      <w:u w:val="single"/>
    </w:rPr>
  </w:style>
  <w:style w:type="character" w:customStyle="1" w:styleId="StyleCircled11ptChar">
    <w:name w:val="Style Circled + 11 pt Char"/>
    <w:link w:val="StyleCircled11pt"/>
    <w:rsid w:val="002A6421"/>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2A642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A6421"/>
    <w:rPr>
      <w:rFonts w:ascii="Times" w:eastAsia="Times New Roman" w:hAnsi="Times"/>
      <w:sz w:val="20"/>
      <w:szCs w:val="28"/>
      <w:u w:val="single"/>
    </w:rPr>
  </w:style>
  <w:style w:type="paragraph" w:customStyle="1" w:styleId="cite20">
    <w:name w:val="cite2"/>
    <w:basedOn w:val="Normal"/>
    <w:uiPriority w:val="99"/>
    <w:qFormat/>
    <w:rsid w:val="002A6421"/>
    <w:rPr>
      <w:rFonts w:eastAsia="Times New Roman"/>
      <w:color w:val="000000"/>
      <w:sz w:val="20"/>
      <w:szCs w:val="20"/>
    </w:rPr>
  </w:style>
  <w:style w:type="character" w:customStyle="1" w:styleId="postby">
    <w:name w:val="post_by"/>
    <w:basedOn w:val="DefaultParagraphFont"/>
    <w:rsid w:val="002A6421"/>
  </w:style>
  <w:style w:type="character" w:customStyle="1" w:styleId="Style11ptBorderSinglesolidlineAuto05ptLinewidth">
    <w:name w:val="Style 11 pt Border: : (Single solid line Auto  0.5 pt Line width)"/>
    <w:rsid w:val="002A6421"/>
    <w:rPr>
      <w:sz w:val="20"/>
      <w:bdr w:val="single" w:sz="4" w:space="0" w:color="auto" w:frame="1"/>
    </w:rPr>
  </w:style>
  <w:style w:type="character" w:customStyle="1" w:styleId="StyleUnderlineChar9ptBorderSinglesolidlineAuto0">
    <w:name w:val="Style Underline Char + 9 pt Border: : (Single solid line Auto  0..."/>
    <w:rsid w:val="002A642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A642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A642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A642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A6421"/>
    <w:rPr>
      <w:sz w:val="20"/>
      <w:szCs w:val="24"/>
      <w:u w:val="single"/>
      <w:bdr w:val="single" w:sz="4" w:space="0" w:color="auto"/>
      <w:lang w:val="en-US" w:eastAsia="en-US" w:bidi="ar-SA"/>
    </w:rPr>
  </w:style>
  <w:style w:type="character" w:customStyle="1" w:styleId="StyleLatinGaramondUnderline">
    <w:name w:val="Style (Latin) Garamond Underline"/>
    <w:rsid w:val="002A6421"/>
    <w:rPr>
      <w:rFonts w:ascii="Times New Roman" w:hAnsi="Times New Roman"/>
      <w:sz w:val="20"/>
      <w:u w:val="single"/>
    </w:rPr>
  </w:style>
  <w:style w:type="character" w:customStyle="1" w:styleId="StyleLatinGaramond">
    <w:name w:val="Style (Latin) Garamond"/>
    <w:rsid w:val="002A6421"/>
    <w:rPr>
      <w:rFonts w:ascii="Times New Roman" w:hAnsi="Times New Roman"/>
      <w:sz w:val="20"/>
    </w:rPr>
  </w:style>
  <w:style w:type="character" w:customStyle="1" w:styleId="styletimesnewroman12ptbold0">
    <w:name w:val="styletimesnewroman12ptbold"/>
    <w:basedOn w:val="DefaultParagraphFont"/>
    <w:rsid w:val="002A6421"/>
  </w:style>
  <w:style w:type="character" w:customStyle="1" w:styleId="mainheading">
    <w:name w:val="mainheading"/>
    <w:basedOn w:val="DefaultParagraphFont"/>
    <w:rsid w:val="002A6421"/>
  </w:style>
  <w:style w:type="paragraph" w:customStyle="1" w:styleId="BoldandUnderlineChar2CharChar">
    <w:name w:val="Bold and Underline Char2 Char Char"/>
    <w:basedOn w:val="Normal"/>
    <w:link w:val="BoldandUnderlineChar2CharCharChar"/>
    <w:qFormat/>
    <w:rsid w:val="002A6421"/>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2A6421"/>
    <w:rPr>
      <w:rFonts w:ascii="Calibri" w:eastAsia="Times New Roman" w:hAnsi="Calibri"/>
      <w:b/>
      <w:sz w:val="22"/>
      <w:u w:val="single"/>
    </w:rPr>
  </w:style>
  <w:style w:type="character" w:customStyle="1" w:styleId="StyleUnderlineChar9ptChar">
    <w:name w:val="Style Underline Char + 9 pt Char"/>
    <w:basedOn w:val="UnderlineCharChar"/>
    <w:rsid w:val="002A6421"/>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2A6421"/>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A6421"/>
    <w:rPr>
      <w:sz w:val="16"/>
    </w:rPr>
  </w:style>
  <w:style w:type="paragraph" w:customStyle="1" w:styleId="Reduce8pt">
    <w:name w:val="Reduce 8pt"/>
    <w:basedOn w:val="Normal"/>
    <w:link w:val="Reduce8ptCharChar"/>
    <w:qFormat/>
    <w:rsid w:val="002A6421"/>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2A6421"/>
    <w:rPr>
      <w:rFonts w:ascii="Arial" w:hAnsi="Arial" w:cs="Arial"/>
      <w:sz w:val="22"/>
    </w:rPr>
  </w:style>
  <w:style w:type="character" w:customStyle="1" w:styleId="boldciteChar4">
    <w:name w:val="bold cite Char4"/>
    <w:link w:val="boldcite"/>
    <w:locked/>
    <w:rsid w:val="002A6421"/>
    <w:rPr>
      <w:rFonts w:eastAsia="Times New Roman" w:cs="Times New Roman"/>
      <w:b/>
      <w:color w:val="000000"/>
      <w:sz w:val="20"/>
      <w:u w:val="thick" w:color="000000"/>
    </w:rPr>
  </w:style>
  <w:style w:type="paragraph" w:customStyle="1" w:styleId="boldcite">
    <w:name w:val="bold cite"/>
    <w:basedOn w:val="Normal"/>
    <w:link w:val="boldciteChar4"/>
    <w:qFormat/>
    <w:rsid w:val="002A6421"/>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2A6421"/>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2A6421"/>
    <w:rPr>
      <w:rFonts w:eastAsia="Calibri"/>
      <w:b/>
    </w:rPr>
  </w:style>
  <w:style w:type="character" w:customStyle="1" w:styleId="HeadingsBaseChar">
    <w:name w:val="Headings Base Char"/>
    <w:basedOn w:val="DefaultParagraphFont"/>
    <w:link w:val="HeadingsBase"/>
    <w:locked/>
    <w:rsid w:val="002A6421"/>
    <w:rPr>
      <w:rFonts w:ascii="Times New Roman" w:hAnsi="Times New Roman" w:cs="Times New Roman"/>
      <w:b/>
      <w:sz w:val="32"/>
    </w:rPr>
  </w:style>
  <w:style w:type="paragraph" w:customStyle="1" w:styleId="HeadingsBase">
    <w:name w:val="Headings Base"/>
    <w:basedOn w:val="Normal"/>
    <w:link w:val="HeadingsBaseChar"/>
    <w:qFormat/>
    <w:rsid w:val="002A6421"/>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2A6421"/>
    <w:pPr>
      <w:suppressAutoHyphens/>
      <w:spacing w:before="20" w:after="120"/>
      <w:outlineLvl w:val="9"/>
    </w:pPr>
    <w:rPr>
      <w:rFonts w:eastAsia="Times New Roman" w:cs="Arial"/>
      <w:bCs w:val="0"/>
      <w:kern w:val="32"/>
      <w:szCs w:val="26"/>
    </w:rPr>
  </w:style>
  <w:style w:type="paragraph" w:customStyle="1" w:styleId="SchoolPaper">
    <w:name w:val="School Paper"/>
    <w:basedOn w:val="Normal"/>
    <w:uiPriority w:val="99"/>
    <w:qFormat/>
    <w:rsid w:val="002A6421"/>
    <w:pPr>
      <w:spacing w:line="480" w:lineRule="auto"/>
      <w:ind w:firstLine="720"/>
    </w:pPr>
    <w:rPr>
      <w:rFonts w:eastAsia="Calibri"/>
    </w:rPr>
  </w:style>
  <w:style w:type="paragraph" w:customStyle="1" w:styleId="SchoolBlockQuote">
    <w:name w:val="School Block Quote"/>
    <w:basedOn w:val="SchoolPaper"/>
    <w:uiPriority w:val="99"/>
    <w:qFormat/>
    <w:rsid w:val="002A6421"/>
  </w:style>
  <w:style w:type="paragraph" w:customStyle="1" w:styleId="SchoolWorksCited">
    <w:name w:val="School Works Cited"/>
    <w:basedOn w:val="SchoolPaper"/>
    <w:uiPriority w:val="99"/>
    <w:qFormat/>
    <w:rsid w:val="002A6421"/>
  </w:style>
  <w:style w:type="paragraph" w:customStyle="1" w:styleId="BlockQuote">
    <w:name w:val="Block Quote"/>
    <w:basedOn w:val="Normal"/>
    <w:uiPriority w:val="99"/>
    <w:qFormat/>
    <w:rsid w:val="002A6421"/>
    <w:pPr>
      <w:ind w:left="720" w:right="720"/>
    </w:pPr>
    <w:rPr>
      <w:rFonts w:eastAsia="Calibri"/>
    </w:rPr>
  </w:style>
  <w:style w:type="paragraph" w:customStyle="1" w:styleId="PaperBody">
    <w:name w:val="Paper Body"/>
    <w:basedOn w:val="Normal"/>
    <w:uiPriority w:val="99"/>
    <w:qFormat/>
    <w:rsid w:val="002A6421"/>
    <w:pPr>
      <w:spacing w:line="480" w:lineRule="auto"/>
      <w:ind w:firstLine="720"/>
    </w:pPr>
    <w:rPr>
      <w:rFonts w:eastAsia="Calibri"/>
    </w:rPr>
  </w:style>
  <w:style w:type="paragraph" w:customStyle="1" w:styleId="PaperCitation">
    <w:name w:val="Paper Citation"/>
    <w:basedOn w:val="Normal"/>
    <w:uiPriority w:val="99"/>
    <w:qFormat/>
    <w:rsid w:val="002A6421"/>
    <w:pPr>
      <w:spacing w:line="480" w:lineRule="auto"/>
      <w:ind w:left="720" w:hanging="720"/>
    </w:pPr>
    <w:rPr>
      <w:rFonts w:eastAsia="Calibri"/>
    </w:rPr>
  </w:style>
  <w:style w:type="character" w:customStyle="1" w:styleId="hatChar">
    <w:name w:val="hat Char"/>
    <w:basedOn w:val="DefaultParagraphFont"/>
    <w:link w:val="hat"/>
    <w:locked/>
    <w:rsid w:val="002A6421"/>
    <w:rPr>
      <w:rFonts w:ascii="Calibri" w:eastAsia="Times New Roman" w:hAnsi="Calibri"/>
      <w:b/>
      <w:bCs/>
      <w:sz w:val="32"/>
      <w:u w:val="single"/>
      <w:lang w:bidi="en-US"/>
    </w:rPr>
  </w:style>
  <w:style w:type="paragraph" w:customStyle="1" w:styleId="WW-Default">
    <w:name w:val="WW-Default"/>
    <w:uiPriority w:val="99"/>
    <w:qFormat/>
    <w:rsid w:val="002A6421"/>
    <w:pPr>
      <w:suppressAutoHyphens/>
    </w:pPr>
    <w:rPr>
      <w:rFonts w:ascii="Georgia" w:eastAsia="Calibri" w:hAnsi="Georgia" w:cs="Calibri"/>
      <w:sz w:val="22"/>
      <w:szCs w:val="22"/>
      <w:lang w:eastAsia="ar-SA"/>
    </w:rPr>
  </w:style>
  <w:style w:type="paragraph" w:customStyle="1" w:styleId="B-TagCite">
    <w:name w:val="B-TagCite"/>
    <w:uiPriority w:val="99"/>
    <w:qFormat/>
    <w:rsid w:val="002A6421"/>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2A6421"/>
    <w:rPr>
      <w:rFonts w:ascii="Times New Roman" w:hAnsi="Times New Roman" w:cs="Times New Roman"/>
      <w:b/>
      <w:sz w:val="20"/>
    </w:rPr>
  </w:style>
  <w:style w:type="paragraph" w:customStyle="1" w:styleId="MicroText0">
    <w:name w:val="MicroText"/>
    <w:basedOn w:val="Normal"/>
    <w:next w:val="Normal"/>
    <w:link w:val="MicroTextChar0"/>
    <w:qFormat/>
    <w:rsid w:val="002A6421"/>
    <w:rPr>
      <w:rFonts w:ascii="Arial Narrow" w:hAnsi="Arial Narrow"/>
      <w:sz w:val="12"/>
    </w:rPr>
  </w:style>
  <w:style w:type="paragraph" w:customStyle="1" w:styleId="indent">
    <w:name w:val="indent"/>
    <w:basedOn w:val="Normal"/>
    <w:uiPriority w:val="99"/>
    <w:qFormat/>
    <w:rsid w:val="002A6421"/>
    <w:pPr>
      <w:spacing w:before="100" w:beforeAutospacing="1" w:after="100" w:afterAutospacing="1"/>
    </w:pPr>
    <w:rPr>
      <w:rFonts w:eastAsia="Times New Roman"/>
    </w:rPr>
  </w:style>
  <w:style w:type="paragraph" w:customStyle="1" w:styleId="PageHeaderLine1">
    <w:name w:val="PageHeaderLine1"/>
    <w:basedOn w:val="Normal"/>
    <w:uiPriority w:val="99"/>
    <w:qFormat/>
    <w:rsid w:val="002A6421"/>
    <w:pPr>
      <w:tabs>
        <w:tab w:val="right" w:pos="10800"/>
      </w:tabs>
    </w:pPr>
    <w:rPr>
      <w:rFonts w:eastAsia="Calibri"/>
      <w:b/>
    </w:rPr>
  </w:style>
  <w:style w:type="paragraph" w:customStyle="1" w:styleId="PageHeaderLine2">
    <w:name w:val="PageHeaderLine2"/>
    <w:basedOn w:val="Normal"/>
    <w:next w:val="Normal"/>
    <w:link w:val="PageHeaderLine2Char"/>
    <w:qFormat/>
    <w:rsid w:val="002A6421"/>
    <w:pPr>
      <w:tabs>
        <w:tab w:val="right" w:pos="10800"/>
      </w:tabs>
      <w:spacing w:line="480" w:lineRule="auto"/>
    </w:pPr>
    <w:rPr>
      <w:rFonts w:eastAsia="Calibri"/>
      <w:b/>
    </w:rPr>
  </w:style>
  <w:style w:type="character" w:customStyle="1" w:styleId="styleboldunderline">
    <w:name w:val="styleboldunderline"/>
    <w:basedOn w:val="DefaultParagraphFont"/>
    <w:rsid w:val="002A6421"/>
  </w:style>
  <w:style w:type="character" w:customStyle="1" w:styleId="box">
    <w:name w:val="box"/>
    <w:basedOn w:val="DefaultParagraphFont"/>
    <w:rsid w:val="002A6421"/>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A6421"/>
    <w:rPr>
      <w:rFonts w:ascii="Arial Narrow" w:hAnsi="Arial Narrow" w:cs="Arial Narrow" w:hint="default"/>
      <w:sz w:val="18"/>
      <w:szCs w:val="18"/>
    </w:rPr>
  </w:style>
  <w:style w:type="character" w:customStyle="1" w:styleId="FontStyle14">
    <w:name w:val="Font Style14"/>
    <w:basedOn w:val="DefaultParagraphFont"/>
    <w:uiPriority w:val="99"/>
    <w:rsid w:val="002A642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A6421"/>
    <w:rPr>
      <w:rFonts w:ascii="Arial Narrow" w:hAnsi="Arial Narrow" w:cs="Arial Narrow" w:hint="default"/>
      <w:b/>
      <w:bCs/>
      <w:sz w:val="10"/>
      <w:szCs w:val="10"/>
    </w:rPr>
  </w:style>
  <w:style w:type="character" w:customStyle="1" w:styleId="CardTagandCiteChar">
    <w:name w:val="Card Tag and Cite Char"/>
    <w:basedOn w:val="DefaultParagraphFont"/>
    <w:rsid w:val="002A6421"/>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2A6421"/>
    <w:rPr>
      <w:rFonts w:ascii="Arial Narrow" w:hAnsi="Arial Narrow"/>
      <w:b/>
      <w:color w:val="000000"/>
      <w:sz w:val="22"/>
      <w:szCs w:val="22"/>
      <w:u w:val="single"/>
    </w:rPr>
  </w:style>
  <w:style w:type="character" w:customStyle="1" w:styleId="SmallText1">
    <w:name w:val="SmallText"/>
    <w:rsid w:val="002A6421"/>
    <w:rPr>
      <w:color w:val="000000"/>
    </w:rPr>
  </w:style>
  <w:style w:type="character" w:customStyle="1" w:styleId="CitesChar1">
    <w:name w:val="Cites Char1"/>
    <w:basedOn w:val="DefaultParagraphFont"/>
    <w:rsid w:val="002A6421"/>
    <w:rPr>
      <w:b/>
      <w:bCs w:val="0"/>
      <w:szCs w:val="24"/>
      <w:u w:val="single"/>
      <w:lang w:val="en-US" w:eastAsia="en-US" w:bidi="ar-SA"/>
    </w:rPr>
  </w:style>
  <w:style w:type="character" w:customStyle="1" w:styleId="CardUnderlinedChar">
    <w:name w:val="Card Underlined Char"/>
    <w:basedOn w:val="DefaultParagraphFont"/>
    <w:rsid w:val="002A6421"/>
    <w:rPr>
      <w:rFonts w:ascii="Arial Narrow" w:hAnsi="Arial Narrow" w:hint="default"/>
      <w:sz w:val="22"/>
      <w:szCs w:val="24"/>
      <w:u w:val="single"/>
      <w:lang w:val="en-US" w:eastAsia="en-US" w:bidi="ar-SA"/>
    </w:rPr>
  </w:style>
  <w:style w:type="character" w:customStyle="1" w:styleId="underline3">
    <w:name w:val="underline3"/>
    <w:basedOn w:val="underline2"/>
    <w:rsid w:val="002A6421"/>
    <w:rPr>
      <w:rFonts w:ascii="Arial" w:hAnsi="Arial"/>
      <w:sz w:val="18"/>
      <w:u w:val="single"/>
      <w:bdr w:val="none" w:sz="0" w:space="0" w:color="auto" w:frame="1"/>
      <w:shd w:val="clear" w:color="auto" w:fill="FFFF00"/>
    </w:rPr>
  </w:style>
  <w:style w:type="character" w:customStyle="1" w:styleId="menu">
    <w:name w:val="menu"/>
    <w:basedOn w:val="DefaultParagraphFont"/>
    <w:rsid w:val="002A6421"/>
  </w:style>
  <w:style w:type="character" w:customStyle="1" w:styleId="itxtrst">
    <w:name w:val="itxtrst"/>
    <w:rsid w:val="002A6421"/>
  </w:style>
  <w:style w:type="character" w:customStyle="1" w:styleId="A-Underlining">
    <w:name w:val="A-Underlining"/>
    <w:basedOn w:val="DefaultParagraphFont"/>
    <w:rsid w:val="002A6421"/>
    <w:rPr>
      <w:rFonts w:ascii="Garamond" w:hAnsi="Garamond" w:hint="default"/>
      <w:color w:val="auto"/>
      <w:sz w:val="24"/>
      <w:u w:val="single"/>
    </w:rPr>
  </w:style>
  <w:style w:type="character" w:customStyle="1" w:styleId="StyleUnderlineBold0">
    <w:name w:val="Style Underline + Bold"/>
    <w:rsid w:val="002A6421"/>
    <w:rPr>
      <w:b/>
      <w:bCs/>
      <w:u w:val="single"/>
    </w:rPr>
  </w:style>
  <w:style w:type="character" w:customStyle="1" w:styleId="Underline-Highlighted">
    <w:name w:val="Underline-Highlighted"/>
    <w:uiPriority w:val="1"/>
    <w:qFormat/>
    <w:rsid w:val="002A6421"/>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A6421"/>
  </w:style>
  <w:style w:type="character" w:customStyle="1" w:styleId="newsmain">
    <w:name w:val="news_main"/>
    <w:basedOn w:val="DefaultParagraphFont"/>
    <w:rsid w:val="002A6421"/>
  </w:style>
  <w:style w:type="character" w:customStyle="1" w:styleId="AuthorDate0">
    <w:name w:val="Author Date"/>
    <w:rsid w:val="002A6421"/>
    <w:rPr>
      <w:b/>
      <w:bCs w:val="0"/>
      <w:sz w:val="24"/>
      <w:u w:val="thick"/>
    </w:rPr>
  </w:style>
  <w:style w:type="character" w:customStyle="1" w:styleId="red">
    <w:name w:val="red"/>
    <w:basedOn w:val="DefaultParagraphFont"/>
    <w:rsid w:val="002A6421"/>
  </w:style>
  <w:style w:type="character" w:customStyle="1" w:styleId="at">
    <w:name w:val="at"/>
    <w:rsid w:val="002A6421"/>
  </w:style>
  <w:style w:type="character" w:customStyle="1" w:styleId="org">
    <w:name w:val="org"/>
    <w:rsid w:val="002A6421"/>
  </w:style>
  <w:style w:type="character" w:customStyle="1" w:styleId="pnumber">
    <w:name w:val="pnumber"/>
    <w:rsid w:val="002A6421"/>
  </w:style>
  <w:style w:type="character" w:customStyle="1" w:styleId="ital">
    <w:name w:val="ital"/>
    <w:rsid w:val="002A6421"/>
  </w:style>
  <w:style w:type="character" w:customStyle="1" w:styleId="orgdiv">
    <w:name w:val="orgdiv"/>
    <w:rsid w:val="002A6421"/>
  </w:style>
  <w:style w:type="character" w:customStyle="1" w:styleId="orgname">
    <w:name w:val="orgname"/>
    <w:rsid w:val="002A6421"/>
  </w:style>
  <w:style w:type="character" w:customStyle="1" w:styleId="city">
    <w:name w:val="city"/>
    <w:rsid w:val="002A6421"/>
  </w:style>
  <w:style w:type="character" w:customStyle="1" w:styleId="state">
    <w:name w:val="state"/>
    <w:rsid w:val="002A6421"/>
  </w:style>
  <w:style w:type="character" w:customStyle="1" w:styleId="country">
    <w:name w:val="country"/>
    <w:rsid w:val="002A6421"/>
  </w:style>
  <w:style w:type="character" w:customStyle="1" w:styleId="articletitle">
    <w:name w:val="articletitle"/>
    <w:rsid w:val="002A6421"/>
    <w:rPr>
      <w:rFonts w:ascii="Times New Roman" w:hAnsi="Times New Roman" w:cs="Times New Roman" w:hint="default"/>
    </w:rPr>
  </w:style>
  <w:style w:type="character" w:customStyle="1" w:styleId="6pointChar">
    <w:name w:val="6 point Char"/>
    <w:rsid w:val="002A6421"/>
    <w:rPr>
      <w:rFonts w:ascii="Times New Roman" w:hAnsi="Times New Roman" w:cs="Times New Roman" w:hint="default"/>
      <w:sz w:val="12"/>
      <w:lang w:val="en-US" w:eastAsia="en-US"/>
    </w:rPr>
  </w:style>
  <w:style w:type="character" w:customStyle="1" w:styleId="StyleThickunderline">
    <w:name w:val="Style Thick underline"/>
    <w:qFormat/>
    <w:rsid w:val="002A6421"/>
    <w:rPr>
      <w:u w:val="thick"/>
    </w:rPr>
  </w:style>
  <w:style w:type="character" w:customStyle="1" w:styleId="Box0">
    <w:name w:val="Box!"/>
    <w:uiPriority w:val="1"/>
    <w:rsid w:val="002A6421"/>
    <w:rPr>
      <w:rFonts w:ascii="Garamond" w:hAnsi="Garamond" w:hint="default"/>
      <w:sz w:val="24"/>
      <w:u w:val="single"/>
      <w:bdr w:val="single" w:sz="4" w:space="0" w:color="auto" w:frame="1"/>
    </w:rPr>
  </w:style>
  <w:style w:type="character" w:customStyle="1" w:styleId="citechar1">
    <w:name w:val="citechar"/>
    <w:basedOn w:val="DefaultParagraphFont"/>
    <w:rsid w:val="002A6421"/>
  </w:style>
  <w:style w:type="character" w:customStyle="1" w:styleId="underlinechar2">
    <w:name w:val="underlinechar"/>
    <w:basedOn w:val="DefaultParagraphFont"/>
    <w:rsid w:val="002A6421"/>
  </w:style>
  <w:style w:type="character" w:customStyle="1" w:styleId="CardUnderlineChar">
    <w:name w:val="Card Underline Char"/>
    <w:rsid w:val="002A6421"/>
    <w:rPr>
      <w:szCs w:val="24"/>
      <w:u w:val="single"/>
      <w:lang w:val="en-US" w:eastAsia="en-US" w:bidi="ar-SA"/>
    </w:rPr>
  </w:style>
  <w:style w:type="character" w:customStyle="1" w:styleId="tagciteChar">
    <w:name w:val="tag/cite Char"/>
    <w:basedOn w:val="DefaultParagraphFont"/>
    <w:rsid w:val="002A6421"/>
    <w:rPr>
      <w:b/>
      <w:bCs w:val="0"/>
      <w:sz w:val="24"/>
      <w:lang w:val="en-US" w:eastAsia="en-US" w:bidi="ar-SA"/>
    </w:rPr>
  </w:style>
  <w:style w:type="character" w:customStyle="1" w:styleId="8pointChar">
    <w:name w:val="8 point Char"/>
    <w:basedOn w:val="DefaultParagraphFont"/>
    <w:rsid w:val="002A6421"/>
    <w:rPr>
      <w:sz w:val="16"/>
      <w:lang w:val="en-US" w:eastAsia="en-US" w:bidi="ar-SA"/>
    </w:rPr>
  </w:style>
  <w:style w:type="character" w:customStyle="1" w:styleId="BoldText12pt">
    <w:name w:val="Bold Text 12 pt"/>
    <w:rsid w:val="002A642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A6421"/>
  </w:style>
  <w:style w:type="table" w:styleId="TableGrid">
    <w:name w:val="Table Grid"/>
    <w:basedOn w:val="TableNormal"/>
    <w:rsid w:val="002A642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A6421"/>
    <w:rPr>
      <w:b/>
      <w:bCs w:val="0"/>
      <w:sz w:val="24"/>
      <w:lang w:val="en-US" w:eastAsia="en-US" w:bidi="ar-SA"/>
    </w:rPr>
  </w:style>
  <w:style w:type="character" w:customStyle="1" w:styleId="Mention11">
    <w:name w:val="Mention11"/>
    <w:basedOn w:val="DefaultParagraphFont"/>
    <w:uiPriority w:val="99"/>
    <w:semiHidden/>
    <w:unhideWhenUsed/>
    <w:rsid w:val="002A6421"/>
    <w:rPr>
      <w:color w:val="2B579A"/>
      <w:shd w:val="clear" w:color="auto" w:fill="E6E6E6"/>
    </w:rPr>
  </w:style>
  <w:style w:type="character" w:customStyle="1" w:styleId="Emph">
    <w:name w:val="Emph"/>
    <w:basedOn w:val="DefaultParagraphFont"/>
    <w:uiPriority w:val="1"/>
    <w:qFormat/>
    <w:rsid w:val="002A6421"/>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A6421"/>
  </w:style>
  <w:style w:type="character" w:customStyle="1" w:styleId="Mention2">
    <w:name w:val="Mention2"/>
    <w:basedOn w:val="DefaultParagraphFont"/>
    <w:uiPriority w:val="99"/>
    <w:semiHidden/>
    <w:unhideWhenUsed/>
    <w:rsid w:val="002A6421"/>
    <w:rPr>
      <w:color w:val="2B579A"/>
      <w:shd w:val="clear" w:color="auto" w:fill="E6E6E6"/>
    </w:rPr>
  </w:style>
  <w:style w:type="paragraph" w:customStyle="1" w:styleId="FlashTag">
    <w:name w:val="FlashTag"/>
    <w:basedOn w:val="Normal"/>
    <w:link w:val="FlashTagChar"/>
    <w:autoRedefine/>
    <w:uiPriority w:val="4"/>
    <w:qFormat/>
    <w:rsid w:val="002A6421"/>
    <w:rPr>
      <w:rFonts w:asciiTheme="majorHAnsi" w:hAnsiTheme="majorHAnsi"/>
      <w:b/>
      <w:sz w:val="28"/>
    </w:rPr>
  </w:style>
  <w:style w:type="character" w:customStyle="1" w:styleId="FlashTagChar">
    <w:name w:val="FlashTag Char"/>
    <w:basedOn w:val="DefaultParagraphFont"/>
    <w:link w:val="FlashTag"/>
    <w:uiPriority w:val="4"/>
    <w:rsid w:val="002A6421"/>
    <w:rPr>
      <w:rFonts w:asciiTheme="majorHAnsi" w:hAnsiTheme="majorHAnsi"/>
      <w:b/>
      <w:sz w:val="28"/>
    </w:rPr>
  </w:style>
  <w:style w:type="paragraph" w:customStyle="1" w:styleId="Warrant">
    <w:name w:val="Warrant"/>
    <w:autoRedefine/>
    <w:uiPriority w:val="4"/>
    <w:qFormat/>
    <w:rsid w:val="002A6421"/>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2A6421"/>
  </w:style>
  <w:style w:type="character" w:customStyle="1" w:styleId="m-8793234324905335251gmail-style13ptbold">
    <w:name w:val="m_-8793234324905335251gmail-style13ptbold"/>
    <w:basedOn w:val="DefaultParagraphFont"/>
    <w:rsid w:val="002A6421"/>
  </w:style>
  <w:style w:type="character" w:customStyle="1" w:styleId="EndnoteTextChar">
    <w:name w:val="Endnote Text Char"/>
    <w:basedOn w:val="DefaultParagraphFont"/>
    <w:link w:val="EndnoteText"/>
    <w:locked/>
    <w:rsid w:val="002A6421"/>
    <w:rPr>
      <w:rFonts w:ascii="Georgia" w:eastAsia="Times New Roman" w:hAnsi="Georgia"/>
      <w:szCs w:val="20"/>
    </w:rPr>
  </w:style>
  <w:style w:type="paragraph" w:styleId="EndnoteText">
    <w:name w:val="endnote text"/>
    <w:basedOn w:val="Normal"/>
    <w:link w:val="EndnoteTextChar"/>
    <w:unhideWhenUsed/>
    <w:rsid w:val="002A6421"/>
    <w:rPr>
      <w:rFonts w:ascii="Georgia" w:eastAsia="Times New Roman" w:hAnsi="Georgia"/>
      <w:sz w:val="24"/>
      <w:szCs w:val="20"/>
    </w:rPr>
  </w:style>
  <w:style w:type="character" w:customStyle="1" w:styleId="EndnoteTextChar1">
    <w:name w:val="Endnote Text Char1"/>
    <w:basedOn w:val="DefaultParagraphFont"/>
    <w:semiHidden/>
    <w:rsid w:val="002A6421"/>
    <w:rPr>
      <w:rFonts w:ascii="Calibri" w:hAnsi="Calibri"/>
      <w:sz w:val="20"/>
      <w:szCs w:val="20"/>
    </w:rPr>
  </w:style>
  <w:style w:type="character" w:customStyle="1" w:styleId="DateChar1">
    <w:name w:val="Date Char1"/>
    <w:basedOn w:val="DefaultParagraphFont"/>
    <w:uiPriority w:val="99"/>
    <w:rsid w:val="002A6421"/>
    <w:rPr>
      <w:rFonts w:ascii="Calibri" w:hAnsi="Calibri"/>
      <w:sz w:val="22"/>
    </w:rPr>
  </w:style>
  <w:style w:type="character" w:customStyle="1" w:styleId="BodyTextFirstIndentChar">
    <w:name w:val="Body Text First Indent Char"/>
    <w:basedOn w:val="BodyTextChar"/>
    <w:link w:val="BodyTextFirstIndent"/>
    <w:locked/>
    <w:rsid w:val="002A6421"/>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2A6421"/>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2A6421"/>
    <w:rPr>
      <w:rFonts w:ascii="Calibri" w:hAnsi="Calibri"/>
      <w:sz w:val="22"/>
    </w:rPr>
  </w:style>
  <w:style w:type="character" w:customStyle="1" w:styleId="BodyTextIndent2Char1">
    <w:name w:val="Body Text Indent 2 Char1"/>
    <w:basedOn w:val="DefaultParagraphFont"/>
    <w:semiHidden/>
    <w:rsid w:val="002A6421"/>
    <w:rPr>
      <w:rFonts w:ascii="Calibri" w:hAnsi="Calibri" w:cs="Calibri"/>
    </w:rPr>
  </w:style>
  <w:style w:type="character" w:customStyle="1" w:styleId="PlainTextChar1">
    <w:name w:val="Plain Text Char1"/>
    <w:basedOn w:val="DefaultParagraphFont"/>
    <w:semiHidden/>
    <w:rsid w:val="002A6421"/>
    <w:rPr>
      <w:rFonts w:ascii="Consolas" w:hAnsi="Consolas" w:cs="Calibri"/>
      <w:sz w:val="21"/>
      <w:szCs w:val="21"/>
    </w:rPr>
  </w:style>
  <w:style w:type="paragraph" w:customStyle="1" w:styleId="msolistparagraphcxspfirst">
    <w:name w:val="msolistparagraphcxspfirst"/>
    <w:basedOn w:val="Normal"/>
    <w:uiPriority w:val="99"/>
    <w:qFormat/>
    <w:rsid w:val="002A6421"/>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A6421"/>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2A6421"/>
    <w:rPr>
      <w:rFonts w:ascii="Calibri" w:hAnsi="Calibri" w:cs="Calibri"/>
      <w:i/>
      <w:iCs/>
      <w:color w:val="000000" w:themeColor="text1"/>
    </w:rPr>
  </w:style>
  <w:style w:type="paragraph" w:customStyle="1" w:styleId="Heading2-NotBold">
    <w:name w:val="Heading 2 - Not Bold"/>
    <w:basedOn w:val="Heading2"/>
    <w:autoRedefine/>
    <w:uiPriority w:val="99"/>
    <w:qFormat/>
    <w:rsid w:val="002A6421"/>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2A6421"/>
    <w:rPr>
      <w:rFonts w:ascii="Calibri" w:eastAsia="Calibri" w:hAnsi="Calibri"/>
      <w:b/>
      <w:sz w:val="22"/>
    </w:rPr>
  </w:style>
  <w:style w:type="paragraph" w:customStyle="1" w:styleId="Heading2-Bold">
    <w:name w:val="Heading 2 - Bold"/>
    <w:basedOn w:val="Normal"/>
    <w:autoRedefine/>
    <w:uiPriority w:val="99"/>
    <w:qFormat/>
    <w:rsid w:val="002A6421"/>
    <w:rPr>
      <w:rFonts w:eastAsia="Calibri"/>
      <w:b/>
    </w:rPr>
  </w:style>
  <w:style w:type="paragraph" w:customStyle="1" w:styleId="tag">
    <w:name w:val="%tag"/>
    <w:basedOn w:val="Normal"/>
    <w:next w:val="Normal"/>
    <w:uiPriority w:val="99"/>
    <w:qFormat/>
    <w:rsid w:val="002A6421"/>
    <w:rPr>
      <w:rFonts w:eastAsia="Calibri"/>
      <w:bCs/>
      <w:sz w:val="18"/>
    </w:rPr>
  </w:style>
  <w:style w:type="character" w:customStyle="1" w:styleId="Style2Char">
    <w:name w:val="Style 2 Char"/>
    <w:link w:val="Style20"/>
    <w:uiPriority w:val="99"/>
    <w:locked/>
    <w:rsid w:val="002A6421"/>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A6421"/>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2A642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A6421"/>
    <w:rPr>
      <w:rFonts w:ascii="Garamond" w:eastAsia="Times New Roman" w:hAnsi="Garamond"/>
      <w:sz w:val="24"/>
      <w:szCs w:val="20"/>
      <w:u w:val="single"/>
      <w:lang w:val="x-none" w:eastAsia="x-none"/>
    </w:rPr>
  </w:style>
  <w:style w:type="character" w:customStyle="1" w:styleId="textsmallChar0">
    <w:name w:val="textsmall Char"/>
    <w:link w:val="textsmall0"/>
    <w:locked/>
    <w:rsid w:val="002A6421"/>
    <w:rPr>
      <w:rFonts w:ascii="Georgia" w:eastAsia="Times New Roman" w:hAnsi="Georgia"/>
      <w:sz w:val="18"/>
      <w:szCs w:val="20"/>
      <w:lang w:val="x-none" w:eastAsia="x-none"/>
    </w:rPr>
  </w:style>
  <w:style w:type="paragraph" w:customStyle="1" w:styleId="textsmall0">
    <w:name w:val="textsmall"/>
    <w:basedOn w:val="Normal"/>
    <w:link w:val="textsmallChar0"/>
    <w:qFormat/>
    <w:rsid w:val="002A6421"/>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2A642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A6421"/>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A6421"/>
    <w:rPr>
      <w:rFonts w:ascii="Arial" w:eastAsia="Times New Roman" w:hAnsi="Arial" w:cs="Arial"/>
      <w:sz w:val="12"/>
    </w:rPr>
  </w:style>
  <w:style w:type="paragraph" w:customStyle="1" w:styleId="Micro">
    <w:name w:val="Micro"/>
    <w:basedOn w:val="Normal"/>
    <w:next w:val="Normal"/>
    <w:link w:val="MicroChar"/>
    <w:qFormat/>
    <w:rsid w:val="002A6421"/>
    <w:rPr>
      <w:rFonts w:ascii="Arial" w:eastAsia="Times New Roman" w:hAnsi="Arial" w:cs="Arial"/>
      <w:sz w:val="12"/>
    </w:rPr>
  </w:style>
  <w:style w:type="character" w:customStyle="1" w:styleId="CardNotUnderlinedChar1">
    <w:name w:val="Card Not Underlined Char1"/>
    <w:link w:val="CardNotUnderlined"/>
    <w:locked/>
    <w:rsid w:val="002A6421"/>
    <w:rPr>
      <w:rFonts w:ascii="Cambria" w:eastAsia="Times New Roman" w:hAnsi="Cambria" w:cs="Times New Roman"/>
      <w:sz w:val="18"/>
      <w:szCs w:val="20"/>
    </w:rPr>
  </w:style>
  <w:style w:type="paragraph" w:customStyle="1" w:styleId="h-lead">
    <w:name w:val="h-lead"/>
    <w:basedOn w:val="Normal"/>
    <w:uiPriority w:val="99"/>
    <w:qFormat/>
    <w:rsid w:val="002A6421"/>
    <w:pPr>
      <w:spacing w:before="100" w:beforeAutospacing="1" w:after="100" w:afterAutospacing="1"/>
    </w:pPr>
    <w:rPr>
      <w:rFonts w:eastAsia="Times New Roman"/>
      <w:sz w:val="24"/>
    </w:rPr>
  </w:style>
  <w:style w:type="paragraph" w:customStyle="1" w:styleId="intro">
    <w:name w:val="intro"/>
    <w:basedOn w:val="Normal"/>
    <w:uiPriority w:val="99"/>
    <w:qFormat/>
    <w:rsid w:val="002A6421"/>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2A6421"/>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2A642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A6421"/>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2A6421"/>
    <w:rPr>
      <w:rFonts w:eastAsia="Calibri"/>
    </w:rPr>
  </w:style>
  <w:style w:type="paragraph" w:customStyle="1" w:styleId="F3-TagAuthor">
    <w:name w:val="F3 - Tag/Author"/>
    <w:basedOn w:val="Normal"/>
    <w:uiPriority w:val="99"/>
    <w:qFormat/>
    <w:rsid w:val="002A6421"/>
    <w:rPr>
      <w:rFonts w:eastAsia="Times New Roman"/>
      <w:b/>
    </w:rPr>
  </w:style>
  <w:style w:type="paragraph" w:customStyle="1" w:styleId="F5-UnderlineNormal">
    <w:name w:val="F5 - Underline Normal"/>
    <w:basedOn w:val="Normal"/>
    <w:uiPriority w:val="99"/>
    <w:qFormat/>
    <w:rsid w:val="002A6421"/>
    <w:rPr>
      <w:rFonts w:eastAsia="Calibri"/>
      <w:u w:val="single"/>
    </w:rPr>
  </w:style>
  <w:style w:type="paragraph" w:customStyle="1" w:styleId="Brief-PrimarySource">
    <w:name w:val="Brief - Primary Source"/>
    <w:basedOn w:val="Normal"/>
    <w:uiPriority w:val="99"/>
    <w:qFormat/>
    <w:rsid w:val="002A6421"/>
    <w:rPr>
      <w:rFonts w:eastAsia="Times New Roman"/>
      <w:b/>
      <w:sz w:val="24"/>
      <w:u w:val="single"/>
    </w:rPr>
  </w:style>
  <w:style w:type="paragraph" w:customStyle="1" w:styleId="Brief-Underline">
    <w:name w:val="Brief - Underline"/>
    <w:basedOn w:val="Normal"/>
    <w:uiPriority w:val="99"/>
    <w:qFormat/>
    <w:rsid w:val="002A6421"/>
    <w:rPr>
      <w:rFonts w:eastAsia="Times New Roman"/>
      <w:u w:val="single"/>
    </w:rPr>
  </w:style>
  <w:style w:type="paragraph" w:customStyle="1" w:styleId="Brief">
    <w:name w:val="Brief"/>
    <w:basedOn w:val="Brief-PrimarySource"/>
    <w:uiPriority w:val="99"/>
    <w:qFormat/>
    <w:rsid w:val="002A6421"/>
    <w:rPr>
      <w:b w:val="0"/>
    </w:rPr>
  </w:style>
  <w:style w:type="paragraph" w:customStyle="1" w:styleId="CM2">
    <w:name w:val="CM2"/>
    <w:basedOn w:val="Normal"/>
    <w:next w:val="Normal"/>
    <w:uiPriority w:val="99"/>
    <w:qFormat/>
    <w:rsid w:val="002A642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A642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A642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A642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A642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A6421"/>
    <w:pPr>
      <w:widowControl w:val="0"/>
      <w:spacing w:line="276" w:lineRule="atLeast"/>
    </w:pPr>
    <w:rPr>
      <w:color w:val="auto"/>
    </w:rPr>
  </w:style>
  <w:style w:type="paragraph" w:customStyle="1" w:styleId="CM34">
    <w:name w:val="CM34"/>
    <w:basedOn w:val="Default"/>
    <w:next w:val="Default"/>
    <w:uiPriority w:val="99"/>
    <w:qFormat/>
    <w:rsid w:val="002A6421"/>
    <w:pPr>
      <w:widowControl w:val="0"/>
    </w:pPr>
    <w:rPr>
      <w:color w:val="auto"/>
    </w:rPr>
  </w:style>
  <w:style w:type="paragraph" w:customStyle="1" w:styleId="CM56">
    <w:name w:val="CM56"/>
    <w:basedOn w:val="Default"/>
    <w:next w:val="Default"/>
    <w:uiPriority w:val="99"/>
    <w:qFormat/>
    <w:rsid w:val="002A6421"/>
    <w:pPr>
      <w:widowControl w:val="0"/>
    </w:pPr>
    <w:rPr>
      <w:rFonts w:eastAsia="Calibri"/>
      <w:color w:val="auto"/>
    </w:rPr>
  </w:style>
  <w:style w:type="paragraph" w:customStyle="1" w:styleId="CM58">
    <w:name w:val="CM58"/>
    <w:basedOn w:val="Default"/>
    <w:next w:val="Default"/>
    <w:uiPriority w:val="99"/>
    <w:qFormat/>
    <w:rsid w:val="002A6421"/>
    <w:pPr>
      <w:widowControl w:val="0"/>
    </w:pPr>
    <w:rPr>
      <w:rFonts w:eastAsia="Calibri"/>
      <w:color w:val="auto"/>
    </w:rPr>
  </w:style>
  <w:style w:type="paragraph" w:customStyle="1" w:styleId="CM57">
    <w:name w:val="CM57"/>
    <w:basedOn w:val="Default"/>
    <w:next w:val="Default"/>
    <w:uiPriority w:val="99"/>
    <w:qFormat/>
    <w:rsid w:val="002A6421"/>
    <w:pPr>
      <w:widowControl w:val="0"/>
    </w:pPr>
    <w:rPr>
      <w:rFonts w:eastAsia="Calibri"/>
      <w:color w:val="auto"/>
    </w:rPr>
  </w:style>
  <w:style w:type="paragraph" w:customStyle="1" w:styleId="CM1">
    <w:name w:val="CM1"/>
    <w:basedOn w:val="Default"/>
    <w:next w:val="Default"/>
    <w:uiPriority w:val="99"/>
    <w:qFormat/>
    <w:rsid w:val="002A6421"/>
    <w:pPr>
      <w:widowControl w:val="0"/>
    </w:pPr>
    <w:rPr>
      <w:rFonts w:eastAsia="Calibri"/>
      <w:color w:val="auto"/>
    </w:rPr>
  </w:style>
  <w:style w:type="paragraph" w:customStyle="1" w:styleId="CM49">
    <w:name w:val="CM49"/>
    <w:basedOn w:val="Default"/>
    <w:next w:val="Default"/>
    <w:uiPriority w:val="99"/>
    <w:qFormat/>
    <w:rsid w:val="002A6421"/>
    <w:pPr>
      <w:widowControl w:val="0"/>
    </w:pPr>
    <w:rPr>
      <w:rFonts w:eastAsia="Calibri"/>
      <w:color w:val="auto"/>
    </w:rPr>
  </w:style>
  <w:style w:type="paragraph" w:customStyle="1" w:styleId="CM41">
    <w:name w:val="CM41"/>
    <w:basedOn w:val="Default"/>
    <w:next w:val="Default"/>
    <w:uiPriority w:val="99"/>
    <w:qFormat/>
    <w:rsid w:val="002A6421"/>
    <w:pPr>
      <w:widowControl w:val="0"/>
    </w:pPr>
    <w:rPr>
      <w:rFonts w:eastAsia="Calibri"/>
      <w:color w:val="auto"/>
    </w:rPr>
  </w:style>
  <w:style w:type="paragraph" w:customStyle="1" w:styleId="3rdOrderPara">
    <w:name w:val="3rd Order Para"/>
    <w:basedOn w:val="Default"/>
    <w:next w:val="Default"/>
    <w:uiPriority w:val="99"/>
    <w:qFormat/>
    <w:rsid w:val="002A6421"/>
    <w:pPr>
      <w:widowControl w:val="0"/>
    </w:pPr>
    <w:rPr>
      <w:rFonts w:eastAsia="Calibri"/>
      <w:color w:val="auto"/>
    </w:rPr>
  </w:style>
  <w:style w:type="paragraph" w:customStyle="1" w:styleId="2ndOrderPara">
    <w:name w:val="2nd Order Para"/>
    <w:basedOn w:val="Default"/>
    <w:next w:val="Default"/>
    <w:uiPriority w:val="99"/>
    <w:qFormat/>
    <w:rsid w:val="002A6421"/>
    <w:pPr>
      <w:widowControl w:val="0"/>
    </w:pPr>
    <w:rPr>
      <w:rFonts w:eastAsia="Calibri"/>
      <w:color w:val="auto"/>
    </w:rPr>
  </w:style>
  <w:style w:type="paragraph" w:customStyle="1" w:styleId="Normal-SIGN2">
    <w:name w:val="Normal-SIGN2"/>
    <w:basedOn w:val="Default"/>
    <w:next w:val="Default"/>
    <w:uiPriority w:val="99"/>
    <w:qFormat/>
    <w:rsid w:val="002A6421"/>
    <w:pPr>
      <w:widowControl w:val="0"/>
    </w:pPr>
    <w:rPr>
      <w:rFonts w:eastAsia="Calibri"/>
      <w:color w:val="auto"/>
    </w:rPr>
  </w:style>
  <w:style w:type="paragraph" w:customStyle="1" w:styleId="Normal-SIGN1">
    <w:name w:val="Normal-SIGN1"/>
    <w:basedOn w:val="Default"/>
    <w:next w:val="Default"/>
    <w:uiPriority w:val="99"/>
    <w:qFormat/>
    <w:rsid w:val="002A6421"/>
    <w:pPr>
      <w:widowControl w:val="0"/>
    </w:pPr>
    <w:rPr>
      <w:rFonts w:eastAsia="Calibri"/>
      <w:color w:val="auto"/>
    </w:rPr>
  </w:style>
  <w:style w:type="paragraph" w:customStyle="1" w:styleId="CM3">
    <w:name w:val="CM3"/>
    <w:basedOn w:val="Default"/>
    <w:next w:val="Default"/>
    <w:uiPriority w:val="99"/>
    <w:qFormat/>
    <w:rsid w:val="002A6421"/>
    <w:pPr>
      <w:widowControl w:val="0"/>
      <w:spacing w:line="553" w:lineRule="atLeast"/>
    </w:pPr>
    <w:rPr>
      <w:rFonts w:eastAsia="Calibri"/>
      <w:color w:val="auto"/>
    </w:rPr>
  </w:style>
  <w:style w:type="paragraph" w:customStyle="1" w:styleId="CM33">
    <w:name w:val="CM33"/>
    <w:basedOn w:val="Default"/>
    <w:next w:val="Default"/>
    <w:uiPriority w:val="99"/>
    <w:qFormat/>
    <w:rsid w:val="002A6421"/>
    <w:pPr>
      <w:widowControl w:val="0"/>
    </w:pPr>
    <w:rPr>
      <w:rFonts w:eastAsia="Calibri"/>
      <w:color w:val="auto"/>
    </w:rPr>
  </w:style>
  <w:style w:type="paragraph" w:customStyle="1" w:styleId="CM37">
    <w:name w:val="CM37"/>
    <w:basedOn w:val="Default"/>
    <w:next w:val="Default"/>
    <w:uiPriority w:val="99"/>
    <w:qFormat/>
    <w:rsid w:val="002A6421"/>
    <w:pPr>
      <w:widowControl w:val="0"/>
    </w:pPr>
    <w:rPr>
      <w:rFonts w:eastAsia="Calibri"/>
      <w:color w:val="auto"/>
    </w:rPr>
  </w:style>
  <w:style w:type="paragraph" w:customStyle="1" w:styleId="CM7">
    <w:name w:val="CM7"/>
    <w:basedOn w:val="Default"/>
    <w:next w:val="Default"/>
    <w:uiPriority w:val="99"/>
    <w:qFormat/>
    <w:rsid w:val="002A6421"/>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2A6421"/>
    <w:rPr>
      <w:rFonts w:eastAsia="Times New Roman"/>
      <w:sz w:val="14"/>
      <w:szCs w:val="20"/>
    </w:rPr>
  </w:style>
  <w:style w:type="paragraph" w:customStyle="1" w:styleId="Brief-Card">
    <w:name w:val="Brief - Card"/>
    <w:basedOn w:val="Normal"/>
    <w:uiPriority w:val="99"/>
    <w:qFormat/>
    <w:rsid w:val="002A6421"/>
    <w:rPr>
      <w:rFonts w:eastAsia="Times New Roman"/>
    </w:rPr>
  </w:style>
  <w:style w:type="paragraph" w:customStyle="1" w:styleId="Pa2">
    <w:name w:val="Pa2"/>
    <w:basedOn w:val="Default"/>
    <w:next w:val="Default"/>
    <w:uiPriority w:val="99"/>
    <w:qFormat/>
    <w:rsid w:val="002A642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A6421"/>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2A6421"/>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A6421"/>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A6421"/>
    <w:pPr>
      <w:widowControl w:val="0"/>
    </w:pPr>
    <w:rPr>
      <w:rFonts w:ascii="Arial Black" w:hAnsi="Arial Black"/>
      <w:color w:val="auto"/>
    </w:rPr>
  </w:style>
  <w:style w:type="paragraph" w:customStyle="1" w:styleId="Cover1">
    <w:name w:val="Cover 1"/>
    <w:basedOn w:val="Normal"/>
    <w:next w:val="Normal"/>
    <w:uiPriority w:val="99"/>
    <w:qFormat/>
    <w:rsid w:val="002A6421"/>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2A6421"/>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2A6421"/>
    <w:pPr>
      <w:widowControl w:val="0"/>
    </w:pPr>
    <w:rPr>
      <w:color w:val="auto"/>
    </w:rPr>
  </w:style>
  <w:style w:type="paragraph" w:customStyle="1" w:styleId="Pa11">
    <w:name w:val="Pa11"/>
    <w:basedOn w:val="Normal"/>
    <w:next w:val="Normal"/>
    <w:uiPriority w:val="99"/>
    <w:qFormat/>
    <w:rsid w:val="002A642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A642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2A642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2A6421"/>
    <w:pPr>
      <w:widowControl w:val="0"/>
    </w:pPr>
    <w:rPr>
      <w:rFonts w:eastAsia="Calibri"/>
      <w:color w:val="auto"/>
    </w:rPr>
  </w:style>
  <w:style w:type="paragraph" w:customStyle="1" w:styleId="CM5">
    <w:name w:val="CM5"/>
    <w:basedOn w:val="Default"/>
    <w:next w:val="Default"/>
    <w:uiPriority w:val="99"/>
    <w:qFormat/>
    <w:rsid w:val="002A6421"/>
    <w:pPr>
      <w:widowControl w:val="0"/>
      <w:spacing w:line="553" w:lineRule="atLeast"/>
    </w:pPr>
    <w:rPr>
      <w:rFonts w:eastAsia="Calibri"/>
      <w:color w:val="auto"/>
    </w:rPr>
  </w:style>
  <w:style w:type="paragraph" w:customStyle="1" w:styleId="CM28">
    <w:name w:val="CM28"/>
    <w:basedOn w:val="Default"/>
    <w:next w:val="Default"/>
    <w:uiPriority w:val="99"/>
    <w:qFormat/>
    <w:rsid w:val="002A6421"/>
    <w:pPr>
      <w:widowControl w:val="0"/>
    </w:pPr>
    <w:rPr>
      <w:rFonts w:eastAsia="Calibri"/>
      <w:color w:val="auto"/>
    </w:rPr>
  </w:style>
  <w:style w:type="paragraph" w:customStyle="1" w:styleId="CM8">
    <w:name w:val="CM8"/>
    <w:basedOn w:val="Default"/>
    <w:next w:val="Default"/>
    <w:uiPriority w:val="99"/>
    <w:qFormat/>
    <w:rsid w:val="002A6421"/>
    <w:pPr>
      <w:widowControl w:val="0"/>
    </w:pPr>
    <w:rPr>
      <w:rFonts w:eastAsia="Calibri"/>
      <w:color w:val="auto"/>
    </w:rPr>
  </w:style>
  <w:style w:type="paragraph" w:customStyle="1" w:styleId="CM6">
    <w:name w:val="CM6"/>
    <w:basedOn w:val="Default"/>
    <w:next w:val="Default"/>
    <w:uiPriority w:val="99"/>
    <w:qFormat/>
    <w:rsid w:val="002A6421"/>
    <w:pPr>
      <w:widowControl w:val="0"/>
      <w:spacing w:line="553" w:lineRule="atLeast"/>
    </w:pPr>
    <w:rPr>
      <w:rFonts w:eastAsia="Calibri"/>
      <w:color w:val="auto"/>
    </w:rPr>
  </w:style>
  <w:style w:type="paragraph" w:customStyle="1" w:styleId="CM22">
    <w:name w:val="CM22"/>
    <w:basedOn w:val="Default"/>
    <w:next w:val="Default"/>
    <w:uiPriority w:val="99"/>
    <w:qFormat/>
    <w:rsid w:val="002A6421"/>
    <w:pPr>
      <w:widowControl w:val="0"/>
    </w:pPr>
    <w:rPr>
      <w:rFonts w:eastAsia="Calibri"/>
      <w:color w:val="auto"/>
    </w:rPr>
  </w:style>
  <w:style w:type="paragraph" w:customStyle="1" w:styleId="DoubleUnderlined">
    <w:name w:val="Double Underlined"/>
    <w:basedOn w:val="Heading2"/>
    <w:autoRedefine/>
    <w:uiPriority w:val="99"/>
    <w:qFormat/>
    <w:rsid w:val="002A642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2A642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2A6421"/>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2A642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2A6421"/>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A642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A6421"/>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uiPriority w:val="99"/>
    <w:qFormat/>
    <w:rsid w:val="002A6421"/>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A642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2A6421"/>
  </w:style>
  <w:style w:type="paragraph" w:customStyle="1" w:styleId="StyleUnderliningTimesNewRomanBoldNounderlineKernat16">
    <w:name w:val="Style Underlining + Times New Roman Bold No underline Kern at 16..."/>
    <w:basedOn w:val="Normal"/>
    <w:uiPriority w:val="99"/>
    <w:qFormat/>
    <w:rsid w:val="002A642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A6421"/>
    <w:rPr>
      <w:rFonts w:eastAsia="Times New Roman"/>
      <w:b/>
      <w:bCs/>
      <w:kern w:val="32"/>
      <w:sz w:val="32"/>
      <w:szCs w:val="32"/>
    </w:rPr>
  </w:style>
  <w:style w:type="paragraph" w:customStyle="1" w:styleId="StyleBoldUnderliningKernat16pt">
    <w:name w:val="Style Bold Underlining + Kern at 16 pt"/>
    <w:uiPriority w:val="99"/>
    <w:qFormat/>
    <w:rsid w:val="002A6421"/>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A6421"/>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2A642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A6421"/>
    <w:pPr>
      <w:ind w:left="400"/>
    </w:pPr>
    <w:rPr>
      <w:rFonts w:eastAsia="Times New Roman"/>
      <w:szCs w:val="20"/>
    </w:rPr>
  </w:style>
  <w:style w:type="paragraph" w:customStyle="1" w:styleId="Paste">
    <w:name w:val="Paste"/>
    <w:basedOn w:val="Normal"/>
    <w:uiPriority w:val="99"/>
    <w:qFormat/>
    <w:rsid w:val="002A6421"/>
    <w:pPr>
      <w:spacing w:after="0" w:line="240" w:lineRule="auto"/>
    </w:pPr>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2A6421"/>
    <w:rPr>
      <w:rFonts w:ascii="Georgia" w:eastAsia="Times New Roman" w:hAnsi="Georgia"/>
      <w:b/>
      <w:u w:val="single"/>
    </w:rPr>
  </w:style>
  <w:style w:type="paragraph" w:customStyle="1" w:styleId="UnderlineStyle0">
    <w:name w:val="Underline Style"/>
    <w:basedOn w:val="Normal"/>
    <w:link w:val="UnderlineStyleChar"/>
    <w:qFormat/>
    <w:rsid w:val="002A6421"/>
    <w:rPr>
      <w:rFonts w:ascii="Georgia" w:eastAsia="Times New Roman" w:hAnsi="Georgia"/>
      <w:b/>
      <w:sz w:val="24"/>
      <w:u w:val="single"/>
    </w:rPr>
  </w:style>
  <w:style w:type="paragraph" w:customStyle="1" w:styleId="Normalization">
    <w:name w:val="Normalization"/>
    <w:basedOn w:val="Normal"/>
    <w:uiPriority w:val="99"/>
    <w:qFormat/>
    <w:rsid w:val="002A6421"/>
    <w:rPr>
      <w:rFonts w:eastAsia="Times New Roman"/>
      <w:sz w:val="18"/>
    </w:rPr>
  </w:style>
  <w:style w:type="paragraph" w:customStyle="1" w:styleId="BreifTitle">
    <w:name w:val="Breif Title"/>
    <w:basedOn w:val="Normal"/>
    <w:autoRedefine/>
    <w:uiPriority w:val="99"/>
    <w:qFormat/>
    <w:rsid w:val="002A642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2A642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A6421"/>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2A6421"/>
    <w:rPr>
      <w:rFonts w:eastAsia="Times New Roman"/>
      <w:color w:val="333333"/>
    </w:rPr>
  </w:style>
  <w:style w:type="paragraph" w:customStyle="1" w:styleId="StyleTagandCiteFranklinGothicDemi">
    <w:name w:val="Style Tag and Cite + Franklin Gothic Demi"/>
    <w:basedOn w:val="Normal"/>
    <w:autoRedefine/>
    <w:uiPriority w:val="99"/>
    <w:qFormat/>
    <w:rsid w:val="002A642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A6421"/>
    <w:rPr>
      <w:bCs/>
    </w:rPr>
  </w:style>
  <w:style w:type="paragraph" w:customStyle="1" w:styleId="tagCharCharCharCharCharCharChar">
    <w:name w:val="tag Char Char Char Char Char Char Char"/>
    <w:basedOn w:val="Normal"/>
    <w:uiPriority w:val="99"/>
    <w:qFormat/>
    <w:rsid w:val="002A6421"/>
    <w:rPr>
      <w:rFonts w:eastAsia="Times New Roman"/>
      <w:b/>
      <w:sz w:val="24"/>
      <w:szCs w:val="20"/>
    </w:rPr>
  </w:style>
  <w:style w:type="paragraph" w:customStyle="1" w:styleId="title-bold-medium">
    <w:name w:val="title-bold-medium"/>
    <w:basedOn w:val="Normal"/>
    <w:uiPriority w:val="99"/>
    <w:qFormat/>
    <w:rsid w:val="002A6421"/>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2A6421"/>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2A6421"/>
    <w:rPr>
      <w:rFonts w:ascii="Arial Narrow" w:eastAsia="Times New Roman" w:hAnsi="Arial Narrow"/>
      <w:b/>
      <w:sz w:val="24"/>
    </w:rPr>
  </w:style>
  <w:style w:type="paragraph" w:customStyle="1" w:styleId="BLOCKTITLE1">
    <w:name w:val="BLOCK TITLE"/>
    <w:basedOn w:val="Heading1"/>
    <w:uiPriority w:val="99"/>
    <w:qFormat/>
    <w:rsid w:val="002A642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2A6421"/>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2A642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A6421"/>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A642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A642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A6421"/>
    <w:pPr>
      <w:spacing w:before="100" w:beforeAutospacing="1" w:after="100" w:afterAutospacing="1"/>
    </w:pPr>
    <w:rPr>
      <w:rFonts w:eastAsia="Times New Roman"/>
    </w:rPr>
  </w:style>
  <w:style w:type="paragraph" w:customStyle="1" w:styleId="ToRead">
    <w:name w:val="To Read"/>
    <w:basedOn w:val="Normal"/>
    <w:uiPriority w:val="99"/>
    <w:qFormat/>
    <w:rsid w:val="002A6421"/>
    <w:pPr>
      <w:ind w:left="720"/>
    </w:pPr>
    <w:rPr>
      <w:rFonts w:ascii="Verdana" w:eastAsia="Times New Roman" w:hAnsi="Verdana"/>
      <w:b/>
      <w:u w:val="single"/>
    </w:rPr>
  </w:style>
  <w:style w:type="paragraph" w:customStyle="1" w:styleId="Style10">
    <w:name w:val="Style 1"/>
    <w:basedOn w:val="Normal"/>
    <w:uiPriority w:val="99"/>
    <w:qFormat/>
    <w:rsid w:val="002A6421"/>
    <w:pPr>
      <w:widowControl w:val="0"/>
      <w:ind w:firstLine="216"/>
    </w:pPr>
    <w:rPr>
      <w:rFonts w:eastAsia="Times New Roman"/>
      <w:noProof/>
      <w:color w:val="000000"/>
      <w:szCs w:val="20"/>
    </w:rPr>
  </w:style>
  <w:style w:type="paragraph" w:customStyle="1" w:styleId="Style41">
    <w:name w:val="Style 4"/>
    <w:basedOn w:val="Normal"/>
    <w:uiPriority w:val="99"/>
    <w:qFormat/>
    <w:rsid w:val="002A642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A6421"/>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2A6421"/>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2A6421"/>
    <w:pPr>
      <w:ind w:left="1660"/>
    </w:pPr>
  </w:style>
  <w:style w:type="paragraph" w:customStyle="1" w:styleId="PageNumber1">
    <w:name w:val="Page Number1"/>
    <w:basedOn w:val="Normal"/>
    <w:next w:val="Normal"/>
    <w:uiPriority w:val="99"/>
    <w:qFormat/>
    <w:rsid w:val="002A6421"/>
    <w:rPr>
      <w:rFonts w:eastAsia="Times New Roman"/>
    </w:rPr>
  </w:style>
  <w:style w:type="paragraph" w:customStyle="1" w:styleId="Card1">
    <w:name w:val="Card1"/>
    <w:uiPriority w:val="99"/>
    <w:qFormat/>
    <w:rsid w:val="002A6421"/>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A642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2A6421"/>
    <w:pPr>
      <w:ind w:left="288" w:right="288"/>
    </w:pPr>
    <w:rPr>
      <w:rFonts w:eastAsia="Times New Roman"/>
    </w:rPr>
  </w:style>
  <w:style w:type="paragraph" w:customStyle="1" w:styleId="CaseListNormal">
    <w:name w:val="Case List Normal"/>
    <w:basedOn w:val="Normal"/>
    <w:uiPriority w:val="99"/>
    <w:qFormat/>
    <w:rsid w:val="002A6421"/>
    <w:rPr>
      <w:rFonts w:ascii="Times" w:eastAsia="Times New Roman" w:hAnsi="Times"/>
      <w:szCs w:val="26"/>
    </w:rPr>
  </w:style>
  <w:style w:type="paragraph" w:customStyle="1" w:styleId="Body">
    <w:name w:val="Body"/>
    <w:basedOn w:val="Normal"/>
    <w:uiPriority w:val="99"/>
    <w:qFormat/>
    <w:rsid w:val="002A6421"/>
    <w:pPr>
      <w:outlineLvl w:val="3"/>
    </w:pPr>
    <w:rPr>
      <w:rFonts w:eastAsia="Times New Roman"/>
      <w:szCs w:val="20"/>
    </w:rPr>
  </w:style>
  <w:style w:type="paragraph" w:customStyle="1" w:styleId="3text">
    <w:name w:val="3text"/>
    <w:basedOn w:val="Normal"/>
    <w:uiPriority w:val="99"/>
    <w:qFormat/>
    <w:rsid w:val="002A6421"/>
    <w:pPr>
      <w:spacing w:before="100" w:beforeAutospacing="1" w:after="100" w:afterAutospacing="1"/>
    </w:pPr>
    <w:rPr>
      <w:rFonts w:eastAsia="Times New Roman"/>
      <w:sz w:val="24"/>
    </w:rPr>
  </w:style>
  <w:style w:type="paragraph" w:customStyle="1" w:styleId="TimesNewRoman12">
    <w:name w:val="TimesNewRoman12"/>
    <w:uiPriority w:val="99"/>
    <w:qFormat/>
    <w:rsid w:val="002A6421"/>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2A6421"/>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2A6421"/>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A6421"/>
    <w:rPr>
      <w:rFonts w:eastAsia="Times New Roman"/>
      <w:color w:val="000000"/>
      <w:sz w:val="18"/>
    </w:rPr>
  </w:style>
  <w:style w:type="paragraph" w:customStyle="1" w:styleId="text1">
    <w:name w:val="text1"/>
    <w:basedOn w:val="Normal"/>
    <w:autoRedefine/>
    <w:uiPriority w:val="99"/>
    <w:qFormat/>
    <w:rsid w:val="002A6421"/>
    <w:rPr>
      <w:rFonts w:eastAsia="Times New Roman"/>
      <w:szCs w:val="20"/>
    </w:rPr>
  </w:style>
  <w:style w:type="paragraph" w:customStyle="1" w:styleId="RepeatBlockHeading">
    <w:name w:val="Repeat Block Heading"/>
    <w:basedOn w:val="Normal"/>
    <w:autoRedefine/>
    <w:uiPriority w:val="99"/>
    <w:qFormat/>
    <w:rsid w:val="002A6421"/>
    <w:pPr>
      <w:jc w:val="center"/>
    </w:pPr>
    <w:rPr>
      <w:rFonts w:eastAsia="Times New Roman"/>
      <w:b/>
      <w:smallCaps/>
      <w:color w:val="000000"/>
      <w:sz w:val="24"/>
      <w:u w:val="thick"/>
    </w:rPr>
  </w:style>
  <w:style w:type="paragraph" w:customStyle="1" w:styleId="story-headline">
    <w:name w:val="story-headline"/>
    <w:basedOn w:val="Normal"/>
    <w:uiPriority w:val="99"/>
    <w:qFormat/>
    <w:rsid w:val="002A6421"/>
    <w:pPr>
      <w:spacing w:before="72" w:after="72"/>
    </w:pPr>
    <w:rPr>
      <w:rFonts w:ascii="Arial" w:eastAsia="Times New Roman" w:hAnsi="Arial"/>
      <w:b/>
      <w:bCs/>
      <w:sz w:val="26"/>
      <w:szCs w:val="26"/>
    </w:rPr>
  </w:style>
  <w:style w:type="paragraph" w:customStyle="1" w:styleId="story-body">
    <w:name w:val="story-body"/>
    <w:basedOn w:val="Normal"/>
    <w:uiPriority w:val="99"/>
    <w:qFormat/>
    <w:rsid w:val="002A6421"/>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2A6421"/>
    <w:rPr>
      <w:rFonts w:ascii="Arial" w:eastAsia="Times New Roman" w:hAnsi="Arial"/>
      <w:b/>
      <w:bCs/>
    </w:rPr>
  </w:style>
  <w:style w:type="paragraph" w:customStyle="1" w:styleId="TextofCards">
    <w:name w:val="Text of Cards"/>
    <w:basedOn w:val="Normal"/>
    <w:uiPriority w:val="99"/>
    <w:qFormat/>
    <w:rsid w:val="002A6421"/>
    <w:rPr>
      <w:rFonts w:eastAsia="Times New Roman"/>
      <w:color w:val="000000"/>
      <w:spacing w:val="6"/>
      <w:szCs w:val="23"/>
    </w:rPr>
  </w:style>
  <w:style w:type="paragraph" w:customStyle="1" w:styleId="Corpotesto">
    <w:name w:val="Corpo testo"/>
    <w:basedOn w:val="Normal"/>
    <w:uiPriority w:val="99"/>
    <w:qFormat/>
    <w:rsid w:val="002A6421"/>
    <w:pPr>
      <w:widowControl w:val="0"/>
      <w:adjustRightInd w:val="0"/>
      <w:spacing w:after="283"/>
    </w:pPr>
    <w:rPr>
      <w:rFonts w:ascii="Times" w:eastAsia="Times New Roman" w:hAnsi="Times"/>
    </w:rPr>
  </w:style>
  <w:style w:type="paragraph" w:customStyle="1" w:styleId="tagCharChar1Char">
    <w:name w:val="tag Char Char1 Char"/>
    <w:uiPriority w:val="99"/>
    <w:qFormat/>
    <w:rsid w:val="002A6421"/>
    <w:rPr>
      <w:rFonts w:eastAsia="Times New Roman" w:cs="Calibri"/>
      <w:b/>
      <w:bCs/>
    </w:rPr>
  </w:style>
  <w:style w:type="paragraph" w:customStyle="1" w:styleId="inside-copy">
    <w:name w:val="inside-copy"/>
    <w:basedOn w:val="Normal"/>
    <w:uiPriority w:val="99"/>
    <w:qFormat/>
    <w:rsid w:val="002A6421"/>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2A642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A6421"/>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A6421"/>
    <w:rPr>
      <w:rFonts w:ascii="Arial" w:hAnsi="Arial"/>
      <w:b w:val="0"/>
      <w:caps w:val="0"/>
      <w:sz w:val="20"/>
    </w:rPr>
  </w:style>
  <w:style w:type="paragraph" w:customStyle="1" w:styleId="ProjectTitleLine">
    <w:name w:val="Project Title Line"/>
    <w:basedOn w:val="Normal"/>
    <w:next w:val="Normal"/>
    <w:autoRedefine/>
    <w:uiPriority w:val="99"/>
    <w:qFormat/>
    <w:rsid w:val="002A6421"/>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2A6421"/>
    <w:rPr>
      <w:rFonts w:ascii="Arial Narrow" w:eastAsia="Times New Roman" w:hAnsi="Arial Narrow"/>
      <w:strike/>
    </w:rPr>
  </w:style>
  <w:style w:type="paragraph" w:customStyle="1" w:styleId="NormalVerdana">
    <w:name w:val="Normal + Verdana"/>
    <w:aliases w:val="10 pt,White,Normal + Arial"/>
    <w:basedOn w:val="Normal"/>
    <w:uiPriority w:val="99"/>
    <w:qFormat/>
    <w:rsid w:val="002A6421"/>
    <w:rPr>
      <w:rFonts w:ascii="Arial" w:eastAsia="Times New Roman" w:hAnsi="Arial"/>
      <w:szCs w:val="20"/>
      <w:u w:val="single"/>
    </w:rPr>
  </w:style>
  <w:style w:type="paragraph" w:customStyle="1" w:styleId="Normal10pt">
    <w:name w:val="Normal + 10 pt"/>
    <w:basedOn w:val="Normal"/>
    <w:uiPriority w:val="99"/>
    <w:qFormat/>
    <w:rsid w:val="002A6421"/>
    <w:rPr>
      <w:rFonts w:eastAsia="Times New Roman"/>
      <w:szCs w:val="20"/>
    </w:rPr>
  </w:style>
  <w:style w:type="paragraph" w:customStyle="1" w:styleId="cardChar1Char">
    <w:name w:val="card Char1 Char"/>
    <w:basedOn w:val="Normal"/>
    <w:uiPriority w:val="99"/>
    <w:qFormat/>
    <w:rsid w:val="002A6421"/>
    <w:pPr>
      <w:ind w:left="288" w:right="288"/>
    </w:pPr>
    <w:rPr>
      <w:rFonts w:eastAsia="Times New Roman"/>
      <w:szCs w:val="20"/>
    </w:rPr>
  </w:style>
  <w:style w:type="paragraph" w:customStyle="1" w:styleId="CM12">
    <w:name w:val="CM12"/>
    <w:basedOn w:val="Default"/>
    <w:next w:val="Default"/>
    <w:uiPriority w:val="99"/>
    <w:qFormat/>
    <w:rsid w:val="002A642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A6421"/>
    <w:pPr>
      <w:widowControl w:val="0"/>
      <w:spacing w:after="480"/>
    </w:pPr>
    <w:rPr>
      <w:rFonts w:ascii="Granjon LT Std" w:hAnsi="Granjon LT Std"/>
      <w:color w:val="auto"/>
    </w:rPr>
  </w:style>
  <w:style w:type="paragraph" w:customStyle="1" w:styleId="CM10">
    <w:name w:val="CM10"/>
    <w:basedOn w:val="Default"/>
    <w:next w:val="Default"/>
    <w:uiPriority w:val="99"/>
    <w:qFormat/>
    <w:rsid w:val="002A6421"/>
    <w:pPr>
      <w:widowControl w:val="0"/>
      <w:spacing w:line="320" w:lineRule="atLeast"/>
    </w:pPr>
    <w:rPr>
      <w:rFonts w:ascii="Granjon LT Std" w:hAnsi="Granjon LT Std"/>
      <w:color w:val="auto"/>
    </w:rPr>
  </w:style>
  <w:style w:type="paragraph" w:customStyle="1" w:styleId="bold">
    <w:name w:val="bold"/>
    <w:basedOn w:val="Normal"/>
    <w:uiPriority w:val="99"/>
    <w:qFormat/>
    <w:rsid w:val="002A6421"/>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A6421"/>
    <w:rPr>
      <w:rFonts w:ascii="Arial Narrow" w:eastAsia="Times New Roman" w:hAnsi="Arial Narrow"/>
      <w:strike/>
      <w:szCs w:val="20"/>
    </w:rPr>
  </w:style>
  <w:style w:type="paragraph" w:customStyle="1" w:styleId="textbodyblack">
    <w:name w:val="textbodyblack"/>
    <w:basedOn w:val="Normal"/>
    <w:uiPriority w:val="99"/>
    <w:qFormat/>
    <w:rsid w:val="002A6421"/>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2A642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2A642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2A642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A642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A6421"/>
    <w:rPr>
      <w:rFonts w:ascii="Georgia" w:eastAsia="Times New Roman" w:hAnsi="Georgia"/>
      <w:b/>
      <w:bCs/>
      <w:szCs w:val="16"/>
      <w:u w:val="single"/>
    </w:rPr>
  </w:style>
  <w:style w:type="paragraph" w:customStyle="1" w:styleId="CiteCorrected">
    <w:name w:val="Cite Corrected"/>
    <w:basedOn w:val="Normal"/>
    <w:link w:val="CiteCorrectedChar"/>
    <w:qFormat/>
    <w:rsid w:val="002A6421"/>
    <w:rPr>
      <w:rFonts w:ascii="Georgia" w:eastAsia="Times New Roman" w:hAnsi="Georgia"/>
      <w:b/>
      <w:bCs/>
      <w:sz w:val="24"/>
      <w:szCs w:val="16"/>
      <w:u w:val="single"/>
    </w:rPr>
  </w:style>
  <w:style w:type="paragraph" w:customStyle="1" w:styleId="CardText20">
    <w:name w:val="Card Text 2"/>
    <w:basedOn w:val="CardText10"/>
    <w:link w:val="CardText2Char"/>
    <w:qFormat/>
    <w:rsid w:val="002A642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2A6421"/>
    <w:pPr>
      <w:ind w:left="288"/>
    </w:pPr>
    <w:rPr>
      <w:rFonts w:eastAsia="SimSun"/>
      <w:szCs w:val="20"/>
      <w:lang w:eastAsia="zh-CN"/>
    </w:rPr>
  </w:style>
  <w:style w:type="paragraph" w:customStyle="1" w:styleId="BriefTitle2">
    <w:name w:val="Brief Title 2"/>
    <w:basedOn w:val="BriefTitle"/>
    <w:uiPriority w:val="99"/>
    <w:qFormat/>
    <w:rsid w:val="002A6421"/>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2A6421"/>
    <w:rPr>
      <w:u w:val="single"/>
    </w:rPr>
  </w:style>
  <w:style w:type="paragraph" w:customStyle="1" w:styleId="StyleCardText11ptUnderline">
    <w:name w:val="Style Card Text + 11 pt Underline"/>
    <w:link w:val="StyleCardText11ptUnderlineChar"/>
    <w:qFormat/>
    <w:rsid w:val="002A6421"/>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2A6421"/>
    <w:rPr>
      <w:rFonts w:ascii="Georgia" w:hAnsi="Georgia"/>
      <w:sz w:val="16"/>
    </w:rPr>
  </w:style>
  <w:style w:type="paragraph" w:customStyle="1" w:styleId="StyleMinimizedText11pt">
    <w:name w:val="Style Minimized Text + 11 pt"/>
    <w:basedOn w:val="Normal"/>
    <w:link w:val="StyleMinimizedText11ptChar"/>
    <w:qFormat/>
    <w:rsid w:val="002A6421"/>
    <w:rPr>
      <w:rFonts w:ascii="Georgia" w:hAnsi="Georgia"/>
      <w:sz w:val="16"/>
    </w:rPr>
  </w:style>
  <w:style w:type="character" w:customStyle="1" w:styleId="StyleMinimizedText11pt1Char">
    <w:name w:val="Style Minimized Text + 11 pt1 Char"/>
    <w:basedOn w:val="DefaultParagraphFont"/>
    <w:link w:val="StyleMinimizedText11pt1"/>
    <w:locked/>
    <w:rsid w:val="002A6421"/>
    <w:rPr>
      <w:rFonts w:ascii="Georgia" w:hAnsi="Georgia"/>
      <w:sz w:val="16"/>
    </w:rPr>
  </w:style>
  <w:style w:type="paragraph" w:customStyle="1" w:styleId="StyleMinimizedText11pt1">
    <w:name w:val="Style Minimized Text + 11 pt1"/>
    <w:basedOn w:val="Normal"/>
    <w:link w:val="StyleMinimizedText11pt1Char"/>
    <w:qFormat/>
    <w:rsid w:val="002A6421"/>
    <w:rPr>
      <w:rFonts w:ascii="Georgia" w:hAnsi="Georgia"/>
      <w:sz w:val="16"/>
    </w:rPr>
  </w:style>
  <w:style w:type="character" w:customStyle="1" w:styleId="Debate-CardSmalltextF2Char">
    <w:name w:val="Debate- Card Small text F2 Char"/>
    <w:link w:val="Debate-CardSmalltextF2"/>
    <w:locked/>
    <w:rsid w:val="002A6421"/>
    <w:rPr>
      <w:rFonts w:ascii="Arial Narrow" w:hAnsi="Arial Narrow"/>
      <w:sz w:val="16"/>
    </w:rPr>
  </w:style>
  <w:style w:type="paragraph" w:customStyle="1" w:styleId="Debate-CardSmalltextF2">
    <w:name w:val="Debate- Card Small text F2"/>
    <w:basedOn w:val="Normal"/>
    <w:next w:val="Normal"/>
    <w:link w:val="Debate-CardSmalltextF2Char"/>
    <w:qFormat/>
    <w:rsid w:val="002A6421"/>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2A6421"/>
    <w:rPr>
      <w:rFonts w:ascii="Arial Narrow" w:hAnsi="Arial Narrow"/>
      <w:b/>
      <w:sz w:val="18"/>
      <w:u w:val="single"/>
    </w:rPr>
  </w:style>
  <w:style w:type="paragraph" w:customStyle="1" w:styleId="Debate-EmphasizedText-F5">
    <w:name w:val="Debate- Emphasized Text- F5"/>
    <w:basedOn w:val="Normal"/>
    <w:link w:val="Debate-EmphasizedText-F5Char"/>
    <w:qFormat/>
    <w:rsid w:val="002A6421"/>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A642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A6421"/>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A642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A6421"/>
    <w:rPr>
      <w:rFonts w:ascii="Times New Roman" w:eastAsia="Times New Roman" w:hAnsi="Times New Roman" w:cs="Calibri"/>
      <w:sz w:val="16"/>
    </w:rPr>
  </w:style>
  <w:style w:type="character" w:customStyle="1" w:styleId="CardStyleChar">
    <w:name w:val="Card Style Char"/>
    <w:link w:val="CardStyle0"/>
    <w:locked/>
    <w:rsid w:val="002A6421"/>
    <w:rPr>
      <w:rFonts w:ascii="Calibri" w:eastAsia="Times New Roman" w:hAnsi="Calibri"/>
      <w:sz w:val="22"/>
    </w:rPr>
  </w:style>
  <w:style w:type="paragraph" w:customStyle="1" w:styleId="emactive">
    <w:name w:val="emactive"/>
    <w:basedOn w:val="Normal"/>
    <w:uiPriority w:val="99"/>
    <w:qFormat/>
    <w:rsid w:val="002A6421"/>
    <w:pPr>
      <w:spacing w:before="100" w:beforeAutospacing="1" w:after="100" w:afterAutospacing="1"/>
    </w:pPr>
    <w:rPr>
      <w:rFonts w:eastAsia="Times New Roman"/>
      <w:sz w:val="24"/>
    </w:rPr>
  </w:style>
  <w:style w:type="paragraph" w:customStyle="1" w:styleId="emready">
    <w:name w:val="emready"/>
    <w:basedOn w:val="Normal"/>
    <w:uiPriority w:val="99"/>
    <w:qFormat/>
    <w:rsid w:val="002A6421"/>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2A642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A6421"/>
    <w:rPr>
      <w:rFonts w:ascii="Georgia" w:eastAsia="Times New Roman" w:hAnsi="Georgia" w:cs="Times New Roman"/>
      <w:b/>
      <w:sz w:val="24"/>
      <w:u w:val="single"/>
    </w:rPr>
  </w:style>
  <w:style w:type="character" w:customStyle="1" w:styleId="CardHighlightChar">
    <w:name w:val="Card Highlight Char"/>
    <w:link w:val="CardHighlight"/>
    <w:locked/>
    <w:rsid w:val="002A642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A6421"/>
    <w:pPr>
      <w:shd w:val="clear" w:color="auto" w:fill="66FFFF"/>
    </w:pPr>
    <w:rPr>
      <w:rFonts w:eastAsia="Calibri" w:cs="Calibri"/>
      <w:sz w:val="24"/>
      <w:u w:val="single"/>
    </w:rPr>
  </w:style>
  <w:style w:type="character" w:customStyle="1" w:styleId="BlockHeaderHiddenChar">
    <w:name w:val="Block Header Hidden Char"/>
    <w:link w:val="BlockHeaderHidden"/>
    <w:locked/>
    <w:rsid w:val="002A642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A6421"/>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A6421"/>
    <w:pPr>
      <w:spacing w:before="100" w:beforeAutospacing="1" w:after="100" w:afterAutospacing="1"/>
    </w:pPr>
    <w:rPr>
      <w:rFonts w:eastAsia="Times New Roman"/>
      <w:sz w:val="24"/>
    </w:rPr>
  </w:style>
  <w:style w:type="paragraph" w:customStyle="1" w:styleId="norma">
    <w:name w:val="norma"/>
    <w:basedOn w:val="Heading3"/>
    <w:uiPriority w:val="99"/>
    <w:qFormat/>
    <w:rsid w:val="002A6421"/>
    <w:rPr>
      <w:rFonts w:eastAsia="MS Gothic" w:cs="Arial"/>
      <w:bCs w:val="0"/>
      <w:sz w:val="24"/>
      <w:szCs w:val="24"/>
    </w:rPr>
  </w:style>
  <w:style w:type="paragraph" w:customStyle="1" w:styleId="nromal">
    <w:name w:val="nromal"/>
    <w:basedOn w:val="Normal"/>
    <w:uiPriority w:val="99"/>
    <w:qFormat/>
    <w:rsid w:val="002A6421"/>
    <w:pPr>
      <w:keepNext/>
      <w:keepLines/>
      <w:spacing w:before="200"/>
      <w:outlineLvl w:val="3"/>
    </w:pPr>
    <w:rPr>
      <w:rFonts w:eastAsia="Times New Roman" w:cs="Cambria"/>
      <w:b/>
      <w:iCs/>
    </w:rPr>
  </w:style>
  <w:style w:type="paragraph" w:customStyle="1" w:styleId="natural">
    <w:name w:val="natural"/>
    <w:basedOn w:val="Normal"/>
    <w:uiPriority w:val="99"/>
    <w:qFormat/>
    <w:rsid w:val="002A6421"/>
    <w:pPr>
      <w:keepNext/>
      <w:keepLines/>
      <w:spacing w:before="200"/>
      <w:outlineLvl w:val="3"/>
    </w:pPr>
    <w:rPr>
      <w:rFonts w:eastAsia="Times New Roman"/>
      <w:b/>
      <w:iCs/>
    </w:rPr>
  </w:style>
  <w:style w:type="paragraph" w:customStyle="1" w:styleId="nroaml">
    <w:name w:val="nroaml"/>
    <w:basedOn w:val="Normal"/>
    <w:uiPriority w:val="99"/>
    <w:qFormat/>
    <w:rsid w:val="002A6421"/>
    <w:pPr>
      <w:keepNext/>
      <w:keepLines/>
      <w:spacing w:before="200"/>
      <w:outlineLvl w:val="3"/>
    </w:pPr>
    <w:rPr>
      <w:rFonts w:eastAsia="Times New Roman"/>
      <w:b/>
      <w:iCs/>
    </w:rPr>
  </w:style>
  <w:style w:type="paragraph" w:customStyle="1" w:styleId="noraml">
    <w:name w:val="noraml"/>
    <w:basedOn w:val="Normal"/>
    <w:uiPriority w:val="99"/>
    <w:qFormat/>
    <w:rsid w:val="002A6421"/>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2A6421"/>
    <w:rPr>
      <w:rFonts w:ascii="Georgia" w:eastAsia="Calibri" w:hAnsi="Georgia"/>
      <w:sz w:val="16"/>
      <w:szCs w:val="16"/>
    </w:rPr>
  </w:style>
  <w:style w:type="paragraph" w:customStyle="1" w:styleId="SmallSizeParagraph">
    <w:name w:val="Small Size Paragraph"/>
    <w:basedOn w:val="Normal"/>
    <w:link w:val="SmallSizeParagraphChar"/>
    <w:qFormat/>
    <w:rsid w:val="002A6421"/>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A642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A6421"/>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2A6421"/>
    <w:rPr>
      <w:rFonts w:ascii="Arial" w:eastAsia="Calibri" w:hAnsi="Arial" w:cs="Arial"/>
      <w:kern w:val="2"/>
      <w:sz w:val="14"/>
      <w:szCs w:val="14"/>
      <w:lang w:eastAsia="zh-TW"/>
    </w:rPr>
  </w:style>
  <w:style w:type="paragraph" w:customStyle="1" w:styleId="CardT1">
    <w:name w:val="CardT1"/>
    <w:basedOn w:val="Normal"/>
    <w:link w:val="CardT1Char"/>
    <w:qFormat/>
    <w:rsid w:val="002A6421"/>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A642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A6421"/>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2A6421"/>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2A6421"/>
    <w:rPr>
      <w:rFonts w:ascii="Arial" w:eastAsia="MS Mincho" w:hAnsi="Arial"/>
      <w:b/>
      <w:sz w:val="24"/>
      <w:u w:val="single"/>
    </w:rPr>
  </w:style>
  <w:style w:type="paragraph" w:customStyle="1" w:styleId="2909F619802848F09E01365C32F34654">
    <w:name w:val="2909F619802848F09E01365C32F34654"/>
    <w:uiPriority w:val="99"/>
    <w:qFormat/>
    <w:rsid w:val="002A6421"/>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2A6421"/>
    <w:rPr>
      <w:rFonts w:ascii="Georgia" w:eastAsia="Calibri" w:hAnsi="Georgia"/>
      <w:u w:val="single"/>
      <w:lang w:val="x-none" w:eastAsia="zh-CN"/>
    </w:rPr>
  </w:style>
  <w:style w:type="paragraph" w:customStyle="1" w:styleId="UnderlineS">
    <w:name w:val="Underline S"/>
    <w:basedOn w:val="Normal"/>
    <w:link w:val="UnderlineSChar"/>
    <w:qFormat/>
    <w:rsid w:val="002A6421"/>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2A6421"/>
    <w:rPr>
      <w:rFonts w:ascii="Georgia" w:eastAsia="SimSun" w:hAnsi="Georgia"/>
      <w:sz w:val="12"/>
    </w:rPr>
  </w:style>
  <w:style w:type="paragraph" w:customStyle="1" w:styleId="Ununderlined">
    <w:name w:val="Ununderlined"/>
    <w:basedOn w:val="Normal"/>
    <w:link w:val="UnunderlinedChar"/>
    <w:qFormat/>
    <w:rsid w:val="002A6421"/>
    <w:rPr>
      <w:rFonts w:ascii="Georgia" w:eastAsia="SimSun" w:hAnsi="Georgia"/>
      <w:sz w:val="12"/>
    </w:rPr>
  </w:style>
  <w:style w:type="character" w:customStyle="1" w:styleId="HighlightingChar">
    <w:name w:val="Highlighting Char"/>
    <w:link w:val="Highlighting"/>
    <w:locked/>
    <w:rsid w:val="002A6421"/>
    <w:rPr>
      <w:rFonts w:ascii="Georgia" w:eastAsia="SimSun" w:hAnsi="Georgia"/>
      <w:u w:val="thick"/>
    </w:rPr>
  </w:style>
  <w:style w:type="paragraph" w:customStyle="1" w:styleId="Highlighting">
    <w:name w:val="Highlighting"/>
    <w:basedOn w:val="Normal"/>
    <w:link w:val="HighlightingChar"/>
    <w:autoRedefine/>
    <w:qFormat/>
    <w:rsid w:val="002A6421"/>
    <w:rPr>
      <w:rFonts w:ascii="Georgia" w:eastAsia="SimSun" w:hAnsi="Georgia"/>
      <w:sz w:val="24"/>
      <w:u w:val="thick"/>
    </w:rPr>
  </w:style>
  <w:style w:type="character" w:customStyle="1" w:styleId="CITEChar">
    <w:name w:val="CITE Char"/>
    <w:link w:val="CITE"/>
    <w:locked/>
    <w:rsid w:val="002A6421"/>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2A6421"/>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2A6421"/>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2A642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A6421"/>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2A642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A6421"/>
    <w:rPr>
      <w:b/>
      <w:sz w:val="28"/>
    </w:rPr>
  </w:style>
  <w:style w:type="character" w:customStyle="1" w:styleId="SourcenameChar">
    <w:name w:val="Source name Char"/>
    <w:link w:val="Sourcename"/>
    <w:locked/>
    <w:rsid w:val="002A642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A6421"/>
    <w:rPr>
      <w:b/>
      <w:bCs/>
      <w:sz w:val="20"/>
    </w:rPr>
  </w:style>
  <w:style w:type="character" w:customStyle="1" w:styleId="underlinedcardChar">
    <w:name w:val="underlined card Char"/>
    <w:link w:val="underlinedcard0"/>
    <w:locked/>
    <w:rsid w:val="002A642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A6421"/>
    <w:rPr>
      <w:sz w:val="24"/>
      <w:u w:val="single"/>
    </w:rPr>
  </w:style>
  <w:style w:type="paragraph" w:customStyle="1" w:styleId="FullText">
    <w:name w:val="Full Text"/>
    <w:basedOn w:val="Normal"/>
    <w:uiPriority w:val="99"/>
    <w:qFormat/>
    <w:rsid w:val="002A6421"/>
    <w:rPr>
      <w:rFonts w:eastAsia="Times New Roman"/>
      <w:sz w:val="16"/>
    </w:rPr>
  </w:style>
  <w:style w:type="character" w:customStyle="1" w:styleId="TextUnderlineChar">
    <w:name w:val="Text Underline Char"/>
    <w:link w:val="TextUnderline"/>
    <w:locked/>
    <w:rsid w:val="002A642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A6421"/>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2A642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A6421"/>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2A642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A6421"/>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2A6421"/>
    <w:pPr>
      <w:spacing w:before="240"/>
      <w:outlineLvl w:val="2"/>
    </w:pPr>
    <w:rPr>
      <w:rFonts w:eastAsia="Times New Roman"/>
      <w:b/>
    </w:rPr>
  </w:style>
  <w:style w:type="character" w:customStyle="1" w:styleId="CiteCardChar">
    <w:name w:val="Cite_Card Char"/>
    <w:link w:val="CiteCard0"/>
    <w:locked/>
    <w:rsid w:val="002A6421"/>
    <w:rPr>
      <w:rFonts w:ascii="Times New Roman" w:eastAsia="Times New Roman" w:hAnsi="Times New Roman" w:cs="Arial"/>
      <w:bCs/>
      <w:sz w:val="20"/>
      <w:szCs w:val="20"/>
    </w:rPr>
  </w:style>
  <w:style w:type="paragraph" w:customStyle="1" w:styleId="CiteCard0">
    <w:name w:val="Cite_Card"/>
    <w:link w:val="CiteCardChar"/>
    <w:qFormat/>
    <w:rsid w:val="002A6421"/>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A6421"/>
    <w:pPr>
      <w:widowControl w:val="0"/>
    </w:pPr>
    <w:rPr>
      <w:rFonts w:eastAsia="MS Mincho"/>
      <w:color w:val="auto"/>
    </w:rPr>
  </w:style>
  <w:style w:type="character" w:customStyle="1" w:styleId="StyleStyle49pt6Char">
    <w:name w:val="Style Style4 + 9 pt6 Char"/>
    <w:basedOn w:val="Style4Char"/>
    <w:link w:val="StyleStyle49pt6"/>
    <w:locked/>
    <w:rsid w:val="002A6421"/>
    <w:rPr>
      <w:rFonts w:ascii="Georgia" w:eastAsia="Times New Roman" w:hAnsi="Georgia"/>
      <w:u w:val="single"/>
      <w:lang w:val="x-none"/>
    </w:rPr>
  </w:style>
  <w:style w:type="paragraph" w:customStyle="1" w:styleId="StyleStyle49pt6">
    <w:name w:val="Style Style4 + 9 pt6"/>
    <w:basedOn w:val="Style4"/>
    <w:link w:val="StyleStyle49pt6Char"/>
    <w:qFormat/>
    <w:rsid w:val="002A6421"/>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2A642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A6421"/>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2A642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A6421"/>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A642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A6421"/>
    <w:rPr>
      <w:rFonts w:ascii="Georgia" w:hAnsi="Georgia" w:cs="Calibri"/>
      <w:b/>
      <w:bCs/>
      <w:sz w:val="24"/>
      <w:u w:val="single"/>
    </w:rPr>
  </w:style>
  <w:style w:type="character" w:customStyle="1" w:styleId="DebatenoramlChar">
    <w:name w:val="Debatenoraml Char"/>
    <w:link w:val="Debatenoraml"/>
    <w:locked/>
    <w:rsid w:val="002A6421"/>
    <w:rPr>
      <w:rFonts w:ascii="Times New Roman" w:hAnsi="Times New Roman" w:cs="Times New Roman"/>
    </w:rPr>
  </w:style>
  <w:style w:type="paragraph" w:customStyle="1" w:styleId="Debatenoraml">
    <w:name w:val="Debatenoraml"/>
    <w:basedOn w:val="NoSpacing"/>
    <w:link w:val="DebatenoramlChar"/>
    <w:qFormat/>
    <w:rsid w:val="002A6421"/>
    <w:pPr>
      <w:spacing w:line="240" w:lineRule="auto"/>
    </w:pPr>
    <w:rPr>
      <w:rFonts w:ascii="Times New Roman" w:hAnsi="Times New Roman" w:cs="Times New Roman"/>
    </w:rPr>
  </w:style>
  <w:style w:type="paragraph" w:customStyle="1" w:styleId="SynergyTag">
    <w:name w:val="SynergyTag"/>
    <w:basedOn w:val="Normal"/>
    <w:uiPriority w:val="99"/>
    <w:qFormat/>
    <w:rsid w:val="002A6421"/>
    <w:rPr>
      <w:rFonts w:eastAsia="Calibri"/>
      <w:b/>
    </w:rPr>
  </w:style>
  <w:style w:type="character" w:customStyle="1" w:styleId="QualsChar">
    <w:name w:val="Quals Char"/>
    <w:link w:val="Quals"/>
    <w:locked/>
    <w:rsid w:val="002A6421"/>
    <w:rPr>
      <w:rFonts w:ascii="Georgia" w:eastAsia="Calibri" w:hAnsi="Georgia"/>
      <w:sz w:val="18"/>
    </w:rPr>
  </w:style>
  <w:style w:type="paragraph" w:customStyle="1" w:styleId="Quals">
    <w:name w:val="Quals"/>
    <w:basedOn w:val="Normal"/>
    <w:link w:val="QualsChar"/>
    <w:qFormat/>
    <w:rsid w:val="002A6421"/>
    <w:rPr>
      <w:rFonts w:ascii="Georgia" w:eastAsia="Calibri" w:hAnsi="Georgia"/>
      <w:sz w:val="18"/>
    </w:rPr>
  </w:style>
  <w:style w:type="paragraph" w:customStyle="1" w:styleId="times">
    <w:name w:val="times"/>
    <w:basedOn w:val="Normal"/>
    <w:uiPriority w:val="99"/>
    <w:qFormat/>
    <w:rsid w:val="002A6421"/>
    <w:pPr>
      <w:spacing w:before="100" w:beforeAutospacing="1" w:after="100" w:afterAutospacing="1"/>
    </w:pPr>
    <w:rPr>
      <w:rFonts w:eastAsia="Times New Roman"/>
      <w:sz w:val="24"/>
    </w:rPr>
  </w:style>
  <w:style w:type="paragraph" w:customStyle="1" w:styleId="BodyA">
    <w:name w:val="Body A"/>
    <w:uiPriority w:val="99"/>
    <w:qFormat/>
    <w:rsid w:val="002A6421"/>
    <w:rPr>
      <w:rFonts w:ascii="Helvetica" w:eastAsia="ヒラギノ角ゴ Pro W3" w:hAnsi="Helvetica" w:cs="Times New Roman"/>
      <w:color w:val="000000"/>
      <w:szCs w:val="20"/>
    </w:rPr>
  </w:style>
  <w:style w:type="character" w:customStyle="1" w:styleId="StarredChar">
    <w:name w:val="Starred Char"/>
    <w:link w:val="Starred"/>
    <w:locked/>
    <w:rsid w:val="002A6421"/>
    <w:rPr>
      <w:rFonts w:ascii="Georgia" w:eastAsia="Times New Roman" w:hAnsi="Georgia"/>
      <w:b/>
      <w:caps/>
      <w:szCs w:val="28"/>
      <w:u w:val="single"/>
    </w:rPr>
  </w:style>
  <w:style w:type="paragraph" w:customStyle="1" w:styleId="Starred">
    <w:name w:val="Starred"/>
    <w:basedOn w:val="Normal"/>
    <w:link w:val="StarredChar"/>
    <w:qFormat/>
    <w:rsid w:val="002A6421"/>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2A6421"/>
    <w:rPr>
      <w:rFonts w:ascii="Georgia" w:eastAsia="Times New Roman" w:hAnsi="Georgia"/>
      <w:b/>
      <w:caps/>
      <w:szCs w:val="28"/>
      <w:u w:val="single"/>
    </w:rPr>
  </w:style>
  <w:style w:type="paragraph" w:customStyle="1" w:styleId="NotStarred">
    <w:name w:val="NotStarred"/>
    <w:basedOn w:val="Normal"/>
    <w:link w:val="NotStarredChar"/>
    <w:qFormat/>
    <w:rsid w:val="002A6421"/>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2A6421"/>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A642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A6421"/>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2A6421"/>
    <w:rPr>
      <w:rFonts w:ascii="Georgia" w:eastAsia="Calibri" w:hAnsi="Georgia"/>
      <w:b/>
    </w:rPr>
  </w:style>
  <w:style w:type="paragraph" w:customStyle="1" w:styleId="H4Tag">
    <w:name w:val="H4 (Tag)"/>
    <w:basedOn w:val="Normal"/>
    <w:link w:val="H4TagChar1"/>
    <w:qFormat/>
    <w:rsid w:val="002A6421"/>
    <w:rPr>
      <w:rFonts w:ascii="Georgia" w:eastAsia="Calibri" w:hAnsi="Georgia"/>
      <w:b/>
      <w:sz w:val="24"/>
    </w:rPr>
  </w:style>
  <w:style w:type="paragraph" w:customStyle="1" w:styleId="CM25">
    <w:name w:val="CM25"/>
    <w:basedOn w:val="Default"/>
    <w:next w:val="Default"/>
    <w:uiPriority w:val="99"/>
    <w:qFormat/>
    <w:rsid w:val="002A6421"/>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A6421"/>
    <w:rPr>
      <w:rFonts w:ascii="Georgia" w:hAnsi="Georgia"/>
      <w:b/>
    </w:rPr>
  </w:style>
  <w:style w:type="paragraph" w:customStyle="1" w:styleId="Debate-CardTagandCite-F6">
    <w:name w:val="Debate- Card Tag and Cite- F6"/>
    <w:basedOn w:val="Normal"/>
    <w:link w:val="Debate-CardTagandCite-F6Char"/>
    <w:qFormat/>
    <w:rsid w:val="002A6421"/>
    <w:pPr>
      <w:contextualSpacing/>
    </w:pPr>
    <w:rPr>
      <w:rFonts w:ascii="Georgia" w:hAnsi="Georgia"/>
      <w:b/>
      <w:sz w:val="24"/>
    </w:rPr>
  </w:style>
  <w:style w:type="paragraph" w:customStyle="1" w:styleId="Cardtext0">
    <w:name w:val="Card text"/>
    <w:link w:val="CardtextChar1"/>
    <w:qFormat/>
    <w:rsid w:val="002A6421"/>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2A6421"/>
    <w:rPr>
      <w:rFonts w:ascii="Georgia" w:eastAsia="Times New Roman" w:hAnsi="Georgia"/>
      <w:b/>
      <w:szCs w:val="28"/>
      <w:u w:val="single"/>
    </w:rPr>
  </w:style>
  <w:style w:type="paragraph" w:customStyle="1" w:styleId="NewHeading2">
    <w:name w:val="NewHeading2"/>
    <w:basedOn w:val="Normal"/>
    <w:link w:val="NewHeading2Char"/>
    <w:qFormat/>
    <w:rsid w:val="002A6421"/>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2A6421"/>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A6421"/>
    <w:rPr>
      <w:rFonts w:eastAsia="Calibri"/>
    </w:rPr>
  </w:style>
  <w:style w:type="paragraph" w:customStyle="1" w:styleId="Card6pt">
    <w:name w:val="Card 6pt"/>
    <w:basedOn w:val="Normal"/>
    <w:uiPriority w:val="99"/>
    <w:qFormat/>
    <w:rsid w:val="002A6421"/>
    <w:pPr>
      <w:spacing w:after="0" w:line="240" w:lineRule="auto"/>
      <w:ind w:left="288" w:right="288"/>
    </w:pPr>
    <w:rPr>
      <w:rFonts w:ascii="Georgia" w:eastAsia="Calibri" w:hAnsi="Georgia"/>
      <w:bCs/>
      <w:color w:val="000000"/>
      <w:sz w:val="12"/>
      <w:szCs w:val="20"/>
    </w:rPr>
  </w:style>
  <w:style w:type="character" w:customStyle="1" w:styleId="FullCiteChar">
    <w:name w:val="Full Cite Char"/>
    <w:link w:val="FullCite"/>
    <w:locked/>
    <w:rsid w:val="002A6421"/>
    <w:rPr>
      <w:rFonts w:ascii="Garamond" w:eastAsia="Calibri" w:hAnsi="Garamond"/>
    </w:rPr>
  </w:style>
  <w:style w:type="paragraph" w:customStyle="1" w:styleId="FullCite">
    <w:name w:val="Full Cite"/>
    <w:basedOn w:val="Normal"/>
    <w:next w:val="Normal"/>
    <w:link w:val="FullCiteChar"/>
    <w:qFormat/>
    <w:rsid w:val="002A6421"/>
    <w:rPr>
      <w:rFonts w:ascii="Garamond" w:eastAsia="Calibri" w:hAnsi="Garamond"/>
      <w:sz w:val="24"/>
    </w:rPr>
  </w:style>
  <w:style w:type="character" w:customStyle="1" w:styleId="StyleCardStyleBlackUnderlineChar">
    <w:name w:val="Style Card Style + Black Underline Char"/>
    <w:link w:val="StyleCardStyleBlackUnderline"/>
    <w:locked/>
    <w:rsid w:val="002A642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A6421"/>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2A6421"/>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2A642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A6421"/>
    <w:pPr>
      <w:spacing w:after="0" w:line="240" w:lineRule="auto"/>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2A642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A6421"/>
    <w:pPr>
      <w:spacing w:after="0" w:line="240" w:lineRule="auto"/>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2A6421"/>
    <w:pPr>
      <w:spacing w:after="200" w:line="276" w:lineRule="auto"/>
    </w:pPr>
    <w:rPr>
      <w:rFonts w:eastAsia="Calibri"/>
      <w:color w:val="auto"/>
      <w:sz w:val="22"/>
    </w:rPr>
  </w:style>
  <w:style w:type="paragraph" w:customStyle="1" w:styleId="font-null">
    <w:name w:val="font-null"/>
    <w:basedOn w:val="Normal"/>
    <w:uiPriority w:val="99"/>
    <w:qFormat/>
    <w:rsid w:val="002A6421"/>
    <w:pPr>
      <w:spacing w:before="100" w:beforeAutospacing="1" w:after="100" w:afterAutospacing="1"/>
    </w:pPr>
    <w:rPr>
      <w:rFonts w:eastAsia="Times New Roman"/>
      <w:sz w:val="24"/>
    </w:rPr>
  </w:style>
  <w:style w:type="paragraph" w:customStyle="1" w:styleId="rteindent1">
    <w:name w:val="rteindent1"/>
    <w:basedOn w:val="Normal"/>
    <w:uiPriority w:val="99"/>
    <w:qFormat/>
    <w:rsid w:val="002A6421"/>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A6421"/>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A6421"/>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A642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A642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A6421"/>
    <w:pPr>
      <w:spacing w:before="100" w:beforeAutospacing="1" w:after="100" w:afterAutospacing="1"/>
    </w:pPr>
    <w:rPr>
      <w:rFonts w:eastAsia="Times New Roman"/>
      <w:sz w:val="24"/>
    </w:rPr>
  </w:style>
  <w:style w:type="paragraph" w:customStyle="1" w:styleId="class">
    <w:name w:val="class"/>
    <w:basedOn w:val="Normal"/>
    <w:uiPriority w:val="99"/>
    <w:qFormat/>
    <w:rsid w:val="002A6421"/>
    <w:pPr>
      <w:spacing w:before="100" w:beforeAutospacing="1" w:after="100" w:afterAutospacing="1"/>
    </w:pPr>
    <w:rPr>
      <w:rFonts w:eastAsia="Times New Roman"/>
      <w:sz w:val="24"/>
    </w:rPr>
  </w:style>
  <w:style w:type="character" w:customStyle="1" w:styleId="blocktitleChar">
    <w:name w:val="block title Char"/>
    <w:link w:val="blocktitle0"/>
    <w:locked/>
    <w:rsid w:val="002A6421"/>
    <w:rPr>
      <w:rFonts w:ascii="Calibri" w:eastAsia="Calibri" w:hAnsi="Calibri"/>
      <w:b/>
      <w:caps/>
      <w:sz w:val="28"/>
      <w:szCs w:val="28"/>
      <w:lang w:val="es-ES"/>
    </w:rPr>
  </w:style>
  <w:style w:type="paragraph" w:customStyle="1" w:styleId="Pa6">
    <w:name w:val="Pa6"/>
    <w:basedOn w:val="Normal"/>
    <w:next w:val="Normal"/>
    <w:uiPriority w:val="99"/>
    <w:qFormat/>
    <w:rsid w:val="002A6421"/>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A642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A6421"/>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A642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A6421"/>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A6421"/>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A642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A6421"/>
    <w:pPr>
      <w:spacing w:after="160" w:line="259" w:lineRule="auto"/>
    </w:pPr>
    <w:rPr>
      <w:rFonts w:ascii="Georgia" w:eastAsia="SimSun" w:hAnsi="Georgia"/>
      <w:b/>
      <w:bCs/>
      <w:lang w:val="en-US"/>
    </w:rPr>
  </w:style>
  <w:style w:type="paragraph" w:customStyle="1" w:styleId="summary">
    <w:name w:val="summary"/>
    <w:basedOn w:val="Normal"/>
    <w:uiPriority w:val="99"/>
    <w:qFormat/>
    <w:rsid w:val="002A6421"/>
    <w:pPr>
      <w:spacing w:before="100" w:beforeAutospacing="1" w:after="100" w:afterAutospacing="1"/>
    </w:pPr>
    <w:rPr>
      <w:rFonts w:eastAsia="Times New Roman"/>
      <w:sz w:val="24"/>
    </w:rPr>
  </w:style>
  <w:style w:type="paragraph" w:customStyle="1" w:styleId="Caption2">
    <w:name w:val="Caption2"/>
    <w:basedOn w:val="Normal"/>
    <w:uiPriority w:val="99"/>
    <w:qFormat/>
    <w:rsid w:val="002A6421"/>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2A642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A6421"/>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2A6421"/>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2A6421"/>
    <w:pPr>
      <w:ind w:left="288"/>
    </w:pPr>
    <w:rPr>
      <w:rFonts w:eastAsia="Times New Roman"/>
      <w:sz w:val="16"/>
    </w:rPr>
  </w:style>
  <w:style w:type="paragraph" w:customStyle="1" w:styleId="AAAcard">
    <w:name w:val="AAAcard"/>
    <w:basedOn w:val="Normal"/>
    <w:uiPriority w:val="99"/>
    <w:qFormat/>
    <w:rsid w:val="002A6421"/>
    <w:pPr>
      <w:ind w:left="288" w:right="288"/>
    </w:pPr>
    <w:rPr>
      <w:rFonts w:eastAsia="Times New Roman"/>
    </w:rPr>
  </w:style>
  <w:style w:type="paragraph" w:customStyle="1" w:styleId="Caption3">
    <w:name w:val="Caption3"/>
    <w:basedOn w:val="Normal"/>
    <w:uiPriority w:val="99"/>
    <w:qFormat/>
    <w:rsid w:val="002A6421"/>
    <w:pPr>
      <w:spacing w:before="100" w:beforeAutospacing="1" w:after="100" w:afterAutospacing="1"/>
    </w:pPr>
    <w:rPr>
      <w:rFonts w:eastAsia="Times New Roman"/>
      <w:sz w:val="24"/>
    </w:rPr>
  </w:style>
  <w:style w:type="paragraph" w:customStyle="1" w:styleId="body-12-5">
    <w:name w:val="body-12-5"/>
    <w:basedOn w:val="Normal"/>
    <w:uiPriority w:val="99"/>
    <w:qFormat/>
    <w:rsid w:val="002A6421"/>
    <w:pPr>
      <w:spacing w:before="100" w:beforeAutospacing="1" w:after="100" w:afterAutospacing="1"/>
    </w:pPr>
    <w:rPr>
      <w:rFonts w:eastAsia="Times New Roman"/>
      <w:sz w:val="24"/>
    </w:rPr>
  </w:style>
  <w:style w:type="paragraph" w:customStyle="1" w:styleId="infuse">
    <w:name w:val="infuse"/>
    <w:basedOn w:val="Normal"/>
    <w:uiPriority w:val="99"/>
    <w:qFormat/>
    <w:rsid w:val="002A6421"/>
    <w:pPr>
      <w:spacing w:before="100" w:beforeAutospacing="1" w:after="100" w:afterAutospacing="1"/>
    </w:pPr>
    <w:rPr>
      <w:rFonts w:eastAsia="Times New Roman"/>
      <w:sz w:val="24"/>
    </w:rPr>
  </w:style>
  <w:style w:type="paragraph" w:customStyle="1" w:styleId="fontreg">
    <w:name w:val="font_reg"/>
    <w:basedOn w:val="Normal"/>
    <w:uiPriority w:val="99"/>
    <w:qFormat/>
    <w:rsid w:val="002A6421"/>
    <w:pPr>
      <w:spacing w:before="100" w:beforeAutospacing="1" w:after="100" w:afterAutospacing="1"/>
    </w:pPr>
    <w:rPr>
      <w:rFonts w:eastAsia="Times New Roman"/>
      <w:sz w:val="24"/>
    </w:rPr>
  </w:style>
  <w:style w:type="paragraph" w:customStyle="1" w:styleId="CITEF3">
    <w:name w:val="CITE F3"/>
    <w:uiPriority w:val="99"/>
    <w:qFormat/>
    <w:rsid w:val="002A6421"/>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2A642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A642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A642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A6421"/>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2A6421"/>
    <w:pPr>
      <w:ind w:left="144"/>
    </w:pPr>
    <w:rPr>
      <w:rFonts w:ascii="Cambria" w:eastAsia="Calibri" w:hAnsi="Cambria"/>
      <w:sz w:val="24"/>
    </w:rPr>
  </w:style>
  <w:style w:type="paragraph" w:customStyle="1" w:styleId="FreeFormA">
    <w:name w:val="Free Form A"/>
    <w:autoRedefine/>
    <w:uiPriority w:val="99"/>
    <w:qFormat/>
    <w:rsid w:val="002A6421"/>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2A6421"/>
    <w:pPr>
      <w:spacing w:before="100" w:beforeAutospacing="1" w:after="100" w:afterAutospacing="1"/>
    </w:pPr>
    <w:rPr>
      <w:rFonts w:eastAsia="Times New Roman"/>
      <w:sz w:val="24"/>
    </w:rPr>
  </w:style>
  <w:style w:type="paragraph" w:customStyle="1" w:styleId="subheader">
    <w:name w:val="subheader"/>
    <w:basedOn w:val="Normal"/>
    <w:uiPriority w:val="99"/>
    <w:qFormat/>
    <w:rsid w:val="002A6421"/>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A6421"/>
    <w:pPr>
      <w:spacing w:before="100" w:beforeAutospacing="1" w:after="100" w:afterAutospacing="1"/>
    </w:pPr>
    <w:rPr>
      <w:rFonts w:eastAsia="Times New Roman"/>
      <w:sz w:val="24"/>
    </w:rPr>
  </w:style>
  <w:style w:type="paragraph" w:customStyle="1" w:styleId="more">
    <w:name w:val="more"/>
    <w:basedOn w:val="Normal"/>
    <w:uiPriority w:val="99"/>
    <w:qFormat/>
    <w:rsid w:val="002A6421"/>
    <w:pPr>
      <w:spacing w:before="100" w:beforeAutospacing="1" w:after="100" w:afterAutospacing="1"/>
    </w:pPr>
    <w:rPr>
      <w:rFonts w:eastAsia="Times New Roman"/>
      <w:sz w:val="24"/>
    </w:rPr>
  </w:style>
  <w:style w:type="paragraph" w:customStyle="1" w:styleId="story">
    <w:name w:val="story"/>
    <w:basedOn w:val="Normal"/>
    <w:uiPriority w:val="99"/>
    <w:qFormat/>
    <w:rsid w:val="002A6421"/>
    <w:pPr>
      <w:spacing w:before="100" w:beforeAutospacing="1" w:after="100" w:afterAutospacing="1"/>
    </w:pPr>
    <w:rPr>
      <w:rFonts w:eastAsia="Times New Roman"/>
      <w:sz w:val="24"/>
    </w:rPr>
  </w:style>
  <w:style w:type="paragraph" w:customStyle="1" w:styleId="H1numbered">
    <w:name w:val="H1 numbered"/>
    <w:basedOn w:val="Normal"/>
    <w:uiPriority w:val="99"/>
    <w:qFormat/>
    <w:rsid w:val="002A6421"/>
    <w:pPr>
      <w:pageBreakBefore/>
      <w:widowControl w:val="0"/>
      <w:numPr>
        <w:numId w:val="4"/>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2A6421"/>
    <w:pPr>
      <w:widowControl w:val="0"/>
      <w:numPr>
        <w:ilvl w:val="1"/>
        <w:numId w:val="4"/>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2A6421"/>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A6421"/>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A6421"/>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A642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A642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A6421"/>
    <w:pPr>
      <w:widowControl w:val="0"/>
      <w:spacing w:after="63"/>
    </w:pPr>
    <w:rPr>
      <w:rFonts w:ascii="Arial" w:hAnsi="Arial"/>
      <w:color w:val="auto"/>
    </w:rPr>
  </w:style>
  <w:style w:type="paragraph" w:customStyle="1" w:styleId="CM35">
    <w:name w:val="CM35"/>
    <w:basedOn w:val="Default"/>
    <w:next w:val="Default"/>
    <w:uiPriority w:val="99"/>
    <w:qFormat/>
    <w:rsid w:val="002A642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A6421"/>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A642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A6421"/>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A642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A6421"/>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2A642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A6421"/>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2A642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A6421"/>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A642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A6421"/>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2A642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A6421"/>
    <w:rPr>
      <w:rFonts w:ascii="Georgia" w:hAnsi="Georgia"/>
      <w:sz w:val="24"/>
      <w:lang w:val="x-none" w:eastAsia="x-none"/>
    </w:rPr>
  </w:style>
  <w:style w:type="character" w:customStyle="1" w:styleId="NormalFontChar">
    <w:name w:val="Normal Font Char"/>
    <w:link w:val="NormalFont"/>
    <w:locked/>
    <w:rsid w:val="002A6421"/>
    <w:rPr>
      <w:rFonts w:ascii="Times New Roman" w:eastAsia="Times New Roman" w:hAnsi="Times New Roman" w:cs="Times New Roman"/>
      <w:sz w:val="20"/>
      <w:szCs w:val="20"/>
    </w:rPr>
  </w:style>
  <w:style w:type="paragraph" w:customStyle="1" w:styleId="NormalFont">
    <w:name w:val="Normal Font"/>
    <w:link w:val="NormalFontChar"/>
    <w:qFormat/>
    <w:rsid w:val="002A6421"/>
    <w:rPr>
      <w:rFonts w:ascii="Times New Roman" w:eastAsia="Times New Roman" w:hAnsi="Times New Roman" w:cs="Times New Roman"/>
      <w:sz w:val="20"/>
      <w:szCs w:val="20"/>
    </w:rPr>
  </w:style>
  <w:style w:type="paragraph" w:customStyle="1" w:styleId="StyleSmall11pt">
    <w:name w:val="Style Small + 11 pt"/>
    <w:uiPriority w:val="99"/>
    <w:qFormat/>
    <w:rsid w:val="002A6421"/>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2A642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A6421"/>
    <w:rPr>
      <w:u w:val="single"/>
      <w:lang w:val="x-none" w:eastAsia="x-none"/>
    </w:rPr>
  </w:style>
  <w:style w:type="character" w:customStyle="1" w:styleId="StyleNormalFont11ptBoldUnderlineChar">
    <w:name w:val="Style Normal Font + 11 pt Bold Underline Char"/>
    <w:link w:val="StyleNormalFont11ptBoldUnderline"/>
    <w:locked/>
    <w:rsid w:val="002A642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A6421"/>
    <w:rPr>
      <w:b/>
      <w:bCs/>
      <w:u w:val="single"/>
      <w:lang w:val="x-none" w:eastAsia="x-none"/>
    </w:rPr>
  </w:style>
  <w:style w:type="paragraph" w:customStyle="1" w:styleId="Smallfont0">
    <w:name w:val="Smallfont"/>
    <w:basedOn w:val="Normal"/>
    <w:uiPriority w:val="99"/>
    <w:qFormat/>
    <w:rsid w:val="002A6421"/>
    <w:rPr>
      <w:rFonts w:eastAsia="Times New Roman"/>
      <w:sz w:val="15"/>
    </w:rPr>
  </w:style>
  <w:style w:type="paragraph" w:customStyle="1" w:styleId="formatvorlage2">
    <w:name w:val="formatvorlage2"/>
    <w:basedOn w:val="Normal"/>
    <w:uiPriority w:val="99"/>
    <w:qFormat/>
    <w:rsid w:val="002A6421"/>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2A642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A6421"/>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2A642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A6421"/>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2A642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A6421"/>
    <w:pPr>
      <w:ind w:left="144"/>
    </w:pPr>
    <w:rPr>
      <w:rFonts w:ascii="Georgia" w:eastAsia="Times New Roman" w:hAnsi="Georgia"/>
      <w:sz w:val="24"/>
      <w:lang w:val="x-none" w:eastAsia="x-none"/>
    </w:rPr>
  </w:style>
  <w:style w:type="paragraph" w:customStyle="1" w:styleId="deck">
    <w:name w:val="deck"/>
    <w:basedOn w:val="Normal"/>
    <w:uiPriority w:val="99"/>
    <w:qFormat/>
    <w:rsid w:val="002A6421"/>
    <w:pPr>
      <w:spacing w:before="100" w:beforeAutospacing="1" w:after="100" w:afterAutospacing="1"/>
    </w:pPr>
    <w:rPr>
      <w:rFonts w:eastAsia="Times New Roman"/>
      <w:sz w:val="24"/>
    </w:rPr>
  </w:style>
  <w:style w:type="paragraph" w:customStyle="1" w:styleId="i1">
    <w:name w:val="i1"/>
    <w:basedOn w:val="Normal"/>
    <w:uiPriority w:val="99"/>
    <w:qFormat/>
    <w:rsid w:val="002A6421"/>
    <w:pPr>
      <w:spacing w:before="100" w:beforeAutospacing="1" w:after="100" w:afterAutospacing="1"/>
    </w:pPr>
    <w:rPr>
      <w:rFonts w:eastAsia="Times New Roman"/>
      <w:sz w:val="24"/>
    </w:rPr>
  </w:style>
  <w:style w:type="paragraph" w:customStyle="1" w:styleId="question">
    <w:name w:val="question"/>
    <w:basedOn w:val="Normal"/>
    <w:uiPriority w:val="99"/>
    <w:qFormat/>
    <w:rsid w:val="002A6421"/>
    <w:pPr>
      <w:spacing w:before="100" w:beforeAutospacing="1" w:after="100" w:afterAutospacing="1"/>
    </w:pPr>
    <w:rPr>
      <w:rFonts w:eastAsia="Times New Roman"/>
      <w:sz w:val="24"/>
    </w:rPr>
  </w:style>
  <w:style w:type="paragraph" w:customStyle="1" w:styleId="bodycopy">
    <w:name w:val="bodycopy"/>
    <w:basedOn w:val="Normal"/>
    <w:uiPriority w:val="99"/>
    <w:qFormat/>
    <w:rsid w:val="002A6421"/>
    <w:pPr>
      <w:spacing w:before="100" w:beforeAutospacing="1" w:after="100" w:afterAutospacing="1"/>
    </w:pPr>
    <w:rPr>
      <w:rFonts w:eastAsia="Times New Roman"/>
      <w:sz w:val="24"/>
    </w:rPr>
  </w:style>
  <w:style w:type="paragraph" w:customStyle="1" w:styleId="Fifth">
    <w:name w:val="Fifth"/>
    <w:basedOn w:val="Normal"/>
    <w:link w:val="FifthChar"/>
    <w:uiPriority w:val="99"/>
    <w:qFormat/>
    <w:rsid w:val="002A6421"/>
    <w:rPr>
      <w:rFonts w:ascii="Arial" w:eastAsia="Calibri" w:hAnsi="Arial"/>
    </w:rPr>
  </w:style>
  <w:style w:type="paragraph" w:customStyle="1" w:styleId="NoteLevel22">
    <w:name w:val="Note Level 22"/>
    <w:basedOn w:val="Normal"/>
    <w:next w:val="Normal"/>
    <w:uiPriority w:val="99"/>
    <w:qFormat/>
    <w:rsid w:val="002A6421"/>
    <w:pPr>
      <w:keepNext/>
      <w:spacing w:after="0" w:line="240" w:lineRule="auto"/>
      <w:ind w:left="288" w:right="288"/>
    </w:pPr>
    <w:rPr>
      <w:rFonts w:ascii="Georgia" w:eastAsia="MS Gothic" w:hAnsi="Georgia"/>
      <w:bCs/>
      <w:sz w:val="16"/>
      <w:szCs w:val="20"/>
    </w:rPr>
  </w:style>
  <w:style w:type="paragraph" w:customStyle="1" w:styleId="wp-caption-text">
    <w:name w:val="wp-caption-text"/>
    <w:basedOn w:val="Normal"/>
    <w:uiPriority w:val="99"/>
    <w:qFormat/>
    <w:rsid w:val="002A6421"/>
    <w:pPr>
      <w:spacing w:before="100" w:beforeAutospacing="1" w:after="100" w:afterAutospacing="1"/>
    </w:pPr>
    <w:rPr>
      <w:rFonts w:eastAsia="Times New Roman"/>
      <w:sz w:val="24"/>
    </w:rPr>
  </w:style>
  <w:style w:type="paragraph" w:customStyle="1" w:styleId="svarticle">
    <w:name w:val="svarticle"/>
    <w:basedOn w:val="Normal"/>
    <w:uiPriority w:val="99"/>
    <w:qFormat/>
    <w:rsid w:val="002A6421"/>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A6421"/>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A6421"/>
    <w:pPr>
      <w:spacing w:before="100" w:beforeAutospacing="1" w:after="100" w:afterAutospacing="1"/>
    </w:pPr>
  </w:style>
  <w:style w:type="paragraph" w:customStyle="1" w:styleId="description">
    <w:name w:val="description"/>
    <w:basedOn w:val="Normal"/>
    <w:uiPriority w:val="99"/>
    <w:qFormat/>
    <w:rsid w:val="002A6421"/>
    <w:pPr>
      <w:spacing w:before="100" w:beforeAutospacing="1" w:after="100" w:afterAutospacing="1"/>
    </w:pPr>
  </w:style>
  <w:style w:type="paragraph" w:customStyle="1" w:styleId="graf">
    <w:name w:val="graf"/>
    <w:basedOn w:val="Normal"/>
    <w:uiPriority w:val="99"/>
    <w:qFormat/>
    <w:rsid w:val="002A6421"/>
    <w:pPr>
      <w:spacing w:before="100" w:beforeAutospacing="1" w:after="100" w:afterAutospacing="1"/>
    </w:pPr>
  </w:style>
  <w:style w:type="paragraph" w:customStyle="1" w:styleId="column">
    <w:name w:val="column"/>
    <w:basedOn w:val="Normal"/>
    <w:uiPriority w:val="99"/>
    <w:qFormat/>
    <w:rsid w:val="002A6421"/>
    <w:pPr>
      <w:spacing w:before="100" w:beforeAutospacing="1" w:after="100" w:afterAutospacing="1"/>
    </w:pPr>
  </w:style>
  <w:style w:type="paragraph" w:customStyle="1" w:styleId="recirc-container">
    <w:name w:val="recirc-container"/>
    <w:basedOn w:val="Normal"/>
    <w:uiPriority w:val="99"/>
    <w:qFormat/>
    <w:rsid w:val="002A6421"/>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A6421"/>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A6421"/>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A6421"/>
    <w:rPr>
      <w:rFonts w:ascii="Georgia" w:hAnsi="Georgia" w:hint="default"/>
      <w:i/>
      <w:iCs/>
      <w:color w:val="808080"/>
    </w:rPr>
  </w:style>
  <w:style w:type="character" w:customStyle="1" w:styleId="cardchar00">
    <w:name w:val="cardchar0"/>
    <w:basedOn w:val="DefaultParagraphFont"/>
    <w:rsid w:val="002A6421"/>
  </w:style>
  <w:style w:type="character" w:customStyle="1" w:styleId="UnderlineNon-bold">
    <w:name w:val="Underline Non - bold"/>
    <w:rsid w:val="002A6421"/>
    <w:rPr>
      <w:rFonts w:ascii="Times New Roman" w:hAnsi="Times New Roman" w:cs="Times New Roman" w:hint="default"/>
      <w:iCs/>
      <w:sz w:val="22"/>
      <w:u w:val="single"/>
    </w:rPr>
  </w:style>
  <w:style w:type="character" w:customStyle="1" w:styleId="Heading5Char2">
    <w:name w:val="Heading 5 Char2"/>
    <w:rsid w:val="002A6421"/>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A6421"/>
    <w:rPr>
      <w:rFonts w:ascii="Arial" w:hAnsi="Arial" w:cs="Arial"/>
      <w:vanish/>
      <w:sz w:val="16"/>
      <w:szCs w:val="16"/>
    </w:rPr>
  </w:style>
  <w:style w:type="paragraph" w:styleId="z-TopofForm">
    <w:name w:val="HTML Top of Form"/>
    <w:basedOn w:val="Normal"/>
    <w:next w:val="Normal"/>
    <w:link w:val="z-TopofFormChar"/>
    <w:hidden/>
    <w:uiPriority w:val="99"/>
    <w:unhideWhenUsed/>
    <w:rsid w:val="002A6421"/>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A6421"/>
    <w:rPr>
      <w:rFonts w:ascii="Arial" w:hAnsi="Arial" w:cs="Arial"/>
      <w:vanish/>
      <w:sz w:val="16"/>
      <w:szCs w:val="16"/>
    </w:rPr>
  </w:style>
  <w:style w:type="character" w:customStyle="1" w:styleId="z-BottomofFormChar">
    <w:name w:val="z-Bottom of Form Char"/>
    <w:basedOn w:val="DefaultParagraphFont"/>
    <w:link w:val="z-BottomofForm"/>
    <w:uiPriority w:val="99"/>
    <w:rsid w:val="002A642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A6421"/>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rsid w:val="002A6421"/>
    <w:rPr>
      <w:rFonts w:ascii="Arial" w:hAnsi="Arial" w:cs="Arial"/>
      <w:vanish/>
      <w:sz w:val="16"/>
      <w:szCs w:val="16"/>
    </w:rPr>
  </w:style>
  <w:style w:type="character" w:customStyle="1" w:styleId="authordate1">
    <w:name w:val="authordate"/>
    <w:rsid w:val="002A6421"/>
  </w:style>
  <w:style w:type="character" w:customStyle="1" w:styleId="underline0">
    <w:name w:val="%underline"/>
    <w:qFormat/>
    <w:rsid w:val="002A6421"/>
    <w:rPr>
      <w:rFonts w:ascii="Times New Roman" w:hAnsi="Times New Roman" w:cs="Times New Roman" w:hint="default"/>
      <w:strike w:val="0"/>
      <w:dstrike w:val="0"/>
      <w:sz w:val="16"/>
      <w:u w:val="none"/>
      <w:effect w:val="none"/>
    </w:rPr>
  </w:style>
  <w:style w:type="character" w:customStyle="1" w:styleId="AUNDERLINE0">
    <w:name w:val="AUNDERLINE"/>
    <w:qFormat/>
    <w:rsid w:val="002A6421"/>
    <w:rPr>
      <w:rFonts w:ascii="Times New Roman" w:hAnsi="Times New Roman" w:cs="Times New Roman" w:hint="default"/>
      <w:sz w:val="20"/>
      <w:u w:val="single"/>
    </w:rPr>
  </w:style>
  <w:style w:type="character" w:customStyle="1" w:styleId="UnderlinedCharChar">
    <w:name w:val="Underlined Char Char"/>
    <w:rsid w:val="002A6421"/>
    <w:rPr>
      <w:rFonts w:ascii="Garamond" w:hAnsi="Garamond" w:hint="default"/>
      <w:szCs w:val="28"/>
      <w:u w:val="single"/>
      <w:lang w:val="en-US" w:eastAsia="en-US" w:bidi="ar-SA"/>
    </w:rPr>
  </w:style>
  <w:style w:type="character" w:customStyle="1" w:styleId="slug-doi">
    <w:name w:val="slug-doi"/>
    <w:basedOn w:val="DefaultParagraphFont"/>
    <w:rsid w:val="002A6421"/>
  </w:style>
  <w:style w:type="character" w:customStyle="1" w:styleId="af">
    <w:name w:val="af"/>
    <w:basedOn w:val="DefaultParagraphFont"/>
    <w:rsid w:val="002A6421"/>
  </w:style>
  <w:style w:type="character" w:customStyle="1" w:styleId="ab">
    <w:name w:val="ab"/>
    <w:basedOn w:val="DefaultParagraphFont"/>
    <w:rsid w:val="002A6421"/>
  </w:style>
  <w:style w:type="character" w:customStyle="1" w:styleId="em">
    <w:name w:val="em"/>
    <w:basedOn w:val="DefaultParagraphFont"/>
    <w:rsid w:val="002A6421"/>
  </w:style>
  <w:style w:type="character" w:customStyle="1" w:styleId="au">
    <w:name w:val="au"/>
    <w:basedOn w:val="DefaultParagraphFont"/>
    <w:rsid w:val="002A6421"/>
  </w:style>
  <w:style w:type="character" w:customStyle="1" w:styleId="ti">
    <w:name w:val="ti"/>
    <w:basedOn w:val="DefaultParagraphFont"/>
    <w:rsid w:val="002A6421"/>
  </w:style>
  <w:style w:type="character" w:customStyle="1" w:styleId="subheadblue">
    <w:name w:val="subhead_blue"/>
    <w:basedOn w:val="DefaultParagraphFont"/>
    <w:rsid w:val="002A6421"/>
  </w:style>
  <w:style w:type="character" w:customStyle="1" w:styleId="affiliation">
    <w:name w:val="affiliation"/>
    <w:basedOn w:val="DefaultParagraphFont"/>
    <w:rsid w:val="002A6421"/>
  </w:style>
  <w:style w:type="character" w:customStyle="1" w:styleId="slug-doi-wrapper">
    <w:name w:val="slug-doi-wrapper"/>
    <w:basedOn w:val="DefaultParagraphFont"/>
    <w:rsid w:val="002A6421"/>
  </w:style>
  <w:style w:type="character" w:customStyle="1" w:styleId="slug-metadata-noteahead-of-print">
    <w:name w:val="slug-metadata-note ahead-of-print"/>
    <w:basedOn w:val="DefaultParagraphFont"/>
    <w:rsid w:val="002A6421"/>
  </w:style>
  <w:style w:type="character" w:customStyle="1" w:styleId="slug-ahead-of-print-date">
    <w:name w:val="slug-ahead-of-print-date"/>
    <w:basedOn w:val="DefaultParagraphFont"/>
    <w:rsid w:val="002A6421"/>
  </w:style>
  <w:style w:type="character" w:customStyle="1" w:styleId="medium-bold">
    <w:name w:val="medium-bold"/>
    <w:basedOn w:val="DefaultParagraphFont"/>
    <w:rsid w:val="002A6421"/>
  </w:style>
  <w:style w:type="character" w:customStyle="1" w:styleId="updated-short-citation">
    <w:name w:val="updated-short-citation"/>
    <w:basedOn w:val="DefaultParagraphFont"/>
    <w:rsid w:val="002A6421"/>
  </w:style>
  <w:style w:type="character" w:customStyle="1" w:styleId="goohl0">
    <w:name w:val="goohl0"/>
    <w:basedOn w:val="DefaultParagraphFont"/>
    <w:rsid w:val="002A6421"/>
  </w:style>
  <w:style w:type="character" w:customStyle="1" w:styleId="CharChar6">
    <w:name w:val="Char Char6"/>
    <w:rsid w:val="002A6421"/>
    <w:rPr>
      <w:rFonts w:ascii="Arial" w:hAnsi="Arial" w:cs="Arial" w:hint="default"/>
      <w:bCs/>
      <w:sz w:val="16"/>
      <w:szCs w:val="26"/>
      <w:lang w:val="en-US" w:eastAsia="en-US" w:bidi="ar-SA"/>
    </w:rPr>
  </w:style>
  <w:style w:type="character" w:customStyle="1" w:styleId="TagCharChar1">
    <w:name w:val="Tag Char Char1"/>
    <w:rsid w:val="002A6421"/>
    <w:rPr>
      <w:b/>
      <w:bCs w:val="0"/>
      <w:sz w:val="24"/>
      <w:szCs w:val="24"/>
      <w:lang w:val="en-US" w:eastAsia="en-US" w:bidi="ar-SA"/>
    </w:rPr>
  </w:style>
  <w:style w:type="character" w:customStyle="1" w:styleId="12TimesNewRoman">
    <w:name w:val="12 Times New Roman"/>
    <w:rsid w:val="002A642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A642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A6421"/>
    <w:rPr>
      <w:rFonts w:ascii="Times New Roman" w:hAnsi="Times New Roman" w:cs="Times New Roman" w:hint="default"/>
      <w:strike w:val="0"/>
      <w:dstrike w:val="0"/>
      <w:sz w:val="14"/>
      <w:u w:val="none"/>
      <w:effect w:val="none"/>
    </w:rPr>
  </w:style>
  <w:style w:type="character" w:customStyle="1" w:styleId="F8-UnderlineBold">
    <w:name w:val="F8 - Underline/Bold"/>
    <w:rsid w:val="002A6421"/>
    <w:rPr>
      <w:rFonts w:ascii="Times New Roman" w:hAnsi="Times New Roman" w:cs="Times New Roman" w:hint="default"/>
      <w:b/>
      <w:bCs w:val="0"/>
      <w:sz w:val="20"/>
      <w:u w:val="single"/>
    </w:rPr>
  </w:style>
  <w:style w:type="character" w:customStyle="1" w:styleId="F7-SmallFont">
    <w:name w:val="F7 - Small Font"/>
    <w:rsid w:val="002A6421"/>
    <w:rPr>
      <w:rFonts w:ascii="Times New Roman" w:hAnsi="Times New Roman" w:cs="Times New Roman" w:hint="default"/>
      <w:sz w:val="14"/>
    </w:rPr>
  </w:style>
  <w:style w:type="character" w:customStyle="1" w:styleId="Brief-Bold">
    <w:name w:val="Brief - Bold"/>
    <w:rsid w:val="002A6421"/>
    <w:rPr>
      <w:rFonts w:ascii="Times New Roman" w:hAnsi="Times New Roman" w:cs="Times New Roman" w:hint="default"/>
      <w:b/>
      <w:bCs w:val="0"/>
    </w:rPr>
  </w:style>
  <w:style w:type="character" w:customStyle="1" w:styleId="Card-Underline">
    <w:name w:val="Card - Underline"/>
    <w:rsid w:val="002A6421"/>
    <w:rPr>
      <w:rFonts w:ascii="Times New Roman" w:hAnsi="Times New Roman" w:cs="Times New Roman" w:hint="default"/>
      <w:u w:val="single"/>
    </w:rPr>
  </w:style>
  <w:style w:type="character" w:customStyle="1" w:styleId="beriefunderline">
    <w:name w:val="berief = underline"/>
    <w:rsid w:val="002A6421"/>
    <w:rPr>
      <w:rFonts w:ascii="Times New Roman" w:eastAsia="Times New Roman" w:hAnsi="Times New Roman" w:cs="Times New Roman" w:hint="default"/>
      <w:sz w:val="20"/>
      <w:u w:val="single"/>
    </w:rPr>
  </w:style>
  <w:style w:type="character" w:customStyle="1" w:styleId="BoldText10pt">
    <w:name w:val="Bold Text 10 pt"/>
    <w:rsid w:val="002A642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2A6421"/>
  </w:style>
  <w:style w:type="character" w:customStyle="1" w:styleId="SC4208902">
    <w:name w:val="SC.4.208902"/>
    <w:rsid w:val="002A6421"/>
    <w:rPr>
      <w:rFonts w:ascii="Century" w:hAnsi="Century" w:cs="Century" w:hint="default"/>
      <w:color w:val="000000"/>
      <w:sz w:val="22"/>
      <w:szCs w:val="22"/>
    </w:rPr>
  </w:style>
  <w:style w:type="character" w:customStyle="1" w:styleId="SC4208915">
    <w:name w:val="SC.4.208915"/>
    <w:rsid w:val="002A6421"/>
    <w:rPr>
      <w:rFonts w:ascii="Century" w:hAnsi="Century" w:cs="Century" w:hint="default"/>
      <w:color w:val="000000"/>
      <w:sz w:val="13"/>
      <w:szCs w:val="13"/>
    </w:rPr>
  </w:style>
  <w:style w:type="character" w:customStyle="1" w:styleId="SC273764">
    <w:name w:val="SC.2.73764"/>
    <w:rsid w:val="002A6421"/>
    <w:rPr>
      <w:rFonts w:ascii="Century" w:hAnsi="Century" w:cs="Century" w:hint="default"/>
      <w:color w:val="000000"/>
      <w:sz w:val="72"/>
      <w:szCs w:val="72"/>
    </w:rPr>
  </w:style>
  <w:style w:type="character" w:customStyle="1" w:styleId="SC273779">
    <w:name w:val="SC.2.73779"/>
    <w:rsid w:val="002A6421"/>
    <w:rPr>
      <w:rFonts w:ascii="Century" w:hAnsi="Century" w:cs="Century" w:hint="default"/>
      <w:color w:val="000000"/>
      <w:sz w:val="40"/>
      <w:szCs w:val="40"/>
    </w:rPr>
  </w:style>
  <w:style w:type="character" w:customStyle="1" w:styleId="SC273763">
    <w:name w:val="SC.2.73763"/>
    <w:rsid w:val="002A6421"/>
    <w:rPr>
      <w:rFonts w:ascii="Century" w:hAnsi="Century" w:cs="Century" w:hint="default"/>
      <w:b/>
      <w:bCs/>
      <w:color w:val="000000"/>
    </w:rPr>
  </w:style>
  <w:style w:type="character" w:customStyle="1" w:styleId="SC4208910">
    <w:name w:val="SC.4.208910"/>
    <w:rsid w:val="002A6421"/>
    <w:rPr>
      <w:rFonts w:ascii="Century" w:hAnsi="Century" w:cs="Century" w:hint="default"/>
      <w:color w:val="000000"/>
      <w:sz w:val="28"/>
      <w:szCs w:val="28"/>
    </w:rPr>
  </w:style>
  <w:style w:type="character" w:customStyle="1" w:styleId="SC4208911">
    <w:name w:val="SC.4.208911"/>
    <w:rsid w:val="002A6421"/>
    <w:rPr>
      <w:rFonts w:ascii="Century" w:hAnsi="Century" w:cs="Century" w:hint="default"/>
      <w:color w:val="000000"/>
    </w:rPr>
  </w:style>
  <w:style w:type="character" w:customStyle="1" w:styleId="articlesubtitle">
    <w:name w:val="article_sub_title"/>
    <w:basedOn w:val="DefaultParagraphFont"/>
    <w:rsid w:val="002A6421"/>
  </w:style>
  <w:style w:type="character" w:customStyle="1" w:styleId="newsdate2">
    <w:name w:val="news_date2"/>
    <w:basedOn w:val="DefaultParagraphFont"/>
    <w:rsid w:val="002A6421"/>
  </w:style>
  <w:style w:type="character" w:customStyle="1" w:styleId="readarticleheader">
    <w:name w:val="readarticleheader"/>
    <w:basedOn w:val="DefaultParagraphFont"/>
    <w:rsid w:val="002A6421"/>
  </w:style>
  <w:style w:type="character" w:customStyle="1" w:styleId="UnderlineChar20">
    <w:name w:val="Underline Char2"/>
    <w:rsid w:val="002A6421"/>
    <w:rPr>
      <w:rFonts w:ascii="Trebuchet MS" w:hAnsi="Trebuchet MS" w:hint="default"/>
      <w:u w:val="thick"/>
      <w:lang w:val="en-US" w:eastAsia="zh-CN" w:bidi="ar-SA"/>
    </w:rPr>
  </w:style>
  <w:style w:type="character" w:customStyle="1" w:styleId="BoldUnderliningChar">
    <w:name w:val="Bold Underlining Char"/>
    <w:rsid w:val="002A6421"/>
    <w:rPr>
      <w:rFonts w:ascii="Arial Narrow" w:eastAsia="Times New Roman" w:hAnsi="Arial Narrow" w:hint="default"/>
      <w:b/>
      <w:bCs w:val="0"/>
      <w:szCs w:val="24"/>
      <w:u w:val="single"/>
      <w:lang w:val="en-GB" w:eastAsia="en-US" w:bidi="ar-SA"/>
    </w:rPr>
  </w:style>
  <w:style w:type="character" w:customStyle="1" w:styleId="medium-normal1">
    <w:name w:val="medium-normal1"/>
    <w:rsid w:val="002A6421"/>
    <w:rPr>
      <w:rFonts w:ascii="Arial" w:hAnsi="Arial" w:cs="Arial" w:hint="default"/>
      <w:b w:val="0"/>
      <w:bCs w:val="0"/>
      <w:i w:val="0"/>
      <w:iCs w:val="0"/>
      <w:sz w:val="20"/>
      <w:szCs w:val="20"/>
    </w:rPr>
  </w:style>
  <w:style w:type="character" w:customStyle="1" w:styleId="UnderlinedCardChar0">
    <w:name w:val="Underlined Card Char"/>
    <w:rsid w:val="002A6421"/>
    <w:rPr>
      <w:rFonts w:ascii="Palatino Linotype" w:hAnsi="Palatino Linotype" w:hint="default"/>
      <w:u w:val="single"/>
      <w:lang w:val="en-US" w:eastAsia="en-US" w:bidi="ar-SA"/>
    </w:rPr>
  </w:style>
  <w:style w:type="character" w:customStyle="1" w:styleId="char">
    <w:name w:val="char"/>
    <w:basedOn w:val="DefaultParagraphFont"/>
    <w:rsid w:val="002A6421"/>
  </w:style>
  <w:style w:type="character" w:customStyle="1" w:styleId="UnderlineCharCharCharCharCharChar">
    <w:name w:val="Underline Char Char Char Char Char Char"/>
    <w:rsid w:val="002A6421"/>
    <w:rPr>
      <w:rFonts w:ascii="Arial Narrow" w:hAnsi="Arial Narrow" w:hint="default"/>
      <w:szCs w:val="24"/>
      <w:u w:val="single"/>
      <w:lang w:val="en-US" w:eastAsia="en-US" w:bidi="ar-SA"/>
    </w:rPr>
  </w:style>
  <w:style w:type="character" w:customStyle="1" w:styleId="klink">
    <w:name w:val="klink"/>
    <w:basedOn w:val="DefaultParagraphFont"/>
    <w:rsid w:val="002A6421"/>
  </w:style>
  <w:style w:type="character" w:customStyle="1" w:styleId="date10">
    <w:name w:val="date1"/>
    <w:basedOn w:val="DefaultParagraphFont"/>
    <w:rsid w:val="002A6421"/>
  </w:style>
  <w:style w:type="character" w:customStyle="1" w:styleId="bolding1">
    <w:name w:val="bolding1"/>
    <w:rsid w:val="002A6421"/>
    <w:rPr>
      <w:b/>
      <w:bCs/>
    </w:rPr>
  </w:style>
  <w:style w:type="character" w:customStyle="1" w:styleId="bookoptions1">
    <w:name w:val="book_options1"/>
    <w:rsid w:val="002A6421"/>
    <w:rPr>
      <w:b/>
      <w:bCs/>
      <w:color w:val="333366"/>
    </w:rPr>
  </w:style>
  <w:style w:type="character" w:customStyle="1" w:styleId="descriptionblock">
    <w:name w:val="description block"/>
    <w:basedOn w:val="DefaultParagraphFont"/>
    <w:rsid w:val="002A6421"/>
  </w:style>
  <w:style w:type="character" w:customStyle="1" w:styleId="detailsboxblock">
    <w:name w:val="detailsbox block"/>
    <w:basedOn w:val="DefaultParagraphFont"/>
    <w:rsid w:val="002A6421"/>
  </w:style>
  <w:style w:type="character" w:customStyle="1" w:styleId="Char3">
    <w:name w:val="Char3"/>
    <w:rsid w:val="002A6421"/>
    <w:rPr>
      <w:rFonts w:ascii="Arial" w:hAnsi="Arial" w:cs="Arial" w:hint="default"/>
      <w:bCs/>
      <w:u w:val="thick"/>
      <w:lang w:val="en-US" w:eastAsia="en-US" w:bidi="ar-SA"/>
    </w:rPr>
  </w:style>
  <w:style w:type="character" w:customStyle="1" w:styleId="texto11">
    <w:name w:val="texto11"/>
    <w:rsid w:val="002A6421"/>
    <w:rPr>
      <w:rFonts w:ascii="Arial" w:hAnsi="Arial" w:cs="Arial" w:hint="default"/>
      <w:b w:val="0"/>
      <w:bCs w:val="0"/>
      <w:i w:val="0"/>
      <w:iCs w:val="0"/>
      <w:caps w:val="0"/>
      <w:color w:val="000000"/>
      <w:sz w:val="26"/>
      <w:szCs w:val="26"/>
    </w:rPr>
  </w:style>
  <w:style w:type="character" w:customStyle="1" w:styleId="CardTagChar">
    <w:name w:val="Card Tag Char"/>
    <w:rsid w:val="002A6421"/>
    <w:rPr>
      <w:rFonts w:ascii="Arial Narrow" w:hAnsi="Arial Narrow" w:hint="default"/>
      <w:b/>
      <w:bCs w:val="0"/>
      <w:sz w:val="24"/>
      <w:szCs w:val="24"/>
      <w:lang w:val="en-US" w:eastAsia="en-US" w:bidi="ar-SA"/>
    </w:rPr>
  </w:style>
  <w:style w:type="character" w:customStyle="1" w:styleId="DebateCiteCharCharChar">
    <w:name w:val="Debate Cite Char Char Char"/>
    <w:rsid w:val="002A6421"/>
    <w:rPr>
      <w:b/>
      <w:bCs w:val="0"/>
      <w:sz w:val="32"/>
      <w:szCs w:val="32"/>
      <w:lang w:val="en-US" w:eastAsia="en-US" w:bidi="ar-SA"/>
    </w:rPr>
  </w:style>
  <w:style w:type="character" w:customStyle="1" w:styleId="TagandCiteChar">
    <w:name w:val="Tag and Cite Char"/>
    <w:rsid w:val="002A6421"/>
    <w:rPr>
      <w:color w:val="333333"/>
      <w:sz w:val="22"/>
      <w:szCs w:val="22"/>
      <w:lang w:val="en-US" w:eastAsia="en-US" w:bidi="ar-SA"/>
    </w:rPr>
  </w:style>
  <w:style w:type="character" w:customStyle="1" w:styleId="Style10ptBold">
    <w:name w:val="Style 10 pt Bold"/>
    <w:rsid w:val="002A6421"/>
    <w:rPr>
      <w:b/>
      <w:bCs/>
      <w:sz w:val="20"/>
    </w:rPr>
  </w:style>
  <w:style w:type="character" w:customStyle="1" w:styleId="text9">
    <w:name w:val="text9"/>
    <w:basedOn w:val="DefaultParagraphFont"/>
    <w:rsid w:val="002A6421"/>
  </w:style>
  <w:style w:type="character" w:customStyle="1" w:styleId="text21">
    <w:name w:val="text21"/>
    <w:basedOn w:val="DefaultParagraphFont"/>
    <w:rsid w:val="002A6421"/>
  </w:style>
  <w:style w:type="character" w:customStyle="1" w:styleId="text19">
    <w:name w:val="text19"/>
    <w:basedOn w:val="DefaultParagraphFont"/>
    <w:rsid w:val="002A6421"/>
  </w:style>
  <w:style w:type="character" w:customStyle="1" w:styleId="term2">
    <w:name w:val="term2"/>
    <w:rsid w:val="002A6421"/>
    <w:rPr>
      <w:b/>
      <w:bCs/>
    </w:rPr>
  </w:style>
  <w:style w:type="character" w:customStyle="1" w:styleId="pmterms12">
    <w:name w:val="pmterms12"/>
    <w:rsid w:val="002A6421"/>
    <w:rPr>
      <w:b/>
      <w:bCs/>
      <w:i w:val="0"/>
      <w:iCs w:val="0"/>
      <w:color w:val="000000"/>
    </w:rPr>
  </w:style>
  <w:style w:type="character" w:customStyle="1" w:styleId="ToReadChar">
    <w:name w:val="To Read Char"/>
    <w:rsid w:val="002A6421"/>
    <w:rPr>
      <w:rFonts w:ascii="Verdana" w:hAnsi="Verdana" w:hint="default"/>
      <w:b/>
      <w:bCs w:val="0"/>
      <w:szCs w:val="24"/>
      <w:u w:val="single"/>
      <w:lang w:val="en-US" w:eastAsia="en-US" w:bidi="ar-SA"/>
    </w:rPr>
  </w:style>
  <w:style w:type="character" w:customStyle="1" w:styleId="ToReadCharChar">
    <w:name w:val="To Read Char Char"/>
    <w:rsid w:val="002A6421"/>
    <w:rPr>
      <w:rFonts w:ascii="Verdana" w:hAnsi="Verdana" w:hint="default"/>
      <w:b/>
      <w:bCs w:val="0"/>
      <w:szCs w:val="24"/>
      <w:u w:val="single"/>
      <w:lang w:val="en-US" w:eastAsia="en-US" w:bidi="ar-SA"/>
    </w:rPr>
  </w:style>
  <w:style w:type="character" w:customStyle="1" w:styleId="bio">
    <w:name w:val="bio"/>
    <w:basedOn w:val="DefaultParagraphFont"/>
    <w:rsid w:val="002A6421"/>
  </w:style>
  <w:style w:type="character" w:customStyle="1" w:styleId="storytextstyle">
    <w:name w:val="storytextstyle"/>
    <w:basedOn w:val="DefaultParagraphFont"/>
    <w:rsid w:val="002A6421"/>
  </w:style>
  <w:style w:type="character" w:customStyle="1" w:styleId="cardunderlinedCharChar">
    <w:name w:val="card underlined Char Char"/>
    <w:rsid w:val="002A6421"/>
    <w:rPr>
      <w:rFonts w:ascii="Arial" w:hAnsi="Arial" w:cs="Arial" w:hint="default"/>
      <w:sz w:val="22"/>
      <w:szCs w:val="24"/>
      <w:u w:val="single"/>
      <w:lang w:val="en-US" w:eastAsia="en-US" w:bidi="ar-SA"/>
    </w:rPr>
  </w:style>
  <w:style w:type="character" w:customStyle="1" w:styleId="Style2Char0">
    <w:name w:val="Style2 Char"/>
    <w:rsid w:val="002A6421"/>
    <w:rPr>
      <w:rFonts w:ascii="Book Antiqua" w:hAnsi="Book Antiqua" w:hint="default"/>
      <w:u w:val="thick"/>
      <w:lang w:val="en-US" w:eastAsia="en-US" w:bidi="ar-SA"/>
    </w:rPr>
  </w:style>
  <w:style w:type="character" w:customStyle="1" w:styleId="Style2Char1">
    <w:name w:val="Style2 Char1"/>
    <w:rsid w:val="002A6421"/>
    <w:rPr>
      <w:rFonts w:ascii="Book Antiqua" w:hAnsi="Book Antiqua" w:hint="default"/>
      <w:szCs w:val="24"/>
      <w:u w:val="thick"/>
      <w:lang w:val="en-US" w:eastAsia="en-US" w:bidi="ar-SA"/>
    </w:rPr>
  </w:style>
  <w:style w:type="character" w:customStyle="1" w:styleId="articlehead21">
    <w:name w:val="articlehead21"/>
    <w:rsid w:val="002A6421"/>
    <w:rPr>
      <w:rFonts w:ascii="Arial" w:hAnsi="Arial" w:cs="Arial" w:hint="default"/>
      <w:b/>
      <w:bCs/>
      <w:color w:val="660000"/>
      <w:sz w:val="20"/>
      <w:szCs w:val="20"/>
    </w:rPr>
  </w:style>
  <w:style w:type="character" w:customStyle="1" w:styleId="TagCiteChar1">
    <w:name w:val="Tag/Cite Char1"/>
    <w:rsid w:val="002A6421"/>
    <w:rPr>
      <w:b/>
      <w:bCs w:val="0"/>
      <w:lang w:val="en-US" w:eastAsia="en-US" w:bidi="ar-SA"/>
    </w:rPr>
  </w:style>
  <w:style w:type="character" w:customStyle="1" w:styleId="goohl2">
    <w:name w:val="goohl2"/>
    <w:basedOn w:val="DefaultParagraphFont"/>
    <w:rsid w:val="002A6421"/>
  </w:style>
  <w:style w:type="character" w:customStyle="1" w:styleId="CardCharChar0">
    <w:name w:val="Card Char Char"/>
    <w:rsid w:val="002A6421"/>
    <w:rPr>
      <w:lang w:val="en-US" w:eastAsia="en-US" w:bidi="ar-SA"/>
    </w:rPr>
  </w:style>
  <w:style w:type="character" w:customStyle="1" w:styleId="BriefTitle1Char">
    <w:name w:val="Brief Title 1 Char"/>
    <w:rsid w:val="002A6421"/>
    <w:rPr>
      <w:b/>
      <w:bCs w:val="0"/>
      <w:u w:val="single"/>
      <w:lang w:val="en-US" w:eastAsia="en-US" w:bidi="ar-SA"/>
    </w:rPr>
  </w:style>
  <w:style w:type="character" w:customStyle="1" w:styleId="TagCiteCharChar">
    <w:name w:val="Tag/Cite Char Char"/>
    <w:rsid w:val="002A6421"/>
    <w:rPr>
      <w:b/>
      <w:bCs w:val="0"/>
      <w:lang w:val="en-US" w:eastAsia="en-US" w:bidi="ar-SA"/>
    </w:rPr>
  </w:style>
  <w:style w:type="character" w:customStyle="1" w:styleId="btx">
    <w:name w:val="btx"/>
    <w:basedOn w:val="DefaultParagraphFont"/>
    <w:rsid w:val="002A6421"/>
  </w:style>
  <w:style w:type="character" w:customStyle="1" w:styleId="CardChar1">
    <w:name w:val="Card Char1"/>
    <w:rsid w:val="002A6421"/>
    <w:rPr>
      <w:lang w:val="en-US" w:eastAsia="en-US" w:bidi="ar-SA"/>
    </w:rPr>
  </w:style>
  <w:style w:type="character" w:customStyle="1" w:styleId="prodgeneral1">
    <w:name w:val="prodgeneral1"/>
    <w:rsid w:val="002A6421"/>
    <w:rPr>
      <w:rFonts w:ascii="Verdana" w:hAnsi="Verdana" w:hint="default"/>
      <w:b w:val="0"/>
      <w:bCs w:val="0"/>
      <w:caps w:val="0"/>
      <w:color w:val="000000"/>
      <w:spacing w:val="0"/>
      <w:sz w:val="16"/>
      <w:szCs w:val="16"/>
    </w:rPr>
  </w:style>
  <w:style w:type="character" w:customStyle="1" w:styleId="summary1">
    <w:name w:val="summary1"/>
    <w:rsid w:val="002A6421"/>
    <w:rPr>
      <w:rFonts w:ascii="Arial" w:hAnsi="Arial" w:cs="Arial" w:hint="default"/>
      <w:sz w:val="18"/>
      <w:szCs w:val="18"/>
    </w:rPr>
  </w:style>
  <w:style w:type="character" w:customStyle="1" w:styleId="text3">
    <w:name w:val="text3"/>
    <w:basedOn w:val="DefaultParagraphFont"/>
    <w:rsid w:val="002A6421"/>
  </w:style>
  <w:style w:type="character" w:customStyle="1" w:styleId="cardtextsmallChar">
    <w:name w:val="card text small Char"/>
    <w:rsid w:val="002A6421"/>
    <w:rPr>
      <w:rFonts w:ascii="Arial Narrow" w:hAnsi="Arial Narrow" w:hint="default"/>
      <w:sz w:val="16"/>
      <w:szCs w:val="24"/>
      <w:lang w:val="en-US" w:eastAsia="en-US" w:bidi="ar-SA"/>
    </w:rPr>
  </w:style>
  <w:style w:type="character" w:customStyle="1" w:styleId="countrytitle1">
    <w:name w:val="countrytitle1"/>
    <w:rsid w:val="002A6421"/>
    <w:rPr>
      <w:rFonts w:ascii="Verdana" w:hAnsi="Verdana" w:hint="default"/>
      <w:b/>
      <w:bCs/>
      <w:color w:val="293643"/>
      <w:sz w:val="24"/>
      <w:szCs w:val="24"/>
    </w:rPr>
  </w:style>
  <w:style w:type="character" w:customStyle="1" w:styleId="storyheader1">
    <w:name w:val="storyheader1"/>
    <w:rsid w:val="002A6421"/>
    <w:rPr>
      <w:rFonts w:ascii="Verdana" w:hAnsi="Verdana" w:hint="default"/>
      <w:b/>
      <w:bCs/>
      <w:color w:val="000000"/>
      <w:sz w:val="21"/>
      <w:szCs w:val="21"/>
    </w:rPr>
  </w:style>
  <w:style w:type="character" w:customStyle="1" w:styleId="cardunderlinedChar0">
    <w:name w:val="card underlined Char"/>
    <w:rsid w:val="002A6421"/>
    <w:rPr>
      <w:rFonts w:ascii="Arial" w:hAnsi="Arial" w:cs="Arial" w:hint="default"/>
      <w:sz w:val="22"/>
      <w:szCs w:val="24"/>
      <w:u w:val="single"/>
      <w:lang w:val="en-US" w:eastAsia="en-US" w:bidi="ar-SA"/>
    </w:rPr>
  </w:style>
  <w:style w:type="character" w:customStyle="1" w:styleId="article1">
    <w:name w:val="article1"/>
    <w:rsid w:val="002A6421"/>
    <w:rPr>
      <w:rFonts w:ascii="Verdana" w:hAnsi="Verdana" w:hint="default"/>
      <w:color w:val="333333"/>
      <w:sz w:val="16"/>
      <w:szCs w:val="16"/>
    </w:rPr>
  </w:style>
  <w:style w:type="character" w:customStyle="1" w:styleId="story-posted-date1">
    <w:name w:val="story-posted-date1"/>
    <w:rsid w:val="002A642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A642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A6421"/>
  </w:style>
  <w:style w:type="character" w:customStyle="1" w:styleId="textmedium">
    <w:name w:val="textmedium"/>
    <w:basedOn w:val="DefaultParagraphFont"/>
    <w:rsid w:val="002A6421"/>
  </w:style>
  <w:style w:type="character" w:customStyle="1" w:styleId="citation1">
    <w:name w:val="citation1"/>
    <w:rsid w:val="002A6421"/>
    <w:rPr>
      <w:rFonts w:ascii="Verdana" w:hAnsi="Verdana" w:hint="default"/>
      <w:sz w:val="17"/>
      <w:szCs w:val="17"/>
    </w:rPr>
  </w:style>
  <w:style w:type="character" w:customStyle="1" w:styleId="hithighlite">
    <w:name w:val="hithighlite"/>
    <w:basedOn w:val="DefaultParagraphFont"/>
    <w:rsid w:val="002A6421"/>
  </w:style>
  <w:style w:type="character" w:customStyle="1" w:styleId="articlecontent">
    <w:name w:val="articlecontent"/>
    <w:basedOn w:val="DefaultParagraphFont"/>
    <w:rsid w:val="002A6421"/>
  </w:style>
  <w:style w:type="character" w:customStyle="1" w:styleId="fource1">
    <w:name w:val="fource1"/>
    <w:rsid w:val="002A6421"/>
    <w:rPr>
      <w:sz w:val="34"/>
      <w:szCs w:val="34"/>
    </w:rPr>
  </w:style>
  <w:style w:type="character" w:customStyle="1" w:styleId="LanguageStrikeChar">
    <w:name w:val="Language Strike Char"/>
    <w:rsid w:val="002A6421"/>
    <w:rPr>
      <w:rFonts w:ascii="Arial Narrow" w:hAnsi="Arial Narrow" w:hint="default"/>
      <w:strike/>
      <w:szCs w:val="24"/>
      <w:lang w:val="en-US" w:eastAsia="en-US" w:bidi="ar-SA"/>
    </w:rPr>
  </w:style>
  <w:style w:type="character" w:customStyle="1" w:styleId="normal11">
    <w:name w:val="normal1"/>
    <w:basedOn w:val="DefaultParagraphFont"/>
    <w:rsid w:val="002A6421"/>
  </w:style>
  <w:style w:type="character" w:customStyle="1" w:styleId="ds">
    <w:name w:val="ds"/>
    <w:basedOn w:val="DefaultParagraphFont"/>
    <w:rsid w:val="002A6421"/>
  </w:style>
  <w:style w:type="character" w:customStyle="1" w:styleId="UnderliningChar1">
    <w:name w:val="Underlining Char1"/>
    <w:rsid w:val="002A6421"/>
    <w:rPr>
      <w:rFonts w:ascii="Arial Narrow" w:hAnsi="Arial Narrow" w:hint="default"/>
      <w:szCs w:val="24"/>
      <w:u w:val="single"/>
      <w:lang w:val="en-US" w:eastAsia="en-US" w:bidi="ar-SA"/>
    </w:rPr>
  </w:style>
  <w:style w:type="character" w:customStyle="1" w:styleId="UnderliningChar2">
    <w:name w:val="Underlining Char2"/>
    <w:rsid w:val="002A6421"/>
    <w:rPr>
      <w:rFonts w:ascii="Arial Narrow" w:hAnsi="Arial Narrow" w:hint="default"/>
      <w:szCs w:val="24"/>
      <w:u w:val="single"/>
      <w:lang w:val="en-US" w:eastAsia="en-US" w:bidi="ar-SA"/>
    </w:rPr>
  </w:style>
  <w:style w:type="character" w:customStyle="1" w:styleId="MicroTextChar1">
    <w:name w:val="MicroText Char1"/>
    <w:rsid w:val="002A6421"/>
    <w:rPr>
      <w:rFonts w:ascii="Arial Narrow" w:hAnsi="Arial Narrow" w:hint="default"/>
      <w:sz w:val="12"/>
      <w:szCs w:val="24"/>
      <w:lang w:val="en-US" w:eastAsia="en-US" w:bidi="ar-SA"/>
    </w:rPr>
  </w:style>
  <w:style w:type="character" w:customStyle="1" w:styleId="DefaultPara">
    <w:name w:val="Default Para"/>
    <w:rsid w:val="002A6421"/>
    <w:rPr>
      <w:sz w:val="20"/>
    </w:rPr>
  </w:style>
  <w:style w:type="character" w:customStyle="1" w:styleId="SYSHYPERTEXT">
    <w:name w:val="SYS_HYPERTEXT"/>
    <w:rsid w:val="002A6421"/>
    <w:rPr>
      <w:color w:val="0000FF"/>
      <w:u w:val="single"/>
    </w:rPr>
  </w:style>
  <w:style w:type="character" w:customStyle="1" w:styleId="Hyperlink1">
    <w:name w:val="Hyperlink1"/>
    <w:rsid w:val="002A642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A642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A6421"/>
    <w:rPr>
      <w:rFonts w:ascii="Arial Narrow" w:hAnsi="Arial Narrow" w:hint="default"/>
      <w:noProof w:val="0"/>
      <w:szCs w:val="24"/>
      <w:u w:val="single"/>
      <w:lang w:val="en-US" w:eastAsia="en-US" w:bidi="ar-SA"/>
    </w:rPr>
  </w:style>
  <w:style w:type="character" w:customStyle="1" w:styleId="BlockHeading1Char">
    <w:name w:val="Block Heading 1 Char"/>
    <w:rsid w:val="002A642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A6421"/>
    <w:rPr>
      <w:b/>
      <w:bCs w:val="0"/>
      <w:sz w:val="24"/>
      <w:szCs w:val="24"/>
      <w:u w:val="single"/>
      <w:lang w:val="en-US" w:eastAsia="en-US" w:bidi="ar-SA"/>
    </w:rPr>
  </w:style>
  <w:style w:type="character" w:customStyle="1" w:styleId="StyleTagTimesNewRomanChar">
    <w:name w:val="Style Tag + Times New Roman Char"/>
    <w:rsid w:val="002A642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A6421"/>
    <w:rPr>
      <w:rFonts w:ascii="Arial Narrow" w:hAnsi="Arial Narrow" w:cs="Arial" w:hint="default"/>
      <w:b/>
      <w:bCs/>
      <w:iCs/>
      <w:sz w:val="24"/>
      <w:szCs w:val="28"/>
      <w:lang w:val="en-US" w:eastAsia="en-US" w:bidi="ar-SA"/>
    </w:rPr>
  </w:style>
  <w:style w:type="character" w:customStyle="1" w:styleId="UnderliningCharChar">
    <w:name w:val="Underlining Char Char"/>
    <w:rsid w:val="002A6421"/>
    <w:rPr>
      <w:rFonts w:ascii="Arial Narrow" w:hAnsi="Arial Narrow" w:hint="default"/>
      <w:szCs w:val="24"/>
      <w:u w:val="single"/>
      <w:lang w:val="en-US" w:eastAsia="en-US" w:bidi="ar-SA"/>
    </w:rPr>
  </w:style>
  <w:style w:type="character" w:customStyle="1" w:styleId="StyleArialNarrow12ptBold">
    <w:name w:val="Style Arial Narrow 12 pt Bold"/>
    <w:rsid w:val="002A6421"/>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2A6421"/>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2A6421"/>
    <w:rPr>
      <w:u w:val="single"/>
    </w:rPr>
  </w:style>
  <w:style w:type="character" w:customStyle="1" w:styleId="UnderlinedCharChar1">
    <w:name w:val="Underlined Char Char1"/>
    <w:rsid w:val="002A6421"/>
    <w:rPr>
      <w:rFonts w:ascii="Bell MT" w:eastAsia="Times New Roman" w:hAnsi="Bell MT" w:hint="default"/>
      <w:bCs/>
      <w:iCs/>
      <w:sz w:val="22"/>
      <w:u w:val="single"/>
    </w:rPr>
  </w:style>
  <w:style w:type="character" w:customStyle="1" w:styleId="Heading2CharChar2">
    <w:name w:val="Heading 2 Char Char2"/>
    <w:rsid w:val="002A6421"/>
    <w:rPr>
      <w:rFonts w:ascii="Arial" w:hAnsi="Arial" w:cs="Arial" w:hint="default"/>
      <w:b/>
      <w:bCs/>
      <w:iCs/>
      <w:sz w:val="22"/>
      <w:szCs w:val="28"/>
      <w:lang w:val="en-US" w:eastAsia="en-US" w:bidi="ar-SA"/>
    </w:rPr>
  </w:style>
  <w:style w:type="character" w:customStyle="1" w:styleId="doctitle">
    <w:name w:val="doctitle"/>
    <w:rsid w:val="002A6421"/>
  </w:style>
  <w:style w:type="character" w:customStyle="1" w:styleId="cardtext-underlined0">
    <w:name w:val="card text- underlined"/>
    <w:rsid w:val="002A6421"/>
    <w:rPr>
      <w:rFonts w:ascii="Garamond" w:hAnsi="Garamond" w:hint="default"/>
      <w:u w:val="single"/>
    </w:rPr>
  </w:style>
  <w:style w:type="character" w:customStyle="1" w:styleId="BodyText1">
    <w:name w:val="Body Text1"/>
    <w:basedOn w:val="DefaultParagraphFont"/>
    <w:rsid w:val="002A6421"/>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A6421"/>
  </w:style>
  <w:style w:type="character" w:customStyle="1" w:styleId="BriefTitleChar">
    <w:name w:val="Brief Title Char"/>
    <w:basedOn w:val="DefaultParagraphFont"/>
    <w:rsid w:val="002A6421"/>
    <w:rPr>
      <w:b/>
      <w:bCs w:val="0"/>
      <w:sz w:val="24"/>
      <w:szCs w:val="24"/>
      <w:u w:val="single"/>
      <w:lang w:val="en-US" w:eastAsia="en-US" w:bidi="ar-SA"/>
    </w:rPr>
  </w:style>
  <w:style w:type="character" w:customStyle="1" w:styleId="BriefTitle2Char">
    <w:name w:val="Brief Title 2 Char"/>
    <w:basedOn w:val="BriefTitleChar"/>
    <w:rsid w:val="002A642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A6421"/>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2A6421"/>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A6421"/>
    <w:rPr>
      <w:rFonts w:ascii="AGaramond" w:hAnsi="AGaramond" w:cs="AGaramond" w:hint="default"/>
      <w:color w:val="211D1E"/>
      <w:sz w:val="14"/>
      <w:szCs w:val="14"/>
    </w:rPr>
  </w:style>
  <w:style w:type="character" w:customStyle="1" w:styleId="CharacterStyle2">
    <w:name w:val="Character Style 2"/>
    <w:uiPriority w:val="99"/>
    <w:rsid w:val="002A6421"/>
    <w:rPr>
      <w:sz w:val="20"/>
      <w:szCs w:val="20"/>
    </w:rPr>
  </w:style>
  <w:style w:type="character" w:customStyle="1" w:styleId="cross-head">
    <w:name w:val="cross-head"/>
    <w:rsid w:val="002A6421"/>
  </w:style>
  <w:style w:type="character" w:customStyle="1" w:styleId="Subtitle1">
    <w:name w:val="Subtitle1"/>
    <w:rsid w:val="002A6421"/>
  </w:style>
  <w:style w:type="character" w:customStyle="1" w:styleId="metaorigin">
    <w:name w:val="meta_origin"/>
    <w:rsid w:val="002A6421"/>
  </w:style>
  <w:style w:type="character" w:customStyle="1" w:styleId="mandelbrotrefrag">
    <w:name w:val="mandelbrot_refrag"/>
    <w:rsid w:val="002A6421"/>
  </w:style>
  <w:style w:type="character" w:customStyle="1" w:styleId="eminfo">
    <w:name w:val="eminfo"/>
    <w:rsid w:val="002A6421"/>
  </w:style>
  <w:style w:type="character" w:customStyle="1" w:styleId="emhighlight">
    <w:name w:val="emhighlight"/>
    <w:rsid w:val="002A6421"/>
  </w:style>
  <w:style w:type="character" w:customStyle="1" w:styleId="name">
    <w:name w:val="name"/>
    <w:rsid w:val="002A6421"/>
  </w:style>
  <w:style w:type="character" w:customStyle="1" w:styleId="tkrname">
    <w:name w:val="tkrname"/>
    <w:rsid w:val="002A6421"/>
  </w:style>
  <w:style w:type="character" w:customStyle="1" w:styleId="tkrchange">
    <w:name w:val="tkrchange"/>
    <w:rsid w:val="002A6421"/>
  </w:style>
  <w:style w:type="character" w:customStyle="1" w:styleId="source-org">
    <w:name w:val="source-org"/>
    <w:rsid w:val="002A6421"/>
  </w:style>
  <w:style w:type="character" w:customStyle="1" w:styleId="updated">
    <w:name w:val="updated"/>
    <w:rsid w:val="002A6421"/>
  </w:style>
  <w:style w:type="character" w:customStyle="1" w:styleId="last">
    <w:name w:val="last"/>
    <w:rsid w:val="002A6421"/>
  </w:style>
  <w:style w:type="character" w:customStyle="1" w:styleId="Style11ptBoldUnderline1">
    <w:name w:val="Style 11 pt Bold Underline1"/>
    <w:rsid w:val="002A6421"/>
    <w:rPr>
      <w:b/>
      <w:bCs/>
      <w:sz w:val="20"/>
      <w:u w:val="single"/>
    </w:rPr>
  </w:style>
  <w:style w:type="character" w:customStyle="1" w:styleId="StyleStyleunderlineBold11pt">
    <w:name w:val="Style Style underline + Bold + 11 pt"/>
    <w:rsid w:val="002A6421"/>
    <w:rPr>
      <w:bCs/>
      <w:sz w:val="20"/>
      <w:u w:val="single"/>
    </w:rPr>
  </w:style>
  <w:style w:type="character" w:customStyle="1" w:styleId="StyleunderlineAsianTimesNewRomanBold">
    <w:name w:val="Style underline + (Asian) Times New Roman Bold"/>
    <w:rsid w:val="002A642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A6421"/>
    <w:rPr>
      <w:b/>
      <w:bCs/>
      <w:sz w:val="20"/>
      <w:u w:val="single"/>
      <w:bdr w:val="single" w:sz="4" w:space="0" w:color="auto" w:frame="1"/>
    </w:rPr>
  </w:style>
  <w:style w:type="character" w:customStyle="1" w:styleId="A5">
    <w:name w:val="A5"/>
    <w:uiPriority w:val="99"/>
    <w:rsid w:val="002A6421"/>
    <w:rPr>
      <w:rFonts w:ascii="Times New Roman" w:hAnsi="Times New Roman" w:cs="Times New Roman" w:hint="default"/>
      <w:color w:val="000000"/>
      <w:sz w:val="13"/>
      <w:szCs w:val="13"/>
    </w:rPr>
  </w:style>
  <w:style w:type="character" w:customStyle="1" w:styleId="quotepeekbase">
    <w:name w:val="quotepeekbase"/>
    <w:rsid w:val="002A6421"/>
  </w:style>
  <w:style w:type="character" w:customStyle="1" w:styleId="cardChar10">
    <w:name w:val="card Char1"/>
    <w:rsid w:val="002A6421"/>
    <w:rPr>
      <w:rFonts w:ascii="Calibri" w:eastAsia="Calibri" w:hAnsi="Calibri" w:cs="Calibri" w:hint="default"/>
      <w:sz w:val="24"/>
      <w:szCs w:val="22"/>
      <w:lang w:val="x-none" w:eastAsia="x-none"/>
    </w:rPr>
  </w:style>
  <w:style w:type="character" w:customStyle="1" w:styleId="NormalCard">
    <w:name w:val="Normal Card"/>
    <w:uiPriority w:val="1"/>
    <w:qFormat/>
    <w:rsid w:val="002A6421"/>
    <w:rPr>
      <w:rFonts w:ascii="Times New Roman" w:hAnsi="Times New Roman" w:cs="Times New Roman" w:hint="default"/>
      <w:sz w:val="24"/>
    </w:rPr>
  </w:style>
  <w:style w:type="character" w:customStyle="1" w:styleId="HighlightedUnderline0">
    <w:name w:val="Highlighted Underline"/>
    <w:uiPriority w:val="1"/>
    <w:qFormat/>
    <w:rsid w:val="002A642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A6421"/>
    <w:rPr>
      <w:rFonts w:ascii="Times New Roman" w:hAnsi="Times New Roman" w:cs="Times New Roman" w:hint="default"/>
      <w:sz w:val="16"/>
      <w:szCs w:val="16"/>
    </w:rPr>
  </w:style>
  <w:style w:type="character" w:customStyle="1" w:styleId="timebox">
    <w:name w:val="timebox"/>
    <w:rsid w:val="002A6421"/>
  </w:style>
  <w:style w:type="character" w:customStyle="1" w:styleId="Heading2Subtext">
    <w:name w:val="Heading 2 Subtext"/>
    <w:rsid w:val="002A6421"/>
    <w:rPr>
      <w:rFonts w:ascii="Times New Roman" w:hAnsi="Times New Roman" w:cs="Times New Roman" w:hint="default"/>
      <w:sz w:val="16"/>
    </w:rPr>
  </w:style>
  <w:style w:type="character" w:customStyle="1" w:styleId="-SmallText-">
    <w:name w:val="-Small Text-"/>
    <w:rsid w:val="002A6421"/>
    <w:rPr>
      <w:rFonts w:ascii="Garamond" w:hAnsi="Garamond" w:hint="default"/>
      <w:sz w:val="16"/>
    </w:rPr>
  </w:style>
  <w:style w:type="character" w:customStyle="1" w:styleId="label">
    <w:name w:val="label"/>
    <w:rsid w:val="002A6421"/>
  </w:style>
  <w:style w:type="character" w:customStyle="1" w:styleId="BoldUnderlineCharChar">
    <w:name w:val="BoldUnderline Char Char"/>
    <w:rsid w:val="002A642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A6421"/>
  </w:style>
  <w:style w:type="character" w:customStyle="1" w:styleId="FontStyle477">
    <w:name w:val="Font Style477"/>
    <w:basedOn w:val="DefaultParagraphFont"/>
    <w:uiPriority w:val="99"/>
    <w:rsid w:val="002A6421"/>
    <w:rPr>
      <w:rFonts w:ascii="Times New Roman" w:hAnsi="Times New Roman" w:cs="Times New Roman" w:hint="default"/>
      <w:sz w:val="18"/>
      <w:szCs w:val="18"/>
    </w:rPr>
  </w:style>
  <w:style w:type="character" w:customStyle="1" w:styleId="FontStyle505">
    <w:name w:val="Font Style505"/>
    <w:basedOn w:val="DefaultParagraphFont"/>
    <w:uiPriority w:val="99"/>
    <w:rsid w:val="002A6421"/>
    <w:rPr>
      <w:rFonts w:ascii="Times New Roman" w:hAnsi="Times New Roman" w:cs="Times New Roman" w:hint="default"/>
      <w:sz w:val="18"/>
      <w:szCs w:val="18"/>
    </w:rPr>
  </w:style>
  <w:style w:type="character" w:customStyle="1" w:styleId="FontStyle514">
    <w:name w:val="Font Style514"/>
    <w:basedOn w:val="DefaultParagraphFont"/>
    <w:uiPriority w:val="99"/>
    <w:rsid w:val="002A6421"/>
    <w:rPr>
      <w:rFonts w:ascii="Times New Roman" w:hAnsi="Times New Roman" w:cs="Times New Roman" w:hint="default"/>
      <w:sz w:val="14"/>
      <w:szCs w:val="14"/>
    </w:rPr>
  </w:style>
  <w:style w:type="character" w:customStyle="1" w:styleId="FontStyle500">
    <w:name w:val="Font Style500"/>
    <w:basedOn w:val="DefaultParagraphFont"/>
    <w:uiPriority w:val="99"/>
    <w:rsid w:val="002A6421"/>
    <w:rPr>
      <w:rFonts w:ascii="Times New Roman" w:hAnsi="Times New Roman" w:cs="Times New Roman" w:hint="default"/>
      <w:b/>
      <w:bCs/>
      <w:sz w:val="16"/>
      <w:szCs w:val="16"/>
    </w:rPr>
  </w:style>
  <w:style w:type="character" w:customStyle="1" w:styleId="CardCite1">
    <w:name w:val="CardCite1"/>
    <w:qFormat/>
    <w:rsid w:val="002A642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A642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A6421"/>
    <w:rPr>
      <w:rFonts w:ascii="Times New Roman" w:hAnsi="Times New Roman" w:cs="Times New Roman" w:hint="default"/>
      <w:b/>
      <w:bCs/>
      <w:sz w:val="22"/>
      <w:szCs w:val="22"/>
    </w:rPr>
  </w:style>
  <w:style w:type="character" w:customStyle="1" w:styleId="CharacterStyle3">
    <w:name w:val="Character Style 3"/>
    <w:uiPriority w:val="99"/>
    <w:rsid w:val="002A6421"/>
    <w:rPr>
      <w:rFonts w:ascii="Bookman Old Style" w:hAnsi="Bookman Old Style" w:cs="Bookman Old Style" w:hint="default"/>
      <w:spacing w:val="-5"/>
      <w:sz w:val="18"/>
      <w:szCs w:val="18"/>
    </w:rPr>
  </w:style>
  <w:style w:type="character" w:customStyle="1" w:styleId="UnderlineStyleChar7">
    <w:name w:val="Underline Style Char7"/>
    <w:rsid w:val="002A6421"/>
    <w:rPr>
      <w:rFonts w:ascii="Garamond" w:hAnsi="Garamond" w:hint="default"/>
      <w:sz w:val="22"/>
      <w:szCs w:val="24"/>
      <w:u w:val="single"/>
      <w:lang w:val="en-US" w:eastAsia="en-US" w:bidi="ar-SA"/>
    </w:rPr>
  </w:style>
  <w:style w:type="character" w:customStyle="1" w:styleId="StyleArial6ptBold">
    <w:name w:val="Style Arial 6 pt Bold"/>
    <w:rsid w:val="002A6421"/>
    <w:rPr>
      <w:rFonts w:ascii="Arial" w:hAnsi="Arial" w:cs="Arial" w:hint="default"/>
      <w:bCs/>
      <w:sz w:val="12"/>
    </w:rPr>
  </w:style>
  <w:style w:type="character" w:customStyle="1" w:styleId="Heading2Char5">
    <w:name w:val="Heading 2 Char5"/>
    <w:rsid w:val="002A6421"/>
    <w:rPr>
      <w:rFonts w:ascii="Garamond" w:hAnsi="Garamond" w:cs="Arial" w:hint="default"/>
      <w:b/>
      <w:bCs/>
      <w:iCs/>
      <w:sz w:val="24"/>
      <w:szCs w:val="28"/>
      <w:lang w:val="en-US" w:eastAsia="en-US" w:bidi="ar-SA"/>
    </w:rPr>
  </w:style>
  <w:style w:type="character" w:customStyle="1" w:styleId="TagGreg">
    <w:name w:val="TagGreg"/>
    <w:uiPriority w:val="1"/>
    <w:qFormat/>
    <w:rsid w:val="002A6421"/>
    <w:rPr>
      <w:b/>
      <w:bCs w:val="0"/>
      <w:sz w:val="24"/>
    </w:rPr>
  </w:style>
  <w:style w:type="character" w:customStyle="1" w:styleId="StyleDebateUnderline10pt">
    <w:name w:val="Style Debate Underline + 10 pt"/>
    <w:rsid w:val="002A6421"/>
    <w:rPr>
      <w:rFonts w:ascii="Times New Roman" w:hAnsi="Times New Roman" w:cs="Times New Roman" w:hint="default"/>
      <w:sz w:val="20"/>
      <w:szCs w:val="20"/>
      <w:u w:val="single"/>
    </w:rPr>
  </w:style>
  <w:style w:type="character" w:customStyle="1" w:styleId="underlinedCharChar0">
    <w:name w:val="underlined Char Char"/>
    <w:locked/>
    <w:rsid w:val="002A6421"/>
    <w:rPr>
      <w:u w:val="single"/>
    </w:rPr>
  </w:style>
  <w:style w:type="character" w:customStyle="1" w:styleId="SourceBold">
    <w:name w:val="Source Bold"/>
    <w:rsid w:val="002A6421"/>
    <w:rPr>
      <w:rFonts w:ascii="Arial Narrow" w:hAnsi="Arial Narrow" w:hint="default"/>
      <w:b/>
      <w:bCs w:val="0"/>
      <w:strike w:val="0"/>
      <w:dstrike w:val="0"/>
      <w:sz w:val="24"/>
      <w:u w:val="none"/>
      <w:effect w:val="none"/>
    </w:rPr>
  </w:style>
  <w:style w:type="character" w:customStyle="1" w:styleId="2xBoldUnderline">
    <w:name w:val="2x_Bold_Underline"/>
    <w:rsid w:val="002A6421"/>
    <w:rPr>
      <w:b/>
      <w:bCs/>
      <w:sz w:val="24"/>
      <w:u w:val="thick"/>
    </w:rPr>
  </w:style>
  <w:style w:type="character" w:customStyle="1" w:styleId="Dottedunderline">
    <w:name w:val="Dotted underline"/>
    <w:rsid w:val="002A6421"/>
    <w:rPr>
      <w:u w:val="dotted"/>
    </w:rPr>
  </w:style>
  <w:style w:type="character" w:customStyle="1" w:styleId="readChar">
    <w:name w:val="read Char"/>
    <w:rsid w:val="002A6421"/>
    <w:rPr>
      <w:szCs w:val="22"/>
      <w:u w:val="single"/>
      <w:lang w:val="en-US" w:eastAsia="en-US" w:bidi="ar-SA"/>
    </w:rPr>
  </w:style>
  <w:style w:type="character" w:customStyle="1" w:styleId="underlining0">
    <w:name w:val="underlining"/>
    <w:rsid w:val="002A6421"/>
    <w:rPr>
      <w:u w:val="single"/>
    </w:rPr>
  </w:style>
  <w:style w:type="character" w:customStyle="1" w:styleId="btitle">
    <w:name w:val="btitle"/>
    <w:rsid w:val="002A6421"/>
  </w:style>
  <w:style w:type="character" w:customStyle="1" w:styleId="green">
    <w:name w:val="green"/>
    <w:rsid w:val="002A6421"/>
  </w:style>
  <w:style w:type="character" w:customStyle="1" w:styleId="BodyText20">
    <w:name w:val="Body Text2"/>
    <w:rsid w:val="002A642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2A642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A642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A642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A642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A642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A642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A6421"/>
    <w:rPr>
      <w:rFonts w:ascii="Sylfaen" w:hAnsi="Sylfaen" w:cs="Sylfaen" w:hint="default"/>
      <w:i/>
      <w:iCs/>
      <w:strike w:val="0"/>
      <w:dstrike w:val="0"/>
      <w:sz w:val="19"/>
      <w:szCs w:val="19"/>
      <w:u w:val="none"/>
      <w:effect w:val="none"/>
      <w:shd w:val="clear" w:color="auto" w:fill="FFFFFF"/>
    </w:rPr>
  </w:style>
  <w:style w:type="character" w:customStyle="1" w:styleId="1">
    <w:name w:val="1"/>
    <w:rsid w:val="002A6421"/>
    <w:rPr>
      <w:rFonts w:ascii="Arial" w:hAnsi="Arial" w:cs="Arial" w:hint="default"/>
      <w:bCs/>
      <w:sz w:val="20"/>
      <w:u w:val="single"/>
      <w:lang w:val="en-US" w:eastAsia="en-US" w:bidi="ar-SA"/>
    </w:rPr>
  </w:style>
  <w:style w:type="character" w:customStyle="1" w:styleId="CharChar31">
    <w:name w:val="Char Char31"/>
    <w:rsid w:val="002A6421"/>
    <w:rPr>
      <w:rFonts w:ascii="Arial" w:hAnsi="Arial" w:cs="Arial" w:hint="default"/>
      <w:b/>
      <w:bCs/>
      <w:iCs/>
      <w:lang w:val="en-US" w:eastAsia="en-US" w:bidi="ar-SA"/>
    </w:rPr>
  </w:style>
  <w:style w:type="character" w:customStyle="1" w:styleId="Subtitle2">
    <w:name w:val="Subtitle2"/>
    <w:rsid w:val="002A6421"/>
  </w:style>
  <w:style w:type="character" w:customStyle="1" w:styleId="drop">
    <w:name w:val="drop"/>
    <w:rsid w:val="002A6421"/>
  </w:style>
  <w:style w:type="character" w:customStyle="1" w:styleId="bioline">
    <w:name w:val="bioline"/>
    <w:rsid w:val="002A6421"/>
  </w:style>
  <w:style w:type="character" w:customStyle="1" w:styleId="articletitle0">
    <w:name w:val="article_title"/>
    <w:rsid w:val="002A6421"/>
  </w:style>
  <w:style w:type="character" w:customStyle="1" w:styleId="A4">
    <w:name w:val="A4"/>
    <w:uiPriority w:val="99"/>
    <w:rsid w:val="002A6421"/>
    <w:rPr>
      <w:color w:val="000000"/>
    </w:rPr>
  </w:style>
  <w:style w:type="character" w:customStyle="1" w:styleId="s2">
    <w:name w:val="s2"/>
    <w:rsid w:val="002A6421"/>
  </w:style>
  <w:style w:type="character" w:customStyle="1" w:styleId="s4">
    <w:name w:val="s4"/>
    <w:rsid w:val="002A6421"/>
  </w:style>
  <w:style w:type="character" w:customStyle="1" w:styleId="s5">
    <w:name w:val="s5"/>
    <w:rsid w:val="002A6421"/>
  </w:style>
  <w:style w:type="character" w:customStyle="1" w:styleId="cap">
    <w:name w:val="cap"/>
    <w:rsid w:val="002A6421"/>
  </w:style>
  <w:style w:type="character" w:customStyle="1" w:styleId="rightsnotice">
    <w:name w:val="rightsnotice"/>
    <w:rsid w:val="002A6421"/>
  </w:style>
  <w:style w:type="character" w:customStyle="1" w:styleId="Caption1">
    <w:name w:val="Caption1"/>
    <w:rsid w:val="002A6421"/>
  </w:style>
  <w:style w:type="character" w:customStyle="1" w:styleId="credit">
    <w:name w:val="credit"/>
    <w:rsid w:val="002A6421"/>
  </w:style>
  <w:style w:type="character" w:customStyle="1" w:styleId="scaps">
    <w:name w:val="scaps"/>
    <w:rsid w:val="002A6421"/>
  </w:style>
  <w:style w:type="character" w:customStyle="1" w:styleId="current-article">
    <w:name w:val="current-article"/>
    <w:rsid w:val="002A6421"/>
  </w:style>
  <w:style w:type="character" w:customStyle="1" w:styleId="related-current-indicator">
    <w:name w:val="related-current-indicator"/>
    <w:rsid w:val="002A6421"/>
  </w:style>
  <w:style w:type="character" w:customStyle="1" w:styleId="bylclear">
    <w:name w:val="bylclear"/>
    <w:rsid w:val="002A6421"/>
  </w:style>
  <w:style w:type="character" w:customStyle="1" w:styleId="timestamp">
    <w:name w:val="timestamp"/>
    <w:rsid w:val="002A6421"/>
  </w:style>
  <w:style w:type="character" w:customStyle="1" w:styleId="comments">
    <w:name w:val="comments"/>
    <w:rsid w:val="002A6421"/>
  </w:style>
  <w:style w:type="character" w:customStyle="1" w:styleId="essaytext">
    <w:name w:val="essaytext"/>
    <w:rsid w:val="002A6421"/>
  </w:style>
  <w:style w:type="character" w:customStyle="1" w:styleId="username">
    <w:name w:val="username"/>
    <w:rsid w:val="002A6421"/>
  </w:style>
  <w:style w:type="character" w:customStyle="1" w:styleId="toplinks">
    <w:name w:val="toplinks"/>
    <w:rsid w:val="002A6421"/>
  </w:style>
  <w:style w:type="character" w:customStyle="1" w:styleId="A3">
    <w:name w:val="A3"/>
    <w:rsid w:val="002A6421"/>
    <w:rPr>
      <w:rFonts w:ascii="Perpetua" w:hAnsi="Perpetua" w:cs="Perpetua" w:hint="default"/>
      <w:color w:val="000000"/>
      <w:sz w:val="15"/>
      <w:szCs w:val="15"/>
    </w:rPr>
  </w:style>
  <w:style w:type="character" w:customStyle="1" w:styleId="see">
    <w:name w:val="see"/>
    <w:rsid w:val="002A6421"/>
  </w:style>
  <w:style w:type="character" w:customStyle="1" w:styleId="first-letter">
    <w:name w:val="first-letter"/>
    <w:rsid w:val="002A6421"/>
  </w:style>
  <w:style w:type="character" w:customStyle="1" w:styleId="focusparagraph">
    <w:name w:val="focusparagraph"/>
    <w:rsid w:val="002A6421"/>
  </w:style>
  <w:style w:type="character" w:customStyle="1" w:styleId="lightblue">
    <w:name w:val="lightblue"/>
    <w:rsid w:val="002A6421"/>
  </w:style>
  <w:style w:type="character" w:customStyle="1" w:styleId="StyleUnderlineCharChar9pt">
    <w:name w:val="Style Underline Char Char + 9 pt"/>
    <w:rsid w:val="002A642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A6421"/>
  </w:style>
  <w:style w:type="character" w:customStyle="1" w:styleId="Title10">
    <w:name w:val="Title1"/>
    <w:rsid w:val="002A6421"/>
  </w:style>
  <w:style w:type="character" w:customStyle="1" w:styleId="BoldandUnderlineCharCharCharChar">
    <w:name w:val="Bold and Underline Char Char Char Char"/>
    <w:rsid w:val="002A6421"/>
    <w:rPr>
      <w:b/>
      <w:bCs w:val="0"/>
      <w:noProof w:val="0"/>
      <w:u w:val="single"/>
      <w:lang w:val="en-US" w:eastAsia="en-US" w:bidi="ar-SA"/>
    </w:rPr>
  </w:style>
  <w:style w:type="character" w:customStyle="1" w:styleId="FontStyle29">
    <w:name w:val="Font Style29"/>
    <w:uiPriority w:val="99"/>
    <w:rsid w:val="002A6421"/>
    <w:rPr>
      <w:rFonts w:ascii="Arial" w:hAnsi="Arial" w:cs="Arial" w:hint="default"/>
      <w:sz w:val="14"/>
      <w:szCs w:val="14"/>
    </w:rPr>
  </w:style>
  <w:style w:type="character" w:customStyle="1" w:styleId="titles">
    <w:name w:val="titles"/>
    <w:rsid w:val="002A6421"/>
  </w:style>
  <w:style w:type="character" w:customStyle="1" w:styleId="articletext0">
    <w:name w:val="article_text"/>
    <w:rsid w:val="002A6421"/>
  </w:style>
  <w:style w:type="character" w:customStyle="1" w:styleId="contentauthor">
    <w:name w:val="contentauthor"/>
    <w:rsid w:val="002A6421"/>
  </w:style>
  <w:style w:type="character" w:customStyle="1" w:styleId="subarticleheader">
    <w:name w:val="subarticleheader"/>
    <w:rsid w:val="002A6421"/>
  </w:style>
  <w:style w:type="character" w:customStyle="1" w:styleId="spelle">
    <w:name w:val="spelle"/>
    <w:rsid w:val="002A6421"/>
  </w:style>
  <w:style w:type="character" w:customStyle="1" w:styleId="grame">
    <w:name w:val="grame"/>
    <w:rsid w:val="002A6421"/>
  </w:style>
  <w:style w:type="character" w:customStyle="1" w:styleId="newstitle1">
    <w:name w:val="newstitle1"/>
    <w:rsid w:val="002A6421"/>
  </w:style>
  <w:style w:type="character" w:customStyle="1" w:styleId="copy">
    <w:name w:val="copy"/>
    <w:rsid w:val="002A6421"/>
  </w:style>
  <w:style w:type="character" w:customStyle="1" w:styleId="topheadline">
    <w:name w:val="topheadline"/>
    <w:rsid w:val="002A6421"/>
  </w:style>
  <w:style w:type="character" w:customStyle="1" w:styleId="Stylereduce27pt">
    <w:name w:val="Style reduce2 + 7 pt"/>
    <w:rsid w:val="002A6421"/>
    <w:rPr>
      <w:rFonts w:ascii="Times New Roman" w:hAnsi="Times New Roman" w:cs="Arial" w:hint="default"/>
      <w:color w:val="000000"/>
      <w:sz w:val="14"/>
      <w:szCs w:val="22"/>
    </w:rPr>
  </w:style>
  <w:style w:type="character" w:customStyle="1" w:styleId="srtitle">
    <w:name w:val="srtitle"/>
    <w:rsid w:val="002A6421"/>
  </w:style>
  <w:style w:type="character" w:customStyle="1" w:styleId="st1">
    <w:name w:val="st1"/>
    <w:rsid w:val="002A6421"/>
  </w:style>
  <w:style w:type="character" w:customStyle="1" w:styleId="StyleStyleGaramond">
    <w:name w:val="Style Style Garamond +"/>
    <w:rsid w:val="002A6421"/>
    <w:rPr>
      <w:rFonts w:ascii="Garamond" w:hAnsi="Garamond" w:cs="Times New Roman" w:hint="default"/>
      <w:sz w:val="20"/>
    </w:rPr>
  </w:style>
  <w:style w:type="character" w:customStyle="1" w:styleId="quotechar0">
    <w:name w:val="quotechar"/>
    <w:rsid w:val="002A6421"/>
  </w:style>
  <w:style w:type="character" w:customStyle="1" w:styleId="boldunderline1">
    <w:name w:val="boldunderline"/>
    <w:rsid w:val="002A6421"/>
  </w:style>
  <w:style w:type="character" w:customStyle="1" w:styleId="A8">
    <w:name w:val="A8"/>
    <w:rsid w:val="002A6421"/>
    <w:rPr>
      <w:rFonts w:ascii="Scala" w:hAnsi="Scala" w:cs="Scala" w:hint="default"/>
      <w:color w:val="000000"/>
      <w:sz w:val="15"/>
      <w:szCs w:val="15"/>
    </w:rPr>
  </w:style>
  <w:style w:type="character" w:customStyle="1" w:styleId="A0">
    <w:name w:val="A0"/>
    <w:uiPriority w:val="99"/>
    <w:rsid w:val="002A6421"/>
    <w:rPr>
      <w:rFonts w:ascii="Scala" w:hAnsi="Scala" w:cs="Scala" w:hint="default"/>
      <w:color w:val="000000"/>
      <w:sz w:val="16"/>
      <w:szCs w:val="16"/>
    </w:rPr>
  </w:style>
  <w:style w:type="character" w:customStyle="1" w:styleId="Date11">
    <w:name w:val="Date11"/>
    <w:rsid w:val="002A6421"/>
  </w:style>
  <w:style w:type="character" w:customStyle="1" w:styleId="Boxout">
    <w:name w:val="Box out"/>
    <w:uiPriority w:val="1"/>
    <w:qFormat/>
    <w:rsid w:val="002A6421"/>
    <w:rPr>
      <w:rFonts w:ascii="Tahoma" w:hAnsi="Tahoma" w:cs="Tahoma" w:hint="default"/>
      <w:b/>
      <w:bCs w:val="0"/>
      <w:sz w:val="20"/>
      <w:u w:val="single"/>
      <w:bdr w:val="none" w:sz="0" w:space="0" w:color="auto" w:frame="1"/>
      <w:shd w:val="clear" w:color="auto" w:fill="A9E8F5"/>
    </w:rPr>
  </w:style>
  <w:style w:type="character" w:customStyle="1" w:styleId="metad">
    <w:name w:val="metad"/>
    <w:rsid w:val="002A6421"/>
  </w:style>
  <w:style w:type="character" w:customStyle="1" w:styleId="sifr-alternate">
    <w:name w:val="sifr-alternate"/>
    <w:rsid w:val="002A6421"/>
  </w:style>
  <w:style w:type="character" w:customStyle="1" w:styleId="justify1">
    <w:name w:val="justify1"/>
    <w:rsid w:val="002A6421"/>
  </w:style>
  <w:style w:type="character" w:customStyle="1" w:styleId="artbody1">
    <w:name w:val="art_body1"/>
    <w:rsid w:val="002A6421"/>
    <w:rPr>
      <w:rFonts w:ascii="Arial" w:hAnsi="Arial" w:cs="Arial" w:hint="default"/>
    </w:rPr>
  </w:style>
  <w:style w:type="character" w:customStyle="1" w:styleId="A1">
    <w:name w:val="A1"/>
    <w:uiPriority w:val="99"/>
    <w:rsid w:val="002A6421"/>
    <w:rPr>
      <w:rFonts w:ascii="Book Antiqua" w:hAnsi="Book Antiqua" w:cs="Book Antiqua" w:hint="default"/>
      <w:color w:val="221E1F"/>
      <w:sz w:val="22"/>
      <w:szCs w:val="22"/>
    </w:rPr>
  </w:style>
  <w:style w:type="character" w:customStyle="1" w:styleId="reality">
    <w:name w:val="reality"/>
    <w:rsid w:val="002A6421"/>
  </w:style>
  <w:style w:type="character" w:customStyle="1" w:styleId="text2">
    <w:name w:val="text2"/>
    <w:rsid w:val="002A6421"/>
  </w:style>
  <w:style w:type="character" w:customStyle="1" w:styleId="StyleUnderlineChar2CharChar11pt">
    <w:name w:val="Style Underline Char2 Char Char + 11 pt"/>
    <w:rsid w:val="002A6421"/>
    <w:rPr>
      <w:rFonts w:ascii="Times New Roman" w:hAnsi="Times New Roman" w:cs="Times New Roman" w:hint="default"/>
      <w:sz w:val="20"/>
      <w:u w:val="single"/>
    </w:rPr>
  </w:style>
  <w:style w:type="character" w:customStyle="1" w:styleId="StyleStyleBoldUnderline11pt">
    <w:name w:val="Style Style Bold Underline + 11 pt"/>
    <w:rsid w:val="002A6421"/>
    <w:rPr>
      <w:b/>
      <w:bCs/>
      <w:sz w:val="20"/>
      <w:u w:val="single"/>
    </w:rPr>
  </w:style>
  <w:style w:type="character" w:customStyle="1" w:styleId="articlehead2">
    <w:name w:val="articlehead2"/>
    <w:rsid w:val="002A6421"/>
  </w:style>
  <w:style w:type="character" w:customStyle="1" w:styleId="pronset">
    <w:name w:val="pronset"/>
    <w:rsid w:val="002A6421"/>
  </w:style>
  <w:style w:type="character" w:customStyle="1" w:styleId="prondelim">
    <w:name w:val="prondelim"/>
    <w:rsid w:val="002A6421"/>
  </w:style>
  <w:style w:type="character" w:customStyle="1" w:styleId="prontoggle">
    <w:name w:val="pron_toggle"/>
    <w:rsid w:val="002A6421"/>
  </w:style>
  <w:style w:type="character" w:customStyle="1" w:styleId="boldface">
    <w:name w:val="boldface"/>
    <w:rsid w:val="002A6421"/>
  </w:style>
  <w:style w:type="character" w:customStyle="1" w:styleId="secondary-bf">
    <w:name w:val="secondary-bf"/>
    <w:rsid w:val="002A6421"/>
  </w:style>
  <w:style w:type="table" w:styleId="ColorfulGrid-Accent1">
    <w:name w:val="Colorful Grid Accent 1"/>
    <w:basedOn w:val="TableNormal"/>
    <w:link w:val="ColorfulGrid-Accent1Char"/>
    <w:uiPriority w:val="29"/>
    <w:unhideWhenUsed/>
    <w:rsid w:val="002A6421"/>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A6421"/>
    <w:rPr>
      <w:rFonts w:ascii="Times New Roman" w:hAnsi="Times New Roman" w:cs="Times New Roman" w:hint="default"/>
      <w:iCs/>
      <w:color w:val="000000"/>
      <w:sz w:val="16"/>
    </w:rPr>
  </w:style>
  <w:style w:type="character" w:customStyle="1" w:styleId="Boxout0">
    <w:name w:val="Boxout"/>
    <w:uiPriority w:val="1"/>
    <w:qFormat/>
    <w:rsid w:val="002A642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A6421"/>
  </w:style>
  <w:style w:type="character" w:customStyle="1" w:styleId="detailtitle">
    <w:name w:val="detailtitle"/>
    <w:rsid w:val="002A6421"/>
  </w:style>
  <w:style w:type="character" w:customStyle="1" w:styleId="storydate">
    <w:name w:val="storydate"/>
    <w:rsid w:val="002A6421"/>
  </w:style>
  <w:style w:type="character" w:customStyle="1" w:styleId="preloadwrap">
    <w:name w:val="preloadwrap"/>
    <w:rsid w:val="002A6421"/>
  </w:style>
  <w:style w:type="character" w:customStyle="1" w:styleId="creditwrap">
    <w:name w:val="creditwrap"/>
    <w:rsid w:val="002A6421"/>
  </w:style>
  <w:style w:type="character" w:customStyle="1" w:styleId="DefaultChar1">
    <w:name w:val="Default Char1"/>
    <w:rsid w:val="002A6421"/>
    <w:rPr>
      <w:noProof w:val="0"/>
      <w:color w:val="000000"/>
      <w:lang w:val="en-US" w:eastAsia="en-US" w:bidi="ar-SA"/>
    </w:rPr>
  </w:style>
  <w:style w:type="character" w:customStyle="1" w:styleId="textunderlineChar0">
    <w:name w:val="text underline Char"/>
    <w:link w:val="textunderline0"/>
    <w:rsid w:val="002A6421"/>
    <w:rPr>
      <w:u w:val="thick"/>
    </w:rPr>
  </w:style>
  <w:style w:type="character" w:customStyle="1" w:styleId="BoldChar">
    <w:name w:val="Bold Char"/>
    <w:rsid w:val="002A6421"/>
    <w:rPr>
      <w:rFonts w:ascii="Times New Roman" w:eastAsia="Times New Roman" w:hAnsi="Times New Roman" w:cs="Times New Roman" w:hint="default"/>
      <w:b/>
      <w:bCs w:val="0"/>
      <w:szCs w:val="24"/>
    </w:rPr>
  </w:style>
  <w:style w:type="character" w:customStyle="1" w:styleId="pmterms31">
    <w:name w:val="pmterms31"/>
    <w:rsid w:val="002A6421"/>
    <w:rPr>
      <w:b/>
      <w:bCs/>
      <w:i w:val="0"/>
      <w:iCs w:val="0"/>
      <w:color w:val="000000"/>
    </w:rPr>
  </w:style>
  <w:style w:type="character" w:customStyle="1" w:styleId="ft01">
    <w:name w:val="ft01"/>
    <w:rsid w:val="002A6421"/>
    <w:rPr>
      <w:rFonts w:ascii="Times" w:hAnsi="Times" w:cs="Times" w:hint="default"/>
      <w:color w:val="000000"/>
      <w:sz w:val="14"/>
      <w:szCs w:val="14"/>
    </w:rPr>
  </w:style>
  <w:style w:type="character" w:customStyle="1" w:styleId="ft11">
    <w:name w:val="ft11"/>
    <w:rsid w:val="002A6421"/>
    <w:rPr>
      <w:rFonts w:ascii="Times" w:hAnsi="Times" w:cs="Times" w:hint="default"/>
      <w:color w:val="000000"/>
      <w:sz w:val="17"/>
      <w:szCs w:val="17"/>
    </w:rPr>
  </w:style>
  <w:style w:type="character" w:customStyle="1" w:styleId="ft21">
    <w:name w:val="ft21"/>
    <w:rsid w:val="002A6421"/>
    <w:rPr>
      <w:rFonts w:ascii="Times" w:hAnsi="Times" w:cs="Times" w:hint="default"/>
      <w:color w:val="000000"/>
      <w:sz w:val="15"/>
      <w:szCs w:val="15"/>
    </w:rPr>
  </w:style>
  <w:style w:type="character" w:customStyle="1" w:styleId="ft31">
    <w:name w:val="ft31"/>
    <w:rsid w:val="002A6421"/>
    <w:rPr>
      <w:rFonts w:ascii="Times" w:hAnsi="Times" w:cs="Times" w:hint="default"/>
      <w:color w:val="000000"/>
      <w:sz w:val="15"/>
      <w:szCs w:val="15"/>
    </w:rPr>
  </w:style>
  <w:style w:type="character" w:customStyle="1" w:styleId="dquo">
    <w:name w:val="dquo"/>
    <w:rsid w:val="002A6421"/>
  </w:style>
  <w:style w:type="character" w:customStyle="1" w:styleId="caps2">
    <w:name w:val="caps2"/>
    <w:rsid w:val="002A6421"/>
  </w:style>
  <w:style w:type="character" w:customStyle="1" w:styleId="CardsFont12ptCharCharCharChar">
    <w:name w:val="Cards + Font: 12 pt Char Char Char Char"/>
    <w:rsid w:val="002A6421"/>
    <w:rPr>
      <w:sz w:val="24"/>
      <w:szCs w:val="24"/>
      <w:u w:val="thick"/>
      <w:lang w:val="en-US" w:eastAsia="en-US" w:bidi="ar-SA"/>
    </w:rPr>
  </w:style>
  <w:style w:type="character" w:customStyle="1" w:styleId="ccs">
    <w:name w:val="c cs"/>
    <w:rsid w:val="002A6421"/>
  </w:style>
  <w:style w:type="character" w:customStyle="1" w:styleId="UnderlinedEvChar">
    <w:name w:val="Underlined Ev Char"/>
    <w:link w:val="UnderlinedEv"/>
    <w:rsid w:val="002A6421"/>
    <w:rPr>
      <w:rFonts w:ascii="Times New Roman" w:eastAsia="Times New Roman" w:hAnsi="Times New Roman" w:cs="Times New Roman"/>
      <w:u w:val="single"/>
    </w:rPr>
  </w:style>
  <w:style w:type="character" w:customStyle="1" w:styleId="dropshadow">
    <w:name w:val="dropshadow"/>
    <w:rsid w:val="002A6421"/>
  </w:style>
  <w:style w:type="character" w:customStyle="1" w:styleId="d05ws">
    <w:name w:val="d05ws"/>
    <w:rsid w:val="002A6421"/>
  </w:style>
  <w:style w:type="character" w:customStyle="1" w:styleId="rzibod">
    <w:name w:val="rzibod"/>
    <w:rsid w:val="002A6421"/>
  </w:style>
  <w:style w:type="character" w:customStyle="1" w:styleId="StyleBold1">
    <w:name w:val="Style Bold1"/>
    <w:rsid w:val="002A6421"/>
    <w:rPr>
      <w:rFonts w:ascii="Georgia" w:hAnsi="Georgia" w:hint="default"/>
      <w:b/>
      <w:bCs/>
      <w:sz w:val="22"/>
    </w:rPr>
  </w:style>
  <w:style w:type="character" w:customStyle="1" w:styleId="headertext">
    <w:name w:val="headertext"/>
    <w:rsid w:val="002A6421"/>
  </w:style>
  <w:style w:type="character" w:customStyle="1" w:styleId="endnote-reference">
    <w:name w:val="endnote-reference"/>
    <w:rsid w:val="002A6421"/>
  </w:style>
  <w:style w:type="character" w:customStyle="1" w:styleId="officialsname">
    <w:name w:val="official_s_name"/>
    <w:rsid w:val="002A6421"/>
  </w:style>
  <w:style w:type="character" w:customStyle="1" w:styleId="audience">
    <w:name w:val="audience"/>
    <w:rsid w:val="002A6421"/>
  </w:style>
  <w:style w:type="character" w:customStyle="1" w:styleId="A7">
    <w:name w:val="A7"/>
    <w:uiPriority w:val="99"/>
    <w:rsid w:val="002A6421"/>
    <w:rPr>
      <w:rFonts w:ascii="Myriad Pro" w:hAnsi="Myriad Pro" w:cs="Myriad Pro" w:hint="default"/>
      <w:color w:val="0066B1"/>
      <w:sz w:val="22"/>
      <w:szCs w:val="22"/>
    </w:rPr>
  </w:style>
  <w:style w:type="character" w:customStyle="1" w:styleId="normalchar">
    <w:name w:val="normal__char"/>
    <w:rsid w:val="002A6421"/>
  </w:style>
  <w:style w:type="character" w:customStyle="1" w:styleId="hyperlink002cheading0020100200028block0020title0029char">
    <w:name w:val="hyperlink_002cheading_00201_0020_0028block_0020title_0029__char"/>
    <w:rsid w:val="002A6421"/>
  </w:style>
  <w:style w:type="character" w:customStyle="1" w:styleId="underline002cstyle0020bold0020underlinechar">
    <w:name w:val="underline_002cstyle_0020bold_0020underline__char"/>
    <w:rsid w:val="002A6421"/>
  </w:style>
  <w:style w:type="character" w:customStyle="1" w:styleId="copyboldblack">
    <w:name w:val="copyboldblack"/>
    <w:rsid w:val="002A6421"/>
  </w:style>
  <w:style w:type="character" w:customStyle="1" w:styleId="copybold">
    <w:name w:val="copybold"/>
    <w:rsid w:val="002A6421"/>
  </w:style>
  <w:style w:type="character" w:customStyle="1" w:styleId="author-date0">
    <w:name w:val="author-date"/>
    <w:rsid w:val="002A6421"/>
  </w:style>
  <w:style w:type="character" w:customStyle="1" w:styleId="hidden">
    <w:name w:val="hidden"/>
    <w:rsid w:val="002A6421"/>
  </w:style>
  <w:style w:type="character" w:customStyle="1" w:styleId="articlebegin">
    <w:name w:val="articlebegin"/>
    <w:rsid w:val="002A6421"/>
  </w:style>
  <w:style w:type="character" w:customStyle="1" w:styleId="mediaoverlay">
    <w:name w:val="mediaoverlay"/>
    <w:rsid w:val="002A6421"/>
  </w:style>
  <w:style w:type="character" w:customStyle="1" w:styleId="blogcaption">
    <w:name w:val="blog_caption"/>
    <w:rsid w:val="002A6421"/>
  </w:style>
  <w:style w:type="character" w:customStyle="1" w:styleId="commnet-abuzz">
    <w:name w:val="commnet-abuzz"/>
    <w:rsid w:val="002A6421"/>
  </w:style>
  <w:style w:type="character" w:customStyle="1" w:styleId="fbconnectbuttontext">
    <w:name w:val="fbconnectbutton_text"/>
    <w:rsid w:val="002A6421"/>
  </w:style>
  <w:style w:type="character" w:customStyle="1" w:styleId="fbsharecountinner">
    <w:name w:val="fb_share_count_inner"/>
    <w:rsid w:val="002A6421"/>
  </w:style>
  <w:style w:type="character" w:customStyle="1" w:styleId="stbuttontext">
    <w:name w:val="stbuttontext"/>
    <w:rsid w:val="002A6421"/>
  </w:style>
  <w:style w:type="character" w:customStyle="1" w:styleId="source">
    <w:name w:val="source"/>
    <w:rsid w:val="002A6421"/>
  </w:style>
  <w:style w:type="character" w:customStyle="1" w:styleId="pubdate">
    <w:name w:val="pubdate"/>
    <w:rsid w:val="002A6421"/>
  </w:style>
  <w:style w:type="character" w:customStyle="1" w:styleId="grey">
    <w:name w:val="grey"/>
    <w:rsid w:val="002A6421"/>
  </w:style>
  <w:style w:type="character" w:customStyle="1" w:styleId="postdate">
    <w:name w:val="post_date"/>
    <w:rsid w:val="002A6421"/>
  </w:style>
  <w:style w:type="character" w:customStyle="1" w:styleId="bdx">
    <w:name w:val="bdx"/>
    <w:rsid w:val="002A6421"/>
  </w:style>
  <w:style w:type="character" w:customStyle="1" w:styleId="bdl">
    <w:name w:val="bdl"/>
    <w:rsid w:val="002A6421"/>
  </w:style>
  <w:style w:type="character" w:customStyle="1" w:styleId="breadcrumbitemcurrent">
    <w:name w:val="breadcrumbitemcurrent"/>
    <w:rsid w:val="002A6421"/>
  </w:style>
  <w:style w:type="character" w:customStyle="1" w:styleId="bbl">
    <w:name w:val="bbl"/>
    <w:rsid w:val="002A6421"/>
  </w:style>
  <w:style w:type="character" w:customStyle="1" w:styleId="Date2">
    <w:name w:val="Date2"/>
    <w:rsid w:val="002A6421"/>
  </w:style>
  <w:style w:type="character" w:customStyle="1" w:styleId="company">
    <w:name w:val="company"/>
    <w:rsid w:val="002A6421"/>
  </w:style>
  <w:style w:type="character" w:customStyle="1" w:styleId="itxtnewhookspan">
    <w:name w:val="itxtnewhookspan"/>
    <w:rsid w:val="002A6421"/>
  </w:style>
  <w:style w:type="character" w:customStyle="1" w:styleId="gstxthlt">
    <w:name w:val="gstxt_hlt"/>
    <w:rsid w:val="002A6421"/>
  </w:style>
  <w:style w:type="character" w:customStyle="1" w:styleId="SubtleEmphasis1">
    <w:name w:val="Subtle Emphasis1"/>
    <w:uiPriority w:val="19"/>
    <w:qFormat/>
    <w:rsid w:val="002A6421"/>
    <w:rPr>
      <w:rFonts w:ascii="Times New Roman" w:hAnsi="Times New Roman" w:cs="Times New Roman" w:hint="default"/>
      <w:b/>
      <w:bCs w:val="0"/>
      <w:iCs/>
      <w:color w:val="auto"/>
      <w:sz w:val="22"/>
    </w:rPr>
  </w:style>
  <w:style w:type="character" w:customStyle="1" w:styleId="StyleBoldRed">
    <w:name w:val="Style Bold Red"/>
    <w:rsid w:val="002A6421"/>
    <w:rPr>
      <w:b/>
      <w:bCs/>
      <w:color w:val="auto"/>
    </w:rPr>
  </w:style>
  <w:style w:type="character" w:customStyle="1" w:styleId="StyleTimesNewRoman8pt">
    <w:name w:val="Style Times New Roman 8 pt"/>
    <w:rsid w:val="002A6421"/>
    <w:rPr>
      <w:rFonts w:ascii="Georgia" w:hAnsi="Georgia" w:hint="default"/>
      <w:sz w:val="16"/>
    </w:rPr>
  </w:style>
  <w:style w:type="character" w:customStyle="1" w:styleId="StyleStyle7pt8pt">
    <w:name w:val="Style Style 7 pt + 8 pt"/>
    <w:rsid w:val="002A6421"/>
    <w:rPr>
      <w:sz w:val="16"/>
    </w:rPr>
  </w:style>
  <w:style w:type="character" w:customStyle="1" w:styleId="StyleStyleThickunderlineBold1">
    <w:name w:val="Style Style Thick underline + Bold1"/>
    <w:rsid w:val="002A6421"/>
    <w:rPr>
      <w:b/>
      <w:bCs/>
      <w:u w:val="thick"/>
    </w:rPr>
  </w:style>
  <w:style w:type="character" w:customStyle="1" w:styleId="StyleUnderline2">
    <w:name w:val="Style Underline2"/>
    <w:rsid w:val="002A6421"/>
    <w:rPr>
      <w:u w:val="single"/>
    </w:rPr>
  </w:style>
  <w:style w:type="character" w:customStyle="1" w:styleId="ShrinkText">
    <w:name w:val="Shrink Text"/>
    <w:rsid w:val="002A6421"/>
    <w:rPr>
      <w:sz w:val="16"/>
    </w:rPr>
  </w:style>
  <w:style w:type="character" w:customStyle="1" w:styleId="smallcaps">
    <w:name w:val="smallcaps"/>
    <w:rsid w:val="002A6421"/>
  </w:style>
  <w:style w:type="character" w:customStyle="1" w:styleId="goldbldtext">
    <w:name w:val="goldbldtext"/>
    <w:rsid w:val="002A6421"/>
  </w:style>
  <w:style w:type="character" w:customStyle="1" w:styleId="cardshighlight0">
    <w:name w:val="cardshighlight"/>
    <w:rsid w:val="002A6421"/>
  </w:style>
  <w:style w:type="character" w:customStyle="1" w:styleId="cardsfont12pt1">
    <w:name w:val="cardsfont12pt"/>
    <w:rsid w:val="002A6421"/>
  </w:style>
  <w:style w:type="character" w:customStyle="1" w:styleId="ft6">
    <w:name w:val="ft6"/>
    <w:rsid w:val="002A6421"/>
  </w:style>
  <w:style w:type="character" w:customStyle="1" w:styleId="kicker">
    <w:name w:val="kicker"/>
    <w:rsid w:val="002A6421"/>
  </w:style>
  <w:style w:type="character" w:customStyle="1" w:styleId="backcontent">
    <w:name w:val="backcontent"/>
    <w:rsid w:val="002A6421"/>
  </w:style>
  <w:style w:type="character" w:customStyle="1" w:styleId="daystmp">
    <w:name w:val="daystmp"/>
    <w:rsid w:val="002A6421"/>
  </w:style>
  <w:style w:type="character" w:customStyle="1" w:styleId="cardsfont12ptchar">
    <w:name w:val="cardsfont12ptchar"/>
    <w:rsid w:val="002A6421"/>
  </w:style>
  <w:style w:type="character" w:customStyle="1" w:styleId="gal">
    <w:name w:val="gal"/>
    <w:rsid w:val="002A6421"/>
  </w:style>
  <w:style w:type="character" w:customStyle="1" w:styleId="submitted">
    <w:name w:val="submitted"/>
    <w:rsid w:val="002A6421"/>
  </w:style>
  <w:style w:type="character" w:customStyle="1" w:styleId="imagedateline">
    <w:name w:val="image_dateline"/>
    <w:rsid w:val="002A6421"/>
  </w:style>
  <w:style w:type="character" w:customStyle="1" w:styleId="authordatecharchar">
    <w:name w:val="authordatecharchar"/>
    <w:rsid w:val="002A6421"/>
  </w:style>
  <w:style w:type="character" w:customStyle="1" w:styleId="style1char0">
    <w:name w:val="style1char"/>
    <w:rsid w:val="002A6421"/>
  </w:style>
  <w:style w:type="character" w:customStyle="1" w:styleId="tagcharchar0">
    <w:name w:val="tagcharchar"/>
    <w:rsid w:val="002A6421"/>
  </w:style>
  <w:style w:type="character" w:customStyle="1" w:styleId="underlinedcharchar2">
    <w:name w:val="underlinedcharchar"/>
    <w:rsid w:val="002A6421"/>
  </w:style>
  <w:style w:type="character" w:customStyle="1" w:styleId="BoxedChar">
    <w:name w:val="Boxed Char"/>
    <w:rsid w:val="002A6421"/>
    <w:rPr>
      <w:rFonts w:ascii="Arial Narrow" w:hAnsi="Arial Narrow" w:hint="default"/>
      <w:b/>
      <w:bCs w:val="0"/>
      <w:sz w:val="18"/>
      <w:bdr w:val="single" w:sz="6" w:space="0" w:color="auto" w:frame="1"/>
    </w:rPr>
  </w:style>
  <w:style w:type="character" w:customStyle="1" w:styleId="Style11ptUnderline2">
    <w:name w:val="Style 11 pt Underline2"/>
    <w:rsid w:val="002A6421"/>
    <w:rPr>
      <w:sz w:val="20"/>
      <w:u w:val="single"/>
    </w:rPr>
  </w:style>
  <w:style w:type="character" w:customStyle="1" w:styleId="Style11ptBoldUnderline2">
    <w:name w:val="Style 11 pt Bold Underline2"/>
    <w:rsid w:val="002A6421"/>
    <w:rPr>
      <w:b/>
      <w:bCs/>
      <w:sz w:val="20"/>
      <w:u w:val="single"/>
    </w:rPr>
  </w:style>
  <w:style w:type="character" w:customStyle="1" w:styleId="nw">
    <w:name w:val="nw"/>
    <w:rsid w:val="002A6421"/>
  </w:style>
  <w:style w:type="character" w:customStyle="1" w:styleId="Styleunderline11ptBoldBorderSinglesolidlineAuto">
    <w:name w:val="Style underline + 11 pt Bold Border: : (Single solid line Auto ..."/>
    <w:rsid w:val="002A6421"/>
    <w:rPr>
      <w:b/>
      <w:bCs/>
      <w:sz w:val="20"/>
      <w:u w:val="single"/>
      <w:bdr w:val="single" w:sz="4" w:space="0" w:color="auto" w:frame="1"/>
    </w:rPr>
  </w:style>
  <w:style w:type="character" w:customStyle="1" w:styleId="cardCharCharChar1">
    <w:name w:val="card Char Char Char1"/>
    <w:rsid w:val="002A6421"/>
    <w:rPr>
      <w:lang w:val="en-US" w:eastAsia="en-US" w:bidi="ar-SA"/>
    </w:rPr>
  </w:style>
  <w:style w:type="character" w:customStyle="1" w:styleId="authors1">
    <w:name w:val="authors1"/>
    <w:rsid w:val="002A6421"/>
    <w:rPr>
      <w:rFonts w:ascii="Verdana" w:hAnsi="Verdana" w:hint="default"/>
      <w:b/>
      <w:bCs/>
      <w:color w:val="006699"/>
      <w:sz w:val="20"/>
      <w:szCs w:val="20"/>
    </w:rPr>
  </w:style>
  <w:style w:type="character" w:customStyle="1" w:styleId="headlinesectionlarge">
    <w:name w:val="headline_section_large"/>
    <w:rsid w:val="002A6421"/>
  </w:style>
  <w:style w:type="character" w:customStyle="1" w:styleId="Styleunderline11ptBlack">
    <w:name w:val="Style underline + 11 pt Black"/>
    <w:rsid w:val="002A6421"/>
    <w:rPr>
      <w:color w:val="000000"/>
      <w:sz w:val="20"/>
      <w:u w:val="single"/>
    </w:rPr>
  </w:style>
  <w:style w:type="character" w:customStyle="1" w:styleId="Styleunderline11ptBoldBlack">
    <w:name w:val="Style underline + 11 pt Bold Black"/>
    <w:rsid w:val="002A6421"/>
    <w:rPr>
      <w:b/>
      <w:bCs/>
      <w:color w:val="000000"/>
      <w:sz w:val="20"/>
      <w:u w:val="single"/>
    </w:rPr>
  </w:style>
  <w:style w:type="character" w:customStyle="1" w:styleId="Style11ptBoldBlackUnderline">
    <w:name w:val="Style 11 pt Bold Black Underline"/>
    <w:rsid w:val="002A6421"/>
    <w:rPr>
      <w:b/>
      <w:bCs/>
      <w:color w:val="000000"/>
      <w:sz w:val="20"/>
      <w:u w:val="single"/>
    </w:rPr>
  </w:style>
  <w:style w:type="character" w:customStyle="1" w:styleId="Style11ptBoldBlackUnderlineBorderSinglesolidline">
    <w:name w:val="Style 11 pt Bold Black Underline Border: : (Single solid line ..."/>
    <w:rsid w:val="002A6421"/>
    <w:rPr>
      <w:b/>
      <w:bCs/>
      <w:color w:val="000000"/>
      <w:sz w:val="20"/>
      <w:u w:val="single"/>
      <w:bdr w:val="single" w:sz="4" w:space="0" w:color="auto" w:frame="1"/>
    </w:rPr>
  </w:style>
  <w:style w:type="character" w:customStyle="1" w:styleId="StyleLatinMeridien-Italic11ptItalicUnderline">
    <w:name w:val="Style (Latin) Meridien-Italic 11 pt Italic Underline"/>
    <w:rsid w:val="002A6421"/>
    <w:rPr>
      <w:rFonts w:ascii="Meridien-Italic" w:hAnsi="Meridien-Italic" w:hint="default"/>
      <w:i/>
      <w:iCs/>
      <w:sz w:val="20"/>
      <w:u w:val="single"/>
    </w:rPr>
  </w:style>
  <w:style w:type="character" w:customStyle="1" w:styleId="Citation-AuthorDate">
    <w:name w:val="Citation - Author/Date"/>
    <w:rsid w:val="002A6421"/>
    <w:rPr>
      <w:b/>
      <w:bCs w:val="0"/>
      <w:smallCaps/>
      <w:sz w:val="24"/>
      <w:u w:val="single"/>
    </w:rPr>
  </w:style>
  <w:style w:type="character" w:customStyle="1" w:styleId="underlinestylechar0">
    <w:name w:val="underlinestylechar"/>
    <w:rsid w:val="002A6421"/>
  </w:style>
  <w:style w:type="character" w:customStyle="1" w:styleId="highlight">
    <w:name w:val="highlight"/>
    <w:rsid w:val="002A6421"/>
  </w:style>
  <w:style w:type="character" w:customStyle="1" w:styleId="DottedUnderline0">
    <w:name w:val="Dotted Underline"/>
    <w:rsid w:val="002A6421"/>
    <w:rPr>
      <w:rFonts w:ascii="Times New Roman" w:hAnsi="Times New Roman" w:cs="Times New Roman" w:hint="default"/>
      <w:sz w:val="20"/>
      <w:u w:val="dottedHeavy"/>
    </w:rPr>
  </w:style>
  <w:style w:type="character" w:customStyle="1" w:styleId="titleauthoretc">
    <w:name w:val="titleauthoretc"/>
    <w:rsid w:val="002A6421"/>
  </w:style>
  <w:style w:type="character" w:customStyle="1" w:styleId="labeltext">
    <w:name w:val="labeltext"/>
    <w:rsid w:val="002A6421"/>
  </w:style>
  <w:style w:type="character" w:customStyle="1" w:styleId="viewlink">
    <w:name w:val="viewlink"/>
    <w:rsid w:val="002A6421"/>
  </w:style>
  <w:style w:type="character" w:customStyle="1" w:styleId="share">
    <w:name w:val="share"/>
    <w:rsid w:val="002A6421"/>
  </w:style>
  <w:style w:type="character" w:customStyle="1" w:styleId="inlinkchart">
    <w:name w:val="inlink_chart"/>
    <w:rsid w:val="002A6421"/>
  </w:style>
  <w:style w:type="character" w:customStyle="1" w:styleId="underLight">
    <w:name w:val="underLight"/>
    <w:uiPriority w:val="1"/>
    <w:qFormat/>
    <w:rsid w:val="002A642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A6421"/>
  </w:style>
  <w:style w:type="character" w:customStyle="1" w:styleId="author-rss">
    <w:name w:val="author-rss"/>
    <w:rsid w:val="002A6421"/>
  </w:style>
  <w:style w:type="character" w:customStyle="1" w:styleId="fbsharecountwrapper">
    <w:name w:val="fb_share_count_wrapper"/>
    <w:rsid w:val="002A6421"/>
  </w:style>
  <w:style w:type="character" w:customStyle="1" w:styleId="fbbuttontext">
    <w:name w:val="fb_button_text"/>
    <w:rsid w:val="002A6421"/>
  </w:style>
  <w:style w:type="character" w:customStyle="1" w:styleId="hw">
    <w:name w:val="hw"/>
    <w:rsid w:val="002A6421"/>
  </w:style>
  <w:style w:type="character" w:customStyle="1" w:styleId="linktotop">
    <w:name w:val="linktotop"/>
    <w:rsid w:val="002A6421"/>
  </w:style>
  <w:style w:type="character" w:customStyle="1" w:styleId="maintextbldleft">
    <w:name w:val="maintextbldleft"/>
    <w:rsid w:val="002A6421"/>
  </w:style>
  <w:style w:type="character" w:customStyle="1" w:styleId="maintextleft">
    <w:name w:val="maintextleft"/>
    <w:rsid w:val="002A6421"/>
  </w:style>
  <w:style w:type="character" w:customStyle="1" w:styleId="descriptionstyle1block">
    <w:name w:val="description style1 block"/>
    <w:rsid w:val="002A6421"/>
  </w:style>
  <w:style w:type="character" w:customStyle="1" w:styleId="gutter-right-1">
    <w:name w:val="gutter-right-1"/>
    <w:basedOn w:val="DefaultParagraphFont"/>
    <w:rsid w:val="002A6421"/>
  </w:style>
  <w:style w:type="character" w:customStyle="1" w:styleId="ssl3">
    <w:name w:val="ss_l3"/>
    <w:rsid w:val="002A6421"/>
  </w:style>
  <w:style w:type="character" w:customStyle="1" w:styleId="FontStyle39">
    <w:name w:val="Font Style39"/>
    <w:uiPriority w:val="99"/>
    <w:rsid w:val="002A6421"/>
    <w:rPr>
      <w:rFonts w:ascii="Constantia" w:hAnsi="Constantia" w:cs="Constantia" w:hint="default"/>
      <w:b/>
      <w:bCs/>
      <w:sz w:val="18"/>
      <w:szCs w:val="18"/>
    </w:rPr>
  </w:style>
  <w:style w:type="character" w:customStyle="1" w:styleId="6">
    <w:name w:val="6"/>
    <w:rsid w:val="002A6421"/>
    <w:rPr>
      <w:rFonts w:ascii="Arial" w:hAnsi="Arial" w:cs="Arial" w:hint="default"/>
      <w:bCs/>
      <w:sz w:val="20"/>
      <w:u w:val="single"/>
      <w:lang w:val="en-US" w:eastAsia="en-US" w:bidi="ar-SA"/>
    </w:rPr>
  </w:style>
  <w:style w:type="character" w:customStyle="1" w:styleId="Header11">
    <w:name w:val="Header11"/>
    <w:rsid w:val="002A6421"/>
  </w:style>
  <w:style w:type="character" w:customStyle="1" w:styleId="posa">
    <w:name w:val="pos(a)"/>
    <w:basedOn w:val="DefaultParagraphFont"/>
    <w:rsid w:val="002A6421"/>
  </w:style>
  <w:style w:type="character" w:customStyle="1" w:styleId="u-hiddeninnarrowenv">
    <w:name w:val="u-hiddeninnarrowenv"/>
    <w:basedOn w:val="DefaultParagraphFont"/>
    <w:rsid w:val="002A6421"/>
  </w:style>
  <w:style w:type="character" w:customStyle="1" w:styleId="followbutton-bird">
    <w:name w:val="followbutton-bird"/>
    <w:basedOn w:val="DefaultParagraphFont"/>
    <w:rsid w:val="002A6421"/>
  </w:style>
  <w:style w:type="character" w:customStyle="1" w:styleId="tweetauthor-name">
    <w:name w:val="tweetauthor-name"/>
    <w:basedOn w:val="DefaultParagraphFont"/>
    <w:rsid w:val="002A6421"/>
  </w:style>
  <w:style w:type="character" w:customStyle="1" w:styleId="tweetauthor-verifiedbadge">
    <w:name w:val="tweetauthor-verifiedbadge"/>
    <w:basedOn w:val="DefaultParagraphFont"/>
    <w:rsid w:val="002A6421"/>
  </w:style>
  <w:style w:type="character" w:customStyle="1" w:styleId="tweetauthor-screenname">
    <w:name w:val="tweetauthor-screenname"/>
    <w:basedOn w:val="DefaultParagraphFont"/>
    <w:rsid w:val="002A6421"/>
  </w:style>
  <w:style w:type="character" w:customStyle="1" w:styleId="u-hiddenvisually">
    <w:name w:val="u-hiddenvisually"/>
    <w:basedOn w:val="DefaultParagraphFont"/>
    <w:rsid w:val="002A6421"/>
  </w:style>
  <w:style w:type="character" w:customStyle="1" w:styleId="tweetaction-stat">
    <w:name w:val="tweetaction-stat"/>
    <w:basedOn w:val="DefaultParagraphFont"/>
    <w:rsid w:val="002A6421"/>
  </w:style>
  <w:style w:type="character" w:customStyle="1" w:styleId="related">
    <w:name w:val="related"/>
    <w:basedOn w:val="DefaultParagraphFont"/>
    <w:rsid w:val="002A6421"/>
  </w:style>
  <w:style w:type="character" w:customStyle="1" w:styleId="related-content">
    <w:name w:val="related-content"/>
    <w:basedOn w:val="DefaultParagraphFont"/>
    <w:rsid w:val="002A6421"/>
  </w:style>
  <w:style w:type="character" w:customStyle="1" w:styleId="name-of-author">
    <w:name w:val="name-of-author"/>
    <w:basedOn w:val="DefaultParagraphFont"/>
    <w:rsid w:val="002A6421"/>
  </w:style>
  <w:style w:type="character" w:customStyle="1" w:styleId="first-name">
    <w:name w:val="first-name"/>
    <w:basedOn w:val="DefaultParagraphFont"/>
    <w:rsid w:val="002A6421"/>
  </w:style>
  <w:style w:type="character" w:customStyle="1" w:styleId="last-name">
    <w:name w:val="last-name"/>
    <w:basedOn w:val="DefaultParagraphFont"/>
    <w:rsid w:val="002A6421"/>
  </w:style>
  <w:style w:type="character" w:customStyle="1" w:styleId="caption10">
    <w:name w:val="caption1"/>
    <w:basedOn w:val="DefaultParagraphFont"/>
    <w:rsid w:val="002A6421"/>
  </w:style>
  <w:style w:type="character" w:customStyle="1" w:styleId="recirc-text">
    <w:name w:val="&quot;recirc-text”"/>
    <w:basedOn w:val="DefaultParagraphFont"/>
    <w:rsid w:val="002A6421"/>
  </w:style>
  <w:style w:type="character" w:customStyle="1" w:styleId="video-icon">
    <w:name w:val="video-icon"/>
    <w:basedOn w:val="DefaultParagraphFont"/>
    <w:rsid w:val="002A6421"/>
  </w:style>
  <w:style w:type="character" w:customStyle="1" w:styleId="powa-shot-play-btn-text">
    <w:name w:val="powa-shot-play-btn-text"/>
    <w:basedOn w:val="DefaultParagraphFont"/>
    <w:rsid w:val="002A6421"/>
  </w:style>
  <w:style w:type="character" w:customStyle="1" w:styleId="powa-shot-click">
    <w:name w:val="powa-shot-click"/>
    <w:basedOn w:val="DefaultParagraphFont"/>
    <w:rsid w:val="002A6421"/>
  </w:style>
  <w:style w:type="character" w:customStyle="1" w:styleId="wpv-blurb">
    <w:name w:val="wpv-blurb"/>
    <w:basedOn w:val="DefaultParagraphFont"/>
    <w:rsid w:val="002A6421"/>
  </w:style>
  <w:style w:type="character" w:customStyle="1" w:styleId="pb-caption">
    <w:name w:val="pb-caption"/>
    <w:basedOn w:val="DefaultParagraphFont"/>
    <w:rsid w:val="002A6421"/>
  </w:style>
  <w:style w:type="character" w:customStyle="1" w:styleId="Heading5Char1">
    <w:name w:val="Heading 5 Char1"/>
    <w:aliases w:val="Text Char1"/>
    <w:basedOn w:val="DefaultParagraphFont"/>
    <w:semiHidden/>
    <w:rsid w:val="002A6421"/>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2A6421"/>
    <w:rPr>
      <w:vertAlign w:val="baseline"/>
    </w:rPr>
  </w:style>
  <w:style w:type="character" w:customStyle="1" w:styleId="Heading7Char1">
    <w:name w:val="Heading 7 Char1"/>
    <w:basedOn w:val="DefaultParagraphFont"/>
    <w:semiHidden/>
    <w:rsid w:val="002A6421"/>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2A642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A6421"/>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A6421"/>
    <w:rPr>
      <w:rFonts w:ascii="Calibri" w:hAnsi="Calibri" w:cs="Calibri"/>
    </w:rPr>
  </w:style>
  <w:style w:type="numbering" w:customStyle="1" w:styleId="NoList2">
    <w:name w:val="No List2"/>
    <w:next w:val="NoList"/>
    <w:uiPriority w:val="99"/>
    <w:semiHidden/>
    <w:unhideWhenUsed/>
    <w:rsid w:val="002A6421"/>
  </w:style>
  <w:style w:type="numbering" w:customStyle="1" w:styleId="NoList3">
    <w:name w:val="No List3"/>
    <w:next w:val="NoList"/>
    <w:uiPriority w:val="99"/>
    <w:semiHidden/>
    <w:unhideWhenUsed/>
    <w:rsid w:val="002A6421"/>
  </w:style>
  <w:style w:type="numbering" w:customStyle="1" w:styleId="NoList4">
    <w:name w:val="No List4"/>
    <w:next w:val="NoList"/>
    <w:uiPriority w:val="99"/>
    <w:semiHidden/>
    <w:unhideWhenUsed/>
    <w:rsid w:val="002A6421"/>
  </w:style>
  <w:style w:type="numbering" w:customStyle="1" w:styleId="NoList5">
    <w:name w:val="No List5"/>
    <w:next w:val="NoList"/>
    <w:semiHidden/>
    <w:unhideWhenUsed/>
    <w:rsid w:val="002A6421"/>
  </w:style>
  <w:style w:type="paragraph" w:styleId="BlockText">
    <w:name w:val="Block Text"/>
    <w:basedOn w:val="Normal"/>
    <w:rsid w:val="002A6421"/>
    <w:pPr>
      <w:ind w:left="229" w:right="229"/>
    </w:pPr>
    <w:rPr>
      <w:rFonts w:ascii="Verdana" w:eastAsia="Times New Roman" w:hAnsi="Verdana"/>
      <w:sz w:val="16"/>
      <w:szCs w:val="20"/>
    </w:rPr>
  </w:style>
  <w:style w:type="paragraph" w:styleId="NormalIndent">
    <w:name w:val="Normal Indent"/>
    <w:basedOn w:val="Normal"/>
    <w:rsid w:val="002A6421"/>
    <w:pPr>
      <w:ind w:left="720"/>
    </w:pPr>
    <w:rPr>
      <w:rFonts w:eastAsia="Times New Roman"/>
      <w:szCs w:val="20"/>
    </w:rPr>
  </w:style>
  <w:style w:type="paragraph" w:styleId="EnvelopeReturn">
    <w:name w:val="envelope return"/>
    <w:basedOn w:val="Normal"/>
    <w:rsid w:val="002A6421"/>
    <w:rPr>
      <w:rFonts w:ascii="Arial" w:eastAsia="Times New Roman" w:hAnsi="Arial"/>
      <w:sz w:val="24"/>
      <w:szCs w:val="20"/>
    </w:rPr>
  </w:style>
  <w:style w:type="paragraph" w:styleId="EnvelopeAddress">
    <w:name w:val="envelope address"/>
    <w:basedOn w:val="Normal"/>
    <w:rsid w:val="002A6421"/>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2A6421"/>
  </w:style>
  <w:style w:type="numbering" w:customStyle="1" w:styleId="NoList7">
    <w:name w:val="No List7"/>
    <w:next w:val="NoList"/>
    <w:semiHidden/>
    <w:unhideWhenUsed/>
    <w:rsid w:val="002A6421"/>
  </w:style>
  <w:style w:type="paragraph" w:styleId="ListBullet">
    <w:name w:val="List Bullet"/>
    <w:basedOn w:val="Normal"/>
    <w:link w:val="ListBulletChar"/>
    <w:uiPriority w:val="99"/>
    <w:unhideWhenUsed/>
    <w:rsid w:val="002A6421"/>
    <w:pPr>
      <w:tabs>
        <w:tab w:val="num" w:pos="360"/>
      </w:tabs>
      <w:ind w:left="360" w:hanging="360"/>
      <w:contextualSpacing/>
    </w:pPr>
    <w:rPr>
      <w:rFonts w:eastAsia="Calibri"/>
    </w:rPr>
  </w:style>
  <w:style w:type="table" w:styleId="MediumGrid1">
    <w:name w:val="Medium Grid 1"/>
    <w:basedOn w:val="TableNormal"/>
    <w:uiPriority w:val="67"/>
    <w:rsid w:val="002A642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2A6421"/>
  </w:style>
  <w:style w:type="numbering" w:customStyle="1" w:styleId="NoList111">
    <w:name w:val="No List111"/>
    <w:next w:val="NoList"/>
    <w:uiPriority w:val="99"/>
    <w:semiHidden/>
    <w:unhideWhenUsed/>
    <w:rsid w:val="002A6421"/>
  </w:style>
  <w:style w:type="numbering" w:customStyle="1" w:styleId="NoList1111">
    <w:name w:val="No List1111"/>
    <w:next w:val="NoList"/>
    <w:uiPriority w:val="99"/>
    <w:semiHidden/>
    <w:unhideWhenUsed/>
    <w:rsid w:val="002A6421"/>
  </w:style>
  <w:style w:type="numbering" w:customStyle="1" w:styleId="NoList11111">
    <w:name w:val="No List11111"/>
    <w:next w:val="NoList"/>
    <w:uiPriority w:val="99"/>
    <w:semiHidden/>
    <w:unhideWhenUsed/>
    <w:rsid w:val="002A6421"/>
  </w:style>
  <w:style w:type="numbering" w:customStyle="1" w:styleId="NoList111111">
    <w:name w:val="No List111111"/>
    <w:next w:val="NoList"/>
    <w:uiPriority w:val="99"/>
    <w:semiHidden/>
    <w:unhideWhenUsed/>
    <w:rsid w:val="002A6421"/>
  </w:style>
  <w:style w:type="numbering" w:customStyle="1" w:styleId="NoList1111111">
    <w:name w:val="No List1111111"/>
    <w:next w:val="NoList"/>
    <w:uiPriority w:val="99"/>
    <w:semiHidden/>
    <w:unhideWhenUsed/>
    <w:rsid w:val="002A6421"/>
  </w:style>
  <w:style w:type="numbering" w:customStyle="1" w:styleId="NoList11111111">
    <w:name w:val="No List11111111"/>
    <w:next w:val="NoList"/>
    <w:uiPriority w:val="99"/>
    <w:semiHidden/>
    <w:unhideWhenUsed/>
    <w:rsid w:val="002A6421"/>
  </w:style>
  <w:style w:type="numbering" w:customStyle="1" w:styleId="NoList111111111">
    <w:name w:val="No List111111111"/>
    <w:next w:val="NoList"/>
    <w:uiPriority w:val="99"/>
    <w:semiHidden/>
    <w:unhideWhenUsed/>
    <w:rsid w:val="002A6421"/>
  </w:style>
  <w:style w:type="numbering" w:customStyle="1" w:styleId="NoList1111111111">
    <w:name w:val="No List1111111111"/>
    <w:next w:val="NoList"/>
    <w:uiPriority w:val="99"/>
    <w:semiHidden/>
    <w:unhideWhenUsed/>
    <w:rsid w:val="002A6421"/>
  </w:style>
  <w:style w:type="numbering" w:customStyle="1" w:styleId="NoList11111111111">
    <w:name w:val="No List11111111111"/>
    <w:next w:val="NoList"/>
    <w:uiPriority w:val="99"/>
    <w:semiHidden/>
    <w:unhideWhenUsed/>
    <w:rsid w:val="002A6421"/>
  </w:style>
  <w:style w:type="numbering" w:customStyle="1" w:styleId="NoList111111111111">
    <w:name w:val="No List111111111111"/>
    <w:next w:val="NoList"/>
    <w:uiPriority w:val="99"/>
    <w:semiHidden/>
    <w:unhideWhenUsed/>
    <w:rsid w:val="002A6421"/>
  </w:style>
  <w:style w:type="numbering" w:customStyle="1" w:styleId="NoList1111111111111">
    <w:name w:val="No List1111111111111"/>
    <w:next w:val="NoList"/>
    <w:uiPriority w:val="99"/>
    <w:semiHidden/>
    <w:unhideWhenUsed/>
    <w:rsid w:val="002A6421"/>
  </w:style>
  <w:style w:type="numbering" w:customStyle="1" w:styleId="NoList11111111111111">
    <w:name w:val="No List11111111111111"/>
    <w:next w:val="NoList"/>
    <w:uiPriority w:val="99"/>
    <w:semiHidden/>
    <w:unhideWhenUsed/>
    <w:rsid w:val="002A6421"/>
  </w:style>
  <w:style w:type="numbering" w:customStyle="1" w:styleId="NoList111111111111111">
    <w:name w:val="No List111111111111111"/>
    <w:next w:val="NoList"/>
    <w:uiPriority w:val="99"/>
    <w:semiHidden/>
    <w:unhideWhenUsed/>
    <w:rsid w:val="002A6421"/>
  </w:style>
  <w:style w:type="numbering" w:customStyle="1" w:styleId="NoList1111111111111111">
    <w:name w:val="No List1111111111111111"/>
    <w:next w:val="NoList"/>
    <w:uiPriority w:val="99"/>
    <w:semiHidden/>
    <w:unhideWhenUsed/>
    <w:rsid w:val="002A6421"/>
  </w:style>
  <w:style w:type="numbering" w:customStyle="1" w:styleId="NoList11111111111111111">
    <w:name w:val="No List11111111111111111"/>
    <w:next w:val="NoList"/>
    <w:uiPriority w:val="99"/>
    <w:semiHidden/>
    <w:unhideWhenUsed/>
    <w:rsid w:val="002A6421"/>
  </w:style>
  <w:style w:type="character" w:customStyle="1" w:styleId="FontStyle220">
    <w:name w:val="Font Style220"/>
    <w:basedOn w:val="DefaultParagraphFont"/>
    <w:uiPriority w:val="99"/>
    <w:rsid w:val="002A6421"/>
    <w:rPr>
      <w:rFonts w:ascii="Candara" w:hAnsi="Candara" w:cs="Candara" w:hint="default"/>
      <w:i/>
      <w:iCs/>
      <w:sz w:val="18"/>
      <w:szCs w:val="18"/>
    </w:rPr>
  </w:style>
  <w:style w:type="character" w:customStyle="1" w:styleId="FontStyle290">
    <w:name w:val="Font Style290"/>
    <w:basedOn w:val="DefaultParagraphFont"/>
    <w:uiPriority w:val="99"/>
    <w:rsid w:val="002A642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A6421"/>
    <w:rPr>
      <w:rFonts w:ascii="Arial" w:hAnsi="Arial" w:cs="Arial"/>
      <w:b/>
      <w:bCs/>
      <w:sz w:val="16"/>
      <w:szCs w:val="16"/>
    </w:rPr>
  </w:style>
  <w:style w:type="paragraph" w:customStyle="1" w:styleId="articlebodynormaltext">
    <w:name w:val="articlebody_normaltext"/>
    <w:basedOn w:val="Normal"/>
    <w:rsid w:val="002A6421"/>
    <w:pPr>
      <w:spacing w:before="100" w:beforeAutospacing="1" w:after="100" w:afterAutospacing="1"/>
    </w:pPr>
    <w:rPr>
      <w:rFonts w:ascii="Georgia" w:hAnsi="Georgia"/>
    </w:rPr>
  </w:style>
  <w:style w:type="character" w:customStyle="1" w:styleId="Bodytext21">
    <w:name w:val="Body text (2)_"/>
    <w:basedOn w:val="DefaultParagraphFont"/>
    <w:link w:val="Bodytext22"/>
    <w:rsid w:val="002A6421"/>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2A6421"/>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2A6421"/>
    <w:rPr>
      <w:color w:val="000000"/>
      <w:sz w:val="28"/>
      <w:szCs w:val="28"/>
    </w:rPr>
  </w:style>
  <w:style w:type="character" w:customStyle="1" w:styleId="Style9ptItalicUnderline">
    <w:name w:val="Style 9 pt Italic Underline"/>
    <w:rsid w:val="002A6421"/>
    <w:rPr>
      <w:i/>
      <w:iCs/>
      <w:sz w:val="20"/>
      <w:u w:val="single"/>
    </w:rPr>
  </w:style>
  <w:style w:type="paragraph" w:customStyle="1" w:styleId="StyleHeading4TagsmalltextBigcardbodyNormalTagNotBold">
    <w:name w:val="Style Heading 4Tagsmall textBig cardbodyNormal Tag + Not Bold"/>
    <w:basedOn w:val="Heading4"/>
    <w:rsid w:val="002A6421"/>
    <w:rPr>
      <w:bCs w:val="0"/>
      <w:sz w:val="22"/>
      <w:szCs w:val="22"/>
    </w:rPr>
  </w:style>
  <w:style w:type="character" w:customStyle="1" w:styleId="StyleBox12ptBold">
    <w:name w:val="Style Box + 12 pt Bold"/>
    <w:basedOn w:val="DefaultParagraphFont"/>
    <w:rsid w:val="002A6421"/>
    <w:rPr>
      <w:rFonts w:ascii="Georgia" w:hAnsi="Georgia"/>
      <w:b/>
      <w:bCs/>
      <w:sz w:val="22"/>
      <w:u w:val="single"/>
      <w:bdr w:val="none" w:sz="0" w:space="0" w:color="auto"/>
    </w:rPr>
  </w:style>
  <w:style w:type="character" w:customStyle="1" w:styleId="StyleBox12pt">
    <w:name w:val="Style Box + 12 pt"/>
    <w:basedOn w:val="DefaultParagraphFont"/>
    <w:rsid w:val="002A6421"/>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2A6421"/>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2A6421"/>
    <w:rPr>
      <w:bCs w:val="0"/>
      <w:szCs w:val="22"/>
    </w:rPr>
  </w:style>
  <w:style w:type="character" w:customStyle="1" w:styleId="StyleGaramondText1">
    <w:name w:val="Style Garamond Text 1"/>
    <w:basedOn w:val="DefaultParagraphFont"/>
    <w:rsid w:val="002A6421"/>
    <w:rPr>
      <w:rFonts w:ascii="Georgia" w:hAnsi="Georgia"/>
      <w:color w:val="0D0D0D" w:themeColor="text1" w:themeTint="F2"/>
      <w:sz w:val="22"/>
    </w:rPr>
  </w:style>
  <w:style w:type="character" w:customStyle="1" w:styleId="StyleGaramondText1Underline">
    <w:name w:val="Style Garamond Text 1 Underline"/>
    <w:basedOn w:val="DefaultParagraphFont"/>
    <w:rsid w:val="002A6421"/>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2A6421"/>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2A6421"/>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2A6421"/>
    <w:rPr>
      <w:b w:val="0"/>
      <w:bCs w:val="0"/>
      <w:sz w:val="14"/>
      <w:u w:val="none"/>
    </w:rPr>
  </w:style>
  <w:style w:type="character" w:customStyle="1" w:styleId="Style7ptBold">
    <w:name w:val="Style 7 pt Bold"/>
    <w:basedOn w:val="DefaultParagraphFont"/>
    <w:rsid w:val="002A6421"/>
    <w:rPr>
      <w:b w:val="0"/>
      <w:bCs/>
      <w:sz w:val="14"/>
    </w:rPr>
  </w:style>
  <w:style w:type="paragraph" w:customStyle="1" w:styleId="Stylecardtext8pt">
    <w:name w:val="Style card text + 8 pt"/>
    <w:basedOn w:val="Normal"/>
    <w:rsid w:val="002A6421"/>
    <w:pPr>
      <w:ind w:right="288"/>
    </w:pPr>
    <w:rPr>
      <w:sz w:val="16"/>
    </w:rPr>
  </w:style>
  <w:style w:type="paragraph" w:customStyle="1" w:styleId="Stylecardtext5pt">
    <w:name w:val="Style card text + 5 pt"/>
    <w:basedOn w:val="Normal"/>
    <w:rsid w:val="002A6421"/>
    <w:pPr>
      <w:ind w:right="288"/>
    </w:pPr>
    <w:rPr>
      <w:sz w:val="10"/>
    </w:rPr>
  </w:style>
  <w:style w:type="character" w:customStyle="1" w:styleId="StyleStyleBoldUnderlineUnderlineIntenseEmphasis1apple-style-">
    <w:name w:val="Style Style Bold UnderlineUnderlineIntense Emphasis1apple-style-..."/>
    <w:basedOn w:val="DefaultParagraphFont"/>
    <w:rsid w:val="002A642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2A642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2A6421"/>
    <w:rPr>
      <w:rFonts w:ascii="Georgia" w:hAnsi="Georgia"/>
      <w:u w:val="single"/>
    </w:rPr>
  </w:style>
  <w:style w:type="paragraph" w:customStyle="1" w:styleId="StyleCardsGeorgia12ptBoldThickunderlineBorderSin">
    <w:name w:val="Style Cards + Georgia 12 pt Bold Thick underline Border: : (Sin..."/>
    <w:basedOn w:val="Normal"/>
    <w:rsid w:val="002A6421"/>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2A6421"/>
    <w:rPr>
      <w:rFonts w:ascii="Georgia" w:hAnsi="Georgia"/>
      <w:sz w:val="24"/>
      <w:u w:val="single"/>
    </w:rPr>
  </w:style>
  <w:style w:type="paragraph" w:customStyle="1" w:styleId="StyleCardsGeorgia">
    <w:name w:val="Style Cards + Georgia"/>
    <w:basedOn w:val="Normal"/>
    <w:rsid w:val="002A6421"/>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2A6421"/>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2A6421"/>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2A6421"/>
    <w:rPr>
      <w:rFonts w:eastAsia="Times New Roman"/>
      <w:i/>
      <w:iCs/>
    </w:rPr>
  </w:style>
  <w:style w:type="character" w:customStyle="1" w:styleId="HTMLAddressChar">
    <w:name w:val="HTML Address Char"/>
    <w:basedOn w:val="DefaultParagraphFont"/>
    <w:link w:val="HTMLAddress"/>
    <w:uiPriority w:val="99"/>
    <w:rsid w:val="002A6421"/>
    <w:rPr>
      <w:rFonts w:ascii="Calibri" w:eastAsia="Times New Roman" w:hAnsi="Calibri"/>
      <w:i/>
      <w:iCs/>
      <w:sz w:val="22"/>
    </w:rPr>
  </w:style>
  <w:style w:type="paragraph" w:styleId="Index1">
    <w:name w:val="index 1"/>
    <w:basedOn w:val="Normal"/>
    <w:next w:val="Normal"/>
    <w:autoRedefine/>
    <w:unhideWhenUsed/>
    <w:rsid w:val="002A6421"/>
    <w:pPr>
      <w:ind w:left="220" w:hanging="220"/>
    </w:pPr>
  </w:style>
  <w:style w:type="character" w:customStyle="1" w:styleId="CardsFont6ptChar1">
    <w:name w:val="Cards + Font: 6 pt Char1"/>
    <w:link w:val="CardsFont6pt"/>
    <w:locked/>
    <w:rsid w:val="002A6421"/>
    <w:rPr>
      <w:rFonts w:ascii="Calibri" w:eastAsia="Times New Roman" w:hAnsi="Calibri" w:cs="Times New Roman"/>
      <w:sz w:val="12"/>
      <w:szCs w:val="20"/>
    </w:rPr>
  </w:style>
  <w:style w:type="paragraph" w:customStyle="1" w:styleId="Quote2">
    <w:name w:val="Quote2"/>
    <w:basedOn w:val="Default"/>
    <w:next w:val="Default"/>
    <w:rsid w:val="002A642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2A6421"/>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2A6421"/>
    <w:pPr>
      <w:keepNext/>
      <w:keepLines/>
      <w:spacing w:before="200"/>
      <w:outlineLvl w:val="3"/>
    </w:pPr>
    <w:rPr>
      <w:rFonts w:eastAsia="Times New Roman"/>
      <w:b/>
      <w:bCs/>
      <w:iCs/>
      <w:sz w:val="26"/>
    </w:rPr>
  </w:style>
  <w:style w:type="paragraph" w:customStyle="1" w:styleId="post-subtitle">
    <w:name w:val="post-subtitle"/>
    <w:basedOn w:val="Normal"/>
    <w:rsid w:val="002A6421"/>
    <w:pPr>
      <w:spacing w:before="100" w:beforeAutospacing="1" w:after="100" w:afterAutospacing="1"/>
    </w:pPr>
    <w:rPr>
      <w:rFonts w:eastAsia="Times New Roman"/>
    </w:rPr>
  </w:style>
  <w:style w:type="paragraph" w:customStyle="1" w:styleId="Pa0">
    <w:name w:val="Pa0"/>
    <w:basedOn w:val="Default"/>
    <w:next w:val="Default"/>
    <w:uiPriority w:val="99"/>
    <w:rsid w:val="002A642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2A642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2A6421"/>
    <w:pPr>
      <w:spacing w:before="100" w:beforeAutospacing="1" w:after="100" w:afterAutospacing="1"/>
    </w:pPr>
    <w:rPr>
      <w:rFonts w:eastAsia="Times New Roman"/>
    </w:rPr>
  </w:style>
  <w:style w:type="paragraph" w:customStyle="1" w:styleId="tagline1">
    <w:name w:val="tagline"/>
    <w:basedOn w:val="Normal"/>
    <w:rsid w:val="002A6421"/>
    <w:pPr>
      <w:spacing w:before="100" w:beforeAutospacing="1" w:after="100" w:afterAutospacing="1"/>
    </w:pPr>
    <w:rPr>
      <w:rFonts w:eastAsia="Times New Roman"/>
    </w:rPr>
  </w:style>
  <w:style w:type="paragraph" w:customStyle="1" w:styleId="Block1">
    <w:name w:val="Block1"/>
    <w:basedOn w:val="Normal"/>
    <w:next w:val="Normal"/>
    <w:uiPriority w:val="3"/>
    <w:qFormat/>
    <w:rsid w:val="002A6421"/>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2A6421"/>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2A6421"/>
    <w:rPr>
      <w:sz w:val="10"/>
    </w:rPr>
  </w:style>
  <w:style w:type="paragraph" w:customStyle="1" w:styleId="ReallySamllText">
    <w:name w:val="ReallySamllText"/>
    <w:basedOn w:val="Normal"/>
    <w:link w:val="ReallySamllTextChar"/>
    <w:autoRedefine/>
    <w:rsid w:val="002A6421"/>
    <w:rPr>
      <w:rFonts w:asciiTheme="minorHAnsi" w:hAnsiTheme="minorHAnsi"/>
      <w:sz w:val="10"/>
    </w:rPr>
  </w:style>
  <w:style w:type="paragraph" w:customStyle="1" w:styleId="CardCites">
    <w:name w:val="Card Cites"/>
    <w:basedOn w:val="Normal"/>
    <w:next w:val="Normal"/>
    <w:qFormat/>
    <w:rsid w:val="002A6421"/>
    <w:rPr>
      <w:rFonts w:eastAsia="Times New Roman"/>
      <w:b/>
      <w:sz w:val="20"/>
    </w:rPr>
  </w:style>
  <w:style w:type="paragraph" w:customStyle="1" w:styleId="NormalWeb3">
    <w:name w:val="Normal (Web)3"/>
    <w:basedOn w:val="Normal"/>
    <w:rsid w:val="002A6421"/>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2A6421"/>
    <w:pPr>
      <w:ind w:left="400"/>
    </w:pPr>
    <w:rPr>
      <w:rFonts w:eastAsia="Times New Roman"/>
    </w:rPr>
  </w:style>
  <w:style w:type="paragraph" w:customStyle="1" w:styleId="TagCiteChar2">
    <w:name w:val="Tag / Cite Char"/>
    <w:basedOn w:val="Normal"/>
    <w:rsid w:val="002A6421"/>
    <w:rPr>
      <w:rFonts w:eastAsia="Times New Roman"/>
      <w:b/>
      <w:color w:val="000000"/>
    </w:rPr>
  </w:style>
  <w:style w:type="paragraph" w:customStyle="1" w:styleId="PageNumber2">
    <w:name w:val="Page Number2"/>
    <w:basedOn w:val="Normal"/>
    <w:next w:val="Normal"/>
    <w:rsid w:val="002A6421"/>
    <w:rPr>
      <w:rFonts w:eastAsia="Times New Roman"/>
      <w:sz w:val="20"/>
    </w:rPr>
  </w:style>
  <w:style w:type="paragraph" w:customStyle="1" w:styleId="HeaderFooter">
    <w:name w:val="Header &amp; Footer"/>
    <w:rsid w:val="002A6421"/>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2A6421"/>
    <w:rPr>
      <w:rFonts w:ascii="Arial Narrow" w:eastAsia="Times New Roman" w:hAnsi="Arial Narrow"/>
      <w:color w:val="000000"/>
      <w:sz w:val="16"/>
    </w:rPr>
  </w:style>
  <w:style w:type="paragraph" w:customStyle="1" w:styleId="CardTextUnderlined">
    <w:name w:val="Card Text Underlined"/>
    <w:basedOn w:val="Normal"/>
    <w:uiPriority w:val="99"/>
    <w:qFormat/>
    <w:rsid w:val="002A6421"/>
    <w:rPr>
      <w:rFonts w:ascii="Arial Narrow" w:eastAsia="Times New Roman" w:hAnsi="Arial Narrow"/>
      <w:u w:val="single"/>
    </w:rPr>
  </w:style>
  <w:style w:type="paragraph" w:customStyle="1" w:styleId="HeaderDebate">
    <w:name w:val="Header Debate"/>
    <w:basedOn w:val="Normal"/>
    <w:rsid w:val="002A6421"/>
    <w:pPr>
      <w:jc w:val="center"/>
      <w:outlineLvl w:val="0"/>
    </w:pPr>
    <w:rPr>
      <w:rFonts w:eastAsia="Times New Roman"/>
      <w:b/>
      <w:sz w:val="48"/>
      <w:u w:val="words"/>
    </w:rPr>
  </w:style>
  <w:style w:type="paragraph" w:customStyle="1" w:styleId="NormalWeb1">
    <w:name w:val="Normal (Web)1"/>
    <w:basedOn w:val="Normal"/>
    <w:uiPriority w:val="99"/>
    <w:qFormat/>
    <w:rsid w:val="002A6421"/>
    <w:pPr>
      <w:spacing w:before="100" w:beforeAutospacing="1" w:after="100" w:afterAutospacing="1"/>
    </w:pPr>
    <w:rPr>
      <w:rFonts w:eastAsia="Times New Roman"/>
      <w:sz w:val="20"/>
      <w:szCs w:val="20"/>
    </w:rPr>
  </w:style>
  <w:style w:type="paragraph" w:customStyle="1" w:styleId="CardTagCharChar">
    <w:name w:val="Card Tag Char Char"/>
    <w:basedOn w:val="Normal"/>
    <w:rsid w:val="002A6421"/>
    <w:rPr>
      <w:rFonts w:eastAsia="Times New Roman"/>
      <w:b/>
    </w:rPr>
  </w:style>
  <w:style w:type="paragraph" w:customStyle="1" w:styleId="fixed">
    <w:name w:val="fixed"/>
    <w:basedOn w:val="Normal"/>
    <w:rsid w:val="002A6421"/>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2A6421"/>
    <w:pPr>
      <w:spacing w:before="100" w:beforeAutospacing="1" w:after="100" w:afterAutospacing="1"/>
    </w:pPr>
    <w:rPr>
      <w:rFonts w:eastAsia="Times New Roman"/>
    </w:rPr>
  </w:style>
  <w:style w:type="paragraph" w:customStyle="1" w:styleId="ExecutiveSummarytext">
    <w:name w:val="Executive Summary text"/>
    <w:basedOn w:val="Normal"/>
    <w:next w:val="Normal"/>
    <w:rsid w:val="002A6421"/>
    <w:pPr>
      <w:autoSpaceDE w:val="0"/>
      <w:autoSpaceDN w:val="0"/>
      <w:adjustRightInd w:val="0"/>
    </w:pPr>
    <w:rPr>
      <w:rFonts w:ascii="Arial" w:eastAsia="Times New Roman" w:hAnsi="Arial"/>
    </w:rPr>
  </w:style>
  <w:style w:type="character" w:customStyle="1" w:styleId="NormalUnderlineChar1">
    <w:name w:val="Normal Underline Char1"/>
    <w:locked/>
    <w:rsid w:val="002A6421"/>
    <w:rPr>
      <w:u w:val="single"/>
    </w:rPr>
  </w:style>
  <w:style w:type="character" w:customStyle="1" w:styleId="CardUpSize-LightChar">
    <w:name w:val="CardUpSize - Light Char"/>
    <w:link w:val="CardUpSize-Light"/>
    <w:locked/>
    <w:rsid w:val="002A6421"/>
    <w:rPr>
      <w:rFonts w:ascii="Times New Roman" w:eastAsia="Times New Roman" w:hAnsi="Times New Roman"/>
      <w:szCs w:val="32"/>
      <w:u w:val="single"/>
    </w:rPr>
  </w:style>
  <w:style w:type="paragraph" w:customStyle="1" w:styleId="CardUpSize-Light">
    <w:name w:val="CardUpSize - Light"/>
    <w:basedOn w:val="Normal"/>
    <w:link w:val="CardUpSize-LightChar"/>
    <w:rsid w:val="002A6421"/>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2A6421"/>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2A6421"/>
    <w:pPr>
      <w:jc w:val="both"/>
    </w:pPr>
    <w:rPr>
      <w:rFonts w:ascii="Times New Roman" w:eastAsia="Times New Roman" w:hAnsi="Times New Roman"/>
      <w:b/>
      <w:sz w:val="24"/>
      <w:szCs w:val="32"/>
      <w:u w:val="single"/>
    </w:rPr>
  </w:style>
  <w:style w:type="paragraph" w:customStyle="1" w:styleId="SmallCite">
    <w:name w:val="Small Cite"/>
    <w:basedOn w:val="Normal"/>
    <w:rsid w:val="002A6421"/>
    <w:rPr>
      <w:rFonts w:ascii="Verdana" w:eastAsia="Times New Roman" w:hAnsi="Verdana"/>
      <w:sz w:val="16"/>
    </w:rPr>
  </w:style>
  <w:style w:type="paragraph" w:customStyle="1" w:styleId="clearformatting">
    <w:name w:val="clear formatting"/>
    <w:basedOn w:val="Heading2"/>
    <w:rsid w:val="002A6421"/>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2A6421"/>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2A6421"/>
    <w:pPr>
      <w:spacing w:after="240" w:line="360" w:lineRule="atLeast"/>
    </w:pPr>
    <w:rPr>
      <w:rFonts w:eastAsia="Times New Roman"/>
      <w:b/>
      <w:bCs/>
      <w:sz w:val="16"/>
      <w:szCs w:val="16"/>
    </w:rPr>
  </w:style>
  <w:style w:type="paragraph" w:customStyle="1" w:styleId="PlaceholderText1">
    <w:name w:val="Placeholder Text1"/>
    <w:basedOn w:val="Normal"/>
    <w:rsid w:val="002A6421"/>
    <w:pPr>
      <w:keepNext/>
      <w:numPr>
        <w:numId w:val="5"/>
      </w:numPr>
      <w:outlineLvl w:val="0"/>
    </w:pPr>
    <w:rPr>
      <w:rFonts w:eastAsia="MS Gothic"/>
    </w:rPr>
  </w:style>
  <w:style w:type="character" w:customStyle="1" w:styleId="ImportantTextChar">
    <w:name w:val="Important Text Char"/>
    <w:link w:val="ImportantText"/>
    <w:locked/>
    <w:rsid w:val="002A6421"/>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2A6421"/>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2A6421"/>
    <w:rPr>
      <w:rFonts w:ascii="HNKAOE+Arial" w:hAnsi="HNKAOE+Arial"/>
    </w:rPr>
  </w:style>
  <w:style w:type="paragraph" w:customStyle="1" w:styleId="StyleBodyText11ptBlackUnderline">
    <w:name w:val="Style Body Text + 11 pt Black Underline"/>
    <w:basedOn w:val="BodyText"/>
    <w:link w:val="StyleBodyText11ptBlackUnderlineChar"/>
    <w:rsid w:val="002A6421"/>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2A6421"/>
    <w:rPr>
      <w:rFonts w:ascii="HNKAOE+Arial" w:hAnsi="HNKAOE+Arial"/>
    </w:rPr>
  </w:style>
  <w:style w:type="paragraph" w:customStyle="1" w:styleId="StyleBodyText11ptBoldBlack">
    <w:name w:val="Style Body Text + 11 pt Bold Black"/>
    <w:basedOn w:val="BodyText"/>
    <w:link w:val="StyleBodyText11ptBoldBlackChar"/>
    <w:rsid w:val="002A6421"/>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2A6421"/>
    <w:rPr>
      <w:rFonts w:ascii="Times New Roman" w:eastAsia="Malgun Gothic" w:hAnsi="Times New Roman"/>
      <w:bCs/>
    </w:rPr>
  </w:style>
  <w:style w:type="paragraph" w:customStyle="1" w:styleId="StyletinyBold">
    <w:name w:val="Style tiny + Bold"/>
    <w:basedOn w:val="tiny"/>
    <w:link w:val="StyletinyBoldChar"/>
    <w:qFormat/>
    <w:rsid w:val="002A6421"/>
    <w:rPr>
      <w:rFonts w:cstheme="minorBidi"/>
      <w:bCs/>
      <w:sz w:val="24"/>
    </w:rPr>
  </w:style>
  <w:style w:type="character" w:customStyle="1" w:styleId="Heading5SizeDownChar">
    <w:name w:val="Heading 5 Size Down Char"/>
    <w:link w:val="Heading5SizeDown"/>
    <w:locked/>
    <w:rsid w:val="002A6421"/>
    <w:rPr>
      <w:rFonts w:ascii="Times New Roman" w:eastAsia="Times New Roman" w:hAnsi="Times New Roman"/>
      <w:szCs w:val="16"/>
    </w:rPr>
  </w:style>
  <w:style w:type="paragraph" w:customStyle="1" w:styleId="Heading5SizeDown">
    <w:name w:val="Heading 5 Size Down"/>
    <w:basedOn w:val="Normal"/>
    <w:link w:val="Heading5SizeDownChar"/>
    <w:autoRedefine/>
    <w:rsid w:val="002A6421"/>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2A6421"/>
    <w:rPr>
      <w:rFonts w:ascii="Times New Roman" w:eastAsia="Times New Roman" w:hAnsi="Times New Roman" w:cs="Arial"/>
      <w:b/>
      <w:szCs w:val="44"/>
    </w:rPr>
  </w:style>
  <w:style w:type="paragraph" w:customStyle="1" w:styleId="Normal2Bold">
    <w:name w:val="Normal2 + Bold"/>
    <w:basedOn w:val="Normal"/>
    <w:link w:val="Normal2BoldChar"/>
    <w:rsid w:val="002A6421"/>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2A6421"/>
    <w:rPr>
      <w:rFonts w:ascii="Times New Roman" w:eastAsia="Times New Roman" w:hAnsi="Times New Roman"/>
      <w:lang w:eastAsia="ar-SA"/>
    </w:rPr>
  </w:style>
  <w:style w:type="paragraph" w:customStyle="1" w:styleId="ListContents">
    <w:name w:val="List Contents"/>
    <w:basedOn w:val="Normal"/>
    <w:link w:val="ListContentsChar"/>
    <w:rsid w:val="002A6421"/>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2A6421"/>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2A6421"/>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2A6421"/>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2A6421"/>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2A6421"/>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2A6421"/>
    <w:rPr>
      <w:rFonts w:ascii="Arial" w:eastAsia="Times New Roman" w:hAnsi="Arial"/>
      <w:sz w:val="12"/>
    </w:rPr>
  </w:style>
  <w:style w:type="paragraph" w:customStyle="1" w:styleId="Unimportant">
    <w:name w:val="Unimportant"/>
    <w:basedOn w:val="Normal"/>
    <w:link w:val="UnimportantCharChar"/>
    <w:rsid w:val="002A6421"/>
    <w:pPr>
      <w:jc w:val="both"/>
    </w:pPr>
    <w:rPr>
      <w:rFonts w:ascii="Arial" w:eastAsia="Times New Roman" w:hAnsi="Arial"/>
      <w:sz w:val="12"/>
    </w:rPr>
  </w:style>
  <w:style w:type="character" w:customStyle="1" w:styleId="TagCiteChar3">
    <w:name w:val="Tag &amp; Cite Char"/>
    <w:link w:val="TagCite2"/>
    <w:locked/>
    <w:rsid w:val="002A6421"/>
    <w:rPr>
      <w:rFonts w:ascii="Arial" w:eastAsia="Times New Roman" w:hAnsi="Arial"/>
      <w:b/>
    </w:rPr>
  </w:style>
  <w:style w:type="paragraph" w:customStyle="1" w:styleId="TagCite2">
    <w:name w:val="Tag &amp; Cite"/>
    <w:basedOn w:val="Normal"/>
    <w:link w:val="TagCiteChar3"/>
    <w:rsid w:val="002A6421"/>
    <w:pPr>
      <w:jc w:val="both"/>
    </w:pPr>
    <w:rPr>
      <w:rFonts w:ascii="Arial" w:eastAsia="Times New Roman" w:hAnsi="Arial"/>
      <w:b/>
      <w:sz w:val="24"/>
    </w:rPr>
  </w:style>
  <w:style w:type="character" w:customStyle="1" w:styleId="HighlightedTextChar">
    <w:name w:val="Highlighted Text Char"/>
    <w:link w:val="HighlightedText"/>
    <w:locked/>
    <w:rsid w:val="002A6421"/>
    <w:rPr>
      <w:rFonts w:ascii="Arial" w:eastAsia="Times New Roman" w:hAnsi="Arial"/>
      <w:b/>
      <w:u w:val="thick"/>
    </w:rPr>
  </w:style>
  <w:style w:type="paragraph" w:customStyle="1" w:styleId="HighlightedText">
    <w:name w:val="Highlighted Text"/>
    <w:basedOn w:val="Normal"/>
    <w:link w:val="HighlightedTextChar"/>
    <w:rsid w:val="002A6421"/>
    <w:pPr>
      <w:jc w:val="both"/>
    </w:pPr>
    <w:rPr>
      <w:rFonts w:ascii="Arial" w:eastAsia="Times New Roman" w:hAnsi="Arial"/>
      <w:b/>
      <w:sz w:val="24"/>
      <w:u w:val="thick"/>
    </w:rPr>
  </w:style>
  <w:style w:type="paragraph" w:customStyle="1" w:styleId="StyleHeading1Justified">
    <w:name w:val="Style Heading 1 + Justified"/>
    <w:basedOn w:val="Normal"/>
    <w:next w:val="Normal"/>
    <w:rsid w:val="002A6421"/>
    <w:rPr>
      <w:rFonts w:ascii="Arial" w:eastAsia="Times New Roman" w:hAnsi="Arial"/>
      <w:sz w:val="20"/>
      <w:szCs w:val="20"/>
    </w:rPr>
  </w:style>
  <w:style w:type="paragraph" w:customStyle="1" w:styleId="textunderline0">
    <w:name w:val="text underline"/>
    <w:basedOn w:val="Normal"/>
    <w:link w:val="textunderlineChar0"/>
    <w:autoRedefine/>
    <w:rsid w:val="002A6421"/>
    <w:rPr>
      <w:rFonts w:asciiTheme="minorHAnsi" w:hAnsiTheme="minorHAnsi"/>
      <w:sz w:val="24"/>
      <w:u w:val="thick"/>
    </w:rPr>
  </w:style>
  <w:style w:type="character" w:customStyle="1" w:styleId="DebateTagChar">
    <w:name w:val="Debate Tag Char"/>
    <w:link w:val="DebateTag"/>
    <w:locked/>
    <w:rsid w:val="002A6421"/>
    <w:rPr>
      <w:rFonts w:ascii="Garamond" w:hAnsi="Garamond"/>
      <w:b/>
    </w:rPr>
  </w:style>
  <w:style w:type="paragraph" w:customStyle="1" w:styleId="DebateTag">
    <w:name w:val="Debate Tag"/>
    <w:basedOn w:val="Normal"/>
    <w:link w:val="DebateTagChar"/>
    <w:autoRedefine/>
    <w:rsid w:val="002A6421"/>
    <w:pPr>
      <w:tabs>
        <w:tab w:val="left" w:pos="270"/>
      </w:tabs>
    </w:pPr>
    <w:rPr>
      <w:rFonts w:ascii="Garamond" w:hAnsi="Garamond"/>
      <w:b/>
      <w:sz w:val="24"/>
    </w:rPr>
  </w:style>
  <w:style w:type="paragraph" w:customStyle="1" w:styleId="DebateCite">
    <w:name w:val="Debate Cite"/>
    <w:basedOn w:val="Normal"/>
    <w:autoRedefine/>
    <w:rsid w:val="002A6421"/>
    <w:pPr>
      <w:tabs>
        <w:tab w:val="left" w:pos="270"/>
      </w:tabs>
    </w:pPr>
    <w:rPr>
      <w:rFonts w:eastAsia="Times New Roman"/>
      <w:sz w:val="20"/>
    </w:rPr>
  </w:style>
  <w:style w:type="paragraph" w:customStyle="1" w:styleId="BlockTitle10">
    <w:name w:val="Block Title #1"/>
    <w:basedOn w:val="Heading1"/>
    <w:rsid w:val="002A6421"/>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2A6421"/>
    <w:pPr>
      <w:widowControl w:val="0"/>
      <w:suppressAutoHyphens/>
    </w:pPr>
    <w:rPr>
      <w:rFonts w:ascii="Courier New" w:eastAsia="Courier New" w:hAnsi="Courier New"/>
      <w:sz w:val="20"/>
      <w:szCs w:val="20"/>
    </w:rPr>
  </w:style>
  <w:style w:type="paragraph" w:customStyle="1" w:styleId="MaggieTag">
    <w:name w:val="MaggieTag"/>
    <w:basedOn w:val="Heading2"/>
    <w:rsid w:val="002A6421"/>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2A6421"/>
    <w:rPr>
      <w:rFonts w:ascii="Times New Roman" w:eastAsia="Times New Roman" w:hAnsi="Times New Roman"/>
    </w:rPr>
  </w:style>
  <w:style w:type="paragraph" w:customStyle="1" w:styleId="Heading4Cite">
    <w:name w:val="Heading 4 Cite"/>
    <w:basedOn w:val="Normal"/>
    <w:link w:val="Heading4CiteChar"/>
    <w:autoRedefine/>
    <w:rsid w:val="002A6421"/>
    <w:rPr>
      <w:rFonts w:ascii="Times New Roman" w:eastAsia="Times New Roman" w:hAnsi="Times New Roman"/>
      <w:sz w:val="24"/>
    </w:rPr>
  </w:style>
  <w:style w:type="paragraph" w:customStyle="1" w:styleId="4">
    <w:name w:val="4"/>
    <w:basedOn w:val="Normal"/>
    <w:rsid w:val="002A6421"/>
    <w:rPr>
      <w:rFonts w:eastAsia="Times New Roman"/>
      <w:sz w:val="20"/>
    </w:rPr>
  </w:style>
  <w:style w:type="character" w:customStyle="1" w:styleId="UnunderlinedTextChar">
    <w:name w:val="Ununderlined Text Char"/>
    <w:link w:val="UnunderlinedText"/>
    <w:locked/>
    <w:rsid w:val="002A6421"/>
    <w:rPr>
      <w:rFonts w:eastAsia="Times New Roman"/>
      <w:bCs/>
      <w:sz w:val="12"/>
    </w:rPr>
  </w:style>
  <w:style w:type="paragraph" w:customStyle="1" w:styleId="UnunderlinedText">
    <w:name w:val="Ununderlined Text"/>
    <w:basedOn w:val="Normal"/>
    <w:link w:val="UnunderlinedTextChar"/>
    <w:autoRedefine/>
    <w:rsid w:val="002A6421"/>
    <w:pPr>
      <w:spacing w:after="200" w:line="276" w:lineRule="auto"/>
    </w:pPr>
    <w:rPr>
      <w:rFonts w:asciiTheme="minorHAnsi" w:eastAsia="Times New Roman" w:hAnsiTheme="minorHAnsi"/>
      <w:bCs/>
      <w:sz w:val="12"/>
    </w:rPr>
  </w:style>
  <w:style w:type="paragraph" w:customStyle="1" w:styleId="card2">
    <w:name w:val="%card"/>
    <w:basedOn w:val="Normal"/>
    <w:link w:val="cardChar2"/>
    <w:autoRedefine/>
    <w:uiPriority w:val="99"/>
    <w:qFormat/>
    <w:rsid w:val="002A6421"/>
    <w:pPr>
      <w:spacing w:after="200" w:line="276" w:lineRule="auto"/>
      <w:ind w:left="288" w:right="288"/>
    </w:pPr>
    <w:rPr>
      <w:rFonts w:eastAsia="Times New Roman"/>
      <w:bCs/>
    </w:rPr>
  </w:style>
  <w:style w:type="paragraph" w:customStyle="1" w:styleId="BlockTitle4">
    <w:name w:val="%Block Title"/>
    <w:basedOn w:val="Heading1"/>
    <w:rsid w:val="002A6421"/>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2A6421"/>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2A64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2A6421"/>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2A6421"/>
    <w:rPr>
      <w:rFonts w:ascii="Century Gothic" w:eastAsia="Cambria" w:hAnsi="Century Gothic"/>
      <w:u w:val="thick"/>
    </w:rPr>
  </w:style>
  <w:style w:type="paragraph" w:customStyle="1" w:styleId="Card-Underline0">
    <w:name w:val="Card-Underline"/>
    <w:basedOn w:val="Normal"/>
    <w:link w:val="Card-UnderlineChar"/>
    <w:qFormat/>
    <w:rsid w:val="002A6421"/>
    <w:rPr>
      <w:rFonts w:ascii="Century Gothic" w:eastAsia="Cambria" w:hAnsi="Century Gothic"/>
      <w:sz w:val="24"/>
      <w:u w:val="thick"/>
    </w:rPr>
  </w:style>
  <w:style w:type="paragraph" w:customStyle="1" w:styleId="PageNumber3">
    <w:name w:val="Page Number3"/>
    <w:basedOn w:val="Normal"/>
    <w:next w:val="Normal"/>
    <w:rsid w:val="002A6421"/>
    <w:rPr>
      <w:rFonts w:eastAsia="Times New Roman"/>
      <w:sz w:val="20"/>
    </w:rPr>
  </w:style>
  <w:style w:type="paragraph" w:customStyle="1" w:styleId="PageNumber4">
    <w:name w:val="Page Number4"/>
    <w:basedOn w:val="Normal"/>
    <w:next w:val="Normal"/>
    <w:rsid w:val="002A6421"/>
    <w:rPr>
      <w:rFonts w:eastAsia="Times New Roman"/>
      <w:sz w:val="20"/>
    </w:rPr>
  </w:style>
  <w:style w:type="paragraph" w:customStyle="1" w:styleId="PageNumber5">
    <w:name w:val="Page Number5"/>
    <w:basedOn w:val="Normal"/>
    <w:next w:val="Normal"/>
    <w:rsid w:val="002A6421"/>
    <w:rPr>
      <w:rFonts w:eastAsia="Times New Roman"/>
      <w:sz w:val="20"/>
    </w:rPr>
  </w:style>
  <w:style w:type="paragraph" w:customStyle="1" w:styleId="smalltext10">
    <w:name w:val="small text1"/>
    <w:basedOn w:val="Normal"/>
    <w:next w:val="Normal"/>
    <w:uiPriority w:val="4"/>
    <w:qFormat/>
    <w:rsid w:val="002A6421"/>
    <w:pPr>
      <w:keepNext/>
      <w:keepLines/>
      <w:spacing w:before="200"/>
      <w:outlineLvl w:val="3"/>
    </w:pPr>
    <w:rPr>
      <w:rFonts w:eastAsia="Times New Roman"/>
      <w:b/>
      <w:bCs/>
      <w:iCs/>
      <w:sz w:val="26"/>
    </w:rPr>
  </w:style>
  <w:style w:type="character" w:customStyle="1" w:styleId="CircleChar">
    <w:name w:val="Circle Char"/>
    <w:link w:val="Circle"/>
    <w:locked/>
    <w:rsid w:val="002A6421"/>
    <w:rPr>
      <w:rFonts w:ascii="Times New Roman" w:eastAsia="Times New Roman" w:hAnsi="Times New Roman"/>
      <w:b/>
      <w:u w:val="words"/>
    </w:rPr>
  </w:style>
  <w:style w:type="paragraph" w:customStyle="1" w:styleId="Circle">
    <w:name w:val="Circle"/>
    <w:basedOn w:val="Normal"/>
    <w:link w:val="CircleChar"/>
    <w:rsid w:val="002A6421"/>
    <w:rPr>
      <w:rFonts w:ascii="Times New Roman" w:eastAsia="Times New Roman" w:hAnsi="Times New Roman"/>
      <w:b/>
      <w:sz w:val="24"/>
      <w:u w:val="words"/>
    </w:rPr>
  </w:style>
  <w:style w:type="paragraph" w:customStyle="1" w:styleId="PageNumber6">
    <w:name w:val="Page Number6"/>
    <w:basedOn w:val="Normal"/>
    <w:next w:val="Normal"/>
    <w:rsid w:val="002A6421"/>
    <w:rPr>
      <w:rFonts w:eastAsia="Times New Roman"/>
      <w:sz w:val="20"/>
    </w:rPr>
  </w:style>
  <w:style w:type="paragraph" w:customStyle="1" w:styleId="user">
    <w:name w:val="user"/>
    <w:basedOn w:val="Normal"/>
    <w:rsid w:val="002A6421"/>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2A6421"/>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2A6421"/>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2A6421"/>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2A6421"/>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2A6421"/>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2A6421"/>
    <w:rPr>
      <w:rFonts w:eastAsia="Times New Roman"/>
      <w:sz w:val="20"/>
    </w:rPr>
  </w:style>
  <w:style w:type="paragraph" w:customStyle="1" w:styleId="DebateTag0">
    <w:name w:val="DebateTag"/>
    <w:basedOn w:val="Normal"/>
    <w:qFormat/>
    <w:rsid w:val="002A6421"/>
    <w:rPr>
      <w:b/>
    </w:rPr>
  </w:style>
  <w:style w:type="paragraph" w:customStyle="1" w:styleId="date-comments">
    <w:name w:val="date-comments"/>
    <w:basedOn w:val="Normal"/>
    <w:uiPriority w:val="99"/>
    <w:rsid w:val="002A6421"/>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2A642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2A642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2A6421"/>
    <w:rPr>
      <w:rFonts w:ascii="Garamond" w:eastAsia="Calibri" w:hAnsi="Garamond" w:hint="default"/>
      <w:sz w:val="16"/>
      <w:szCs w:val="22"/>
    </w:rPr>
  </w:style>
  <w:style w:type="character" w:customStyle="1" w:styleId="message-item">
    <w:name w:val="message-item"/>
    <w:rsid w:val="002A6421"/>
  </w:style>
  <w:style w:type="character" w:customStyle="1" w:styleId="lightheader">
    <w:name w:val="lightheader"/>
    <w:rsid w:val="002A6421"/>
  </w:style>
  <w:style w:type="character" w:customStyle="1" w:styleId="datestamp">
    <w:name w:val="datestamp"/>
    <w:rsid w:val="002A6421"/>
  </w:style>
  <w:style w:type="character" w:customStyle="1" w:styleId="i">
    <w:name w:val="i"/>
    <w:uiPriority w:val="99"/>
    <w:rsid w:val="002A6421"/>
  </w:style>
  <w:style w:type="character" w:customStyle="1" w:styleId="forenames">
    <w:name w:val="forenames"/>
    <w:rsid w:val="002A6421"/>
  </w:style>
  <w:style w:type="character" w:customStyle="1" w:styleId="surname">
    <w:name w:val="surname"/>
    <w:rsid w:val="002A6421"/>
  </w:style>
  <w:style w:type="character" w:customStyle="1" w:styleId="medium-font">
    <w:name w:val="medium-font"/>
    <w:rsid w:val="002A6421"/>
  </w:style>
  <w:style w:type="character" w:customStyle="1" w:styleId="title-link-wrapper">
    <w:name w:val="title-link-wrapper"/>
    <w:rsid w:val="002A6421"/>
  </w:style>
  <w:style w:type="character" w:customStyle="1" w:styleId="refpreview">
    <w:name w:val="refpreview"/>
    <w:rsid w:val="002A6421"/>
  </w:style>
  <w:style w:type="character" w:customStyle="1" w:styleId="loose1">
    <w:name w:val="loose1"/>
    <w:rsid w:val="002A6421"/>
  </w:style>
  <w:style w:type="character" w:customStyle="1" w:styleId="email">
    <w:name w:val="email"/>
    <w:rsid w:val="002A6421"/>
  </w:style>
  <w:style w:type="character" w:customStyle="1" w:styleId="gsa">
    <w:name w:val="gs_a"/>
    <w:rsid w:val="002A6421"/>
  </w:style>
  <w:style w:type="character" w:customStyle="1" w:styleId="goohl1">
    <w:name w:val="goohl1"/>
    <w:rsid w:val="002A6421"/>
  </w:style>
  <w:style w:type="character" w:customStyle="1" w:styleId="mainarttitle">
    <w:name w:val="mainarttitle"/>
    <w:rsid w:val="002A6421"/>
  </w:style>
  <w:style w:type="character" w:customStyle="1" w:styleId="mainartauthor">
    <w:name w:val="mainartauthor"/>
    <w:rsid w:val="002A6421"/>
  </w:style>
  <w:style w:type="character" w:customStyle="1" w:styleId="mainartdate">
    <w:name w:val="mainartdate"/>
    <w:rsid w:val="002A6421"/>
  </w:style>
  <w:style w:type="character" w:customStyle="1" w:styleId="gsggs">
    <w:name w:val="gs_ggs"/>
    <w:rsid w:val="002A6421"/>
  </w:style>
  <w:style w:type="character" w:customStyle="1" w:styleId="ahead">
    <w:name w:val="a_head"/>
    <w:rsid w:val="002A6421"/>
  </w:style>
  <w:style w:type="character" w:customStyle="1" w:styleId="articleauthor">
    <w:name w:val="articleauthor"/>
    <w:rsid w:val="002A6421"/>
  </w:style>
  <w:style w:type="character" w:customStyle="1" w:styleId="footnote">
    <w:name w:val="footnote"/>
    <w:rsid w:val="002A6421"/>
  </w:style>
  <w:style w:type="character" w:customStyle="1" w:styleId="docbody">
    <w:name w:val="docbody"/>
    <w:rsid w:val="002A6421"/>
  </w:style>
  <w:style w:type="character" w:customStyle="1" w:styleId="superscript">
    <w:name w:val="superscript"/>
    <w:rsid w:val="002A6421"/>
  </w:style>
  <w:style w:type="character" w:customStyle="1" w:styleId="citeChar2">
    <w:name w:val="cite Char"/>
    <w:locked/>
    <w:rsid w:val="002A6421"/>
    <w:rPr>
      <w:b/>
      <w:bCs w:val="0"/>
      <w:u w:val="single"/>
    </w:rPr>
  </w:style>
  <w:style w:type="character" w:customStyle="1" w:styleId="StyleUnderlineChar">
    <w:name w:val="Style Underline Char"/>
    <w:locked/>
    <w:rsid w:val="002A6421"/>
    <w:rPr>
      <w:u w:val="single"/>
    </w:rPr>
  </w:style>
  <w:style w:type="character" w:customStyle="1" w:styleId="CitesCharChar">
    <w:name w:val="Cites Char Char"/>
    <w:locked/>
    <w:rsid w:val="002A6421"/>
    <w:rPr>
      <w:b/>
      <w:bCs/>
    </w:rPr>
  </w:style>
  <w:style w:type="character" w:customStyle="1" w:styleId="bwxsm">
    <w:name w:val="b w xsm"/>
    <w:rsid w:val="002A6421"/>
  </w:style>
  <w:style w:type="character" w:customStyle="1" w:styleId="fstd">
    <w:name w:val="f std"/>
    <w:rsid w:val="002A6421"/>
  </w:style>
  <w:style w:type="character" w:customStyle="1" w:styleId="gl">
    <w:name w:val="gl"/>
    <w:rsid w:val="002A6421"/>
  </w:style>
  <w:style w:type="character" w:customStyle="1" w:styleId="heading2char2charchar1">
    <w:name w:val="heading2char2charchar1"/>
    <w:rsid w:val="002A6421"/>
  </w:style>
  <w:style w:type="character" w:customStyle="1" w:styleId="charchar60">
    <w:name w:val="charchar6"/>
    <w:rsid w:val="002A6421"/>
  </w:style>
  <w:style w:type="character" w:customStyle="1" w:styleId="bio1">
    <w:name w:val="bio1"/>
    <w:rsid w:val="002A6421"/>
    <w:rPr>
      <w:rFonts w:ascii="Arial" w:hAnsi="Arial" w:cs="Arial" w:hint="default"/>
      <w:i/>
      <w:iCs/>
      <w:color w:val="000000"/>
      <w:sz w:val="20"/>
      <w:szCs w:val="20"/>
    </w:rPr>
  </w:style>
  <w:style w:type="character" w:customStyle="1" w:styleId="cardCharCharCharCharCharChar">
    <w:name w:val="card Char Char Char Char Char Char"/>
    <w:rsid w:val="002A6421"/>
    <w:rPr>
      <w:sz w:val="24"/>
      <w:szCs w:val="24"/>
      <w:lang w:val="en-US" w:eastAsia="en-US" w:bidi="ar-SA"/>
    </w:rPr>
  </w:style>
  <w:style w:type="character" w:customStyle="1" w:styleId="Style24ptBoldUnderlineCenteredCharChar">
    <w:name w:val="Style 24 pt Bold Underline Centered Char Char"/>
    <w:rsid w:val="002A6421"/>
    <w:rPr>
      <w:b/>
      <w:bCs/>
      <w:sz w:val="48"/>
      <w:szCs w:val="24"/>
      <w:u w:val="single"/>
      <w:lang w:val="en-US" w:eastAsia="en-US" w:bidi="ar-SA"/>
    </w:rPr>
  </w:style>
  <w:style w:type="character" w:customStyle="1" w:styleId="TagCiteCharChar0">
    <w:name w:val="Tag / Cite Char Char"/>
    <w:rsid w:val="002A6421"/>
    <w:rPr>
      <w:b/>
      <w:bCs w:val="0"/>
      <w:color w:val="000000"/>
      <w:sz w:val="24"/>
      <w:szCs w:val="24"/>
      <w:lang w:val="en-US" w:eastAsia="en-US" w:bidi="ar-SA"/>
    </w:rPr>
  </w:style>
  <w:style w:type="character" w:customStyle="1" w:styleId="CardTextUnderlinedCharChar">
    <w:name w:val="Card Text Underlined Char Char"/>
    <w:rsid w:val="002A6421"/>
    <w:rPr>
      <w:rFonts w:ascii="Arial Narrow" w:hAnsi="Arial Narrow" w:hint="default"/>
      <w:szCs w:val="24"/>
      <w:u w:val="single"/>
      <w:lang w:val="en-US" w:eastAsia="en-US" w:bidi="ar-SA"/>
    </w:rPr>
  </w:style>
  <w:style w:type="character" w:customStyle="1" w:styleId="CardTagCharCharChar">
    <w:name w:val="Card Tag Char Char Char"/>
    <w:rsid w:val="002A6421"/>
    <w:rPr>
      <w:b/>
      <w:bCs w:val="0"/>
      <w:sz w:val="24"/>
      <w:szCs w:val="24"/>
      <w:lang w:val="en-US" w:eastAsia="en-US" w:bidi="ar-SA"/>
    </w:rPr>
  </w:style>
  <w:style w:type="character" w:customStyle="1" w:styleId="mainbody">
    <w:name w:val="mainbody"/>
    <w:rsid w:val="002A6421"/>
  </w:style>
  <w:style w:type="character" w:customStyle="1" w:styleId="UnderlineStyleChar2">
    <w:name w:val="Underline Style Char2"/>
    <w:rsid w:val="002A6421"/>
    <w:rPr>
      <w:rFonts w:ascii="Garamond" w:hAnsi="Garamond" w:hint="default"/>
      <w:sz w:val="22"/>
      <w:szCs w:val="24"/>
      <w:u w:val="single"/>
      <w:lang w:val="en-US" w:eastAsia="en-US" w:bidi="ar-SA"/>
    </w:rPr>
  </w:style>
  <w:style w:type="character" w:customStyle="1" w:styleId="Style1Char2">
    <w:name w:val="Style1 Char2"/>
    <w:rsid w:val="002A6421"/>
    <w:rPr>
      <w:szCs w:val="24"/>
    </w:rPr>
  </w:style>
  <w:style w:type="character" w:customStyle="1" w:styleId="t13">
    <w:name w:val="t13"/>
    <w:rsid w:val="002A6421"/>
  </w:style>
  <w:style w:type="character" w:customStyle="1" w:styleId="lead">
    <w:name w:val="lead"/>
    <w:rsid w:val="002A6421"/>
  </w:style>
  <w:style w:type="paragraph" w:customStyle="1" w:styleId="CardDownx1">
    <w:name w:val="CardDown x1"/>
    <w:basedOn w:val="Normal"/>
    <w:link w:val="CardDownx1Char"/>
    <w:rsid w:val="002A6421"/>
  </w:style>
  <w:style w:type="character" w:customStyle="1" w:styleId="CardDownx1Char">
    <w:name w:val="CardDown x1 Char"/>
    <w:link w:val="CardDownx1"/>
    <w:locked/>
    <w:rsid w:val="002A6421"/>
    <w:rPr>
      <w:rFonts w:ascii="Calibri" w:hAnsi="Calibri"/>
      <w:sz w:val="22"/>
    </w:rPr>
  </w:style>
  <w:style w:type="character" w:customStyle="1" w:styleId="CharChar17">
    <w:name w:val="Char Char17"/>
    <w:locked/>
    <w:rsid w:val="002A6421"/>
    <w:rPr>
      <w:rFonts w:ascii="Arial" w:hAnsi="Arial" w:cs="Arial" w:hint="default"/>
      <w:b/>
      <w:bCs/>
      <w:sz w:val="26"/>
      <w:szCs w:val="26"/>
    </w:rPr>
  </w:style>
  <w:style w:type="character" w:customStyle="1" w:styleId="address">
    <w:name w:val="address"/>
    <w:rsid w:val="002A6421"/>
  </w:style>
  <w:style w:type="character" w:customStyle="1" w:styleId="ilspan">
    <w:name w:val="il_span"/>
    <w:rsid w:val="002A6421"/>
  </w:style>
  <w:style w:type="character" w:customStyle="1" w:styleId="articletitle1">
    <w:name w:val="articletitle1"/>
    <w:rsid w:val="002A6421"/>
    <w:rPr>
      <w:rFonts w:ascii="Times New Roman" w:hAnsi="Times New Roman" w:cs="Times New Roman" w:hint="default"/>
      <w:b/>
      <w:bCs/>
      <w:sz w:val="36"/>
      <w:szCs w:val="36"/>
    </w:rPr>
  </w:style>
  <w:style w:type="character" w:customStyle="1" w:styleId="leftidx1">
    <w:name w:val="leftidx1"/>
    <w:rsid w:val="002A6421"/>
    <w:rPr>
      <w:rFonts w:ascii="Verdana" w:hAnsi="Verdana" w:hint="default"/>
      <w:sz w:val="22"/>
      <w:szCs w:val="22"/>
    </w:rPr>
  </w:style>
  <w:style w:type="character" w:customStyle="1" w:styleId="blue1">
    <w:name w:val="blue1"/>
    <w:rsid w:val="002A6421"/>
    <w:rPr>
      <w:color w:val="0000FF"/>
    </w:rPr>
  </w:style>
  <w:style w:type="character" w:customStyle="1" w:styleId="author-link1">
    <w:name w:val="author-link1"/>
    <w:rsid w:val="002A6421"/>
    <w:rPr>
      <w:b w:val="0"/>
      <w:bCs w:val="0"/>
    </w:rPr>
  </w:style>
  <w:style w:type="character" w:customStyle="1" w:styleId="black1">
    <w:name w:val="black1"/>
    <w:rsid w:val="002A6421"/>
    <w:rPr>
      <w:color w:val="000000"/>
    </w:rPr>
  </w:style>
  <w:style w:type="character" w:customStyle="1" w:styleId="StyleunderlinedCharBold">
    <w:name w:val="Style underlined Char + Bold"/>
    <w:rsid w:val="002A6421"/>
    <w:rPr>
      <w:rFonts w:ascii="Times New Roman" w:hAnsi="Times New Roman" w:cs="Times New Roman" w:hint="default"/>
      <w:b/>
      <w:bCs/>
      <w:sz w:val="21"/>
      <w:szCs w:val="24"/>
      <w:u w:val="single"/>
    </w:rPr>
  </w:style>
  <w:style w:type="character" w:customStyle="1" w:styleId="ThickUnderlineCharChar">
    <w:name w:val="Thick Underline Char Char"/>
    <w:rsid w:val="002A6421"/>
    <w:rPr>
      <w:rFonts w:ascii="Calibri" w:eastAsia="Calibri" w:hAnsi="Calibri" w:hint="default"/>
    </w:rPr>
  </w:style>
  <w:style w:type="character" w:customStyle="1" w:styleId="CardUnderline">
    <w:name w:val="Card Underline"/>
    <w:rsid w:val="002A6421"/>
    <w:rPr>
      <w:rFonts w:ascii="Times New Roman" w:hAnsi="Times New Roman" w:cs="Times New Roman" w:hint="default"/>
      <w:sz w:val="20"/>
      <w:u w:val="single"/>
    </w:rPr>
  </w:style>
  <w:style w:type="character" w:customStyle="1" w:styleId="lingoregion">
    <w:name w:val="lingo_region"/>
    <w:rsid w:val="002A6421"/>
  </w:style>
  <w:style w:type="character" w:customStyle="1" w:styleId="cite0">
    <w:name w:val="%cite"/>
    <w:rsid w:val="002A6421"/>
    <w:rPr>
      <w:rFonts w:ascii="Times New Roman" w:hAnsi="Times New Roman" w:cs="Times New Roman" w:hint="default"/>
      <w:b/>
      <w:bCs w:val="0"/>
      <w:sz w:val="24"/>
    </w:rPr>
  </w:style>
  <w:style w:type="character" w:customStyle="1" w:styleId="Emphasis21">
    <w:name w:val="%Emphasis2"/>
    <w:rsid w:val="002A6421"/>
    <w:rPr>
      <w:rFonts w:ascii="Cooper Black" w:hAnsi="Cooper Black" w:hint="default"/>
      <w:iCs/>
      <w:u w:val="single"/>
    </w:rPr>
  </w:style>
  <w:style w:type="character" w:customStyle="1" w:styleId="bodycontentlink">
    <w:name w:val="bodycontentlink"/>
    <w:rsid w:val="002A6421"/>
  </w:style>
  <w:style w:type="character" w:customStyle="1" w:styleId="AAAcite">
    <w:name w:val="AAAcite"/>
    <w:rsid w:val="002A6421"/>
    <w:rPr>
      <w:rFonts w:ascii="Times New Roman" w:hAnsi="Times New Roman" w:cs="Times New Roman" w:hint="default"/>
      <w:b/>
      <w:bCs w:val="0"/>
      <w:sz w:val="24"/>
    </w:rPr>
  </w:style>
  <w:style w:type="character" w:customStyle="1" w:styleId="tmplheaderlink">
    <w:name w:val="tmplheaderlink"/>
    <w:rsid w:val="002A6421"/>
    <w:rPr>
      <w:rFonts w:ascii="Times New Roman" w:hAnsi="Times New Roman" w:cs="Times New Roman" w:hint="default"/>
    </w:rPr>
  </w:style>
  <w:style w:type="character" w:customStyle="1" w:styleId="UnderlinedEvidenceCharChar">
    <w:name w:val="Underlined Evidence Char Char"/>
    <w:rsid w:val="002A6421"/>
    <w:rPr>
      <w:rFonts w:ascii="Verdana" w:hAnsi="Verdana" w:hint="default"/>
      <w:sz w:val="21"/>
      <w:szCs w:val="21"/>
      <w:u w:val="thick"/>
      <w:lang w:val="en-US" w:eastAsia="en-US" w:bidi="ar-SA"/>
    </w:rPr>
  </w:style>
  <w:style w:type="character" w:customStyle="1" w:styleId="role">
    <w:name w:val="role"/>
    <w:rsid w:val="002A6421"/>
  </w:style>
  <w:style w:type="character" w:customStyle="1" w:styleId="pagination">
    <w:name w:val="pagination"/>
    <w:rsid w:val="002A6421"/>
  </w:style>
  <w:style w:type="character" w:customStyle="1" w:styleId="doi">
    <w:name w:val="doi"/>
    <w:rsid w:val="002A6421"/>
  </w:style>
  <w:style w:type="character" w:customStyle="1" w:styleId="bodycontents">
    <w:name w:val="bodycontents"/>
    <w:rsid w:val="002A6421"/>
  </w:style>
  <w:style w:type="character" w:customStyle="1" w:styleId="comma">
    <w:name w:val="comma"/>
    <w:rsid w:val="002A6421"/>
  </w:style>
  <w:style w:type="character" w:customStyle="1" w:styleId="pad5right">
    <w:name w:val="pad5right"/>
    <w:rsid w:val="002A6421"/>
  </w:style>
  <w:style w:type="character" w:customStyle="1" w:styleId="entry-date">
    <w:name w:val="entry-date"/>
    <w:rsid w:val="002A6421"/>
  </w:style>
  <w:style w:type="character" w:customStyle="1" w:styleId="desc">
    <w:name w:val="desc"/>
    <w:rsid w:val="002A6421"/>
  </w:style>
  <w:style w:type="character" w:customStyle="1" w:styleId="divider">
    <w:name w:val="divider"/>
    <w:rsid w:val="002A6421"/>
  </w:style>
  <w:style w:type="character" w:customStyle="1" w:styleId="blogdate">
    <w:name w:val="blogdate"/>
    <w:rsid w:val="002A6421"/>
  </w:style>
  <w:style w:type="character" w:customStyle="1" w:styleId="ticker">
    <w:name w:val="ticker"/>
    <w:rsid w:val="002A6421"/>
  </w:style>
  <w:style w:type="character" w:customStyle="1" w:styleId="posted">
    <w:name w:val="posted"/>
    <w:rsid w:val="002A6421"/>
  </w:style>
  <w:style w:type="character" w:customStyle="1" w:styleId="time">
    <w:name w:val="time"/>
    <w:rsid w:val="002A6421"/>
  </w:style>
  <w:style w:type="character" w:customStyle="1" w:styleId="dot">
    <w:name w:val="dot"/>
    <w:rsid w:val="002A6421"/>
  </w:style>
  <w:style w:type="character" w:customStyle="1" w:styleId="hn-date">
    <w:name w:val="hn-date"/>
    <w:rsid w:val="002A6421"/>
  </w:style>
  <w:style w:type="character" w:customStyle="1" w:styleId="location">
    <w:name w:val="location"/>
    <w:rsid w:val="002A6421"/>
  </w:style>
  <w:style w:type="character" w:customStyle="1" w:styleId="arial11">
    <w:name w:val="arial_11"/>
    <w:rsid w:val="002A6421"/>
  </w:style>
  <w:style w:type="character" w:customStyle="1" w:styleId="dropcap-letter">
    <w:name w:val="dropcap-letter"/>
    <w:rsid w:val="002A6421"/>
  </w:style>
  <w:style w:type="character" w:customStyle="1" w:styleId="offscreen">
    <w:name w:val="offscreen"/>
    <w:rsid w:val="002A6421"/>
  </w:style>
  <w:style w:type="character" w:customStyle="1" w:styleId="linked-in">
    <w:name w:val="linked-in"/>
    <w:rsid w:val="002A6421"/>
  </w:style>
  <w:style w:type="character" w:customStyle="1" w:styleId="in-widget">
    <w:name w:val="in-widget"/>
    <w:rsid w:val="002A6421"/>
  </w:style>
  <w:style w:type="character" w:customStyle="1" w:styleId="in-right">
    <w:name w:val="in-right"/>
    <w:rsid w:val="002A6421"/>
  </w:style>
  <w:style w:type="character" w:customStyle="1" w:styleId="tickerwrap">
    <w:name w:val="ticker_wrap"/>
    <w:rsid w:val="002A6421"/>
  </w:style>
  <w:style w:type="character" w:customStyle="1" w:styleId="divs">
    <w:name w:val="divs"/>
    <w:rsid w:val="002A6421"/>
  </w:style>
  <w:style w:type="character" w:customStyle="1" w:styleId="in-top">
    <w:name w:val="in-top"/>
    <w:rsid w:val="002A6421"/>
  </w:style>
  <w:style w:type="character" w:customStyle="1" w:styleId="article-date">
    <w:name w:val="article-date"/>
    <w:rsid w:val="002A6421"/>
  </w:style>
  <w:style w:type="character" w:customStyle="1" w:styleId="bodysubtoc">
    <w:name w:val="bodysubtoc"/>
    <w:rsid w:val="002A6421"/>
  </w:style>
  <w:style w:type="character" w:customStyle="1" w:styleId="lefttitlesmaller">
    <w:name w:val="lefttitlesmaller"/>
    <w:rsid w:val="002A6421"/>
  </w:style>
  <w:style w:type="character" w:customStyle="1" w:styleId="mb">
    <w:name w:val="mb"/>
    <w:rsid w:val="002A6421"/>
  </w:style>
  <w:style w:type="character" w:customStyle="1" w:styleId="field-content">
    <w:name w:val="field-content"/>
    <w:rsid w:val="002A6421"/>
  </w:style>
  <w:style w:type="character" w:customStyle="1" w:styleId="submitted-date">
    <w:name w:val="submitted-date"/>
    <w:rsid w:val="002A6421"/>
  </w:style>
  <w:style w:type="character" w:customStyle="1" w:styleId="submitted-time">
    <w:name w:val="submitted-time"/>
    <w:rsid w:val="002A6421"/>
  </w:style>
  <w:style w:type="character" w:customStyle="1" w:styleId="A2">
    <w:name w:val="A2"/>
    <w:uiPriority w:val="99"/>
    <w:rsid w:val="002A6421"/>
    <w:rPr>
      <w:rFonts w:ascii="Sabon LT Std" w:hAnsi="Sabon LT Std" w:cs="Sabon LT Std" w:hint="default"/>
      <w:color w:val="000000"/>
      <w:sz w:val="15"/>
      <w:szCs w:val="15"/>
    </w:rPr>
  </w:style>
  <w:style w:type="character" w:customStyle="1" w:styleId="searchword">
    <w:name w:val="searchword"/>
    <w:rsid w:val="002A6421"/>
  </w:style>
  <w:style w:type="character" w:customStyle="1" w:styleId="meta-prep">
    <w:name w:val="meta-prep"/>
    <w:rsid w:val="002A6421"/>
  </w:style>
  <w:style w:type="numbering" w:customStyle="1" w:styleId="1ai1">
    <w:name w:val="1 / a / i1"/>
    <w:rsid w:val="002A6421"/>
    <w:pPr>
      <w:numPr>
        <w:numId w:val="5"/>
      </w:numPr>
    </w:pPr>
  </w:style>
  <w:style w:type="numbering" w:styleId="1ai">
    <w:name w:val="Outline List 1"/>
    <w:basedOn w:val="NoList"/>
    <w:unhideWhenUsed/>
    <w:rsid w:val="002A6421"/>
    <w:pPr>
      <w:numPr>
        <w:numId w:val="6"/>
      </w:numPr>
    </w:pPr>
  </w:style>
  <w:style w:type="character" w:customStyle="1" w:styleId="FontStyle310">
    <w:name w:val="Font Style310"/>
    <w:uiPriority w:val="99"/>
    <w:rsid w:val="002A6421"/>
    <w:rPr>
      <w:rFonts w:ascii="Times New Roman" w:hAnsi="Times New Roman" w:cs="Times New Roman"/>
      <w:b/>
      <w:bCs/>
      <w:i/>
      <w:iCs/>
      <w:spacing w:val="-10"/>
      <w:sz w:val="18"/>
      <w:szCs w:val="18"/>
    </w:rPr>
  </w:style>
  <w:style w:type="character" w:customStyle="1" w:styleId="FontStyle329">
    <w:name w:val="Font Style329"/>
    <w:uiPriority w:val="99"/>
    <w:rsid w:val="002A6421"/>
    <w:rPr>
      <w:rFonts w:ascii="Times New Roman" w:hAnsi="Times New Roman" w:cs="Times New Roman"/>
      <w:b/>
      <w:bCs/>
      <w:spacing w:val="-10"/>
      <w:sz w:val="18"/>
      <w:szCs w:val="18"/>
    </w:rPr>
  </w:style>
  <w:style w:type="character" w:customStyle="1" w:styleId="FontStyle370">
    <w:name w:val="Font Style370"/>
    <w:uiPriority w:val="99"/>
    <w:rsid w:val="002A6421"/>
    <w:rPr>
      <w:rFonts w:ascii="Cambria" w:hAnsi="Cambria" w:cs="Cambria"/>
      <w:b/>
      <w:bCs/>
      <w:spacing w:val="-10"/>
      <w:sz w:val="18"/>
      <w:szCs w:val="18"/>
    </w:rPr>
  </w:style>
  <w:style w:type="character" w:customStyle="1" w:styleId="FontStyle302">
    <w:name w:val="Font Style302"/>
    <w:uiPriority w:val="99"/>
    <w:rsid w:val="002A6421"/>
    <w:rPr>
      <w:rFonts w:ascii="Times New Roman" w:hAnsi="Times New Roman" w:cs="Times New Roman"/>
      <w:b/>
      <w:bCs/>
      <w:sz w:val="22"/>
      <w:szCs w:val="22"/>
    </w:rPr>
  </w:style>
  <w:style w:type="character" w:customStyle="1" w:styleId="FontStyle347">
    <w:name w:val="Font Style347"/>
    <w:uiPriority w:val="99"/>
    <w:rsid w:val="002A6421"/>
    <w:rPr>
      <w:rFonts w:ascii="Times New Roman" w:hAnsi="Times New Roman" w:cs="Times New Roman"/>
      <w:b/>
      <w:bCs/>
      <w:spacing w:val="-10"/>
      <w:sz w:val="20"/>
      <w:szCs w:val="20"/>
    </w:rPr>
  </w:style>
  <w:style w:type="paragraph" w:customStyle="1" w:styleId="Style27">
    <w:name w:val="Style27"/>
    <w:basedOn w:val="Normal"/>
    <w:uiPriority w:val="99"/>
    <w:rsid w:val="002A6421"/>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2A6421"/>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2A6421"/>
    <w:rPr>
      <w:rFonts w:ascii="Times New Roman" w:hAnsi="Times New Roman" w:cs="Times New Roman"/>
      <w:spacing w:val="-10"/>
      <w:sz w:val="18"/>
      <w:szCs w:val="18"/>
    </w:rPr>
  </w:style>
  <w:style w:type="character" w:customStyle="1" w:styleId="FontStyle312">
    <w:name w:val="Font Style312"/>
    <w:uiPriority w:val="99"/>
    <w:rsid w:val="002A6421"/>
    <w:rPr>
      <w:rFonts w:ascii="Times New Roman" w:hAnsi="Times New Roman" w:cs="Times New Roman"/>
      <w:b/>
      <w:bCs/>
      <w:spacing w:val="-10"/>
      <w:sz w:val="16"/>
      <w:szCs w:val="16"/>
    </w:rPr>
  </w:style>
  <w:style w:type="character" w:customStyle="1" w:styleId="FontStyle346">
    <w:name w:val="Font Style346"/>
    <w:uiPriority w:val="99"/>
    <w:rsid w:val="002A6421"/>
    <w:rPr>
      <w:rFonts w:ascii="Times New Roman" w:hAnsi="Times New Roman" w:cs="Times New Roman"/>
      <w:b/>
      <w:bCs/>
      <w:spacing w:val="-10"/>
      <w:sz w:val="18"/>
      <w:szCs w:val="18"/>
    </w:rPr>
  </w:style>
  <w:style w:type="character" w:customStyle="1" w:styleId="FontStyle330">
    <w:name w:val="Font Style330"/>
    <w:uiPriority w:val="99"/>
    <w:rsid w:val="002A6421"/>
    <w:rPr>
      <w:rFonts w:ascii="Times New Roman" w:hAnsi="Times New Roman" w:cs="Times New Roman"/>
      <w:b/>
      <w:bCs/>
      <w:sz w:val="16"/>
      <w:szCs w:val="16"/>
    </w:rPr>
  </w:style>
  <w:style w:type="character" w:customStyle="1" w:styleId="FontStyle372">
    <w:name w:val="Font Style372"/>
    <w:uiPriority w:val="99"/>
    <w:rsid w:val="002A6421"/>
    <w:rPr>
      <w:rFonts w:ascii="Times New Roman" w:hAnsi="Times New Roman" w:cs="Times New Roman"/>
      <w:b/>
      <w:bCs/>
      <w:sz w:val="16"/>
      <w:szCs w:val="16"/>
    </w:rPr>
  </w:style>
  <w:style w:type="paragraph" w:customStyle="1" w:styleId="Style59">
    <w:name w:val="Style59"/>
    <w:basedOn w:val="Normal"/>
    <w:uiPriority w:val="99"/>
    <w:rsid w:val="002A6421"/>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2A6421"/>
    <w:rPr>
      <w:rFonts w:ascii="Times New Roman" w:hAnsi="Times New Roman" w:cs="Times New Roman"/>
      <w:b/>
      <w:bCs/>
      <w:i/>
      <w:iCs/>
      <w:sz w:val="16"/>
      <w:szCs w:val="16"/>
    </w:rPr>
  </w:style>
  <w:style w:type="paragraph" w:customStyle="1" w:styleId="Style200">
    <w:name w:val="Style20"/>
    <w:basedOn w:val="Normal"/>
    <w:uiPriority w:val="99"/>
    <w:rsid w:val="002A6421"/>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2A6421"/>
    <w:rPr>
      <w:rFonts w:ascii="Times New Roman" w:hAnsi="Times New Roman" w:cs="Times New Roman"/>
      <w:smallCaps/>
      <w:sz w:val="14"/>
      <w:szCs w:val="14"/>
    </w:rPr>
  </w:style>
  <w:style w:type="paragraph" w:customStyle="1" w:styleId="Style89">
    <w:name w:val="Style89"/>
    <w:basedOn w:val="Normal"/>
    <w:uiPriority w:val="99"/>
    <w:rsid w:val="002A6421"/>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2A6421"/>
    <w:rPr>
      <w:rFonts w:ascii="Times New Roman" w:hAnsi="Times New Roman" w:cs="Times New Roman"/>
      <w:b/>
      <w:bCs/>
      <w:spacing w:val="-10"/>
      <w:sz w:val="22"/>
      <w:szCs w:val="22"/>
    </w:rPr>
  </w:style>
  <w:style w:type="character" w:customStyle="1" w:styleId="FontStyle320">
    <w:name w:val="Font Style320"/>
    <w:uiPriority w:val="99"/>
    <w:rsid w:val="002A6421"/>
    <w:rPr>
      <w:rFonts w:ascii="Times New Roman" w:hAnsi="Times New Roman" w:cs="Times New Roman"/>
      <w:b/>
      <w:bCs/>
      <w:spacing w:val="-10"/>
      <w:sz w:val="22"/>
      <w:szCs w:val="22"/>
    </w:rPr>
  </w:style>
  <w:style w:type="character" w:customStyle="1" w:styleId="FontStyle352">
    <w:name w:val="Font Style352"/>
    <w:uiPriority w:val="99"/>
    <w:rsid w:val="002A6421"/>
    <w:rPr>
      <w:rFonts w:ascii="Times New Roman" w:hAnsi="Times New Roman" w:cs="Times New Roman"/>
      <w:b/>
      <w:bCs/>
      <w:sz w:val="16"/>
      <w:szCs w:val="16"/>
    </w:rPr>
  </w:style>
  <w:style w:type="character" w:customStyle="1" w:styleId="FontStyle356">
    <w:name w:val="Font Style356"/>
    <w:uiPriority w:val="99"/>
    <w:rsid w:val="002A6421"/>
    <w:rPr>
      <w:rFonts w:ascii="Times New Roman" w:hAnsi="Times New Roman" w:cs="Times New Roman"/>
      <w:b/>
      <w:bCs/>
      <w:spacing w:val="-10"/>
      <w:sz w:val="22"/>
      <w:szCs w:val="22"/>
    </w:rPr>
  </w:style>
  <w:style w:type="character" w:customStyle="1" w:styleId="FontStyle298">
    <w:name w:val="Font Style298"/>
    <w:uiPriority w:val="99"/>
    <w:rsid w:val="002A6421"/>
    <w:rPr>
      <w:rFonts w:ascii="Times New Roman" w:hAnsi="Times New Roman" w:cs="Times New Roman"/>
      <w:sz w:val="18"/>
      <w:szCs w:val="18"/>
    </w:rPr>
  </w:style>
  <w:style w:type="character" w:customStyle="1" w:styleId="FontStyle311">
    <w:name w:val="Font Style311"/>
    <w:uiPriority w:val="99"/>
    <w:rsid w:val="002A6421"/>
    <w:rPr>
      <w:rFonts w:ascii="Times New Roman" w:hAnsi="Times New Roman" w:cs="Times New Roman"/>
      <w:b/>
      <w:bCs/>
      <w:spacing w:val="-10"/>
      <w:sz w:val="18"/>
      <w:szCs w:val="18"/>
    </w:rPr>
  </w:style>
  <w:style w:type="character" w:customStyle="1" w:styleId="FontStyle332">
    <w:name w:val="Font Style332"/>
    <w:uiPriority w:val="99"/>
    <w:rsid w:val="002A6421"/>
    <w:rPr>
      <w:rFonts w:ascii="Times New Roman" w:hAnsi="Times New Roman" w:cs="Times New Roman"/>
      <w:b/>
      <w:bCs/>
      <w:i/>
      <w:iCs/>
      <w:spacing w:val="-10"/>
      <w:sz w:val="20"/>
      <w:szCs w:val="20"/>
    </w:rPr>
  </w:style>
  <w:style w:type="character" w:customStyle="1" w:styleId="FontStyle371">
    <w:name w:val="Font Style371"/>
    <w:uiPriority w:val="99"/>
    <w:rsid w:val="002A6421"/>
    <w:rPr>
      <w:rFonts w:ascii="Times New Roman" w:hAnsi="Times New Roman" w:cs="Times New Roman"/>
      <w:sz w:val="16"/>
      <w:szCs w:val="16"/>
    </w:rPr>
  </w:style>
  <w:style w:type="character" w:customStyle="1" w:styleId="FontStyle350">
    <w:name w:val="Font Style350"/>
    <w:uiPriority w:val="99"/>
    <w:rsid w:val="002A6421"/>
    <w:rPr>
      <w:rFonts w:ascii="Times New Roman" w:hAnsi="Times New Roman" w:cs="Times New Roman"/>
      <w:b/>
      <w:bCs/>
      <w:i/>
      <w:iCs/>
      <w:sz w:val="20"/>
      <w:szCs w:val="20"/>
    </w:rPr>
  </w:style>
  <w:style w:type="paragraph" w:customStyle="1" w:styleId="Style8">
    <w:name w:val="Style8"/>
    <w:basedOn w:val="Normal"/>
    <w:uiPriority w:val="99"/>
    <w:rsid w:val="002A6421"/>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2A6421"/>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2A6421"/>
    <w:pPr>
      <w:widowControl w:val="0"/>
      <w:autoSpaceDE w:val="0"/>
      <w:autoSpaceDN w:val="0"/>
      <w:adjustRightInd w:val="0"/>
    </w:pPr>
    <w:rPr>
      <w:rFonts w:eastAsia="Times New Roman"/>
      <w:sz w:val="24"/>
    </w:rPr>
  </w:style>
  <w:style w:type="character" w:customStyle="1" w:styleId="FontStyle351">
    <w:name w:val="Font Style351"/>
    <w:uiPriority w:val="99"/>
    <w:rsid w:val="002A6421"/>
    <w:rPr>
      <w:rFonts w:ascii="Times New Roman" w:hAnsi="Times New Roman" w:cs="Times New Roman"/>
      <w:b/>
      <w:bCs/>
      <w:sz w:val="22"/>
      <w:szCs w:val="22"/>
    </w:rPr>
  </w:style>
  <w:style w:type="paragraph" w:customStyle="1" w:styleId="Style100">
    <w:name w:val="Style10"/>
    <w:basedOn w:val="Normal"/>
    <w:link w:val="Style10Char"/>
    <w:qFormat/>
    <w:rsid w:val="002A6421"/>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2A6421"/>
    <w:pPr>
      <w:widowControl w:val="0"/>
      <w:autoSpaceDE w:val="0"/>
      <w:autoSpaceDN w:val="0"/>
      <w:adjustRightInd w:val="0"/>
      <w:jc w:val="both"/>
    </w:pPr>
    <w:rPr>
      <w:rFonts w:eastAsia="Times New Roman"/>
      <w:sz w:val="24"/>
    </w:rPr>
  </w:style>
  <w:style w:type="character" w:customStyle="1" w:styleId="FontStyle369">
    <w:name w:val="Font Style369"/>
    <w:uiPriority w:val="99"/>
    <w:rsid w:val="002A6421"/>
    <w:rPr>
      <w:rFonts w:ascii="Times New Roman" w:hAnsi="Times New Roman" w:cs="Times New Roman"/>
      <w:b/>
      <w:bCs/>
      <w:spacing w:val="-10"/>
      <w:sz w:val="20"/>
      <w:szCs w:val="20"/>
    </w:rPr>
  </w:style>
  <w:style w:type="character" w:customStyle="1" w:styleId="FontStyle357">
    <w:name w:val="Font Style357"/>
    <w:uiPriority w:val="99"/>
    <w:rsid w:val="002A6421"/>
    <w:rPr>
      <w:rFonts w:ascii="Times New Roman" w:hAnsi="Times New Roman" w:cs="Times New Roman"/>
      <w:b/>
      <w:bCs/>
      <w:spacing w:val="-10"/>
      <w:sz w:val="22"/>
      <w:szCs w:val="22"/>
    </w:rPr>
  </w:style>
  <w:style w:type="paragraph" w:customStyle="1" w:styleId="Style67">
    <w:name w:val="Style67"/>
    <w:basedOn w:val="Normal"/>
    <w:uiPriority w:val="99"/>
    <w:rsid w:val="002A6421"/>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2A6421"/>
    <w:rPr>
      <w:rFonts w:ascii="Times New Roman" w:hAnsi="Times New Roman" w:cs="Times New Roman"/>
      <w:sz w:val="20"/>
      <w:szCs w:val="20"/>
    </w:rPr>
  </w:style>
  <w:style w:type="character" w:customStyle="1" w:styleId="FontStyle374">
    <w:name w:val="Font Style374"/>
    <w:uiPriority w:val="99"/>
    <w:rsid w:val="002A6421"/>
    <w:rPr>
      <w:rFonts w:ascii="Times New Roman" w:hAnsi="Times New Roman" w:cs="Times New Roman"/>
      <w:b/>
      <w:bCs/>
      <w:spacing w:val="-10"/>
      <w:sz w:val="22"/>
      <w:szCs w:val="22"/>
    </w:rPr>
  </w:style>
  <w:style w:type="paragraph" w:customStyle="1" w:styleId="Style30">
    <w:name w:val="Style30"/>
    <w:basedOn w:val="Normal"/>
    <w:uiPriority w:val="99"/>
    <w:rsid w:val="002A6421"/>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2A6421"/>
    <w:rPr>
      <w:rFonts w:ascii="Times New Roman" w:hAnsi="Times New Roman" w:cs="Times New Roman"/>
      <w:smallCaps/>
      <w:sz w:val="16"/>
      <w:szCs w:val="16"/>
    </w:rPr>
  </w:style>
  <w:style w:type="paragraph" w:customStyle="1" w:styleId="Style93">
    <w:name w:val="Style93"/>
    <w:basedOn w:val="Normal"/>
    <w:uiPriority w:val="99"/>
    <w:rsid w:val="002A6421"/>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2A6421"/>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2A6421"/>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2A6421"/>
    <w:rPr>
      <w:u w:val="single"/>
    </w:rPr>
  </w:style>
  <w:style w:type="character" w:customStyle="1" w:styleId="SmalltextCharCharCharChar0">
    <w:name w:val="Small text Char Char Char Char"/>
    <w:rsid w:val="002A6421"/>
    <w:rPr>
      <w:sz w:val="16"/>
      <w:szCs w:val="24"/>
      <w:lang w:val="en-US" w:eastAsia="en-US" w:bidi="ar-SA"/>
    </w:rPr>
  </w:style>
  <w:style w:type="paragraph" w:customStyle="1" w:styleId="boldcitation">
    <w:name w:val="bold citation"/>
    <w:basedOn w:val="Normal"/>
    <w:rsid w:val="002A6421"/>
    <w:rPr>
      <w:rFonts w:ascii="Arial" w:eastAsia="Times New Roman" w:hAnsi="Arial"/>
      <w:b/>
      <w:sz w:val="28"/>
      <w:u w:val="thick"/>
    </w:rPr>
  </w:style>
  <w:style w:type="character" w:customStyle="1" w:styleId="underlinecardChar">
    <w:name w:val="underline card Char"/>
    <w:rsid w:val="002A6421"/>
    <w:rPr>
      <w:rFonts w:ascii="Arial" w:hAnsi="Arial"/>
      <w:noProof w:val="0"/>
      <w:sz w:val="18"/>
      <w:szCs w:val="24"/>
      <w:u w:val="single"/>
      <w:lang w:val="en-US" w:eastAsia="en-US" w:bidi="ar-SA"/>
    </w:rPr>
  </w:style>
  <w:style w:type="character" w:customStyle="1" w:styleId="CardsCharCharChar">
    <w:name w:val="Cards Char Char Char"/>
    <w:rsid w:val="002A6421"/>
    <w:rPr>
      <w:szCs w:val="24"/>
      <w:lang w:val="en-US" w:eastAsia="en-US" w:bidi="ar-SA"/>
    </w:rPr>
  </w:style>
  <w:style w:type="character" w:customStyle="1" w:styleId="HiddenBlockHeaderChar">
    <w:name w:val="Hidden Block Header Char"/>
    <w:link w:val="HiddenBlockHeader"/>
    <w:rsid w:val="002A6421"/>
    <w:rPr>
      <w:rFonts w:ascii="Times New Roman" w:eastAsia="Times New Roman" w:hAnsi="Times New Roman" w:cs="Courier New"/>
      <w:b/>
      <w:bCs/>
      <w:sz w:val="28"/>
      <w:szCs w:val="22"/>
    </w:rPr>
  </w:style>
  <w:style w:type="paragraph" w:customStyle="1" w:styleId="NothingCharChar">
    <w:name w:val="Nothing Char Char"/>
    <w:link w:val="NothingCharCharChar"/>
    <w:rsid w:val="002A6421"/>
    <w:pPr>
      <w:jc w:val="both"/>
    </w:pPr>
    <w:rPr>
      <w:rFonts w:ascii="Times New Roman" w:eastAsia="MS Mincho" w:hAnsi="Times New Roman" w:cs="Times New Roman"/>
    </w:rPr>
  </w:style>
  <w:style w:type="character" w:customStyle="1" w:styleId="NothingCharCharChar">
    <w:name w:val="Nothing Char Char Char"/>
    <w:link w:val="NothingCharChar"/>
    <w:rsid w:val="002A6421"/>
    <w:rPr>
      <w:rFonts w:ascii="Times New Roman" w:eastAsia="MS Mincho" w:hAnsi="Times New Roman" w:cs="Times New Roman"/>
    </w:rPr>
  </w:style>
  <w:style w:type="character" w:customStyle="1" w:styleId="CardsCharChar">
    <w:name w:val="Cards Char Char"/>
    <w:rsid w:val="002A6421"/>
    <w:rPr>
      <w:szCs w:val="24"/>
      <w:lang w:val="en-US" w:eastAsia="en-US" w:bidi="ar-SA"/>
    </w:rPr>
  </w:style>
  <w:style w:type="character" w:customStyle="1" w:styleId="CardsCharCharCharChar">
    <w:name w:val="Cards Char Char Char Char"/>
    <w:rsid w:val="002A6421"/>
    <w:rPr>
      <w:szCs w:val="24"/>
      <w:lang w:val="en-US" w:eastAsia="en-US" w:bidi="ar-SA"/>
    </w:rPr>
  </w:style>
  <w:style w:type="character" w:customStyle="1" w:styleId="BlockHeadingsCharChar">
    <w:name w:val="Block Headings Char Char"/>
    <w:rsid w:val="002A6421"/>
    <w:rPr>
      <w:b/>
      <w:sz w:val="36"/>
      <w:szCs w:val="24"/>
      <w:u w:val="single"/>
      <w:lang w:val="en-US" w:eastAsia="en-US" w:bidi="ar-SA"/>
    </w:rPr>
  </w:style>
  <w:style w:type="character" w:customStyle="1" w:styleId="NothingChar1">
    <w:name w:val="Nothing Char1"/>
    <w:rsid w:val="002A6421"/>
    <w:rPr>
      <w:szCs w:val="24"/>
      <w:lang w:val="en-US" w:eastAsia="en-US" w:bidi="ar-SA"/>
    </w:rPr>
  </w:style>
  <w:style w:type="paragraph" w:customStyle="1" w:styleId="bloctitles">
    <w:name w:val="bloc titles"/>
    <w:basedOn w:val="Heading1"/>
    <w:next w:val="Normal"/>
    <w:link w:val="bloctitlesChar"/>
    <w:autoRedefine/>
    <w:rsid w:val="002A6421"/>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2A6421"/>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2A6421"/>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2A6421"/>
  </w:style>
  <w:style w:type="character" w:customStyle="1" w:styleId="RegularChar">
    <w:name w:val="Regular Char"/>
    <w:link w:val="Regular"/>
    <w:rsid w:val="002A6421"/>
    <w:rPr>
      <w:rFonts w:ascii="Garamond" w:eastAsia="Times New Roman" w:hAnsi="Garamond" w:cs="Arial"/>
      <w:bCs/>
      <w:kern w:val="20"/>
      <w:sz w:val="20"/>
      <w:szCs w:val="32"/>
    </w:rPr>
  </w:style>
  <w:style w:type="character" w:customStyle="1" w:styleId="StyleTimesNewRoman">
    <w:name w:val="Style Times New Roman"/>
    <w:rsid w:val="002A6421"/>
    <w:rPr>
      <w:rFonts w:ascii="Garamond" w:hAnsi="Garamond"/>
    </w:rPr>
  </w:style>
  <w:style w:type="paragraph" w:customStyle="1" w:styleId="INDENTEDPARAGRAPH">
    <w:name w:val="INDENTED PARAGRAPH"/>
    <w:rsid w:val="002A6421"/>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2A6421"/>
    <w:rPr>
      <w:rFonts w:cs="Arial"/>
      <w:bCs/>
      <w:caps/>
      <w:color w:val="FFFFFF"/>
      <w:sz w:val="2"/>
      <w:szCs w:val="2"/>
      <w:lang w:val="en-US" w:eastAsia="en-US" w:bidi="ar-SA"/>
    </w:rPr>
  </w:style>
  <w:style w:type="paragraph" w:customStyle="1" w:styleId="Numbering">
    <w:name w:val="Numbering"/>
    <w:basedOn w:val="Normal"/>
    <w:next w:val="Normal"/>
    <w:rsid w:val="002A6421"/>
    <w:pPr>
      <w:widowControl w:val="0"/>
      <w:numPr>
        <w:numId w:val="11"/>
      </w:numPr>
      <w:suppressAutoHyphens/>
      <w:spacing w:after="200"/>
    </w:pPr>
    <w:rPr>
      <w:rFonts w:eastAsia="Times New Roman"/>
      <w:b/>
      <w:sz w:val="24"/>
      <w:szCs w:val="18"/>
    </w:rPr>
  </w:style>
  <w:style w:type="paragraph" w:customStyle="1" w:styleId="Un-IndexedHeading">
    <w:name w:val="Un-Indexed Heading"/>
    <w:basedOn w:val="Heading1"/>
    <w:next w:val="Normal"/>
    <w:rsid w:val="002A6421"/>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2A6421"/>
    <w:pPr>
      <w:widowControl w:val="0"/>
      <w:numPr>
        <w:numId w:val="14"/>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2A6421"/>
    <w:pPr>
      <w:numPr>
        <w:numId w:val="9"/>
      </w:numPr>
    </w:pPr>
  </w:style>
  <w:style w:type="paragraph" w:customStyle="1" w:styleId="Lettering">
    <w:name w:val="Lettering"/>
    <w:basedOn w:val="Numbering"/>
    <w:next w:val="Normal"/>
    <w:rsid w:val="002A6421"/>
    <w:pPr>
      <w:numPr>
        <w:numId w:val="7"/>
      </w:numPr>
    </w:pPr>
    <w:rPr>
      <w:szCs w:val="22"/>
    </w:rPr>
  </w:style>
  <w:style w:type="paragraph" w:customStyle="1" w:styleId="FileName">
    <w:name w:val="File Name"/>
    <w:basedOn w:val="Normal"/>
    <w:next w:val="Normal"/>
    <w:rsid w:val="002A6421"/>
    <w:pPr>
      <w:widowControl w:val="0"/>
      <w:numPr>
        <w:numId w:val="8"/>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2A6421"/>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2A6421"/>
    <w:pPr>
      <w:numPr>
        <w:numId w:val="10"/>
      </w:numPr>
      <w:tabs>
        <w:tab w:val="num" w:pos="360"/>
      </w:tabs>
      <w:ind w:left="360"/>
    </w:pPr>
  </w:style>
  <w:style w:type="paragraph" w:customStyle="1" w:styleId="CardContinued1">
    <w:name w:val="Card Continued 1"/>
    <w:basedOn w:val="Normal"/>
    <w:next w:val="Normal"/>
    <w:rsid w:val="002A6421"/>
    <w:pPr>
      <w:widowControl w:val="0"/>
      <w:numPr>
        <w:numId w:val="13"/>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2A6421"/>
    <w:pPr>
      <w:numPr>
        <w:numId w:val="0"/>
      </w:numPr>
      <w:spacing w:before="0" w:after="120"/>
      <w:jc w:val="left"/>
    </w:pPr>
  </w:style>
  <w:style w:type="paragraph" w:customStyle="1" w:styleId="Clearformatting0">
    <w:name w:val="Clear formatting"/>
    <w:basedOn w:val="Normal"/>
    <w:rsid w:val="002A6421"/>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2A6421"/>
  </w:style>
  <w:style w:type="paragraph" w:customStyle="1" w:styleId="SmallCardText">
    <w:name w:val="Small Card Text"/>
    <w:rsid w:val="002A6421"/>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2A6421"/>
    <w:rPr>
      <w:sz w:val="16"/>
      <w:szCs w:val="16"/>
      <w:lang w:val="en-US" w:eastAsia="en-US" w:bidi="ar-SA"/>
    </w:rPr>
  </w:style>
  <w:style w:type="paragraph" w:customStyle="1" w:styleId="TAGFONT">
    <w:name w:val="TAG FONT"/>
    <w:basedOn w:val="Normal"/>
    <w:autoRedefine/>
    <w:rsid w:val="002A6421"/>
    <w:rPr>
      <w:rFonts w:eastAsia="Times New Roman"/>
      <w:sz w:val="24"/>
    </w:rPr>
  </w:style>
  <w:style w:type="character" w:customStyle="1" w:styleId="mainarttxt">
    <w:name w:val="mainarttxt"/>
    <w:basedOn w:val="DefaultParagraphFont"/>
    <w:rsid w:val="002A6421"/>
  </w:style>
  <w:style w:type="paragraph" w:customStyle="1" w:styleId="TagChar1CharCharCharChar">
    <w:name w:val="Tag Char1 Char Char Char Char"/>
    <w:basedOn w:val="Normal"/>
    <w:rsid w:val="002A6421"/>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2A6421"/>
    <w:rPr>
      <w:sz w:val="20"/>
    </w:rPr>
  </w:style>
  <w:style w:type="character" w:customStyle="1" w:styleId="highlightChar">
    <w:name w:val="highlight Char"/>
    <w:rsid w:val="002A6421"/>
    <w:rPr>
      <w:sz w:val="24"/>
      <w:szCs w:val="24"/>
      <w:u w:val="single"/>
      <w:lang w:val="en-US" w:eastAsia="en-US" w:bidi="ar-SA"/>
    </w:rPr>
  </w:style>
  <w:style w:type="paragraph" w:customStyle="1" w:styleId="formfldssel">
    <w:name w:val="formfldssel"/>
    <w:basedOn w:val="Normal"/>
    <w:rsid w:val="002A6421"/>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2A6421"/>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2A6421"/>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2A6421"/>
  </w:style>
  <w:style w:type="character" w:customStyle="1" w:styleId="StyleCardTextUnderline3Char">
    <w:name w:val="Style Card Text + Underline3 Char"/>
    <w:rsid w:val="002A6421"/>
    <w:rPr>
      <w:rFonts w:eastAsia="SimSun"/>
      <w:szCs w:val="24"/>
      <w:u w:val="thick"/>
      <w:lang w:val="en-US" w:eastAsia="zh-CN" w:bidi="ar-SA"/>
    </w:rPr>
  </w:style>
  <w:style w:type="character" w:customStyle="1" w:styleId="BoldandUnderlineChar1Char2CharChar">
    <w:name w:val="Bold and Underline Char1 Char2 Char Char"/>
    <w:rsid w:val="002A6421"/>
    <w:rPr>
      <w:b/>
      <w:noProof w:val="0"/>
      <w:szCs w:val="24"/>
      <w:u w:val="single"/>
      <w:lang w:val="en-US" w:eastAsia="en-US" w:bidi="ar-SA"/>
    </w:rPr>
  </w:style>
  <w:style w:type="character" w:customStyle="1" w:styleId="UnderlineChar1Char1">
    <w:name w:val="Underline Char1 Char1"/>
    <w:rsid w:val="002A6421"/>
    <w:rPr>
      <w:noProof w:val="0"/>
      <w:szCs w:val="24"/>
      <w:u w:val="single"/>
      <w:lang w:val="en-US" w:eastAsia="en-US" w:bidi="ar-SA"/>
    </w:rPr>
  </w:style>
  <w:style w:type="paragraph" w:customStyle="1" w:styleId="Underlinestyle1">
    <w:name w:val="Underlinestyle"/>
    <w:basedOn w:val="Normal"/>
    <w:rsid w:val="002A6421"/>
    <w:pPr>
      <w:tabs>
        <w:tab w:val="left" w:pos="720"/>
      </w:tabs>
      <w:ind w:left="720"/>
    </w:pPr>
    <w:rPr>
      <w:rFonts w:eastAsia="Times New Roman"/>
      <w:szCs w:val="20"/>
      <w:u w:val="single"/>
    </w:rPr>
  </w:style>
  <w:style w:type="character" w:customStyle="1" w:styleId="featurecontentgray1">
    <w:name w:val="featurecontentgray1"/>
    <w:rsid w:val="002A6421"/>
    <w:rPr>
      <w:rFonts w:ascii="Arial" w:hAnsi="Arial" w:cs="Arial" w:hint="default"/>
      <w:color w:val="666666"/>
    </w:rPr>
  </w:style>
  <w:style w:type="character" w:customStyle="1" w:styleId="CardCharCharChar0">
    <w:name w:val="Card Char Char Char"/>
    <w:rsid w:val="002A6421"/>
    <w:rPr>
      <w:rFonts w:ascii="Book Antiqua" w:hAnsi="Book Antiqua"/>
      <w:szCs w:val="24"/>
      <w:lang w:val="en-US" w:eastAsia="en-US" w:bidi="ar-SA"/>
    </w:rPr>
  </w:style>
  <w:style w:type="character" w:customStyle="1" w:styleId="big1">
    <w:name w:val="big1"/>
    <w:rsid w:val="002A6421"/>
    <w:rPr>
      <w:sz w:val="28"/>
      <w:szCs w:val="28"/>
    </w:rPr>
  </w:style>
  <w:style w:type="character" w:customStyle="1" w:styleId="prodgeneral">
    <w:name w:val="prodgeneral"/>
    <w:basedOn w:val="DefaultParagraphFont"/>
    <w:rsid w:val="002A6421"/>
  </w:style>
  <w:style w:type="character" w:customStyle="1" w:styleId="StyleUnderlineChar0">
    <w:name w:val="Style Underline + Char"/>
    <w:rsid w:val="002A6421"/>
    <w:rPr>
      <w:rFonts w:eastAsia="SimSun" w:cs="Arial"/>
      <w:b/>
      <w:bCs/>
      <w:iCs/>
      <w:caps/>
      <w:sz w:val="24"/>
      <w:szCs w:val="24"/>
      <w:u w:val="single"/>
      <w:lang w:val="en-US" w:eastAsia="en-US" w:bidi="ar-SA"/>
    </w:rPr>
  </w:style>
  <w:style w:type="character" w:customStyle="1" w:styleId="StyleciteChar">
    <w:name w:val="Style cite + Char"/>
    <w:basedOn w:val="citeChar2"/>
    <w:rsid w:val="002A6421"/>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2A6421"/>
    <w:rPr>
      <w:rFonts w:eastAsia="Times New Roman"/>
      <w:b/>
      <w:sz w:val="24"/>
    </w:rPr>
  </w:style>
  <w:style w:type="paragraph" w:customStyle="1" w:styleId="RepeatHeader">
    <w:name w:val="Repeat Header"/>
    <w:basedOn w:val="HeaderDebate"/>
    <w:rsid w:val="002A6421"/>
    <w:pPr>
      <w:outlineLvl w:val="1"/>
    </w:pPr>
    <w:rPr>
      <w:szCs w:val="48"/>
    </w:rPr>
  </w:style>
  <w:style w:type="character" w:customStyle="1" w:styleId="sectiontitle">
    <w:name w:val="sectiontitle"/>
    <w:basedOn w:val="DefaultParagraphFont"/>
    <w:rsid w:val="002A6421"/>
  </w:style>
  <w:style w:type="character" w:customStyle="1" w:styleId="sectionsubtitle">
    <w:name w:val="sectionsubtitle"/>
    <w:basedOn w:val="DefaultParagraphFont"/>
    <w:rsid w:val="002A6421"/>
  </w:style>
  <w:style w:type="character" w:customStyle="1" w:styleId="copyright">
    <w:name w:val="copyright"/>
    <w:basedOn w:val="DefaultParagraphFont"/>
    <w:rsid w:val="002A6421"/>
  </w:style>
  <w:style w:type="character" w:customStyle="1" w:styleId="EvidenceTag">
    <w:name w:val="Evidence Tag"/>
    <w:rsid w:val="002A6421"/>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2A642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2A642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2A642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2A642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2A6421"/>
    <w:rPr>
      <w:rFonts w:eastAsia="Times New Roman"/>
      <w:sz w:val="16"/>
    </w:rPr>
  </w:style>
  <w:style w:type="paragraph" w:customStyle="1" w:styleId="citationunderline">
    <w:name w:val="citation/underline"/>
    <w:autoRedefine/>
    <w:rsid w:val="002A6421"/>
    <w:rPr>
      <w:rFonts w:ascii="Times New Roman" w:eastAsia="Times New Roman" w:hAnsi="Times New Roman" w:cs="Times New Roman"/>
      <w:b/>
      <w:u w:val="single"/>
    </w:rPr>
  </w:style>
  <w:style w:type="character" w:customStyle="1" w:styleId="smcaps">
    <w:name w:val="smcaps"/>
    <w:basedOn w:val="DefaultParagraphFont"/>
    <w:rsid w:val="002A6421"/>
  </w:style>
  <w:style w:type="character" w:customStyle="1" w:styleId="inside-head1">
    <w:name w:val="inside-head1"/>
    <w:rsid w:val="002A6421"/>
    <w:rPr>
      <w:rFonts w:ascii="Arial" w:hAnsi="Arial" w:cs="Arial" w:hint="default"/>
      <w:b/>
      <w:bCs/>
      <w:color w:val="000000"/>
      <w:spacing w:val="-15"/>
      <w:sz w:val="45"/>
      <w:szCs w:val="45"/>
    </w:rPr>
  </w:style>
  <w:style w:type="character" w:customStyle="1" w:styleId="datestamp1">
    <w:name w:val="datestamp1"/>
    <w:rsid w:val="002A6421"/>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2A6421"/>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2A6421"/>
  </w:style>
  <w:style w:type="paragraph" w:customStyle="1" w:styleId="links1">
    <w:name w:val="links1"/>
    <w:basedOn w:val="Normal"/>
    <w:rsid w:val="002A6421"/>
    <w:pPr>
      <w:spacing w:before="100" w:beforeAutospacing="1" w:after="100" w:afterAutospacing="1"/>
    </w:pPr>
    <w:rPr>
      <w:rFonts w:eastAsia="Times New Roman"/>
      <w:color w:val="FFFFFF"/>
      <w:sz w:val="16"/>
      <w:szCs w:val="16"/>
    </w:rPr>
  </w:style>
  <w:style w:type="paragraph" w:customStyle="1" w:styleId="endtext">
    <w:name w:val="endtext"/>
    <w:basedOn w:val="Normal"/>
    <w:rsid w:val="002A6421"/>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2A6421"/>
    <w:rPr>
      <w:rFonts w:ascii="Verdana" w:hAnsi="Verdana" w:hint="default"/>
      <w:b/>
      <w:bCs/>
      <w:sz w:val="32"/>
      <w:szCs w:val="32"/>
    </w:rPr>
  </w:style>
  <w:style w:type="character" w:customStyle="1" w:styleId="storydeck31">
    <w:name w:val="storydeck31"/>
    <w:rsid w:val="002A6421"/>
    <w:rPr>
      <w:rFonts w:ascii="Verdana" w:hAnsi="Verdana" w:hint="default"/>
      <w:i w:val="0"/>
      <w:iCs w:val="0"/>
      <w:sz w:val="21"/>
      <w:szCs w:val="21"/>
    </w:rPr>
  </w:style>
  <w:style w:type="character" w:customStyle="1" w:styleId="subtitle10">
    <w:name w:val="subtitle1"/>
    <w:rsid w:val="002A6421"/>
    <w:rPr>
      <w:rFonts w:ascii="Verdana" w:hAnsi="Verdana" w:hint="default"/>
      <w:b w:val="0"/>
      <w:bCs w:val="0"/>
      <w:vanish w:val="0"/>
      <w:webHidden w:val="0"/>
      <w:color w:val="484848"/>
      <w:sz w:val="14"/>
      <w:szCs w:val="14"/>
      <w:specVanish w:val="0"/>
    </w:rPr>
  </w:style>
  <w:style w:type="paragraph" w:customStyle="1" w:styleId="g">
    <w:name w:val="g"/>
    <w:basedOn w:val="Normal"/>
    <w:rsid w:val="002A6421"/>
    <w:pPr>
      <w:spacing w:before="240" w:after="240"/>
    </w:pPr>
    <w:rPr>
      <w:rFonts w:eastAsia="Times New Roman"/>
      <w:sz w:val="24"/>
    </w:rPr>
  </w:style>
  <w:style w:type="character" w:customStyle="1" w:styleId="clsbiolink">
    <w:name w:val="clsbiolink"/>
    <w:basedOn w:val="DefaultParagraphFont"/>
    <w:rsid w:val="002A6421"/>
  </w:style>
  <w:style w:type="character" w:customStyle="1" w:styleId="clssmaller">
    <w:name w:val="clssmaller"/>
    <w:basedOn w:val="DefaultParagraphFont"/>
    <w:rsid w:val="002A6421"/>
  </w:style>
  <w:style w:type="character" w:customStyle="1" w:styleId="sm1">
    <w:name w:val="sm1"/>
    <w:rsid w:val="002A6421"/>
    <w:rPr>
      <w:rFonts w:ascii="Verdana" w:hAnsi="Verdana" w:hint="default"/>
      <w:i w:val="0"/>
      <w:iCs w:val="0"/>
      <w:smallCaps w:val="0"/>
      <w:color w:val="000000"/>
      <w:sz w:val="17"/>
      <w:szCs w:val="17"/>
    </w:rPr>
  </w:style>
  <w:style w:type="character" w:customStyle="1" w:styleId="noindentChar">
    <w:name w:val="noindent Char"/>
    <w:rsid w:val="002A6421"/>
    <w:rPr>
      <w:rFonts w:ascii="Arial" w:hAnsi="Arial" w:cs="Arial"/>
      <w:sz w:val="24"/>
      <w:szCs w:val="24"/>
      <w:lang w:val="en-US" w:eastAsia="en-US" w:bidi="ar-SA"/>
    </w:rPr>
  </w:style>
  <w:style w:type="character" w:customStyle="1" w:styleId="SmallChar1">
    <w:name w:val="Small Char1"/>
    <w:rsid w:val="002A6421"/>
    <w:rPr>
      <w:sz w:val="16"/>
      <w:szCs w:val="24"/>
      <w:lang w:val="en-US" w:eastAsia="en-US" w:bidi="ar-SA"/>
    </w:rPr>
  </w:style>
  <w:style w:type="character" w:customStyle="1" w:styleId="fullcite0">
    <w:name w:val="fullcite"/>
    <w:basedOn w:val="DefaultParagraphFont"/>
    <w:rsid w:val="002A6421"/>
  </w:style>
  <w:style w:type="character" w:customStyle="1" w:styleId="Style9ptThickunderline">
    <w:name w:val="Style 9 pt Thick underline"/>
    <w:rsid w:val="002A6421"/>
    <w:rPr>
      <w:sz w:val="24"/>
      <w:u w:val="thick"/>
    </w:rPr>
  </w:style>
  <w:style w:type="paragraph" w:customStyle="1" w:styleId="Repeatheader0">
    <w:name w:val="Repeat header"/>
    <w:basedOn w:val="Normal"/>
    <w:autoRedefine/>
    <w:rsid w:val="002A6421"/>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2A6421"/>
    <w:rPr>
      <w:rFonts w:ascii="Times New Roman" w:hAnsi="Times New Roman" w:cs="Calibri"/>
      <w:sz w:val="16"/>
    </w:rPr>
  </w:style>
  <w:style w:type="character" w:customStyle="1" w:styleId="CardNotUnderlinedChar">
    <w:name w:val="Card Not Underlined Char"/>
    <w:rsid w:val="002A6421"/>
    <w:rPr>
      <w:sz w:val="16"/>
      <w:lang w:val="en-US" w:eastAsia="en-US" w:bidi="ar-SA"/>
    </w:rPr>
  </w:style>
  <w:style w:type="paragraph" w:customStyle="1" w:styleId="CardNotUnderlined3">
    <w:name w:val="Card Not Underlined 3"/>
    <w:basedOn w:val="CardNotUnderlined"/>
    <w:rsid w:val="002A6421"/>
    <w:rPr>
      <w:rFonts w:ascii="Times New Roman" w:hAnsi="Times New Roman" w:cs="Calibri"/>
    </w:rPr>
  </w:style>
  <w:style w:type="paragraph" w:customStyle="1" w:styleId="CardNotUnderlinedFinal">
    <w:name w:val="Card Not Underlined Final"/>
    <w:basedOn w:val="CardNotUnderlined3"/>
    <w:rsid w:val="002A6421"/>
    <w:rPr>
      <w:sz w:val="20"/>
    </w:rPr>
  </w:style>
  <w:style w:type="character" w:customStyle="1" w:styleId="tagChar3">
    <w:name w:val="tag Char3"/>
    <w:rsid w:val="002A6421"/>
    <w:rPr>
      <w:b/>
      <w:sz w:val="24"/>
      <w:szCs w:val="24"/>
      <w:lang w:val="en-US" w:eastAsia="en-US" w:bidi="ar-SA"/>
    </w:rPr>
  </w:style>
  <w:style w:type="character" w:customStyle="1" w:styleId="link-mailto">
    <w:name w:val="link-mailto"/>
    <w:basedOn w:val="DefaultParagraphFont"/>
    <w:rsid w:val="002A6421"/>
  </w:style>
  <w:style w:type="character" w:customStyle="1" w:styleId="StyleUnderlineUnderlineChar">
    <w:name w:val="Style Underline + Underline Char"/>
    <w:rsid w:val="002A6421"/>
    <w:rPr>
      <w:rFonts w:ascii="Trebuchet MS" w:hAnsi="Trebuchet MS"/>
      <w:szCs w:val="18"/>
      <w:u w:val="single"/>
      <w:lang w:val="en-US" w:eastAsia="en-US" w:bidi="ar-SA"/>
    </w:rPr>
  </w:style>
  <w:style w:type="paragraph" w:customStyle="1" w:styleId="formfld">
    <w:name w:val="formfld"/>
    <w:basedOn w:val="Normal"/>
    <w:rsid w:val="002A6421"/>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2A6421"/>
    <w:pPr>
      <w:keepLines w:val="0"/>
      <w:pageBreakBefore w:val="0"/>
      <w:numPr>
        <w:numId w:val="12"/>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2A6421"/>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2A6421"/>
    <w:rPr>
      <w:rFonts w:ascii="Times New Roman" w:eastAsia="Times New Roman" w:hAnsi="Times New Roman" w:cs="Times New Roman"/>
      <w:sz w:val="20"/>
      <w:u w:val="thick"/>
    </w:rPr>
  </w:style>
  <w:style w:type="paragraph" w:customStyle="1" w:styleId="SmallCards">
    <w:name w:val="Small Cards"/>
    <w:basedOn w:val="Cards"/>
    <w:link w:val="SmallCardsChar"/>
    <w:rsid w:val="002A6421"/>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2A6421"/>
    <w:rPr>
      <w:rFonts w:ascii="Times New Roman" w:eastAsia="Times New Roman" w:hAnsi="Times New Roman" w:cs="Times New Roman"/>
      <w:sz w:val="14"/>
    </w:rPr>
  </w:style>
  <w:style w:type="paragraph" w:customStyle="1" w:styleId="ReadingCites">
    <w:name w:val="Reading Cites"/>
    <w:basedOn w:val="Normal"/>
    <w:link w:val="ReadingCitesChar"/>
    <w:rsid w:val="002A6421"/>
    <w:rPr>
      <w:rFonts w:eastAsia="Times New Roman"/>
      <w:b/>
      <w:sz w:val="20"/>
      <w:szCs w:val="20"/>
    </w:rPr>
  </w:style>
  <w:style w:type="character" w:customStyle="1" w:styleId="ReadingCitesChar">
    <w:name w:val="Reading Cites Char"/>
    <w:link w:val="ReadingCites"/>
    <w:rsid w:val="002A6421"/>
    <w:rPr>
      <w:rFonts w:ascii="Calibri" w:eastAsia="Times New Roman" w:hAnsi="Calibri"/>
      <w:b/>
      <w:sz w:val="20"/>
      <w:szCs w:val="20"/>
    </w:rPr>
  </w:style>
  <w:style w:type="paragraph" w:customStyle="1" w:styleId="ContentsHeading">
    <w:name w:val="Contents Heading"/>
    <w:basedOn w:val="Heading1"/>
    <w:next w:val="Normal"/>
    <w:rsid w:val="002A6421"/>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2A6421"/>
    <w:pPr>
      <w:spacing w:before="100" w:beforeAutospacing="1" w:after="100" w:afterAutospacing="1"/>
    </w:pPr>
    <w:rPr>
      <w:rFonts w:eastAsia="Times New Roman"/>
      <w:sz w:val="20"/>
    </w:rPr>
  </w:style>
  <w:style w:type="character" w:customStyle="1" w:styleId="CharacterStyle8">
    <w:name w:val="Character Style 8"/>
    <w:rsid w:val="002A6421"/>
    <w:rPr>
      <w:sz w:val="22"/>
      <w:szCs w:val="22"/>
    </w:rPr>
  </w:style>
  <w:style w:type="paragraph" w:customStyle="1" w:styleId="Style110">
    <w:name w:val="Style 11"/>
    <w:rsid w:val="002A6421"/>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2A6421"/>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2A6421"/>
    <w:rPr>
      <w:b/>
      <w:sz w:val="24"/>
    </w:rPr>
  </w:style>
  <w:style w:type="character" w:customStyle="1" w:styleId="CardText1CharChar">
    <w:name w:val="Card Text 1 Char Char"/>
    <w:rsid w:val="002A6421"/>
    <w:rPr>
      <w:rFonts w:ascii="Arial Narrow" w:hAnsi="Arial Narrow"/>
      <w:color w:val="000000"/>
      <w:sz w:val="22"/>
      <w:szCs w:val="22"/>
      <w:u w:val="single"/>
      <w:lang w:val="en-US" w:eastAsia="en-US" w:bidi="ar-SA"/>
    </w:rPr>
  </w:style>
  <w:style w:type="character" w:customStyle="1" w:styleId="CardText1Char1">
    <w:name w:val="Card Text 1 Char1"/>
    <w:rsid w:val="002A6421"/>
    <w:rPr>
      <w:rFonts w:ascii="Arial Narrow" w:hAnsi="Arial Narrow"/>
      <w:color w:val="000000"/>
      <w:sz w:val="22"/>
      <w:szCs w:val="22"/>
      <w:u w:val="single"/>
      <w:lang w:val="en-US" w:eastAsia="en-US" w:bidi="ar-SA"/>
    </w:rPr>
  </w:style>
  <w:style w:type="paragraph" w:customStyle="1" w:styleId="Style70">
    <w:name w:val="Style 7"/>
    <w:rsid w:val="002A6421"/>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2A6421"/>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2A6421"/>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2A6421"/>
  </w:style>
  <w:style w:type="paragraph" w:customStyle="1" w:styleId="Header1">
    <w:name w:val="Header1"/>
    <w:aliases w:val="Header Char Char,Header Char Char Char Char Char Char Char Cha,Char Char Char Cha"/>
    <w:basedOn w:val="Heading1"/>
    <w:next w:val="Heading1"/>
    <w:uiPriority w:val="99"/>
    <w:qFormat/>
    <w:rsid w:val="002A6421"/>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2A6421"/>
    <w:rPr>
      <w:b/>
      <w:bCs/>
      <w:color w:val="695B54"/>
    </w:rPr>
  </w:style>
  <w:style w:type="paragraph" w:customStyle="1" w:styleId="Heading11">
    <w:name w:val="Heading 11"/>
    <w:basedOn w:val="Normal"/>
    <w:next w:val="Normal"/>
    <w:rsid w:val="002A6421"/>
    <w:pPr>
      <w:keepNext/>
      <w:widowControl w:val="0"/>
      <w:suppressAutoHyphens/>
      <w:jc w:val="center"/>
    </w:pPr>
    <w:rPr>
      <w:rFonts w:eastAsia="Tahoma"/>
      <w:b/>
      <w:sz w:val="48"/>
      <w:szCs w:val="32"/>
      <w:u w:val="single"/>
    </w:rPr>
  </w:style>
  <w:style w:type="paragraph" w:customStyle="1" w:styleId="TextHeading">
    <w:name w:val="Text Heading"/>
    <w:basedOn w:val="Heading3"/>
    <w:rsid w:val="002A6421"/>
    <w:pPr>
      <w:keepLines w:val="0"/>
      <w:pageBreakBefore w:val="0"/>
      <w:spacing w:before="0"/>
      <w:jc w:val="left"/>
    </w:pPr>
    <w:rPr>
      <w:rFonts w:eastAsia="Times New Roman" w:cs="Arial"/>
      <w:bCs w:val="0"/>
      <w:sz w:val="22"/>
      <w:szCs w:val="26"/>
    </w:rPr>
  </w:style>
  <w:style w:type="character" w:customStyle="1" w:styleId="TextHeadingChar">
    <w:name w:val="Text Heading Char"/>
    <w:rsid w:val="002A6421"/>
    <w:rPr>
      <w:rFonts w:cs="Arial"/>
      <w:b/>
      <w:bCs/>
      <w:sz w:val="22"/>
      <w:szCs w:val="26"/>
      <w:u w:val="single"/>
      <w:lang w:val="en-US" w:eastAsia="en-US" w:bidi="ar-SA"/>
    </w:rPr>
  </w:style>
  <w:style w:type="character" w:customStyle="1" w:styleId="FootnoteCharacters">
    <w:name w:val="Footnote Characters"/>
    <w:rsid w:val="002A6421"/>
    <w:rPr>
      <w:vertAlign w:val="superscript"/>
    </w:rPr>
  </w:style>
  <w:style w:type="paragraph" w:customStyle="1" w:styleId="StyleHeading1BlockTitleHeading1Char1ALEXHeadingBrief-He2">
    <w:name w:val="Style Heading 1Block TitleHeading 1 Char1ALEXHeadingBrief - He...2"/>
    <w:basedOn w:val="Heading1"/>
    <w:autoRedefine/>
    <w:rsid w:val="002A642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2A642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2A6421"/>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2A6421"/>
    <w:rPr>
      <w:rFonts w:ascii="Arial" w:eastAsia="Times New Roman" w:hAnsi="Arial"/>
      <w:smallCaps/>
    </w:rPr>
  </w:style>
  <w:style w:type="paragraph" w:customStyle="1" w:styleId="DebateBody">
    <w:name w:val="Debate Body"/>
    <w:basedOn w:val="Normal"/>
    <w:qFormat/>
    <w:rsid w:val="002A6421"/>
    <w:rPr>
      <w:rFonts w:ascii="Cambria" w:eastAsia="Cambria" w:hAnsi="Cambria"/>
      <w:b/>
      <w:caps/>
      <w:sz w:val="24"/>
    </w:rPr>
  </w:style>
  <w:style w:type="paragraph" w:customStyle="1" w:styleId="StyleDebateBodyBefore12pt">
    <w:name w:val="Style Debate Body + Before:  12 pt"/>
    <w:basedOn w:val="Normal"/>
    <w:next w:val="Normal"/>
    <w:rsid w:val="002A6421"/>
    <w:pPr>
      <w:spacing w:before="240"/>
    </w:pPr>
    <w:rPr>
      <w:rFonts w:eastAsia="Times New Roman"/>
      <w:bCs/>
      <w:sz w:val="20"/>
      <w:szCs w:val="20"/>
    </w:rPr>
  </w:style>
  <w:style w:type="paragraph" w:customStyle="1" w:styleId="StyleDebateBodyBefore12pt1">
    <w:name w:val="Style Debate Body + Before:  12 pt1"/>
    <w:basedOn w:val="Normal"/>
    <w:rsid w:val="002A6421"/>
    <w:pPr>
      <w:spacing w:before="240"/>
    </w:pPr>
    <w:rPr>
      <w:rFonts w:eastAsia="Times New Roman"/>
      <w:bCs/>
      <w:sz w:val="20"/>
      <w:szCs w:val="20"/>
    </w:rPr>
  </w:style>
  <w:style w:type="character" w:customStyle="1" w:styleId="10ptnotbold">
    <w:name w:val="10ptnotbold"/>
    <w:rsid w:val="002A6421"/>
    <w:rPr>
      <w:sz w:val="20"/>
    </w:rPr>
  </w:style>
  <w:style w:type="paragraph" w:customStyle="1" w:styleId="PageNumber11">
    <w:name w:val="Page Number11"/>
    <w:basedOn w:val="Normal"/>
    <w:next w:val="Normal"/>
    <w:rsid w:val="002A6421"/>
    <w:rPr>
      <w:rFonts w:eastAsia="Times New Roman"/>
      <w:sz w:val="20"/>
    </w:rPr>
  </w:style>
  <w:style w:type="character" w:customStyle="1" w:styleId="Heading2CharCharCharCharCharCharCharCharCharCharCharCharCharChar1">
    <w:name w:val="Heading 2 Char Char Char Char Char Char Char Char Char Char Char Char Char Char1"/>
    <w:rsid w:val="002A6421"/>
    <w:rPr>
      <w:rFonts w:eastAsia="SimSun" w:cs="Arial"/>
      <w:b/>
      <w:bCs/>
      <w:iCs/>
      <w:sz w:val="24"/>
      <w:szCs w:val="28"/>
      <w:lang w:val="en-US" w:eastAsia="zh-CN" w:bidi="ar-SA"/>
    </w:rPr>
  </w:style>
  <w:style w:type="character" w:customStyle="1" w:styleId="Char31">
    <w:name w:val="Char31"/>
    <w:rsid w:val="002A6421"/>
    <w:rPr>
      <w:rFonts w:cs="Arial"/>
      <w:bCs/>
      <w:u w:val="thick"/>
      <w:lang w:val="en-US" w:eastAsia="en-US" w:bidi="ar-SA"/>
    </w:rPr>
  </w:style>
  <w:style w:type="paragraph" w:customStyle="1" w:styleId="StyleHeading1Centered">
    <w:name w:val="Style Heading 1 + Centered"/>
    <w:basedOn w:val="Heading1"/>
    <w:rsid w:val="002A642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2A642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2A642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2A6421"/>
    <w:pPr>
      <w:spacing w:before="120"/>
    </w:pPr>
    <w:rPr>
      <w:rFonts w:eastAsia="Times New Roman"/>
      <w:sz w:val="20"/>
    </w:rPr>
  </w:style>
  <w:style w:type="character" w:customStyle="1" w:styleId="underliningChar0">
    <w:name w:val="underlining Char"/>
    <w:rsid w:val="002A6421"/>
    <w:rPr>
      <w:b/>
      <w:szCs w:val="24"/>
      <w:u w:val="single"/>
      <w:lang w:val="en-US" w:eastAsia="en-US" w:bidi="ar-SA"/>
    </w:rPr>
  </w:style>
  <w:style w:type="character" w:customStyle="1" w:styleId="notreadChar">
    <w:name w:val="not read Char"/>
    <w:rsid w:val="002A6421"/>
    <w:rPr>
      <w:sz w:val="18"/>
      <w:szCs w:val="24"/>
      <w:lang w:val="en-US" w:eastAsia="en-US" w:bidi="ar-SA"/>
    </w:rPr>
  </w:style>
  <w:style w:type="paragraph" w:customStyle="1" w:styleId="StyleStrong10ptNotBold">
    <w:name w:val="Style Strong + 10 pt Not Bold"/>
    <w:basedOn w:val="Normal"/>
    <w:autoRedefine/>
    <w:rsid w:val="002A6421"/>
    <w:pPr>
      <w:ind w:left="720" w:hanging="360"/>
    </w:pPr>
    <w:rPr>
      <w:rFonts w:eastAsia="Times New Roman"/>
      <w:sz w:val="26"/>
      <w:szCs w:val="26"/>
    </w:rPr>
  </w:style>
  <w:style w:type="character" w:customStyle="1" w:styleId="prbodytext1">
    <w:name w:val="pr_bodytext1"/>
    <w:rsid w:val="002A6421"/>
    <w:rPr>
      <w:rFonts w:ascii="Arial" w:hAnsi="Arial" w:cs="Arial" w:hint="default"/>
      <w:sz w:val="20"/>
      <w:szCs w:val="20"/>
    </w:rPr>
  </w:style>
  <w:style w:type="character" w:customStyle="1" w:styleId="smallCharChar">
    <w:name w:val="small Char Char"/>
    <w:rsid w:val="002A6421"/>
    <w:rPr>
      <w:rFonts w:ascii="Times New Roman" w:eastAsia="Times New Roman" w:hAnsi="Times New Roman" w:cs="Times New Roman"/>
      <w:sz w:val="12"/>
      <w:szCs w:val="16"/>
    </w:rPr>
  </w:style>
  <w:style w:type="character" w:customStyle="1" w:styleId="Undlerine">
    <w:name w:val="Undlerine"/>
    <w:qFormat/>
    <w:rsid w:val="002A6421"/>
    <w:rPr>
      <w:rFonts w:ascii="Times New Roman" w:hAnsi="Times New Roman"/>
      <w:w w:val="110"/>
      <w:sz w:val="20"/>
      <w:szCs w:val="20"/>
      <w:u w:val="single"/>
      <w:bdr w:val="none" w:sz="0" w:space="0" w:color="auto"/>
      <w:lang w:bidi="he-IL"/>
    </w:rPr>
  </w:style>
  <w:style w:type="character" w:customStyle="1" w:styleId="Aunderline1">
    <w:name w:val="Aunderline"/>
    <w:qFormat/>
    <w:rsid w:val="002A6421"/>
    <w:rPr>
      <w:rFonts w:ascii="Times New Roman" w:hAnsi="Times New Roman"/>
      <w:sz w:val="20"/>
      <w:u w:val="single"/>
    </w:rPr>
  </w:style>
  <w:style w:type="paragraph" w:customStyle="1" w:styleId="NormalUnderline0">
    <w:name w:val="Normal + Underline"/>
    <w:basedOn w:val="Normal"/>
    <w:link w:val="NormalUnderlineChar0"/>
    <w:rsid w:val="002A6421"/>
    <w:pPr>
      <w:ind w:left="720"/>
    </w:pPr>
    <w:rPr>
      <w:rFonts w:eastAsia="Times New Roman"/>
      <w:b/>
      <w:sz w:val="20"/>
      <w:u w:val="single"/>
      <w:lang w:val="x-none" w:eastAsia="x-none"/>
    </w:rPr>
  </w:style>
  <w:style w:type="character" w:customStyle="1" w:styleId="NormalUnderlineChar0">
    <w:name w:val="Normal + Underline Char"/>
    <w:link w:val="NormalUnderline0"/>
    <w:rsid w:val="002A6421"/>
    <w:rPr>
      <w:rFonts w:ascii="Calibri" w:eastAsia="Times New Roman" w:hAnsi="Calibri"/>
      <w:b/>
      <w:sz w:val="20"/>
      <w:u w:val="single"/>
      <w:lang w:val="x-none" w:eastAsia="x-none"/>
    </w:rPr>
  </w:style>
  <w:style w:type="character" w:customStyle="1" w:styleId="Boxes">
    <w:name w:val="Boxes"/>
    <w:qFormat/>
    <w:rsid w:val="002A6421"/>
    <w:rPr>
      <w:rFonts w:ascii="Times New Roman" w:hAnsi="Times New Roman"/>
      <w:sz w:val="20"/>
      <w:u w:val="single"/>
      <w:bdr w:val="single" w:sz="4" w:space="0" w:color="auto"/>
    </w:rPr>
  </w:style>
  <w:style w:type="character" w:customStyle="1" w:styleId="tim">
    <w:name w:val="tim"/>
    <w:qFormat/>
    <w:rsid w:val="002A6421"/>
    <w:rPr>
      <w:rFonts w:ascii="Times New Roman" w:hAnsi="Times New Roman"/>
      <w:sz w:val="20"/>
      <w:u w:val="single"/>
    </w:rPr>
  </w:style>
  <w:style w:type="character" w:customStyle="1" w:styleId="hl">
    <w:name w:val="hl"/>
    <w:basedOn w:val="DefaultParagraphFont"/>
    <w:rsid w:val="002A6421"/>
  </w:style>
  <w:style w:type="character" w:customStyle="1" w:styleId="clock1">
    <w:name w:val="clock1"/>
    <w:rsid w:val="002A6421"/>
    <w:rPr>
      <w:color w:val="B51B1B"/>
    </w:rPr>
  </w:style>
  <w:style w:type="character" w:customStyle="1" w:styleId="smallChar10">
    <w:name w:val="small Char1"/>
    <w:rsid w:val="002A6421"/>
    <w:rPr>
      <w:sz w:val="12"/>
      <w:szCs w:val="16"/>
      <w:lang w:val="en-US" w:eastAsia="en-US" w:bidi="ar-SA"/>
    </w:rPr>
  </w:style>
  <w:style w:type="character" w:customStyle="1" w:styleId="SmallCardsCharChar">
    <w:name w:val="Small Cards Char Char"/>
    <w:rsid w:val="002A6421"/>
    <w:rPr>
      <w:sz w:val="14"/>
      <w:szCs w:val="24"/>
      <w:lang w:val="en-US" w:eastAsia="en-US" w:bidi="ar-SA"/>
    </w:rPr>
  </w:style>
  <w:style w:type="paragraph" w:customStyle="1" w:styleId="NormalCards">
    <w:name w:val="Normal Cards"/>
    <w:basedOn w:val="Normal"/>
    <w:rsid w:val="002A6421"/>
    <w:pPr>
      <w:ind w:left="288"/>
    </w:pPr>
    <w:rPr>
      <w:rFonts w:eastAsia="Times New Roman"/>
      <w:sz w:val="20"/>
    </w:rPr>
  </w:style>
  <w:style w:type="character" w:customStyle="1" w:styleId="iniciales">
    <w:name w:val="iniciales"/>
    <w:basedOn w:val="DefaultParagraphFont"/>
    <w:rsid w:val="002A6421"/>
  </w:style>
  <w:style w:type="character" w:customStyle="1" w:styleId="Style10ptBoldUnderline">
    <w:name w:val="Style 10 pt Bold Underline"/>
    <w:rsid w:val="002A6421"/>
    <w:rPr>
      <w:b/>
      <w:bCs/>
      <w:sz w:val="20"/>
      <w:u w:val="single"/>
    </w:rPr>
  </w:style>
  <w:style w:type="paragraph" w:customStyle="1" w:styleId="outdent">
    <w:name w:val="outdent"/>
    <w:basedOn w:val="Normal"/>
    <w:rsid w:val="002A6421"/>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2A6421"/>
    <w:pPr>
      <w:spacing w:before="100" w:beforeAutospacing="1" w:after="100" w:afterAutospacing="1"/>
    </w:pPr>
    <w:rPr>
      <w:rFonts w:eastAsia="Times New Roman"/>
      <w:sz w:val="24"/>
    </w:rPr>
  </w:style>
  <w:style w:type="paragraph" w:customStyle="1" w:styleId="separator">
    <w:name w:val="separator"/>
    <w:basedOn w:val="Normal"/>
    <w:rsid w:val="002A6421"/>
    <w:pPr>
      <w:spacing w:before="100" w:beforeAutospacing="1" w:after="100" w:afterAutospacing="1"/>
    </w:pPr>
    <w:rPr>
      <w:rFonts w:eastAsia="Times New Roman"/>
      <w:sz w:val="24"/>
    </w:rPr>
  </w:style>
  <w:style w:type="paragraph" w:customStyle="1" w:styleId="bulletfollow">
    <w:name w:val="bulletfollow"/>
    <w:basedOn w:val="Normal"/>
    <w:rsid w:val="002A6421"/>
    <w:pPr>
      <w:spacing w:before="100" w:beforeAutospacing="1" w:after="100" w:afterAutospacing="1"/>
    </w:pPr>
    <w:rPr>
      <w:rFonts w:eastAsia="Times New Roman"/>
      <w:sz w:val="24"/>
    </w:rPr>
  </w:style>
  <w:style w:type="paragraph" w:customStyle="1" w:styleId="bulleted">
    <w:name w:val="bulleted"/>
    <w:basedOn w:val="Normal"/>
    <w:rsid w:val="002A6421"/>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2A6421"/>
    <w:rPr>
      <w:rFonts w:ascii="Times New Roman" w:eastAsia="Times New Roman" w:hAnsi="Times New Roman" w:cs="Times New Roman"/>
      <w:strike/>
      <w:sz w:val="20"/>
      <w:szCs w:val="20"/>
    </w:rPr>
  </w:style>
  <w:style w:type="character" w:customStyle="1" w:styleId="StrikethroughChar">
    <w:name w:val="Strikethrough Char"/>
    <w:link w:val="Strikethrough0"/>
    <w:rsid w:val="002A6421"/>
    <w:rPr>
      <w:rFonts w:ascii="Times New Roman" w:eastAsia="Times New Roman" w:hAnsi="Times New Roman" w:cs="Times New Roman"/>
      <w:strike/>
      <w:sz w:val="20"/>
      <w:szCs w:val="20"/>
    </w:rPr>
  </w:style>
  <w:style w:type="character" w:customStyle="1" w:styleId="UnderlineCardsCharChar">
    <w:name w:val="Underline Cards Char Char"/>
    <w:rsid w:val="002A6421"/>
    <w:rPr>
      <w:rFonts w:eastAsia="SimSun"/>
      <w:szCs w:val="24"/>
      <w:u w:val="thick"/>
      <w:lang w:val="en-US" w:eastAsia="en-US" w:bidi="ar-SA"/>
    </w:rPr>
  </w:style>
  <w:style w:type="character" w:customStyle="1" w:styleId="head">
    <w:name w:val="head"/>
    <w:basedOn w:val="DefaultParagraphFont"/>
    <w:rsid w:val="002A6421"/>
  </w:style>
  <w:style w:type="paragraph" w:customStyle="1" w:styleId="authorgroup">
    <w:name w:val="authorgroup"/>
    <w:basedOn w:val="Normal"/>
    <w:rsid w:val="002A6421"/>
    <w:pPr>
      <w:spacing w:before="100" w:beforeAutospacing="1" w:after="100" w:afterAutospacing="1"/>
    </w:pPr>
    <w:rPr>
      <w:rFonts w:eastAsia="Calibri"/>
      <w:sz w:val="24"/>
    </w:rPr>
  </w:style>
  <w:style w:type="paragraph" w:customStyle="1" w:styleId="affiliation1">
    <w:name w:val="affiliation1"/>
    <w:basedOn w:val="Normal"/>
    <w:rsid w:val="002A6421"/>
    <w:pPr>
      <w:spacing w:before="100" w:beforeAutospacing="1" w:after="100" w:afterAutospacing="1"/>
    </w:pPr>
    <w:rPr>
      <w:rFonts w:eastAsia="Calibri"/>
      <w:sz w:val="24"/>
    </w:rPr>
  </w:style>
  <w:style w:type="paragraph" w:customStyle="1" w:styleId="norm">
    <w:name w:val="norm"/>
    <w:basedOn w:val="Normal"/>
    <w:rsid w:val="002A6421"/>
    <w:pPr>
      <w:spacing w:before="100" w:beforeAutospacing="1" w:after="100" w:afterAutospacing="1"/>
    </w:pPr>
    <w:rPr>
      <w:rFonts w:eastAsia="Calibri"/>
      <w:sz w:val="24"/>
    </w:rPr>
  </w:style>
  <w:style w:type="character" w:customStyle="1" w:styleId="smallcapitals">
    <w:name w:val="smallcapitals"/>
    <w:basedOn w:val="DefaultParagraphFont"/>
    <w:rsid w:val="002A6421"/>
  </w:style>
  <w:style w:type="character" w:customStyle="1" w:styleId="number0">
    <w:name w:val="number"/>
    <w:basedOn w:val="DefaultParagraphFont"/>
    <w:rsid w:val="002A6421"/>
  </w:style>
  <w:style w:type="character" w:customStyle="1" w:styleId="swauthor">
    <w:name w:val="sw_author"/>
    <w:rsid w:val="002A6421"/>
  </w:style>
  <w:style w:type="character" w:customStyle="1" w:styleId="articlebody1">
    <w:name w:val="articlebody1"/>
    <w:rsid w:val="002A6421"/>
  </w:style>
  <w:style w:type="character" w:customStyle="1" w:styleId="small1">
    <w:name w:val="small1"/>
    <w:rsid w:val="002A6421"/>
  </w:style>
  <w:style w:type="paragraph" w:customStyle="1" w:styleId="AuthorDate2">
    <w:name w:val="Author/Date"/>
    <w:basedOn w:val="Normal"/>
    <w:link w:val="AuthorDateChar1"/>
    <w:rsid w:val="002A6421"/>
    <w:rPr>
      <w:rFonts w:eastAsia="Times New Roman"/>
      <w:b/>
      <w:sz w:val="24"/>
      <w:u w:val="single"/>
    </w:rPr>
  </w:style>
  <w:style w:type="character" w:customStyle="1" w:styleId="AuthorDateChar1">
    <w:name w:val="Author/Date Char1"/>
    <w:link w:val="AuthorDate2"/>
    <w:rsid w:val="002A6421"/>
    <w:rPr>
      <w:rFonts w:ascii="Calibri" w:eastAsia="Times New Roman" w:hAnsi="Calibri"/>
      <w:b/>
      <w:u w:val="single"/>
    </w:rPr>
  </w:style>
  <w:style w:type="character" w:customStyle="1" w:styleId="Shortcite">
    <w:name w:val="Shortcite"/>
    <w:basedOn w:val="DefaultParagraphFont"/>
    <w:rsid w:val="002A6421"/>
    <w:rPr>
      <w:rFonts w:ascii="Times New Roman" w:hAnsi="Times New Roman"/>
      <w:b/>
      <w:bCs/>
      <w:sz w:val="20"/>
    </w:rPr>
  </w:style>
  <w:style w:type="character" w:customStyle="1" w:styleId="Longcite">
    <w:name w:val="Longcite"/>
    <w:basedOn w:val="DefaultParagraphFont"/>
    <w:rsid w:val="002A6421"/>
    <w:rPr>
      <w:sz w:val="16"/>
    </w:rPr>
  </w:style>
  <w:style w:type="paragraph" w:customStyle="1" w:styleId="analytic0">
    <w:name w:val="analytic"/>
    <w:basedOn w:val="Normal"/>
    <w:link w:val="analyticChar0"/>
    <w:uiPriority w:val="4"/>
    <w:qFormat/>
    <w:rsid w:val="002A6421"/>
    <w:pPr>
      <w:spacing w:before="120"/>
    </w:pPr>
    <w:rPr>
      <w:rFonts w:ascii="Arial" w:hAnsi="Arial"/>
      <w:b/>
      <w:sz w:val="20"/>
    </w:rPr>
  </w:style>
  <w:style w:type="character" w:customStyle="1" w:styleId="analyticChar0">
    <w:name w:val="analytic Char"/>
    <w:basedOn w:val="DefaultParagraphFont"/>
    <w:link w:val="analytic0"/>
    <w:uiPriority w:val="4"/>
    <w:rsid w:val="002A6421"/>
    <w:rPr>
      <w:rFonts w:ascii="Arial" w:hAnsi="Arial"/>
      <w:b/>
      <w:sz w:val="20"/>
    </w:rPr>
  </w:style>
  <w:style w:type="character" w:customStyle="1" w:styleId="Normal30">
    <w:name w:val="Normal3"/>
    <w:basedOn w:val="DefaultParagraphFont"/>
    <w:rsid w:val="002A6421"/>
  </w:style>
  <w:style w:type="paragraph" w:customStyle="1" w:styleId="PageNumber8">
    <w:name w:val="Page Number8"/>
    <w:basedOn w:val="Normal"/>
    <w:next w:val="Normal"/>
    <w:rsid w:val="002A6421"/>
    <w:pPr>
      <w:spacing w:after="0" w:line="240" w:lineRule="auto"/>
    </w:pPr>
    <w:rPr>
      <w:rFonts w:ascii="Times New Roman" w:eastAsia="Times New Roman" w:hAnsi="Times New Roman"/>
      <w:sz w:val="20"/>
    </w:rPr>
  </w:style>
  <w:style w:type="paragraph" w:customStyle="1" w:styleId="Header2">
    <w:name w:val="Header2"/>
    <w:basedOn w:val="Heading1"/>
    <w:next w:val="Heading1"/>
    <w:rsid w:val="002A6421"/>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2A6421"/>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2A6421"/>
    <w:rPr>
      <w:rFonts w:cs="New Baskerville"/>
      <w:color w:val="000000"/>
    </w:rPr>
  </w:style>
  <w:style w:type="character" w:customStyle="1" w:styleId="postauthor">
    <w:name w:val="postauthor"/>
    <w:basedOn w:val="DefaultParagraphFont"/>
    <w:rsid w:val="002A6421"/>
  </w:style>
  <w:style w:type="paragraph" w:customStyle="1" w:styleId="notes-source-hasnotes">
    <w:name w:val="notes-source-hasnotes"/>
    <w:basedOn w:val="Normal"/>
    <w:rsid w:val="002A6421"/>
    <w:pPr>
      <w:spacing w:before="100" w:beforeAutospacing="1" w:after="100" w:afterAutospacing="1"/>
    </w:pPr>
    <w:rPr>
      <w:rFonts w:ascii="Times" w:hAnsi="Times"/>
      <w:sz w:val="20"/>
      <w:szCs w:val="20"/>
    </w:rPr>
  </w:style>
  <w:style w:type="character" w:customStyle="1" w:styleId="span">
    <w:name w:val="span"/>
    <w:basedOn w:val="DefaultParagraphFont"/>
    <w:rsid w:val="002A6421"/>
  </w:style>
  <w:style w:type="character" w:customStyle="1" w:styleId="maintitle">
    <w:name w:val="maintitle"/>
    <w:basedOn w:val="DefaultParagraphFont"/>
    <w:rsid w:val="002A6421"/>
  </w:style>
  <w:style w:type="character" w:customStyle="1" w:styleId="thirdparty-logo">
    <w:name w:val="thirdparty-logo"/>
    <w:basedOn w:val="DefaultParagraphFont"/>
    <w:rsid w:val="002A6421"/>
  </w:style>
  <w:style w:type="paragraph" w:customStyle="1" w:styleId="articlemeta">
    <w:name w:val="articlemeta"/>
    <w:basedOn w:val="Normal"/>
    <w:rsid w:val="002A6421"/>
    <w:pPr>
      <w:spacing w:before="100" w:beforeAutospacing="1" w:after="100" w:afterAutospacing="1"/>
    </w:pPr>
    <w:rPr>
      <w:rFonts w:ascii="Times" w:hAnsi="Times"/>
      <w:sz w:val="20"/>
      <w:szCs w:val="20"/>
    </w:rPr>
  </w:style>
  <w:style w:type="character" w:customStyle="1" w:styleId="vcard">
    <w:name w:val="vcard"/>
    <w:basedOn w:val="DefaultParagraphFont"/>
    <w:rsid w:val="002A6421"/>
  </w:style>
  <w:style w:type="character" w:customStyle="1" w:styleId="print-footnote">
    <w:name w:val="print-footnote"/>
    <w:basedOn w:val="DefaultParagraphFont"/>
    <w:rsid w:val="002A6421"/>
  </w:style>
  <w:style w:type="character" w:customStyle="1" w:styleId="datestring">
    <w:name w:val="datestring"/>
    <w:basedOn w:val="DefaultParagraphFont"/>
    <w:rsid w:val="002A6421"/>
  </w:style>
  <w:style w:type="paragraph" w:customStyle="1" w:styleId="left">
    <w:name w:val="left"/>
    <w:basedOn w:val="Normal"/>
    <w:rsid w:val="002A6421"/>
    <w:pPr>
      <w:spacing w:before="100" w:beforeAutospacing="1" w:after="100" w:afterAutospacing="1"/>
    </w:pPr>
    <w:rPr>
      <w:rFonts w:ascii="Times" w:hAnsi="Times"/>
      <w:sz w:val="20"/>
      <w:szCs w:val="20"/>
    </w:rPr>
  </w:style>
  <w:style w:type="paragraph" w:customStyle="1" w:styleId="right">
    <w:name w:val="right"/>
    <w:basedOn w:val="Normal"/>
    <w:rsid w:val="002A6421"/>
    <w:pPr>
      <w:spacing w:before="100" w:beforeAutospacing="1" w:after="100" w:afterAutospacing="1"/>
    </w:pPr>
    <w:rPr>
      <w:rFonts w:ascii="Times" w:hAnsi="Times"/>
      <w:sz w:val="20"/>
      <w:szCs w:val="20"/>
    </w:rPr>
  </w:style>
  <w:style w:type="character" w:customStyle="1" w:styleId="gptad">
    <w:name w:val="gptad"/>
    <w:basedOn w:val="DefaultParagraphFont"/>
    <w:rsid w:val="002A6421"/>
  </w:style>
  <w:style w:type="paragraph" w:customStyle="1" w:styleId="creditpostedmodified">
    <w:name w:val="credit_posted_modified"/>
    <w:basedOn w:val="Normal"/>
    <w:rsid w:val="002A6421"/>
    <w:pPr>
      <w:spacing w:before="100" w:beforeAutospacing="1" w:after="100" w:afterAutospacing="1"/>
    </w:pPr>
    <w:rPr>
      <w:rFonts w:ascii="Times" w:hAnsi="Times"/>
      <w:sz w:val="20"/>
      <w:szCs w:val="20"/>
    </w:rPr>
  </w:style>
  <w:style w:type="character" w:customStyle="1" w:styleId="creditline">
    <w:name w:val="creditline"/>
    <w:basedOn w:val="DefaultParagraphFont"/>
    <w:rsid w:val="002A6421"/>
  </w:style>
  <w:style w:type="character" w:customStyle="1" w:styleId="grd">
    <w:name w:val="grd"/>
    <w:basedOn w:val="DefaultParagraphFont"/>
    <w:rsid w:val="002A6421"/>
  </w:style>
  <w:style w:type="paragraph" w:customStyle="1" w:styleId="hs-text-container">
    <w:name w:val="hs-text-container"/>
    <w:basedOn w:val="Normal"/>
    <w:rsid w:val="002A6421"/>
    <w:pPr>
      <w:spacing w:before="100" w:beforeAutospacing="1" w:after="100" w:afterAutospacing="1"/>
    </w:pPr>
    <w:rPr>
      <w:rFonts w:ascii="Times" w:hAnsi="Times"/>
      <w:sz w:val="20"/>
      <w:szCs w:val="20"/>
    </w:rPr>
  </w:style>
  <w:style w:type="character" w:customStyle="1" w:styleId="created">
    <w:name w:val="created"/>
    <w:basedOn w:val="DefaultParagraphFont"/>
    <w:rsid w:val="002A6421"/>
  </w:style>
  <w:style w:type="character" w:customStyle="1" w:styleId="changed">
    <w:name w:val="changed"/>
    <w:basedOn w:val="DefaultParagraphFont"/>
    <w:rsid w:val="002A6421"/>
  </w:style>
  <w:style w:type="character" w:customStyle="1" w:styleId="article-author-name">
    <w:name w:val="article-author-name"/>
    <w:basedOn w:val="DefaultParagraphFont"/>
    <w:rsid w:val="002A6421"/>
  </w:style>
  <w:style w:type="character" w:customStyle="1" w:styleId="bioexcerpt">
    <w:name w:val="bio_excerpt"/>
    <w:basedOn w:val="DefaultParagraphFont"/>
    <w:rsid w:val="002A6421"/>
  </w:style>
  <w:style w:type="character" w:customStyle="1" w:styleId="commentcount">
    <w:name w:val="comment_count"/>
    <w:basedOn w:val="DefaultParagraphFont"/>
    <w:rsid w:val="002A6421"/>
  </w:style>
  <w:style w:type="character" w:customStyle="1" w:styleId="searchtermshighlighted">
    <w:name w:val="searchtermshighlighted"/>
    <w:basedOn w:val="DefaultParagraphFont"/>
    <w:rsid w:val="002A6421"/>
  </w:style>
  <w:style w:type="character" w:customStyle="1" w:styleId="contributornametrigger">
    <w:name w:val="contributornametrigger"/>
    <w:basedOn w:val="DefaultParagraphFont"/>
    <w:rsid w:val="002A6421"/>
  </w:style>
  <w:style w:type="character" w:customStyle="1" w:styleId="bylinepipe">
    <w:name w:val="bylinepipe"/>
    <w:basedOn w:val="DefaultParagraphFont"/>
    <w:rsid w:val="002A6421"/>
  </w:style>
  <w:style w:type="character" w:customStyle="1" w:styleId="lucenesearchresulturlb">
    <w:name w:val="lucene_search_result_url_b"/>
    <w:basedOn w:val="DefaultParagraphFont"/>
    <w:rsid w:val="002A6421"/>
  </w:style>
  <w:style w:type="character" w:customStyle="1" w:styleId="faculty-title">
    <w:name w:val="faculty-title"/>
    <w:basedOn w:val="DefaultParagraphFont"/>
    <w:rsid w:val="002A6421"/>
  </w:style>
  <w:style w:type="character" w:customStyle="1" w:styleId="count">
    <w:name w:val="count"/>
    <w:basedOn w:val="DefaultParagraphFont"/>
    <w:rsid w:val="002A6421"/>
  </w:style>
  <w:style w:type="character" w:customStyle="1" w:styleId="volume">
    <w:name w:val="volume"/>
    <w:basedOn w:val="DefaultParagraphFont"/>
    <w:rsid w:val="002A6421"/>
  </w:style>
  <w:style w:type="character" w:customStyle="1" w:styleId="issue">
    <w:name w:val="issue"/>
    <w:basedOn w:val="DefaultParagraphFont"/>
    <w:rsid w:val="002A6421"/>
  </w:style>
  <w:style w:type="character" w:customStyle="1" w:styleId="pages">
    <w:name w:val="pages"/>
    <w:basedOn w:val="DefaultParagraphFont"/>
    <w:rsid w:val="002A6421"/>
  </w:style>
  <w:style w:type="character" w:customStyle="1" w:styleId="person">
    <w:name w:val="person"/>
    <w:basedOn w:val="DefaultParagraphFont"/>
    <w:rsid w:val="002A6421"/>
  </w:style>
  <w:style w:type="character" w:customStyle="1" w:styleId="corresponding">
    <w:name w:val="corresponding"/>
    <w:basedOn w:val="DefaultParagraphFont"/>
    <w:rsid w:val="002A6421"/>
  </w:style>
  <w:style w:type="paragraph" w:customStyle="1" w:styleId="entry-meta">
    <w:name w:val="entry-meta"/>
    <w:basedOn w:val="Normal"/>
    <w:rsid w:val="002A6421"/>
    <w:pPr>
      <w:spacing w:before="100" w:beforeAutospacing="1" w:after="100" w:afterAutospacing="1"/>
    </w:pPr>
    <w:rPr>
      <w:rFonts w:ascii="Times" w:hAnsi="Times"/>
      <w:sz w:val="20"/>
      <w:szCs w:val="20"/>
    </w:rPr>
  </w:style>
  <w:style w:type="character" w:customStyle="1" w:styleId="post-time">
    <w:name w:val="post-time"/>
    <w:basedOn w:val="DefaultParagraphFont"/>
    <w:rsid w:val="002A6421"/>
  </w:style>
  <w:style w:type="character" w:customStyle="1" w:styleId="post-category">
    <w:name w:val="post-category"/>
    <w:basedOn w:val="DefaultParagraphFont"/>
    <w:rsid w:val="002A6421"/>
  </w:style>
  <w:style w:type="character" w:customStyle="1" w:styleId="post-author">
    <w:name w:val="post-author"/>
    <w:basedOn w:val="DefaultParagraphFont"/>
    <w:rsid w:val="002A6421"/>
  </w:style>
  <w:style w:type="character" w:customStyle="1" w:styleId="A10">
    <w:name w:val="A10"/>
    <w:uiPriority w:val="99"/>
    <w:rsid w:val="002A6421"/>
    <w:rPr>
      <w:rFonts w:cs="Trebuchet MS"/>
      <w:color w:val="000000"/>
      <w:sz w:val="11"/>
      <w:szCs w:val="11"/>
    </w:rPr>
  </w:style>
  <w:style w:type="paragraph" w:customStyle="1" w:styleId="Pa10">
    <w:name w:val="Pa10"/>
    <w:basedOn w:val="Default"/>
    <w:next w:val="Default"/>
    <w:uiPriority w:val="99"/>
    <w:rsid w:val="002A6421"/>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2A6421"/>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2A6421"/>
  </w:style>
  <w:style w:type="paragraph" w:customStyle="1" w:styleId="aff">
    <w:name w:val="aff"/>
    <w:basedOn w:val="Normal"/>
    <w:rsid w:val="002A6421"/>
    <w:pPr>
      <w:spacing w:before="100" w:beforeAutospacing="1" w:after="100" w:afterAutospacing="1"/>
    </w:pPr>
    <w:rPr>
      <w:rFonts w:ascii="Times" w:hAnsi="Times"/>
      <w:sz w:val="20"/>
      <w:szCs w:val="20"/>
    </w:rPr>
  </w:style>
  <w:style w:type="character" w:customStyle="1" w:styleId="entry-author">
    <w:name w:val="entry-author"/>
    <w:basedOn w:val="DefaultParagraphFont"/>
    <w:rsid w:val="002A6421"/>
  </w:style>
  <w:style w:type="character" w:customStyle="1" w:styleId="entry-author-name">
    <w:name w:val="entry-author-name"/>
    <w:basedOn w:val="DefaultParagraphFont"/>
    <w:rsid w:val="002A6421"/>
  </w:style>
  <w:style w:type="character" w:customStyle="1" w:styleId="contrib-degrees">
    <w:name w:val="contrib-degrees"/>
    <w:basedOn w:val="DefaultParagraphFont"/>
    <w:rsid w:val="002A6421"/>
  </w:style>
  <w:style w:type="character" w:customStyle="1" w:styleId="contrib-on-behalf-of">
    <w:name w:val="contrib-on-behalf-of"/>
    <w:basedOn w:val="DefaultParagraphFont"/>
    <w:rsid w:val="002A6421"/>
  </w:style>
  <w:style w:type="character" w:customStyle="1" w:styleId="pubtime">
    <w:name w:val="pubtime"/>
    <w:basedOn w:val="DefaultParagraphFont"/>
    <w:rsid w:val="002A6421"/>
  </w:style>
  <w:style w:type="character" w:customStyle="1" w:styleId="fbcommentscount">
    <w:name w:val="fb_comments_count"/>
    <w:basedOn w:val="DefaultParagraphFont"/>
    <w:rsid w:val="002A6421"/>
  </w:style>
  <w:style w:type="character" w:customStyle="1" w:styleId="stsharethiscustom">
    <w:name w:val="st_sharethis_custom"/>
    <w:basedOn w:val="DefaultParagraphFont"/>
    <w:rsid w:val="002A6421"/>
  </w:style>
  <w:style w:type="paragraph" w:customStyle="1" w:styleId="permalinkable">
    <w:name w:val="permalinkable"/>
    <w:basedOn w:val="Normal"/>
    <w:rsid w:val="002A6421"/>
    <w:pPr>
      <w:spacing w:before="100" w:beforeAutospacing="1" w:after="100" w:afterAutospacing="1"/>
    </w:pPr>
    <w:rPr>
      <w:rFonts w:ascii="Times" w:hAnsi="Times"/>
      <w:sz w:val="20"/>
      <w:szCs w:val="20"/>
    </w:rPr>
  </w:style>
  <w:style w:type="character" w:customStyle="1" w:styleId="post-date">
    <w:name w:val="post-date"/>
    <w:basedOn w:val="DefaultParagraphFont"/>
    <w:rsid w:val="002A6421"/>
  </w:style>
  <w:style w:type="character" w:customStyle="1" w:styleId="link-external">
    <w:name w:val="link-external"/>
    <w:basedOn w:val="DefaultParagraphFont"/>
    <w:rsid w:val="002A6421"/>
  </w:style>
  <w:style w:type="character" w:customStyle="1" w:styleId="articleauthor0">
    <w:name w:val="article_author"/>
    <w:basedOn w:val="DefaultParagraphFont"/>
    <w:rsid w:val="002A6421"/>
  </w:style>
  <w:style w:type="character" w:customStyle="1" w:styleId="articleissue">
    <w:name w:val="article_issue"/>
    <w:basedOn w:val="DefaultParagraphFont"/>
    <w:rsid w:val="002A6421"/>
  </w:style>
  <w:style w:type="character" w:customStyle="1" w:styleId="a-size-large">
    <w:name w:val="a-size-large"/>
    <w:basedOn w:val="DefaultParagraphFont"/>
    <w:rsid w:val="002A6421"/>
  </w:style>
  <w:style w:type="character" w:customStyle="1" w:styleId="a-size-medium">
    <w:name w:val="a-size-medium"/>
    <w:basedOn w:val="DefaultParagraphFont"/>
    <w:rsid w:val="002A6421"/>
  </w:style>
  <w:style w:type="character" w:customStyle="1" w:styleId="contribution">
    <w:name w:val="contribution"/>
    <w:basedOn w:val="DefaultParagraphFont"/>
    <w:rsid w:val="002A6421"/>
  </w:style>
  <w:style w:type="character" w:customStyle="1" w:styleId="a-color-secondary">
    <w:name w:val="a-color-secondary"/>
    <w:basedOn w:val="DefaultParagraphFont"/>
    <w:rsid w:val="002A6421"/>
  </w:style>
  <w:style w:type="paragraph" w:customStyle="1" w:styleId="sbyline">
    <w:name w:val="sbyline"/>
    <w:basedOn w:val="Normal"/>
    <w:rsid w:val="002A6421"/>
    <w:pPr>
      <w:spacing w:before="100" w:beforeAutospacing="1" w:after="100" w:afterAutospacing="1"/>
    </w:pPr>
    <w:rPr>
      <w:rFonts w:ascii="Times" w:hAnsi="Times"/>
      <w:sz w:val="20"/>
      <w:szCs w:val="20"/>
    </w:rPr>
  </w:style>
  <w:style w:type="character" w:customStyle="1" w:styleId="ui-author">
    <w:name w:val="ui-author"/>
    <w:basedOn w:val="DefaultParagraphFont"/>
    <w:rsid w:val="002A6421"/>
  </w:style>
  <w:style w:type="character" w:customStyle="1" w:styleId="ui-staffline">
    <w:name w:val="ui-staffline"/>
    <w:basedOn w:val="DefaultParagraphFont"/>
    <w:rsid w:val="002A6421"/>
  </w:style>
  <w:style w:type="paragraph" w:customStyle="1" w:styleId="promotion-tag-p">
    <w:name w:val="promotion-tag-p"/>
    <w:basedOn w:val="Normal"/>
    <w:rsid w:val="002A6421"/>
    <w:pPr>
      <w:spacing w:before="100" w:beforeAutospacing="1" w:after="100" w:afterAutospacing="1"/>
    </w:pPr>
    <w:rPr>
      <w:rFonts w:ascii="Times" w:hAnsi="Times"/>
      <w:sz w:val="20"/>
      <w:szCs w:val="20"/>
    </w:rPr>
  </w:style>
  <w:style w:type="paragraph" w:customStyle="1" w:styleId="heading">
    <w:name w:val="heading"/>
    <w:basedOn w:val="Normal"/>
    <w:rsid w:val="002A6421"/>
    <w:pPr>
      <w:spacing w:before="100" w:beforeAutospacing="1" w:after="100" w:afterAutospacing="1"/>
    </w:pPr>
    <w:rPr>
      <w:rFonts w:ascii="Times" w:hAnsi="Times"/>
      <w:sz w:val="20"/>
      <w:szCs w:val="20"/>
    </w:rPr>
  </w:style>
  <w:style w:type="character" w:customStyle="1" w:styleId="value">
    <w:name w:val="value"/>
    <w:basedOn w:val="DefaultParagraphFont"/>
    <w:rsid w:val="002A6421"/>
  </w:style>
  <w:style w:type="character" w:customStyle="1" w:styleId="specialissuelabel">
    <w:name w:val="specialissuelabel"/>
    <w:basedOn w:val="DefaultParagraphFont"/>
    <w:rsid w:val="002A6421"/>
  </w:style>
  <w:style w:type="character" w:customStyle="1" w:styleId="referencediv">
    <w:name w:val="referencediv"/>
    <w:basedOn w:val="DefaultParagraphFont"/>
    <w:rsid w:val="002A6421"/>
  </w:style>
  <w:style w:type="character" w:customStyle="1" w:styleId="wp-smiley">
    <w:name w:val="wp-smiley"/>
    <w:basedOn w:val="DefaultParagraphFont"/>
    <w:rsid w:val="002A6421"/>
  </w:style>
  <w:style w:type="character" w:customStyle="1" w:styleId="artjournal">
    <w:name w:val="art_journal"/>
    <w:basedOn w:val="DefaultParagraphFont"/>
    <w:rsid w:val="002A6421"/>
  </w:style>
  <w:style w:type="character" w:customStyle="1" w:styleId="artdatevolumeissuepart">
    <w:name w:val="art_datevolumeissuepart"/>
    <w:basedOn w:val="DefaultParagraphFont"/>
    <w:rsid w:val="002A6421"/>
  </w:style>
  <w:style w:type="character" w:customStyle="1" w:styleId="artpages">
    <w:name w:val="art_pages"/>
    <w:basedOn w:val="DefaultParagraphFont"/>
    <w:rsid w:val="002A6421"/>
  </w:style>
  <w:style w:type="character" w:customStyle="1" w:styleId="singlehighlightclass">
    <w:name w:val="single_highlight_class"/>
    <w:basedOn w:val="DefaultParagraphFont"/>
    <w:rsid w:val="002A6421"/>
  </w:style>
  <w:style w:type="character" w:customStyle="1" w:styleId="degree">
    <w:name w:val="degree"/>
    <w:basedOn w:val="DefaultParagraphFont"/>
    <w:rsid w:val="002A6421"/>
  </w:style>
  <w:style w:type="character" w:customStyle="1" w:styleId="major">
    <w:name w:val="major"/>
    <w:basedOn w:val="DefaultParagraphFont"/>
    <w:rsid w:val="002A6421"/>
  </w:style>
  <w:style w:type="character" w:customStyle="1" w:styleId="authors">
    <w:name w:val="authors"/>
    <w:basedOn w:val="DefaultParagraphFont"/>
    <w:rsid w:val="002A6421"/>
  </w:style>
  <w:style w:type="character" w:customStyle="1" w:styleId="views">
    <w:name w:val="views"/>
    <w:basedOn w:val="DefaultParagraphFont"/>
    <w:rsid w:val="002A6421"/>
  </w:style>
  <w:style w:type="character" w:customStyle="1" w:styleId="stmainservices">
    <w:name w:val="stmainservices"/>
    <w:basedOn w:val="DefaultParagraphFont"/>
    <w:rsid w:val="002A6421"/>
  </w:style>
  <w:style w:type="character" w:customStyle="1" w:styleId="stbubblehcount">
    <w:name w:val="stbubble_hcount"/>
    <w:basedOn w:val="DefaultParagraphFont"/>
    <w:rsid w:val="002A6421"/>
  </w:style>
  <w:style w:type="paragraph" w:customStyle="1" w:styleId="Document">
    <w:name w:val="_Document"/>
    <w:basedOn w:val="Default"/>
    <w:next w:val="Default"/>
    <w:uiPriority w:val="99"/>
    <w:rsid w:val="002A6421"/>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2A6421"/>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2A6421"/>
    <w:pPr>
      <w:widowControl w:val="0"/>
    </w:pPr>
    <w:rPr>
      <w:rFonts w:ascii="New Baskerville" w:eastAsiaTheme="minorEastAsia" w:hAnsi="New Baskerville"/>
      <w:color w:val="auto"/>
    </w:rPr>
  </w:style>
  <w:style w:type="paragraph" w:customStyle="1" w:styleId="collapsed-hide">
    <w:name w:val="collapsed-hide"/>
    <w:basedOn w:val="Normal"/>
    <w:rsid w:val="002A6421"/>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2A6421"/>
    <w:pPr>
      <w:widowControl w:val="0"/>
      <w:spacing w:line="211" w:lineRule="atLeast"/>
    </w:pPr>
    <w:rPr>
      <w:rFonts w:ascii="Mokka" w:eastAsiaTheme="minorEastAsia" w:hAnsi="Mokka"/>
      <w:color w:val="auto"/>
    </w:rPr>
  </w:style>
  <w:style w:type="paragraph" w:customStyle="1" w:styleId="odd">
    <w:name w:val="odd"/>
    <w:basedOn w:val="Normal"/>
    <w:rsid w:val="002A6421"/>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2A6421"/>
  </w:style>
  <w:style w:type="character" w:customStyle="1" w:styleId="tolocaltime">
    <w:name w:val="tolocaltime"/>
    <w:basedOn w:val="DefaultParagraphFont"/>
    <w:rsid w:val="002A6421"/>
  </w:style>
  <w:style w:type="character" w:customStyle="1" w:styleId="pb-byline">
    <w:name w:val="pb-byline"/>
    <w:basedOn w:val="DefaultParagraphFont"/>
    <w:rsid w:val="002A6421"/>
  </w:style>
  <w:style w:type="character" w:customStyle="1" w:styleId="pb-timestamp">
    <w:name w:val="pb-timestamp"/>
    <w:basedOn w:val="DefaultParagraphFont"/>
    <w:rsid w:val="002A6421"/>
  </w:style>
  <w:style w:type="character" w:customStyle="1" w:styleId="posted-on">
    <w:name w:val="posted-on"/>
    <w:basedOn w:val="DefaultParagraphFont"/>
    <w:rsid w:val="002A6421"/>
  </w:style>
  <w:style w:type="character" w:customStyle="1" w:styleId="even">
    <w:name w:val="even"/>
    <w:basedOn w:val="DefaultParagraphFont"/>
    <w:rsid w:val="002A6421"/>
  </w:style>
  <w:style w:type="paragraph" w:customStyle="1" w:styleId="volissue">
    <w:name w:val="volissue"/>
    <w:basedOn w:val="Normal"/>
    <w:rsid w:val="002A6421"/>
    <w:pPr>
      <w:spacing w:before="100" w:beforeAutospacing="1" w:after="100" w:afterAutospacing="1"/>
    </w:pPr>
    <w:rPr>
      <w:rFonts w:ascii="Times" w:hAnsi="Times"/>
      <w:sz w:val="20"/>
      <w:szCs w:val="20"/>
    </w:rPr>
  </w:style>
  <w:style w:type="character" w:customStyle="1" w:styleId="cat-date-line4">
    <w:name w:val="cat-date-line4"/>
    <w:basedOn w:val="DefaultParagraphFont"/>
    <w:rsid w:val="002A6421"/>
  </w:style>
  <w:style w:type="character" w:customStyle="1" w:styleId="articledate">
    <w:name w:val="articledate"/>
    <w:basedOn w:val="DefaultParagraphFont"/>
    <w:rsid w:val="002A6421"/>
  </w:style>
  <w:style w:type="character" w:customStyle="1" w:styleId="post-byline">
    <w:name w:val="post-byline"/>
    <w:basedOn w:val="DefaultParagraphFont"/>
    <w:rsid w:val="002A6421"/>
  </w:style>
  <w:style w:type="character" w:customStyle="1" w:styleId="metadate">
    <w:name w:val="meta_date"/>
    <w:basedOn w:val="DefaultParagraphFont"/>
    <w:rsid w:val="002A6421"/>
  </w:style>
  <w:style w:type="character" w:customStyle="1" w:styleId="fa">
    <w:name w:val="fa"/>
    <w:basedOn w:val="DefaultParagraphFont"/>
    <w:rsid w:val="002A6421"/>
  </w:style>
  <w:style w:type="character" w:customStyle="1" w:styleId="longname">
    <w:name w:val="longname"/>
    <w:basedOn w:val="DefaultParagraphFont"/>
    <w:rsid w:val="002A6421"/>
  </w:style>
  <w:style w:type="character" w:customStyle="1" w:styleId="echocontainer">
    <w:name w:val="echo_container"/>
    <w:basedOn w:val="DefaultParagraphFont"/>
    <w:rsid w:val="002A6421"/>
  </w:style>
  <w:style w:type="character" w:customStyle="1" w:styleId="comment-display">
    <w:name w:val="comment-display"/>
    <w:basedOn w:val="DefaultParagraphFont"/>
    <w:rsid w:val="002A6421"/>
  </w:style>
  <w:style w:type="paragraph" w:customStyle="1" w:styleId="comment-count-label">
    <w:name w:val="comment-count-label"/>
    <w:basedOn w:val="Normal"/>
    <w:rsid w:val="002A6421"/>
    <w:pPr>
      <w:spacing w:before="100" w:beforeAutospacing="1" w:after="100" w:afterAutospacing="1"/>
    </w:pPr>
    <w:rPr>
      <w:rFonts w:ascii="Times" w:hAnsi="Times"/>
      <w:sz w:val="20"/>
      <w:szCs w:val="20"/>
    </w:rPr>
  </w:style>
  <w:style w:type="character" w:customStyle="1" w:styleId="echo-counter">
    <w:name w:val="echo-counter"/>
    <w:basedOn w:val="DefaultParagraphFont"/>
    <w:rsid w:val="002A6421"/>
  </w:style>
  <w:style w:type="character" w:customStyle="1" w:styleId="discussion-policy">
    <w:name w:val="discussion-policy"/>
    <w:basedOn w:val="DefaultParagraphFont"/>
    <w:rsid w:val="002A6421"/>
  </w:style>
  <w:style w:type="character" w:customStyle="1" w:styleId="echo-apps-conversations-streamcaption">
    <w:name w:val="echo-apps-conversations-streamcaption"/>
    <w:basedOn w:val="DefaultParagraphFont"/>
    <w:rsid w:val="002A6421"/>
  </w:style>
  <w:style w:type="character" w:customStyle="1" w:styleId="echo-streamserver-controls-stream-item-text">
    <w:name w:val="echo-streamserver-controls-stream-item-text"/>
    <w:basedOn w:val="DefaultParagraphFont"/>
    <w:rsid w:val="002A6421"/>
  </w:style>
  <w:style w:type="character" w:customStyle="1" w:styleId="echo-streamserver-controls-facepile-more">
    <w:name w:val="echo-streamserver-controls-facepile-more"/>
    <w:basedOn w:val="DefaultParagraphFont"/>
    <w:rsid w:val="002A6421"/>
  </w:style>
  <w:style w:type="character" w:customStyle="1" w:styleId="echo-primaryfont">
    <w:name w:val="echo-primaryfont"/>
    <w:basedOn w:val="DefaultParagraphFont"/>
    <w:rsid w:val="002A6421"/>
  </w:style>
  <w:style w:type="character" w:customStyle="1" w:styleId="section">
    <w:name w:val="section"/>
    <w:basedOn w:val="DefaultParagraphFont"/>
    <w:rsid w:val="002A6421"/>
  </w:style>
  <w:style w:type="character" w:customStyle="1" w:styleId="wpsr-txt-headline">
    <w:name w:val="wpsr-txt-headline"/>
    <w:basedOn w:val="DefaultParagraphFont"/>
    <w:rsid w:val="002A6421"/>
  </w:style>
  <w:style w:type="character" w:customStyle="1" w:styleId="asset-metabar-author">
    <w:name w:val="asset-metabar-author"/>
    <w:basedOn w:val="DefaultParagraphFont"/>
    <w:rsid w:val="002A6421"/>
  </w:style>
  <w:style w:type="character" w:customStyle="1" w:styleId="eza-dateline">
    <w:name w:val="eza-dateline"/>
    <w:basedOn w:val="DefaultParagraphFont"/>
    <w:rsid w:val="002A6421"/>
  </w:style>
  <w:style w:type="character" w:customStyle="1" w:styleId="eza-authors">
    <w:name w:val="eza-authors"/>
    <w:basedOn w:val="DefaultParagraphFont"/>
    <w:rsid w:val="002A6421"/>
  </w:style>
  <w:style w:type="character" w:customStyle="1" w:styleId="csmstaff">
    <w:name w:val="csm_staff"/>
    <w:basedOn w:val="DefaultParagraphFont"/>
    <w:rsid w:val="002A6421"/>
  </w:style>
  <w:style w:type="paragraph" w:customStyle="1" w:styleId="mol-para-with-font">
    <w:name w:val="mol-para-with-font"/>
    <w:basedOn w:val="Normal"/>
    <w:rsid w:val="002A6421"/>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2A6421"/>
  </w:style>
  <w:style w:type="character" w:customStyle="1" w:styleId="byline-text">
    <w:name w:val="byline-text"/>
    <w:basedOn w:val="DefaultParagraphFont"/>
    <w:rsid w:val="002A6421"/>
  </w:style>
  <w:style w:type="character" w:customStyle="1" w:styleId="itemauthor">
    <w:name w:val="itemauthor"/>
    <w:basedOn w:val="DefaultParagraphFont"/>
    <w:rsid w:val="002A6421"/>
  </w:style>
  <w:style w:type="character" w:customStyle="1" w:styleId="itemdatecreated">
    <w:name w:val="itemdatecreated"/>
    <w:basedOn w:val="DefaultParagraphFont"/>
    <w:rsid w:val="002A6421"/>
  </w:style>
  <w:style w:type="character" w:customStyle="1" w:styleId="slug-metadata-note">
    <w:name w:val="slug-metadata-note"/>
    <w:basedOn w:val="DefaultParagraphFont"/>
    <w:rsid w:val="002A6421"/>
  </w:style>
  <w:style w:type="character" w:customStyle="1" w:styleId="drop-capped">
    <w:name w:val="drop-capped"/>
    <w:basedOn w:val="DefaultParagraphFont"/>
    <w:rsid w:val="002A6421"/>
  </w:style>
  <w:style w:type="character" w:customStyle="1" w:styleId="published">
    <w:name w:val="published"/>
    <w:basedOn w:val="DefaultParagraphFont"/>
    <w:rsid w:val="002A6421"/>
  </w:style>
  <w:style w:type="paragraph" w:customStyle="1" w:styleId="articleopinion-standfirst">
    <w:name w:val="articleopinion-standfirst"/>
    <w:basedOn w:val="Normal"/>
    <w:rsid w:val="002A6421"/>
    <w:pPr>
      <w:spacing w:before="100" w:beforeAutospacing="1" w:after="100" w:afterAutospacing="1"/>
    </w:pPr>
    <w:rPr>
      <w:rFonts w:ascii="Times" w:hAnsi="Times"/>
      <w:sz w:val="20"/>
      <w:szCs w:val="20"/>
    </w:rPr>
  </w:style>
  <w:style w:type="paragraph" w:customStyle="1" w:styleId="snippet">
    <w:name w:val="snippet"/>
    <w:basedOn w:val="Normal"/>
    <w:rsid w:val="002A6421"/>
    <w:pPr>
      <w:spacing w:before="100" w:beforeAutospacing="1" w:after="100" w:afterAutospacing="1"/>
    </w:pPr>
    <w:rPr>
      <w:rFonts w:ascii="Times" w:hAnsi="Times"/>
      <w:sz w:val="20"/>
      <w:szCs w:val="20"/>
    </w:rPr>
  </w:style>
  <w:style w:type="character" w:customStyle="1" w:styleId="thetitle">
    <w:name w:val="the_title"/>
    <w:basedOn w:val="DefaultParagraphFont"/>
    <w:rsid w:val="002A6421"/>
  </w:style>
  <w:style w:type="character" w:customStyle="1" w:styleId="view-count">
    <w:name w:val="view-count"/>
    <w:basedOn w:val="DefaultParagraphFont"/>
    <w:rsid w:val="002A6421"/>
  </w:style>
  <w:style w:type="character" w:customStyle="1" w:styleId="rupee">
    <w:name w:val="rupee"/>
    <w:basedOn w:val="DefaultParagraphFont"/>
    <w:rsid w:val="002A6421"/>
  </w:style>
  <w:style w:type="character" w:customStyle="1" w:styleId="grey1">
    <w:name w:val="grey1"/>
    <w:basedOn w:val="DefaultParagraphFont"/>
    <w:rsid w:val="002A6421"/>
  </w:style>
  <w:style w:type="paragraph" w:customStyle="1" w:styleId="Pa13">
    <w:name w:val="Pa13"/>
    <w:basedOn w:val="Default"/>
    <w:next w:val="Default"/>
    <w:uiPriority w:val="99"/>
    <w:rsid w:val="002A6421"/>
    <w:pPr>
      <w:widowControl w:val="0"/>
      <w:spacing w:line="201" w:lineRule="atLeast"/>
    </w:pPr>
    <w:rPr>
      <w:rFonts w:eastAsiaTheme="minorEastAsia"/>
      <w:color w:val="auto"/>
    </w:rPr>
  </w:style>
  <w:style w:type="paragraph" w:customStyle="1" w:styleId="Pa14">
    <w:name w:val="Pa14"/>
    <w:basedOn w:val="Default"/>
    <w:next w:val="Default"/>
    <w:uiPriority w:val="99"/>
    <w:rsid w:val="002A6421"/>
    <w:pPr>
      <w:widowControl w:val="0"/>
      <w:spacing w:line="241" w:lineRule="atLeast"/>
    </w:pPr>
    <w:rPr>
      <w:rFonts w:eastAsiaTheme="minorEastAsia"/>
      <w:color w:val="auto"/>
    </w:rPr>
  </w:style>
  <w:style w:type="paragraph" w:customStyle="1" w:styleId="Pa9">
    <w:name w:val="Pa9"/>
    <w:basedOn w:val="Default"/>
    <w:next w:val="Default"/>
    <w:uiPriority w:val="99"/>
    <w:rsid w:val="002A6421"/>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2A6421"/>
  </w:style>
  <w:style w:type="character" w:customStyle="1" w:styleId="reporttitle">
    <w:name w:val="report_title"/>
    <w:basedOn w:val="DefaultParagraphFont"/>
    <w:rsid w:val="002A6421"/>
  </w:style>
  <w:style w:type="character" w:customStyle="1" w:styleId="documenttype-longreleases">
    <w:name w:val="document_type_-_long_releases"/>
    <w:basedOn w:val="DefaultParagraphFont"/>
    <w:rsid w:val="002A6421"/>
  </w:style>
  <w:style w:type="character" w:customStyle="1" w:styleId="alt-date">
    <w:name w:val="alt-date"/>
    <w:basedOn w:val="DefaultParagraphFont"/>
    <w:rsid w:val="002A6421"/>
  </w:style>
  <w:style w:type="character" w:customStyle="1" w:styleId="entry-byline">
    <w:name w:val="entry-byline"/>
    <w:basedOn w:val="DefaultParagraphFont"/>
    <w:rsid w:val="002A6421"/>
  </w:style>
  <w:style w:type="character" w:customStyle="1" w:styleId="taglinecontrib">
    <w:name w:val="tagline_contrib"/>
    <w:basedOn w:val="DefaultParagraphFont"/>
    <w:rsid w:val="002A6421"/>
  </w:style>
  <w:style w:type="character" w:customStyle="1" w:styleId="articledate0">
    <w:name w:val="article_date"/>
    <w:basedOn w:val="DefaultParagraphFont"/>
    <w:rsid w:val="002A6421"/>
  </w:style>
  <w:style w:type="paragraph" w:customStyle="1" w:styleId="hg-daily">
    <w:name w:val="hg-daily"/>
    <w:basedOn w:val="Normal"/>
    <w:rsid w:val="002A6421"/>
    <w:pPr>
      <w:spacing w:before="100" w:beforeAutospacing="1" w:after="100" w:afterAutospacing="1"/>
    </w:pPr>
    <w:rPr>
      <w:rFonts w:ascii="Times" w:hAnsi="Times"/>
      <w:sz w:val="20"/>
      <w:szCs w:val="20"/>
    </w:rPr>
  </w:style>
  <w:style w:type="character" w:customStyle="1" w:styleId="cit">
    <w:name w:val="cit"/>
    <w:basedOn w:val="DefaultParagraphFont"/>
    <w:rsid w:val="002A6421"/>
  </w:style>
  <w:style w:type="paragraph" w:customStyle="1" w:styleId="buttonheading">
    <w:name w:val="buttonheading"/>
    <w:basedOn w:val="Normal"/>
    <w:rsid w:val="002A6421"/>
    <w:pPr>
      <w:spacing w:before="100" w:beforeAutospacing="1" w:after="100" w:afterAutospacing="1"/>
    </w:pPr>
    <w:rPr>
      <w:rFonts w:ascii="Times" w:hAnsi="Times"/>
      <w:sz w:val="20"/>
      <w:szCs w:val="20"/>
    </w:rPr>
  </w:style>
  <w:style w:type="character" w:customStyle="1" w:styleId="createdate">
    <w:name w:val="createdate"/>
    <w:basedOn w:val="DefaultParagraphFont"/>
    <w:rsid w:val="002A6421"/>
  </w:style>
  <w:style w:type="character" w:customStyle="1" w:styleId="text-label">
    <w:name w:val="text-label"/>
    <w:basedOn w:val="DefaultParagraphFont"/>
    <w:rsid w:val="002A6421"/>
  </w:style>
  <w:style w:type="paragraph" w:customStyle="1" w:styleId="TOC3Char">
    <w:name w:val="TOC 3 Char"/>
    <w:basedOn w:val="Normal"/>
    <w:next w:val="Normal"/>
    <w:rsid w:val="002A6421"/>
    <w:rPr>
      <w:rFonts w:eastAsia="Times New Roman"/>
      <w:sz w:val="24"/>
      <w:szCs w:val="20"/>
    </w:rPr>
  </w:style>
  <w:style w:type="paragraph" w:customStyle="1" w:styleId="TOC1Char">
    <w:name w:val="TOC 1 Char"/>
    <w:basedOn w:val="Normal"/>
    <w:next w:val="Normal"/>
    <w:rsid w:val="002A6421"/>
    <w:rPr>
      <w:rFonts w:eastAsia="Times New Roman"/>
      <w:b/>
      <w:sz w:val="24"/>
      <w:szCs w:val="20"/>
    </w:rPr>
  </w:style>
  <w:style w:type="character" w:customStyle="1" w:styleId="StyleCardtextChar10pt">
    <w:name w:val="Style Card text Char + 10 pt"/>
    <w:rsid w:val="002A6421"/>
    <w:rPr>
      <w:rFonts w:ascii="Georgia" w:eastAsia="Calibri" w:hAnsi="Georgia"/>
      <w:sz w:val="20"/>
      <w:u w:val="single"/>
      <w:lang w:bidi="ar-SA"/>
    </w:rPr>
  </w:style>
  <w:style w:type="paragraph" w:customStyle="1" w:styleId="ColorfulList-Accent11">
    <w:name w:val="Colorful List - Accent 11"/>
    <w:basedOn w:val="Normal"/>
    <w:uiPriority w:val="34"/>
    <w:qFormat/>
    <w:rsid w:val="002A6421"/>
    <w:pPr>
      <w:ind w:left="720"/>
      <w:contextualSpacing/>
      <w:jc w:val="both"/>
    </w:pPr>
    <w:rPr>
      <w:rFonts w:eastAsia="Times New Roman"/>
      <w:sz w:val="20"/>
      <w:szCs w:val="20"/>
    </w:rPr>
  </w:style>
  <w:style w:type="paragraph" w:customStyle="1" w:styleId="NoteLevel11">
    <w:name w:val="Note Level 11"/>
    <w:basedOn w:val="Normal"/>
    <w:uiPriority w:val="99"/>
    <w:rsid w:val="002A6421"/>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2A6421"/>
    <w:pPr>
      <w:keepNext/>
      <w:tabs>
        <w:tab w:val="num" w:pos="1440"/>
      </w:tabs>
      <w:ind w:left="1800" w:hanging="360"/>
      <w:outlineLvl w:val="2"/>
    </w:pPr>
    <w:rPr>
      <w:rFonts w:eastAsia="MS Gothic"/>
    </w:rPr>
  </w:style>
  <w:style w:type="paragraph" w:customStyle="1" w:styleId="NoteLevel41">
    <w:name w:val="Note Level 41"/>
    <w:basedOn w:val="Normal"/>
    <w:rsid w:val="002A6421"/>
    <w:pPr>
      <w:keepNext/>
      <w:tabs>
        <w:tab w:val="num" w:pos="2160"/>
      </w:tabs>
      <w:ind w:left="2520" w:hanging="360"/>
      <w:outlineLvl w:val="3"/>
    </w:pPr>
    <w:rPr>
      <w:rFonts w:eastAsia="MS Gothic"/>
    </w:rPr>
  </w:style>
  <w:style w:type="paragraph" w:customStyle="1" w:styleId="NoteLevel51">
    <w:name w:val="Note Level 51"/>
    <w:basedOn w:val="Normal"/>
    <w:rsid w:val="002A6421"/>
    <w:pPr>
      <w:keepNext/>
      <w:tabs>
        <w:tab w:val="num" w:pos="2880"/>
      </w:tabs>
      <w:ind w:left="3240" w:hanging="360"/>
      <w:outlineLvl w:val="4"/>
    </w:pPr>
    <w:rPr>
      <w:rFonts w:eastAsia="MS Gothic"/>
    </w:rPr>
  </w:style>
  <w:style w:type="paragraph" w:customStyle="1" w:styleId="NoteLevel61">
    <w:name w:val="Note Level 61"/>
    <w:basedOn w:val="Normal"/>
    <w:rsid w:val="002A6421"/>
    <w:pPr>
      <w:keepNext/>
      <w:tabs>
        <w:tab w:val="num" w:pos="3600"/>
      </w:tabs>
      <w:ind w:left="3960" w:hanging="360"/>
      <w:outlineLvl w:val="5"/>
    </w:pPr>
    <w:rPr>
      <w:rFonts w:eastAsia="MS Gothic"/>
    </w:rPr>
  </w:style>
  <w:style w:type="paragraph" w:customStyle="1" w:styleId="NoteLevel71">
    <w:name w:val="Note Level 71"/>
    <w:basedOn w:val="Normal"/>
    <w:rsid w:val="002A6421"/>
    <w:pPr>
      <w:keepNext/>
      <w:tabs>
        <w:tab w:val="num" w:pos="4320"/>
      </w:tabs>
      <w:ind w:left="4680" w:hanging="360"/>
      <w:outlineLvl w:val="6"/>
    </w:pPr>
    <w:rPr>
      <w:rFonts w:eastAsia="MS Gothic"/>
    </w:rPr>
  </w:style>
  <w:style w:type="paragraph" w:customStyle="1" w:styleId="NoteLevel81">
    <w:name w:val="Note Level 81"/>
    <w:basedOn w:val="Normal"/>
    <w:rsid w:val="002A6421"/>
    <w:pPr>
      <w:keepNext/>
      <w:tabs>
        <w:tab w:val="num" w:pos="5040"/>
      </w:tabs>
      <w:ind w:left="5400" w:hanging="360"/>
      <w:outlineLvl w:val="7"/>
    </w:pPr>
    <w:rPr>
      <w:rFonts w:eastAsia="MS Gothic"/>
    </w:rPr>
  </w:style>
  <w:style w:type="paragraph" w:customStyle="1" w:styleId="NoteLevel91">
    <w:name w:val="Note Level 91"/>
    <w:basedOn w:val="Normal"/>
    <w:rsid w:val="002A6421"/>
    <w:pPr>
      <w:keepNext/>
      <w:tabs>
        <w:tab w:val="num" w:pos="5760"/>
      </w:tabs>
      <w:ind w:left="6120" w:hanging="360"/>
      <w:outlineLvl w:val="8"/>
    </w:pPr>
    <w:rPr>
      <w:rFonts w:eastAsia="MS Gothic"/>
    </w:rPr>
  </w:style>
  <w:style w:type="paragraph" w:styleId="Index2">
    <w:name w:val="index 2"/>
    <w:basedOn w:val="Normal"/>
    <w:next w:val="Normal"/>
    <w:autoRedefine/>
    <w:rsid w:val="002A6421"/>
    <w:pPr>
      <w:spacing w:after="200" w:line="276" w:lineRule="auto"/>
      <w:ind w:left="400" w:hanging="200"/>
    </w:pPr>
    <w:rPr>
      <w:rFonts w:eastAsia="Times New Roman"/>
      <w:bCs/>
    </w:rPr>
  </w:style>
  <w:style w:type="paragraph" w:styleId="Index3">
    <w:name w:val="index 3"/>
    <w:basedOn w:val="Normal"/>
    <w:next w:val="Normal"/>
    <w:autoRedefine/>
    <w:rsid w:val="002A6421"/>
    <w:pPr>
      <w:spacing w:after="200" w:line="276" w:lineRule="auto"/>
      <w:ind w:left="600" w:hanging="200"/>
    </w:pPr>
    <w:rPr>
      <w:rFonts w:eastAsia="Times New Roman"/>
      <w:bCs/>
    </w:rPr>
  </w:style>
  <w:style w:type="paragraph" w:styleId="Index4">
    <w:name w:val="index 4"/>
    <w:basedOn w:val="Normal"/>
    <w:next w:val="Normal"/>
    <w:autoRedefine/>
    <w:rsid w:val="002A6421"/>
    <w:pPr>
      <w:spacing w:after="200" w:line="276" w:lineRule="auto"/>
      <w:ind w:left="800" w:hanging="200"/>
    </w:pPr>
    <w:rPr>
      <w:rFonts w:eastAsia="Times New Roman"/>
      <w:bCs/>
    </w:rPr>
  </w:style>
  <w:style w:type="paragraph" w:styleId="Index5">
    <w:name w:val="index 5"/>
    <w:basedOn w:val="Normal"/>
    <w:next w:val="Normal"/>
    <w:autoRedefine/>
    <w:rsid w:val="002A6421"/>
    <w:pPr>
      <w:spacing w:after="200" w:line="276" w:lineRule="auto"/>
      <w:ind w:left="1000" w:hanging="200"/>
    </w:pPr>
    <w:rPr>
      <w:rFonts w:eastAsia="Times New Roman"/>
      <w:bCs/>
    </w:rPr>
  </w:style>
  <w:style w:type="paragraph" w:styleId="Index6">
    <w:name w:val="index 6"/>
    <w:basedOn w:val="Normal"/>
    <w:next w:val="Normal"/>
    <w:autoRedefine/>
    <w:rsid w:val="002A6421"/>
    <w:pPr>
      <w:spacing w:after="200" w:line="276" w:lineRule="auto"/>
      <w:ind w:left="1200" w:hanging="200"/>
    </w:pPr>
    <w:rPr>
      <w:rFonts w:eastAsia="Times New Roman"/>
      <w:bCs/>
    </w:rPr>
  </w:style>
  <w:style w:type="paragraph" w:styleId="Index7">
    <w:name w:val="index 7"/>
    <w:basedOn w:val="Normal"/>
    <w:next w:val="Normal"/>
    <w:autoRedefine/>
    <w:rsid w:val="002A6421"/>
    <w:pPr>
      <w:spacing w:after="200" w:line="276" w:lineRule="auto"/>
      <w:ind w:left="1400" w:hanging="200"/>
    </w:pPr>
    <w:rPr>
      <w:rFonts w:eastAsia="Times New Roman"/>
      <w:bCs/>
    </w:rPr>
  </w:style>
  <w:style w:type="paragraph" w:styleId="Index8">
    <w:name w:val="index 8"/>
    <w:basedOn w:val="Normal"/>
    <w:next w:val="Normal"/>
    <w:autoRedefine/>
    <w:rsid w:val="002A6421"/>
    <w:pPr>
      <w:spacing w:after="200" w:line="276" w:lineRule="auto"/>
      <w:ind w:left="1600" w:hanging="200"/>
    </w:pPr>
    <w:rPr>
      <w:rFonts w:eastAsia="Times New Roman"/>
      <w:bCs/>
    </w:rPr>
  </w:style>
  <w:style w:type="paragraph" w:styleId="Index9">
    <w:name w:val="index 9"/>
    <w:basedOn w:val="Normal"/>
    <w:next w:val="Normal"/>
    <w:autoRedefine/>
    <w:rsid w:val="002A6421"/>
    <w:pPr>
      <w:spacing w:after="200" w:line="276" w:lineRule="auto"/>
      <w:ind w:left="1800" w:hanging="200"/>
    </w:pPr>
    <w:rPr>
      <w:rFonts w:eastAsia="Times New Roman"/>
      <w:bCs/>
    </w:rPr>
  </w:style>
  <w:style w:type="paragraph" w:styleId="IndexHeading">
    <w:name w:val="index heading"/>
    <w:basedOn w:val="Normal"/>
    <w:next w:val="Index1"/>
    <w:rsid w:val="002A6421"/>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2A6421"/>
    <w:pPr>
      <w:jc w:val="both"/>
    </w:pPr>
    <w:rPr>
      <w:rFonts w:eastAsia="Times New Roman"/>
      <w:i/>
      <w:iCs/>
      <w:color w:val="000000"/>
      <w:sz w:val="20"/>
    </w:rPr>
  </w:style>
  <w:style w:type="character" w:customStyle="1" w:styleId="MediumGrid11">
    <w:name w:val="Medium Grid 11"/>
    <w:uiPriority w:val="99"/>
    <w:rsid w:val="002A6421"/>
    <w:rPr>
      <w:color w:val="808080"/>
    </w:rPr>
  </w:style>
  <w:style w:type="numbering" w:customStyle="1" w:styleId="NoList8">
    <w:name w:val="No List8"/>
    <w:next w:val="NoList"/>
    <w:uiPriority w:val="99"/>
    <w:semiHidden/>
    <w:unhideWhenUsed/>
    <w:rsid w:val="002A6421"/>
  </w:style>
  <w:style w:type="numbering" w:customStyle="1" w:styleId="NoList9">
    <w:name w:val="No List9"/>
    <w:next w:val="NoList"/>
    <w:semiHidden/>
    <w:unhideWhenUsed/>
    <w:rsid w:val="002A6421"/>
  </w:style>
  <w:style w:type="numbering" w:customStyle="1" w:styleId="NoList10">
    <w:name w:val="No List10"/>
    <w:next w:val="NoList"/>
    <w:semiHidden/>
    <w:unhideWhenUsed/>
    <w:rsid w:val="002A6421"/>
  </w:style>
  <w:style w:type="numbering" w:customStyle="1" w:styleId="NoList12">
    <w:name w:val="No List12"/>
    <w:next w:val="NoList"/>
    <w:uiPriority w:val="99"/>
    <w:semiHidden/>
    <w:unhideWhenUsed/>
    <w:rsid w:val="002A6421"/>
  </w:style>
  <w:style w:type="numbering" w:customStyle="1" w:styleId="NoList13">
    <w:name w:val="No List13"/>
    <w:next w:val="NoList"/>
    <w:uiPriority w:val="99"/>
    <w:semiHidden/>
    <w:unhideWhenUsed/>
    <w:rsid w:val="002A6421"/>
  </w:style>
  <w:style w:type="numbering" w:customStyle="1" w:styleId="NoList14">
    <w:name w:val="No List14"/>
    <w:next w:val="NoList"/>
    <w:uiPriority w:val="99"/>
    <w:semiHidden/>
    <w:unhideWhenUsed/>
    <w:rsid w:val="002A6421"/>
  </w:style>
  <w:style w:type="numbering" w:customStyle="1" w:styleId="NoList15">
    <w:name w:val="No List15"/>
    <w:next w:val="NoList"/>
    <w:uiPriority w:val="99"/>
    <w:semiHidden/>
    <w:unhideWhenUsed/>
    <w:rsid w:val="002A6421"/>
  </w:style>
  <w:style w:type="numbering" w:customStyle="1" w:styleId="NoList16">
    <w:name w:val="No List16"/>
    <w:next w:val="NoList"/>
    <w:uiPriority w:val="99"/>
    <w:semiHidden/>
    <w:unhideWhenUsed/>
    <w:rsid w:val="002A6421"/>
  </w:style>
  <w:style w:type="numbering" w:customStyle="1" w:styleId="NoList17">
    <w:name w:val="No List17"/>
    <w:next w:val="NoList"/>
    <w:uiPriority w:val="99"/>
    <w:semiHidden/>
    <w:unhideWhenUsed/>
    <w:rsid w:val="002A6421"/>
  </w:style>
  <w:style w:type="numbering" w:customStyle="1" w:styleId="NoList18">
    <w:name w:val="No List18"/>
    <w:next w:val="NoList"/>
    <w:uiPriority w:val="99"/>
    <w:semiHidden/>
    <w:unhideWhenUsed/>
    <w:rsid w:val="002A6421"/>
  </w:style>
  <w:style w:type="numbering" w:customStyle="1" w:styleId="NoList19">
    <w:name w:val="No List19"/>
    <w:next w:val="NoList"/>
    <w:uiPriority w:val="99"/>
    <w:semiHidden/>
    <w:unhideWhenUsed/>
    <w:rsid w:val="002A6421"/>
  </w:style>
  <w:style w:type="numbering" w:customStyle="1" w:styleId="NoList20">
    <w:name w:val="No List20"/>
    <w:next w:val="NoList"/>
    <w:semiHidden/>
    <w:unhideWhenUsed/>
    <w:rsid w:val="002A6421"/>
  </w:style>
  <w:style w:type="numbering" w:customStyle="1" w:styleId="NoList21">
    <w:name w:val="No List21"/>
    <w:next w:val="NoList"/>
    <w:uiPriority w:val="99"/>
    <w:semiHidden/>
    <w:unhideWhenUsed/>
    <w:rsid w:val="002A6421"/>
  </w:style>
  <w:style w:type="paragraph" w:customStyle="1" w:styleId="PlaceholderText2">
    <w:name w:val="Placeholder Text2"/>
    <w:basedOn w:val="Normal"/>
    <w:uiPriority w:val="99"/>
    <w:rsid w:val="002A6421"/>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2A6421"/>
    <w:pPr>
      <w:keepNext/>
      <w:tabs>
        <w:tab w:val="num" w:pos="1440"/>
      </w:tabs>
      <w:ind w:left="1800" w:hanging="360"/>
      <w:outlineLvl w:val="2"/>
    </w:pPr>
    <w:rPr>
      <w:rFonts w:eastAsia="MS Gothic"/>
      <w:sz w:val="24"/>
    </w:rPr>
  </w:style>
  <w:style w:type="paragraph" w:customStyle="1" w:styleId="LightList1">
    <w:name w:val="Light List1"/>
    <w:basedOn w:val="Normal"/>
    <w:rsid w:val="002A6421"/>
    <w:pPr>
      <w:keepNext/>
      <w:tabs>
        <w:tab w:val="num" w:pos="2160"/>
      </w:tabs>
      <w:ind w:left="2520" w:hanging="360"/>
      <w:outlineLvl w:val="3"/>
    </w:pPr>
    <w:rPr>
      <w:rFonts w:eastAsia="MS Gothic"/>
      <w:sz w:val="24"/>
    </w:rPr>
  </w:style>
  <w:style w:type="paragraph" w:customStyle="1" w:styleId="LightGrid1">
    <w:name w:val="Light Grid1"/>
    <w:basedOn w:val="Normal"/>
    <w:rsid w:val="002A6421"/>
    <w:pPr>
      <w:keepNext/>
      <w:tabs>
        <w:tab w:val="num" w:pos="2880"/>
      </w:tabs>
      <w:ind w:left="3240" w:hanging="360"/>
      <w:outlineLvl w:val="4"/>
    </w:pPr>
    <w:rPr>
      <w:rFonts w:eastAsia="MS Gothic"/>
      <w:sz w:val="24"/>
    </w:rPr>
  </w:style>
  <w:style w:type="paragraph" w:customStyle="1" w:styleId="MediumShading11">
    <w:name w:val="Medium Shading 11"/>
    <w:basedOn w:val="Normal"/>
    <w:rsid w:val="002A6421"/>
    <w:pPr>
      <w:keepNext/>
      <w:tabs>
        <w:tab w:val="num" w:pos="3600"/>
      </w:tabs>
      <w:ind w:left="3960" w:hanging="360"/>
      <w:outlineLvl w:val="5"/>
    </w:pPr>
    <w:rPr>
      <w:rFonts w:eastAsia="MS Gothic"/>
      <w:sz w:val="24"/>
    </w:rPr>
  </w:style>
  <w:style w:type="paragraph" w:customStyle="1" w:styleId="MediumShading21">
    <w:name w:val="Medium Shading 21"/>
    <w:basedOn w:val="Normal"/>
    <w:rsid w:val="002A6421"/>
    <w:pPr>
      <w:keepNext/>
      <w:tabs>
        <w:tab w:val="num" w:pos="4320"/>
      </w:tabs>
      <w:ind w:left="4680" w:hanging="360"/>
      <w:outlineLvl w:val="6"/>
    </w:pPr>
    <w:rPr>
      <w:rFonts w:eastAsia="MS Gothic"/>
      <w:sz w:val="24"/>
    </w:rPr>
  </w:style>
  <w:style w:type="paragraph" w:customStyle="1" w:styleId="MediumList11">
    <w:name w:val="Medium List 11"/>
    <w:basedOn w:val="Normal"/>
    <w:rsid w:val="002A6421"/>
    <w:pPr>
      <w:keepNext/>
      <w:tabs>
        <w:tab w:val="num" w:pos="5040"/>
      </w:tabs>
      <w:ind w:left="5400" w:hanging="360"/>
      <w:outlineLvl w:val="7"/>
    </w:pPr>
    <w:rPr>
      <w:rFonts w:eastAsia="MS Gothic"/>
      <w:sz w:val="24"/>
    </w:rPr>
  </w:style>
  <w:style w:type="paragraph" w:customStyle="1" w:styleId="MediumList21">
    <w:name w:val="Medium List 21"/>
    <w:basedOn w:val="Normal"/>
    <w:rsid w:val="002A6421"/>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2A6421"/>
    <w:rPr>
      <w:sz w:val="17"/>
      <w:szCs w:val="24"/>
      <w:lang w:val="en-US" w:eastAsia="en-US" w:bidi="ar-SA"/>
    </w:rPr>
  </w:style>
  <w:style w:type="paragraph" w:customStyle="1" w:styleId="TagsFutura">
    <w:name w:val="TagsFutura"/>
    <w:basedOn w:val="Normal"/>
    <w:next w:val="Cites"/>
    <w:rsid w:val="002A6421"/>
    <w:rPr>
      <w:rFonts w:ascii="Futura" w:eastAsia="Times" w:hAnsi="Futura"/>
      <w:b/>
      <w:caps/>
      <w:sz w:val="18"/>
      <w:szCs w:val="20"/>
    </w:rPr>
  </w:style>
  <w:style w:type="character" w:customStyle="1" w:styleId="italics">
    <w:name w:val="italics"/>
    <w:basedOn w:val="DefaultParagraphFont"/>
    <w:rsid w:val="002A6421"/>
  </w:style>
  <w:style w:type="character" w:customStyle="1" w:styleId="m-3583723223135346788gmail-style13ptbold">
    <w:name w:val="m_-3583723223135346788gmail-style13ptbold"/>
    <w:basedOn w:val="DefaultParagraphFont"/>
    <w:rsid w:val="002A6421"/>
  </w:style>
  <w:style w:type="character" w:customStyle="1" w:styleId="m-3583723223135346788gmail-styleunderline">
    <w:name w:val="m_-3583723223135346788gmail-styleunderline"/>
    <w:basedOn w:val="DefaultParagraphFont"/>
    <w:rsid w:val="002A6421"/>
  </w:style>
  <w:style w:type="paragraph" w:customStyle="1" w:styleId="speakable">
    <w:name w:val="speakable"/>
    <w:basedOn w:val="Normal"/>
    <w:uiPriority w:val="99"/>
    <w:qFormat/>
    <w:rsid w:val="002A6421"/>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2A6421"/>
    <w:rPr>
      <w:b/>
      <w:u w:val="single"/>
    </w:rPr>
  </w:style>
  <w:style w:type="character" w:customStyle="1" w:styleId="UnresolvedMention3">
    <w:name w:val="Unresolved Mention3"/>
    <w:basedOn w:val="DefaultParagraphFont"/>
    <w:uiPriority w:val="99"/>
    <w:unhideWhenUsed/>
    <w:rsid w:val="002A6421"/>
    <w:rPr>
      <w:color w:val="808080"/>
      <w:shd w:val="clear" w:color="auto" w:fill="E6E6E6"/>
    </w:rPr>
  </w:style>
  <w:style w:type="paragraph" w:customStyle="1" w:styleId="useless">
    <w:name w:val="useless"/>
    <w:basedOn w:val="Normal"/>
    <w:uiPriority w:val="99"/>
    <w:qFormat/>
    <w:rsid w:val="002A6421"/>
    <w:rPr>
      <w:rFonts w:eastAsia="Times New Roman"/>
      <w:sz w:val="12"/>
    </w:rPr>
  </w:style>
  <w:style w:type="character" w:customStyle="1" w:styleId="tagCharCharCharChar">
    <w:name w:val="tag Char Char Char Char"/>
    <w:rsid w:val="002A6421"/>
    <w:rPr>
      <w:b/>
      <w:sz w:val="24"/>
      <w:szCs w:val="24"/>
      <w:lang w:val="en-US" w:eastAsia="en-US" w:bidi="ar-SA"/>
    </w:rPr>
  </w:style>
  <w:style w:type="character" w:customStyle="1" w:styleId="DebateUnderlined">
    <w:name w:val="Debate Underlined"/>
    <w:rsid w:val="002A6421"/>
    <w:rPr>
      <w:rFonts w:ascii="Helvetica" w:hAnsi="Helvetica"/>
      <w:sz w:val="20"/>
      <w:u w:val="single"/>
    </w:rPr>
  </w:style>
  <w:style w:type="character" w:styleId="PlaceholderText">
    <w:name w:val="Placeholder Text"/>
    <w:basedOn w:val="DefaultParagraphFont"/>
    <w:uiPriority w:val="99"/>
    <w:rsid w:val="002A6421"/>
    <w:rPr>
      <w:color w:val="808080"/>
    </w:rPr>
  </w:style>
  <w:style w:type="character" w:customStyle="1" w:styleId="byl">
    <w:name w:val="byl"/>
    <w:rsid w:val="002A6421"/>
  </w:style>
  <w:style w:type="paragraph" w:customStyle="1" w:styleId="css-xhhu0i">
    <w:name w:val="css-xhhu0i"/>
    <w:basedOn w:val="Normal"/>
    <w:rsid w:val="002A6421"/>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2A6421"/>
  </w:style>
  <w:style w:type="character" w:customStyle="1" w:styleId="m-8878800405382358272gmail-styleunderline">
    <w:name w:val="m_-8878800405382358272gmail-styleunderline"/>
    <w:basedOn w:val="DefaultParagraphFont"/>
    <w:rsid w:val="002A6421"/>
  </w:style>
  <w:style w:type="character" w:customStyle="1" w:styleId="m-5498913268213319940gmail-styleunderline">
    <w:name w:val="m_-5498913268213319940gmail-styleunderline"/>
    <w:basedOn w:val="DefaultParagraphFont"/>
    <w:rsid w:val="002A6421"/>
  </w:style>
  <w:style w:type="character" w:customStyle="1" w:styleId="overlay">
    <w:name w:val="overlay"/>
    <w:basedOn w:val="DefaultParagraphFont"/>
    <w:rsid w:val="002A6421"/>
  </w:style>
  <w:style w:type="character" w:customStyle="1" w:styleId="TagCharCharCharChar0">
    <w:name w:val="Tag Char Char Char Char"/>
    <w:basedOn w:val="DefaultParagraphFont"/>
    <w:rsid w:val="002A6421"/>
    <w:rPr>
      <w:rFonts w:ascii="Calibri" w:hAnsi="Calibri" w:cs="Calibri"/>
      <w:b/>
      <w:sz w:val="24"/>
    </w:rPr>
  </w:style>
  <w:style w:type="paragraph" w:customStyle="1" w:styleId="g-body">
    <w:name w:val="g-body"/>
    <w:basedOn w:val="Normal"/>
    <w:uiPriority w:val="99"/>
    <w:qFormat/>
    <w:rsid w:val="002A6421"/>
    <w:pPr>
      <w:spacing w:before="100" w:beforeAutospacing="1" w:after="100" w:afterAutospacing="1"/>
    </w:pPr>
    <w:rPr>
      <w:rFonts w:eastAsia="Times New Roman"/>
      <w:sz w:val="24"/>
    </w:rPr>
  </w:style>
  <w:style w:type="paragraph" w:customStyle="1" w:styleId="g-pstyle0">
    <w:name w:val="g-pstyle0"/>
    <w:basedOn w:val="Normal"/>
    <w:uiPriority w:val="99"/>
    <w:qFormat/>
    <w:rsid w:val="002A6421"/>
    <w:pPr>
      <w:spacing w:before="100" w:beforeAutospacing="1" w:after="100" w:afterAutospacing="1"/>
    </w:pPr>
    <w:rPr>
      <w:rFonts w:eastAsia="Times New Roman"/>
      <w:sz w:val="24"/>
    </w:rPr>
  </w:style>
  <w:style w:type="paragraph" w:customStyle="1" w:styleId="g-pstyle1">
    <w:name w:val="g-pstyle1"/>
    <w:basedOn w:val="Normal"/>
    <w:uiPriority w:val="99"/>
    <w:qFormat/>
    <w:rsid w:val="002A6421"/>
    <w:pPr>
      <w:spacing w:before="100" w:beforeAutospacing="1" w:after="100" w:afterAutospacing="1"/>
    </w:pPr>
    <w:rPr>
      <w:rFonts w:eastAsia="Times New Roman"/>
      <w:sz w:val="24"/>
    </w:rPr>
  </w:style>
  <w:style w:type="paragraph" w:customStyle="1" w:styleId="g-asset-hed">
    <w:name w:val="g-asset-hed"/>
    <w:basedOn w:val="Normal"/>
    <w:uiPriority w:val="99"/>
    <w:qFormat/>
    <w:rsid w:val="002A6421"/>
    <w:pPr>
      <w:spacing w:before="100" w:beforeAutospacing="1" w:after="100" w:afterAutospacing="1"/>
    </w:pPr>
    <w:rPr>
      <w:rFonts w:eastAsia="Times New Roman"/>
      <w:sz w:val="24"/>
    </w:rPr>
  </w:style>
  <w:style w:type="paragraph" w:customStyle="1" w:styleId="js-tweet-text">
    <w:name w:val="js-tweet-text"/>
    <w:basedOn w:val="Normal"/>
    <w:uiPriority w:val="99"/>
    <w:qFormat/>
    <w:rsid w:val="002A6421"/>
    <w:pPr>
      <w:spacing w:before="100" w:beforeAutospacing="1" w:after="100" w:afterAutospacing="1"/>
    </w:pPr>
    <w:rPr>
      <w:rFonts w:ascii="Arial" w:hAnsi="Arial"/>
      <w:sz w:val="24"/>
    </w:rPr>
  </w:style>
  <w:style w:type="paragraph" w:customStyle="1" w:styleId="speech">
    <w:name w:val="speech"/>
    <w:basedOn w:val="Normal"/>
    <w:uiPriority w:val="99"/>
    <w:qFormat/>
    <w:rsid w:val="002A6421"/>
    <w:pPr>
      <w:spacing w:before="100" w:beforeAutospacing="1" w:after="100" w:afterAutospacing="1"/>
    </w:pPr>
    <w:rPr>
      <w:sz w:val="24"/>
    </w:rPr>
  </w:style>
  <w:style w:type="character" w:customStyle="1" w:styleId="adtext">
    <w:name w:val="adtext"/>
    <w:basedOn w:val="DefaultParagraphFont"/>
    <w:rsid w:val="002A6421"/>
  </w:style>
  <w:style w:type="character" w:customStyle="1" w:styleId="UL-Bold">
    <w:name w:val="UL-Bold"/>
    <w:basedOn w:val="DefaultParagraphFont"/>
    <w:rsid w:val="002A6421"/>
    <w:rPr>
      <w:u w:val="thick"/>
    </w:rPr>
  </w:style>
  <w:style w:type="character" w:customStyle="1" w:styleId="UL-None">
    <w:name w:val="UL-None"/>
    <w:basedOn w:val="DefaultParagraphFont"/>
    <w:rsid w:val="002A6421"/>
    <w:rPr>
      <w:strike w:val="0"/>
      <w:dstrike w:val="0"/>
      <w:u w:val="none"/>
      <w:effect w:val="none"/>
    </w:rPr>
  </w:style>
  <w:style w:type="character" w:customStyle="1" w:styleId="qu730rj69h">
    <w:name w:val="qu730rj69h"/>
    <w:basedOn w:val="DefaultParagraphFont"/>
    <w:rsid w:val="002A6421"/>
  </w:style>
  <w:style w:type="paragraph" w:customStyle="1" w:styleId="optext">
    <w:name w:val="optext"/>
    <w:basedOn w:val="Normal"/>
    <w:uiPriority w:val="99"/>
    <w:qFormat/>
    <w:rsid w:val="002A6421"/>
    <w:pPr>
      <w:spacing w:before="100" w:beforeAutospacing="1" w:after="100" w:afterAutospacing="1"/>
    </w:pPr>
    <w:rPr>
      <w:sz w:val="24"/>
    </w:rPr>
  </w:style>
  <w:style w:type="character" w:customStyle="1" w:styleId="lmy74qr12z">
    <w:name w:val="lmy74qr12z"/>
    <w:basedOn w:val="DefaultParagraphFont"/>
    <w:rsid w:val="002A6421"/>
  </w:style>
  <w:style w:type="character" w:customStyle="1" w:styleId="icr880">
    <w:name w:val="icr880"/>
    <w:basedOn w:val="DefaultParagraphFont"/>
    <w:rsid w:val="002A6421"/>
  </w:style>
  <w:style w:type="character" w:customStyle="1" w:styleId="hx23q54">
    <w:name w:val="hx23q54"/>
    <w:basedOn w:val="DefaultParagraphFont"/>
    <w:rsid w:val="002A6421"/>
  </w:style>
  <w:style w:type="character" w:customStyle="1" w:styleId="m-5348258726587825636gmail-style13ptbold">
    <w:name w:val="m_-5348258726587825636gmail-style13ptbold"/>
    <w:basedOn w:val="DefaultParagraphFont"/>
    <w:rsid w:val="002A6421"/>
  </w:style>
  <w:style w:type="character" w:customStyle="1" w:styleId="m-5348258726587825636gmail-styleunderline">
    <w:name w:val="m_-5348258726587825636gmail-styleunderline"/>
    <w:basedOn w:val="DefaultParagraphFont"/>
    <w:rsid w:val="002A6421"/>
  </w:style>
  <w:style w:type="character" w:customStyle="1" w:styleId="m4385445901877740177gmail-styleunderline">
    <w:name w:val="m_4385445901877740177gmail-styleunderline"/>
    <w:basedOn w:val="DefaultParagraphFont"/>
    <w:rsid w:val="002A6421"/>
  </w:style>
  <w:style w:type="character" w:customStyle="1" w:styleId="DDIUnderline">
    <w:name w:val="DDI Underline"/>
    <w:qFormat/>
    <w:rsid w:val="002A6421"/>
    <w:rPr>
      <w:rFonts w:ascii="Times New Roman" w:hAnsi="Times New Roman"/>
      <w:sz w:val="24"/>
      <w:u w:val="single"/>
    </w:rPr>
  </w:style>
  <w:style w:type="paragraph" w:customStyle="1" w:styleId="ALLCAPS">
    <w:name w:val="ALL CAPS"/>
    <w:basedOn w:val="Normal"/>
    <w:link w:val="ALLCAPSChar"/>
    <w:qFormat/>
    <w:rsid w:val="002A6421"/>
    <w:rPr>
      <w:rFonts w:eastAsia="Times New Roman"/>
      <w:b/>
      <w:caps/>
    </w:rPr>
  </w:style>
  <w:style w:type="character" w:customStyle="1" w:styleId="ALLCAPSChar">
    <w:name w:val="ALL CAPS Char"/>
    <w:basedOn w:val="DefaultParagraphFont"/>
    <w:link w:val="ALLCAPS"/>
    <w:rsid w:val="002A6421"/>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2A6421"/>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2A6421"/>
    <w:rPr>
      <w:rFonts w:ascii="Calibri" w:eastAsia="Times New Roman" w:hAnsi="Calibri"/>
      <w:b/>
    </w:rPr>
  </w:style>
  <w:style w:type="character" w:customStyle="1" w:styleId="Cites-AuthorDate">
    <w:name w:val="Cites-Author/Date"/>
    <w:rsid w:val="002A6421"/>
    <w:rPr>
      <w:rFonts w:ascii="Helvetica" w:hAnsi="Helvetica"/>
      <w:b/>
      <w:sz w:val="22"/>
      <w:szCs w:val="24"/>
      <w:u w:val="thick"/>
    </w:rPr>
  </w:style>
  <w:style w:type="paragraph" w:customStyle="1" w:styleId="CiteTag">
    <w:name w:val="Cite/Tag"/>
    <w:basedOn w:val="Normal"/>
    <w:uiPriority w:val="99"/>
    <w:qFormat/>
    <w:rsid w:val="002A6421"/>
    <w:rPr>
      <w:rFonts w:eastAsia="Cambria"/>
      <w:b/>
    </w:rPr>
  </w:style>
  <w:style w:type="character" w:customStyle="1" w:styleId="m489902567989944824gmail-style13ptbold">
    <w:name w:val="m_489902567989944824gmail-style13ptbold"/>
    <w:basedOn w:val="DefaultParagraphFont"/>
    <w:rsid w:val="002A6421"/>
  </w:style>
  <w:style w:type="character" w:customStyle="1" w:styleId="m489902567989944824gmail-styleunderline">
    <w:name w:val="m_489902567989944824gmail-styleunderline"/>
    <w:basedOn w:val="DefaultParagraphFont"/>
    <w:rsid w:val="002A6421"/>
  </w:style>
  <w:style w:type="character" w:customStyle="1" w:styleId="UnderlineCharChar3">
    <w:name w:val="Underline Char Char3"/>
    <w:rsid w:val="002A6421"/>
    <w:rPr>
      <w:szCs w:val="24"/>
      <w:u w:val="single"/>
      <w:lang w:val="en-US" w:eastAsia="en-US" w:bidi="ar-SA"/>
    </w:rPr>
  </w:style>
  <w:style w:type="character" w:customStyle="1" w:styleId="tl8wme">
    <w:name w:val="tl8wme"/>
    <w:basedOn w:val="DefaultParagraphFont"/>
    <w:rsid w:val="002A6421"/>
  </w:style>
  <w:style w:type="character" w:customStyle="1" w:styleId="Mention3">
    <w:name w:val="Mention3"/>
    <w:basedOn w:val="DefaultParagraphFont"/>
    <w:uiPriority w:val="99"/>
    <w:semiHidden/>
    <w:unhideWhenUsed/>
    <w:rsid w:val="002A6421"/>
    <w:rPr>
      <w:color w:val="2B579A"/>
      <w:shd w:val="clear" w:color="auto" w:fill="E6E6E6"/>
    </w:rPr>
  </w:style>
  <w:style w:type="character" w:customStyle="1" w:styleId="m-5251091010484660064gmail-style13ptbold">
    <w:name w:val="m_-5251091010484660064gmail-style13ptbold"/>
    <w:basedOn w:val="DefaultParagraphFont"/>
    <w:rsid w:val="002A6421"/>
  </w:style>
  <w:style w:type="character" w:customStyle="1" w:styleId="m-5251091010484660064gmail-styleunderline">
    <w:name w:val="m_-5251091010484660064gmail-styleunderline"/>
    <w:basedOn w:val="DefaultParagraphFont"/>
    <w:rsid w:val="002A6421"/>
  </w:style>
  <w:style w:type="character" w:customStyle="1" w:styleId="tablecaption">
    <w:name w:val="tablecaption"/>
    <w:basedOn w:val="DefaultParagraphFont"/>
    <w:rsid w:val="002A6421"/>
  </w:style>
  <w:style w:type="character" w:customStyle="1" w:styleId="StyleLatinHelvetica105ptBlack">
    <w:name w:val="Style (Latin) Helvetica 10.5 pt Black"/>
    <w:basedOn w:val="DefaultParagraphFont"/>
    <w:rsid w:val="002A6421"/>
    <w:rPr>
      <w:rFonts w:ascii="Times New Roman" w:hAnsi="Times New Roman"/>
      <w:color w:val="000000"/>
      <w:sz w:val="21"/>
    </w:rPr>
  </w:style>
  <w:style w:type="character" w:customStyle="1" w:styleId="Quotation">
    <w:name w:val="Quotation"/>
    <w:qFormat/>
    <w:rsid w:val="002A6421"/>
    <w:rPr>
      <w:rFonts w:ascii="Arial" w:hAnsi="Arial"/>
      <w:b/>
      <w:i/>
      <w:iCs/>
      <w:sz w:val="24"/>
      <w:u w:val="single"/>
    </w:rPr>
  </w:style>
  <w:style w:type="paragraph" w:customStyle="1" w:styleId="DateTime">
    <w:name w:val="DateTime"/>
    <w:basedOn w:val="Normal"/>
    <w:link w:val="DateTimeChar"/>
    <w:autoRedefine/>
    <w:uiPriority w:val="4"/>
    <w:qFormat/>
    <w:rsid w:val="002A6421"/>
  </w:style>
  <w:style w:type="character" w:customStyle="1" w:styleId="DateTimeChar">
    <w:name w:val="DateTime Char"/>
    <w:basedOn w:val="DefaultParagraphFont"/>
    <w:link w:val="DateTime"/>
    <w:uiPriority w:val="4"/>
    <w:rsid w:val="002A6421"/>
    <w:rPr>
      <w:rFonts w:ascii="Calibri" w:hAnsi="Calibri"/>
      <w:sz w:val="22"/>
    </w:rPr>
  </w:style>
  <w:style w:type="paragraph" w:customStyle="1" w:styleId="Lecture">
    <w:name w:val="Lecture"/>
    <w:next w:val="BodyText"/>
    <w:link w:val="LectureChar"/>
    <w:autoRedefine/>
    <w:uiPriority w:val="4"/>
    <w:qFormat/>
    <w:rsid w:val="002A6421"/>
    <w:pPr>
      <w:spacing w:line="259" w:lineRule="auto"/>
      <w:outlineLvl w:val="5"/>
    </w:pPr>
    <w:rPr>
      <w:rFonts w:ascii="Arial" w:hAnsi="Arial" w:cs="Arial"/>
      <w:spacing w:val="-10"/>
      <w:sz w:val="22"/>
    </w:rPr>
  </w:style>
  <w:style w:type="character" w:customStyle="1" w:styleId="LectureChar">
    <w:name w:val="Lecture Char"/>
    <w:basedOn w:val="DateTimeChar"/>
    <w:link w:val="Lecture"/>
    <w:uiPriority w:val="4"/>
    <w:rsid w:val="002A6421"/>
    <w:rPr>
      <w:rFonts w:ascii="Arial" w:hAnsi="Arial" w:cs="Arial"/>
      <w:spacing w:val="-10"/>
      <w:sz w:val="22"/>
    </w:rPr>
  </w:style>
  <w:style w:type="character" w:customStyle="1" w:styleId="m-413333960618644972gmail-style13ptbold">
    <w:name w:val="m_-413333960618644972gmail-style13ptbold"/>
    <w:basedOn w:val="DefaultParagraphFont"/>
    <w:rsid w:val="002A6421"/>
  </w:style>
  <w:style w:type="character" w:customStyle="1" w:styleId="m-413333960618644972gmail-styleunderline">
    <w:name w:val="m_-413333960618644972gmail-styleunderline"/>
    <w:basedOn w:val="DefaultParagraphFont"/>
    <w:rsid w:val="002A6421"/>
  </w:style>
  <w:style w:type="character" w:customStyle="1" w:styleId="m8314098763611656848gmail-stylestylebold12pt">
    <w:name w:val="m_8314098763611656848gmail-stylestylebold12pt"/>
    <w:basedOn w:val="DefaultParagraphFont"/>
    <w:rsid w:val="002A6421"/>
  </w:style>
  <w:style w:type="character" w:customStyle="1" w:styleId="m8314098763611656848gmail-styleboldunderline">
    <w:name w:val="m_8314098763611656848gmail-styleboldunderline"/>
    <w:basedOn w:val="DefaultParagraphFont"/>
    <w:rsid w:val="002A6421"/>
  </w:style>
  <w:style w:type="paragraph" w:customStyle="1" w:styleId="Spacer">
    <w:name w:val="Spacer"/>
    <w:basedOn w:val="Heading1"/>
    <w:link w:val="SpacerChar"/>
    <w:autoRedefine/>
    <w:uiPriority w:val="4"/>
    <w:qFormat/>
    <w:rsid w:val="002A6421"/>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2A6421"/>
    <w:rPr>
      <w:rFonts w:ascii="Georgia" w:eastAsiaTheme="majorEastAsia" w:hAnsi="Georgia" w:cstheme="majorBidi"/>
      <w:b/>
      <w:bCs/>
      <w:szCs w:val="32"/>
    </w:rPr>
  </w:style>
  <w:style w:type="paragraph" w:customStyle="1" w:styleId="msonormal0">
    <w:name w:val="msonormal"/>
    <w:basedOn w:val="Normal"/>
    <w:qFormat/>
    <w:rsid w:val="002A6421"/>
    <w:pPr>
      <w:spacing w:before="100" w:beforeAutospacing="1" w:after="100" w:afterAutospacing="1"/>
    </w:pPr>
    <w:rPr>
      <w:rFonts w:eastAsia="Times New Roman"/>
      <w:sz w:val="24"/>
    </w:rPr>
  </w:style>
  <w:style w:type="paragraph" w:customStyle="1" w:styleId="TxBr41p1">
    <w:name w:val="TxBr_41p1"/>
    <w:basedOn w:val="Normal"/>
    <w:qFormat/>
    <w:rsid w:val="002A6421"/>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2A6421"/>
    <w:rPr>
      <w:rFonts w:ascii="Georgia" w:eastAsia="Times New Roman" w:hAnsi="Georgia" w:cs="Arial" w:hint="default"/>
      <w:b/>
      <w:bCs/>
      <w:kern w:val="32"/>
      <w:sz w:val="28"/>
      <w:szCs w:val="32"/>
    </w:rPr>
  </w:style>
  <w:style w:type="character" w:customStyle="1" w:styleId="CiteReal0">
    <w:name w:val="CiteReal"/>
    <w:uiPriority w:val="1"/>
    <w:qFormat/>
    <w:rsid w:val="002A6421"/>
    <w:rPr>
      <w:rFonts w:ascii="Arial" w:hAnsi="Arial"/>
      <w:b/>
      <w:sz w:val="24"/>
      <w:u w:val="single"/>
    </w:rPr>
  </w:style>
  <w:style w:type="character" w:customStyle="1" w:styleId="dropcap1">
    <w:name w:val="dropcap1"/>
    <w:rsid w:val="002A6421"/>
  </w:style>
  <w:style w:type="paragraph" w:customStyle="1" w:styleId="Style42">
    <w:name w:val="Style42"/>
    <w:basedOn w:val="Normal"/>
    <w:uiPriority w:val="99"/>
    <w:rsid w:val="002A6421"/>
    <w:pPr>
      <w:spacing w:line="202" w:lineRule="exact"/>
      <w:jc w:val="both"/>
    </w:pPr>
    <w:rPr>
      <w:rFonts w:ascii="Palatino Linotype" w:hAnsi="Palatino Linotype" w:cs="Palatino Linotype"/>
    </w:rPr>
  </w:style>
  <w:style w:type="character" w:customStyle="1" w:styleId="FontStyle72">
    <w:name w:val="Font Style72"/>
    <w:uiPriority w:val="99"/>
    <w:rsid w:val="002A6421"/>
    <w:rPr>
      <w:rFonts w:ascii="Cambria" w:hAnsi="Cambria" w:cs="Cambria" w:hint="default"/>
      <w:sz w:val="16"/>
      <w:szCs w:val="16"/>
    </w:rPr>
  </w:style>
  <w:style w:type="character" w:customStyle="1" w:styleId="FontStyle73">
    <w:name w:val="Font Style73"/>
    <w:uiPriority w:val="99"/>
    <w:rsid w:val="002A6421"/>
    <w:rPr>
      <w:rFonts w:ascii="Cambria" w:hAnsi="Cambria" w:cs="Cambria" w:hint="default"/>
      <w:i/>
      <w:iCs/>
      <w:sz w:val="16"/>
      <w:szCs w:val="16"/>
    </w:rPr>
  </w:style>
  <w:style w:type="character" w:customStyle="1" w:styleId="UnderlinestyleChar20">
    <w:name w:val="Underline style Char2"/>
    <w:rsid w:val="002A6421"/>
    <w:rPr>
      <w:sz w:val="22"/>
      <w:szCs w:val="24"/>
      <w:u w:val="single"/>
      <w:lang w:val="en-US" w:eastAsia="en-US" w:bidi="ar-SA"/>
    </w:rPr>
  </w:style>
  <w:style w:type="character" w:customStyle="1" w:styleId="FontStyle49">
    <w:name w:val="Font Style49"/>
    <w:uiPriority w:val="99"/>
    <w:rsid w:val="002A6421"/>
    <w:rPr>
      <w:rFonts w:ascii="Cambria" w:hAnsi="Cambria" w:cs="Cambria"/>
      <w:sz w:val="20"/>
      <w:szCs w:val="20"/>
    </w:rPr>
  </w:style>
  <w:style w:type="character" w:customStyle="1" w:styleId="FontStyle50">
    <w:name w:val="Font Style50"/>
    <w:uiPriority w:val="99"/>
    <w:rsid w:val="002A642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A642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A6421"/>
    <w:rPr>
      <w:rFonts w:ascii="Cambria" w:eastAsia="Cambria" w:hAnsi="Cambria" w:cs="Cambria"/>
      <w:spacing w:val="-3"/>
      <w:sz w:val="22"/>
      <w:szCs w:val="20"/>
    </w:rPr>
  </w:style>
  <w:style w:type="character" w:customStyle="1" w:styleId="kn">
    <w:name w:val="kn"/>
    <w:basedOn w:val="DefaultParagraphFont"/>
    <w:rsid w:val="002A6421"/>
  </w:style>
  <w:style w:type="character" w:customStyle="1" w:styleId="StyleStyleUnderlineUnderlineStyleBoldUnderlineIntenseEmphas">
    <w:name w:val="Style Style UnderlineUnderlineStyle Bold UnderlineIntense Emphas..."/>
    <w:basedOn w:val="DefaultParagraphFont"/>
    <w:rsid w:val="002A6421"/>
    <w:rPr>
      <w:b/>
      <w:bCs/>
      <w:sz w:val="26"/>
      <w:u w:val="single"/>
    </w:rPr>
  </w:style>
  <w:style w:type="character" w:customStyle="1" w:styleId="articoloinside">
    <w:name w:val="articolo_inside"/>
    <w:rsid w:val="002A6421"/>
  </w:style>
  <w:style w:type="paragraph" w:customStyle="1" w:styleId="pagetools">
    <w:name w:val="pagetools"/>
    <w:basedOn w:val="Normal"/>
    <w:rsid w:val="002A6421"/>
    <w:pPr>
      <w:spacing w:before="100" w:beforeAutospacing="1" w:after="100" w:afterAutospacing="1"/>
    </w:pPr>
    <w:rPr>
      <w:rFonts w:ascii="Cambria" w:eastAsia="Cambria" w:hAnsi="Cambria"/>
      <w:sz w:val="24"/>
    </w:rPr>
  </w:style>
  <w:style w:type="character" w:customStyle="1" w:styleId="job">
    <w:name w:val="job"/>
    <w:basedOn w:val="DefaultParagraphFont"/>
    <w:rsid w:val="002A6421"/>
  </w:style>
  <w:style w:type="character" w:customStyle="1" w:styleId="publisher">
    <w:name w:val="publisher"/>
    <w:basedOn w:val="DefaultParagraphFont"/>
    <w:rsid w:val="002A6421"/>
  </w:style>
  <w:style w:type="character" w:customStyle="1" w:styleId="pubyear">
    <w:name w:val="pubyear"/>
    <w:basedOn w:val="DefaultParagraphFont"/>
    <w:rsid w:val="002A6421"/>
  </w:style>
  <w:style w:type="character" w:customStyle="1" w:styleId="pubcity">
    <w:name w:val="pubcity"/>
    <w:basedOn w:val="DefaultParagraphFont"/>
    <w:rsid w:val="002A6421"/>
  </w:style>
  <w:style w:type="paragraph" w:customStyle="1" w:styleId="C-Text">
    <w:name w:val="C-Text"/>
    <w:basedOn w:val="Normal"/>
    <w:rsid w:val="002A6421"/>
    <w:pPr>
      <w:tabs>
        <w:tab w:val="num" w:pos="720"/>
      </w:tabs>
      <w:ind w:left="720" w:hanging="360"/>
    </w:pPr>
    <w:rPr>
      <w:rFonts w:ascii="Book Antiqua" w:hAnsi="Book Antiqua"/>
      <w:sz w:val="24"/>
    </w:rPr>
  </w:style>
  <w:style w:type="character" w:customStyle="1" w:styleId="ecdate">
    <w:name w:val="ec_date"/>
    <w:basedOn w:val="DefaultParagraphFont"/>
    <w:rsid w:val="002A6421"/>
    <w:rPr>
      <w:rFonts w:ascii="Symbol" w:hAnsi="Symbol" w:hint="default"/>
      <w:sz w:val="20"/>
      <w:szCs w:val="20"/>
      <w:shd w:val="clear" w:color="auto" w:fill="FFFFFF"/>
    </w:rPr>
  </w:style>
  <w:style w:type="paragraph" w:customStyle="1" w:styleId="ecmsonormal">
    <w:name w:val="ec_msonormal"/>
    <w:basedOn w:val="Normal"/>
    <w:rsid w:val="002A6421"/>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2A6421"/>
  </w:style>
  <w:style w:type="character" w:customStyle="1" w:styleId="articleheadline">
    <w:name w:val="articleheadline"/>
    <w:basedOn w:val="DefaultParagraphFont"/>
    <w:rsid w:val="002A6421"/>
  </w:style>
  <w:style w:type="paragraph" w:customStyle="1" w:styleId="u-intro">
    <w:name w:val="u-intro"/>
    <w:basedOn w:val="Normal"/>
    <w:rsid w:val="002A6421"/>
    <w:pPr>
      <w:spacing w:before="100" w:beforeAutospacing="1" w:after="100" w:afterAutospacing="1"/>
    </w:pPr>
    <w:rPr>
      <w:rFonts w:ascii="Georgia" w:hAnsi="Georgia"/>
      <w:sz w:val="24"/>
    </w:rPr>
  </w:style>
  <w:style w:type="character" w:customStyle="1" w:styleId="u-byline">
    <w:name w:val="u-byline"/>
    <w:basedOn w:val="DefaultParagraphFont"/>
    <w:rsid w:val="002A6421"/>
  </w:style>
  <w:style w:type="character" w:customStyle="1" w:styleId="articlebya">
    <w:name w:val="articleby_a"/>
    <w:basedOn w:val="DefaultParagraphFont"/>
    <w:rsid w:val="002A6421"/>
  </w:style>
  <w:style w:type="character" w:customStyle="1" w:styleId="popupwinby">
    <w:name w:val="popupwinby"/>
    <w:basedOn w:val="DefaultParagraphFont"/>
    <w:rsid w:val="002A6421"/>
  </w:style>
  <w:style w:type="character" w:customStyle="1" w:styleId="storyheader">
    <w:name w:val="storyheader"/>
    <w:basedOn w:val="DefaultParagraphFont"/>
    <w:rsid w:val="002A6421"/>
  </w:style>
  <w:style w:type="character" w:customStyle="1" w:styleId="marron">
    <w:name w:val="marron"/>
    <w:basedOn w:val="DefaultParagraphFont"/>
    <w:rsid w:val="002A6421"/>
  </w:style>
  <w:style w:type="paragraph" w:customStyle="1" w:styleId="StyleNormalWeb10pt">
    <w:name w:val="Style Normal (Web) + 10 pt"/>
    <w:basedOn w:val="NormalWeb"/>
    <w:next w:val="Normal"/>
    <w:rsid w:val="002A6421"/>
    <w:pPr>
      <w:spacing w:before="100" w:beforeAutospacing="1" w:after="100" w:afterAutospacing="1"/>
    </w:pPr>
    <w:rPr>
      <w:rFonts w:ascii="Bookman Old Style" w:eastAsiaTheme="minorHAnsi" w:hAnsi="Bookman Old Style"/>
      <w:sz w:val="20"/>
      <w:szCs w:val="22"/>
    </w:rPr>
  </w:style>
  <w:style w:type="character" w:customStyle="1" w:styleId="StyleNormalWeb10ptChar">
    <w:name w:val="Style Normal (Web) + 10 pt Char"/>
    <w:basedOn w:val="DefaultParagraphFont"/>
    <w:rsid w:val="002A6421"/>
    <w:rPr>
      <w:szCs w:val="24"/>
      <w:lang w:val="en-US" w:eastAsia="en-US" w:bidi="ar-SA"/>
    </w:rPr>
  </w:style>
  <w:style w:type="paragraph" w:customStyle="1" w:styleId="TagCiteShells">
    <w:name w:val="Tag/Cite/Shells"/>
    <w:basedOn w:val="Normal"/>
    <w:rsid w:val="002A6421"/>
    <w:rPr>
      <w:rFonts w:ascii="Georgia" w:hAnsi="Georgia"/>
      <w:b/>
    </w:rPr>
  </w:style>
  <w:style w:type="paragraph" w:customStyle="1" w:styleId="DefinitionTerm">
    <w:name w:val="Definition Term"/>
    <w:basedOn w:val="Normal"/>
    <w:next w:val="Normal"/>
    <w:rsid w:val="002A6421"/>
    <w:rPr>
      <w:rFonts w:ascii="Georgia" w:hAnsi="Georgia"/>
      <w:snapToGrid w:val="0"/>
      <w:sz w:val="24"/>
    </w:rPr>
  </w:style>
  <w:style w:type="character" w:customStyle="1" w:styleId="Style3CharChar">
    <w:name w:val="Style3 Char Char"/>
    <w:basedOn w:val="DefaultParagraphFont"/>
    <w:rsid w:val="002A642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A6421"/>
    <w:pPr>
      <w:spacing w:after="60"/>
    </w:pPr>
    <w:rPr>
      <w:rFonts w:ascii="Georgia" w:eastAsia="Segoe UI" w:hAnsi="Georgia" w:cs="Cambria"/>
      <w:caps/>
      <w:sz w:val="20"/>
      <w:lang w:eastAsia="zh-CN"/>
    </w:rPr>
  </w:style>
  <w:style w:type="character" w:customStyle="1" w:styleId="NormalChar0">
    <w:name w:val="Normal Char"/>
    <w:basedOn w:val="DefaultParagraphFont"/>
    <w:rsid w:val="002A6421"/>
    <w:rPr>
      <w:lang w:eastAsia="en-US"/>
    </w:rPr>
  </w:style>
  <w:style w:type="character" w:customStyle="1" w:styleId="BoldUnderlineChar2">
    <w:name w:val="Bold + Underline Char"/>
    <w:basedOn w:val="DefaultParagraphFont"/>
    <w:rsid w:val="002A6421"/>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2A6421"/>
  </w:style>
  <w:style w:type="character" w:customStyle="1" w:styleId="CharacterStyle7">
    <w:name w:val="Character Style 7"/>
    <w:rsid w:val="002A6421"/>
    <w:rPr>
      <w:rFonts w:ascii="Trebuchet MS" w:hAnsi="Trebuchet MS" w:cs="Trebuchet MS"/>
      <w:sz w:val="20"/>
      <w:szCs w:val="20"/>
      <w:u w:val="single"/>
    </w:rPr>
  </w:style>
  <w:style w:type="character" w:customStyle="1" w:styleId="StyleStyle4Char">
    <w:name w:val="Style Style4 + Char"/>
    <w:basedOn w:val="DefaultParagraphFont"/>
    <w:rsid w:val="002A642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A642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A6421"/>
    <w:rPr>
      <w:rFonts w:ascii="Symbol" w:hAnsi="Symbol"/>
      <w:sz w:val="21"/>
      <w:szCs w:val="21"/>
      <w:u w:val="thick"/>
    </w:rPr>
  </w:style>
  <w:style w:type="paragraph" w:customStyle="1" w:styleId="Cite8">
    <w:name w:val="Cite8"/>
    <w:basedOn w:val="Normal"/>
    <w:autoRedefine/>
    <w:qFormat/>
    <w:rsid w:val="002A6421"/>
    <w:rPr>
      <w:rFonts w:ascii="Trebuchet MS" w:eastAsia="Verdana" w:hAnsi="Trebuchet MS" w:cs="Cambria"/>
      <w:sz w:val="16"/>
    </w:rPr>
  </w:style>
  <w:style w:type="paragraph" w:customStyle="1" w:styleId="8font">
    <w:name w:val="8font"/>
    <w:basedOn w:val="Normal"/>
    <w:next w:val="Normal"/>
    <w:autoRedefine/>
    <w:qFormat/>
    <w:rsid w:val="002A6421"/>
    <w:rPr>
      <w:rFonts w:ascii="Georgia" w:eastAsia="Cambria Math" w:hAnsi="Georgia" w:cs="Cambria"/>
      <w:sz w:val="16"/>
      <w:szCs w:val="16"/>
    </w:rPr>
  </w:style>
  <w:style w:type="paragraph" w:customStyle="1" w:styleId="BoldUnderlineChar20">
    <w:name w:val="BoldUnderline Char2"/>
    <w:link w:val="BoldUnderlineChar2Char"/>
    <w:rsid w:val="002A6421"/>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2A6421"/>
    <w:rPr>
      <w:rFonts w:ascii="Times New Roman" w:eastAsia="Times New Roman" w:hAnsi="Times New Roman" w:cs="Times New Roman"/>
      <w:b/>
      <w:sz w:val="20"/>
      <w:u w:val="single"/>
    </w:rPr>
  </w:style>
  <w:style w:type="character" w:customStyle="1" w:styleId="UnderlineCharChar4">
    <w:name w:val="Underline Char Char4"/>
    <w:rsid w:val="002A6421"/>
    <w:rPr>
      <w:szCs w:val="24"/>
      <w:u w:val="single"/>
      <w:lang w:val="en-US" w:eastAsia="en-US" w:bidi="ar-SA"/>
    </w:rPr>
  </w:style>
  <w:style w:type="character" w:customStyle="1" w:styleId="BoldUnderlineCharChar3">
    <w:name w:val="BoldUnderline Char Char3"/>
    <w:rsid w:val="002A6421"/>
    <w:rPr>
      <w:b/>
      <w:szCs w:val="24"/>
      <w:u w:val="single"/>
      <w:lang w:val="en-US" w:eastAsia="en-US" w:bidi="ar-SA"/>
    </w:rPr>
  </w:style>
  <w:style w:type="character" w:customStyle="1" w:styleId="BoldUnderlineCharChar2">
    <w:name w:val="BoldUnderline Char Char2"/>
    <w:rsid w:val="002A6421"/>
    <w:rPr>
      <w:b/>
      <w:szCs w:val="24"/>
      <w:u w:val="single"/>
      <w:lang w:val="en-US" w:eastAsia="en-US" w:bidi="ar-SA"/>
    </w:rPr>
  </w:style>
  <w:style w:type="paragraph" w:customStyle="1" w:styleId="UnderlineCard0">
    <w:name w:val="UnderlineCard"/>
    <w:basedOn w:val="Heading3"/>
    <w:link w:val="UnderlineCardChar0"/>
    <w:qFormat/>
    <w:rsid w:val="002A6421"/>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2A6421"/>
    <w:rPr>
      <w:rFonts w:ascii="Georgia" w:eastAsia="Calibri" w:hAnsi="Georgia" w:cs="Times New Roman"/>
      <w:sz w:val="20"/>
      <w:szCs w:val="20"/>
      <w:u w:val="single"/>
      <w:lang w:val="x-none" w:eastAsia="x-none"/>
    </w:rPr>
  </w:style>
  <w:style w:type="character" w:customStyle="1" w:styleId="5Notunderlined">
    <w:name w:val="5 Not underlined"/>
    <w:rsid w:val="002A6421"/>
    <w:rPr>
      <w:rFonts w:ascii="Times New Roman" w:hAnsi="Times New Roman"/>
      <w:sz w:val="16"/>
    </w:rPr>
  </w:style>
  <w:style w:type="character" w:customStyle="1" w:styleId="volume-issue">
    <w:name w:val="volume-issue"/>
    <w:rsid w:val="002A6421"/>
    <w:rPr>
      <w:rFonts w:cs="Times New Roman"/>
    </w:rPr>
  </w:style>
  <w:style w:type="character" w:customStyle="1" w:styleId="storytext">
    <w:name w:val="storytext"/>
    <w:basedOn w:val="DefaultParagraphFont"/>
    <w:rsid w:val="002A6421"/>
  </w:style>
  <w:style w:type="character" w:customStyle="1" w:styleId="boldness1">
    <w:name w:val="boldness1"/>
    <w:rsid w:val="002A6421"/>
  </w:style>
  <w:style w:type="paragraph" w:customStyle="1" w:styleId="Cardd">
    <w:name w:val="Cardd"/>
    <w:basedOn w:val="Normal"/>
    <w:uiPriority w:val="4"/>
    <w:qFormat/>
    <w:rsid w:val="002A6421"/>
    <w:pPr>
      <w:ind w:left="288" w:right="288"/>
    </w:pPr>
    <w:rPr>
      <w:rFonts w:ascii="Georgia" w:hAnsi="Georgia"/>
    </w:rPr>
  </w:style>
  <w:style w:type="paragraph" w:customStyle="1" w:styleId="document0">
    <w:name w:val="document"/>
    <w:basedOn w:val="Normal"/>
    <w:qFormat/>
    <w:rsid w:val="002A6421"/>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2A6421"/>
  </w:style>
  <w:style w:type="character" w:customStyle="1" w:styleId="aa">
    <w:name w:val="_"/>
    <w:basedOn w:val="DefaultParagraphFont"/>
    <w:rsid w:val="002A6421"/>
  </w:style>
  <w:style w:type="paragraph" w:customStyle="1" w:styleId="Shrink6">
    <w:name w:val="Shrink 6"/>
    <w:basedOn w:val="Normal"/>
    <w:qFormat/>
    <w:rsid w:val="002A6421"/>
    <w:rPr>
      <w:rFonts w:ascii="Georgia" w:eastAsia="Calibri" w:hAnsi="Georgia"/>
      <w:sz w:val="12"/>
    </w:rPr>
  </w:style>
  <w:style w:type="character" w:customStyle="1" w:styleId="messagecontent">
    <w:name w:val="message_content"/>
    <w:rsid w:val="002A6421"/>
  </w:style>
  <w:style w:type="paragraph" w:customStyle="1" w:styleId="BriefTitleWorks">
    <w:name w:val="Brief Title Works"/>
    <w:basedOn w:val="Heading1"/>
    <w:link w:val="BriefTitleWorksChar"/>
    <w:rsid w:val="002A6421"/>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2A6421"/>
    <w:rPr>
      <w:rFonts w:ascii="Georgia" w:eastAsia="Times New Roman" w:hAnsi="Georgia" w:cs="Arial"/>
      <w:b/>
      <w:bCs/>
      <w:kern w:val="32"/>
      <w:szCs w:val="32"/>
      <w:u w:val="single"/>
    </w:rPr>
  </w:style>
  <w:style w:type="character" w:customStyle="1" w:styleId="twelptblackblack1">
    <w:name w:val="twelptblackblack1"/>
    <w:basedOn w:val="DefaultParagraphFont"/>
    <w:rsid w:val="002A6421"/>
    <w:rPr>
      <w:rFonts w:ascii="Verdana" w:hAnsi="Verdana" w:hint="default"/>
      <w:color w:val="000000"/>
      <w:sz w:val="16"/>
      <w:szCs w:val="16"/>
    </w:rPr>
  </w:style>
  <w:style w:type="character" w:customStyle="1" w:styleId="Heading3CharCharCharChar1">
    <w:name w:val="Heading 3 Char Char Char Char1"/>
    <w:rsid w:val="002A6421"/>
    <w:rPr>
      <w:rFonts w:cs="Arial"/>
      <w:bCs/>
      <w:szCs w:val="26"/>
      <w:u w:val="single"/>
      <w:lang w:val="en-US" w:eastAsia="en-US" w:bidi="ar-SA"/>
    </w:rPr>
  </w:style>
  <w:style w:type="paragraph" w:customStyle="1" w:styleId="conintrotext">
    <w:name w:val="conintrotext"/>
    <w:basedOn w:val="Normal"/>
    <w:uiPriority w:val="99"/>
    <w:rsid w:val="002A6421"/>
    <w:pPr>
      <w:spacing w:before="100" w:beforeAutospacing="1" w:after="100" w:afterAutospacing="1"/>
    </w:pPr>
    <w:rPr>
      <w:rFonts w:ascii="Georgia" w:eastAsia="Times New Roman" w:hAnsi="Georgia"/>
      <w:sz w:val="24"/>
    </w:rPr>
  </w:style>
  <w:style w:type="character" w:customStyle="1" w:styleId="comment-body">
    <w:name w:val="comment-body"/>
    <w:rsid w:val="002A6421"/>
  </w:style>
  <w:style w:type="character" w:customStyle="1" w:styleId="UnderlineCharCharChar1">
    <w:name w:val="Underline Char Char Char1"/>
    <w:rsid w:val="002A642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A642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2A6421"/>
    <w:rPr>
      <w:rFonts w:asciiTheme="minorHAnsi" w:eastAsia="MS Mincho" w:hAnsiTheme="minorHAnsi"/>
      <w:b/>
      <w:sz w:val="24"/>
      <w:u w:val="single"/>
    </w:rPr>
  </w:style>
  <w:style w:type="character" w:customStyle="1" w:styleId="mw-headline">
    <w:name w:val="mw-headline"/>
    <w:rsid w:val="002A6421"/>
  </w:style>
  <w:style w:type="character" w:customStyle="1" w:styleId="flagicon">
    <w:name w:val="flagicon"/>
    <w:rsid w:val="002A6421"/>
  </w:style>
  <w:style w:type="paragraph" w:customStyle="1" w:styleId="assert">
    <w:name w:val="assert"/>
    <w:basedOn w:val="Normal"/>
    <w:uiPriority w:val="99"/>
    <w:rsid w:val="002A6421"/>
    <w:pPr>
      <w:spacing w:before="100" w:beforeAutospacing="1" w:after="100" w:afterAutospacing="1"/>
    </w:pPr>
    <w:rPr>
      <w:rFonts w:ascii="Georgia" w:eastAsia="Times New Roman" w:hAnsi="Georgia"/>
      <w:sz w:val="24"/>
    </w:rPr>
  </w:style>
  <w:style w:type="character" w:customStyle="1" w:styleId="apturelink">
    <w:name w:val="apturelink"/>
    <w:rsid w:val="002A6421"/>
  </w:style>
  <w:style w:type="character" w:customStyle="1" w:styleId="apturelinkicon">
    <w:name w:val="apturelinkicon"/>
    <w:rsid w:val="002A6421"/>
  </w:style>
  <w:style w:type="paragraph" w:customStyle="1" w:styleId="Default1">
    <w:name w:val="Default1"/>
    <w:basedOn w:val="Default"/>
    <w:next w:val="Default"/>
    <w:uiPriority w:val="99"/>
    <w:rsid w:val="002A6421"/>
    <w:rPr>
      <w:color w:val="auto"/>
    </w:rPr>
  </w:style>
  <w:style w:type="paragraph" w:customStyle="1" w:styleId="center">
    <w:name w:val="center"/>
    <w:basedOn w:val="Normal"/>
    <w:uiPriority w:val="99"/>
    <w:rsid w:val="002A6421"/>
    <w:pPr>
      <w:spacing w:before="100" w:beforeAutospacing="1" w:after="100" w:afterAutospacing="1"/>
    </w:pPr>
    <w:rPr>
      <w:rFonts w:ascii="Georgia" w:eastAsia="Times New Roman" w:hAnsi="Georgia"/>
      <w:sz w:val="24"/>
    </w:rPr>
  </w:style>
  <w:style w:type="character" w:customStyle="1" w:styleId="LittleChar">
    <w:name w:val="Little Char"/>
    <w:link w:val="Little"/>
    <w:uiPriority w:val="99"/>
    <w:rsid w:val="002A6421"/>
    <w:rPr>
      <w:rFonts w:ascii="Calibri" w:eastAsia="Times New Roman" w:hAnsi="Calibri"/>
      <w:sz w:val="16"/>
    </w:rPr>
  </w:style>
  <w:style w:type="character" w:customStyle="1" w:styleId="UnderlineChar1Char">
    <w:name w:val="Underline Char1 Char"/>
    <w:rsid w:val="002A642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A642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2A6421"/>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A642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2A6421"/>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A642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2A6421"/>
    <w:rPr>
      <w:rFonts w:asciiTheme="minorHAnsi" w:eastAsia="MS Mincho" w:hAnsiTheme="minorHAnsi"/>
      <w:b/>
      <w:sz w:val="24"/>
      <w:u w:val="single"/>
    </w:rPr>
  </w:style>
  <w:style w:type="paragraph" w:customStyle="1" w:styleId="CardBody">
    <w:name w:val="Card Body"/>
    <w:basedOn w:val="Normal"/>
    <w:link w:val="CardBodyChar"/>
    <w:qFormat/>
    <w:rsid w:val="002A6421"/>
    <w:rPr>
      <w:rFonts w:ascii="Georgia" w:eastAsia="Times New Roman" w:hAnsi="Georgia"/>
      <w:sz w:val="16"/>
    </w:rPr>
  </w:style>
  <w:style w:type="character" w:customStyle="1" w:styleId="CardBodyChar">
    <w:name w:val="Card Body Char"/>
    <w:link w:val="CardBody"/>
    <w:rsid w:val="002A6421"/>
    <w:rPr>
      <w:rFonts w:ascii="Georgia" w:eastAsia="Times New Roman" w:hAnsi="Georgia"/>
      <w:sz w:val="16"/>
    </w:rPr>
  </w:style>
  <w:style w:type="character" w:customStyle="1" w:styleId="ptitleinside">
    <w:name w:val="p_title_inside"/>
    <w:rsid w:val="002A6421"/>
  </w:style>
  <w:style w:type="paragraph" w:customStyle="1" w:styleId="StyleBoldandUnderlineChar11ptBorderSinglesolidline">
    <w:name w:val="Style Bold and Underline Char + 11 pt Border: : (Single solid line..."/>
    <w:link w:val="StyleBoldandUnderlineChar11ptBorderSinglesolidlineChar"/>
    <w:qFormat/>
    <w:rsid w:val="002A6421"/>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A6421"/>
    <w:rPr>
      <w:rFonts w:eastAsia="Times New Roman"/>
      <w:b/>
      <w:bCs/>
      <w:sz w:val="22"/>
      <w:szCs w:val="20"/>
      <w:u w:val="single"/>
      <w:bdr w:val="single" w:sz="4" w:space="0" w:color="auto"/>
    </w:rPr>
  </w:style>
  <w:style w:type="paragraph" w:customStyle="1" w:styleId="Indentation">
    <w:name w:val="Indentation"/>
    <w:basedOn w:val="Normal"/>
    <w:uiPriority w:val="99"/>
    <w:rsid w:val="002A6421"/>
    <w:pPr>
      <w:ind w:left="288" w:right="288"/>
    </w:pPr>
    <w:rPr>
      <w:rFonts w:ascii="Georgia" w:hAnsi="Georgia"/>
    </w:rPr>
  </w:style>
  <w:style w:type="character" w:customStyle="1" w:styleId="StyleUnderlineCharChar9ptBold">
    <w:name w:val="Style Underline Char Char + 9 pt Bold"/>
    <w:rsid w:val="002A642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A6421"/>
    <w:rPr>
      <w:rFonts w:ascii="Georgia" w:eastAsia="Times New Roman" w:hAnsi="Georgia"/>
      <w:u w:val="single"/>
    </w:rPr>
  </w:style>
  <w:style w:type="character" w:customStyle="1" w:styleId="StyleStyle4ArialNarrow9ptChar">
    <w:name w:val="Style Style4 + Arial Narrow 9 pt Char"/>
    <w:link w:val="StyleStyle4ArialNarrow9pt"/>
    <w:rsid w:val="002A6421"/>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2A6421"/>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2A6421"/>
    <w:rPr>
      <w:rFonts w:ascii="Georgia" w:eastAsia="Times New Roman" w:hAnsi="Georgia"/>
      <w:b/>
      <w:bCs/>
      <w:sz w:val="22"/>
      <w:u w:val="single"/>
    </w:rPr>
  </w:style>
  <w:style w:type="character" w:customStyle="1" w:styleId="StyleBoldandUnderlineCharChar29pt">
    <w:name w:val="Style Bold and Underline Char Char2 + 9 pt"/>
    <w:rsid w:val="002A6421"/>
    <w:rPr>
      <w:rFonts w:ascii="Times New Roman" w:hAnsi="Times New Roman"/>
      <w:b/>
      <w:bCs/>
      <w:noProof w:val="0"/>
      <w:sz w:val="20"/>
      <w:u w:val="single"/>
    </w:rPr>
  </w:style>
  <w:style w:type="character" w:customStyle="1" w:styleId="StyleUnderlineCharChar19pt">
    <w:name w:val="Style Underline Char Char1 + 9 pt"/>
    <w:rsid w:val="002A642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A642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A6421"/>
    <w:rPr>
      <w:rFonts w:ascii="Georgia" w:eastAsia="Times New Roman" w:hAnsi="Georgia"/>
      <w:b/>
      <w:smallCaps/>
      <w:sz w:val="24"/>
      <w:szCs w:val="24"/>
      <w:u w:val="single"/>
    </w:rPr>
  </w:style>
  <w:style w:type="character" w:customStyle="1" w:styleId="CardTextCharChar">
    <w:name w:val="Card Text Char Char"/>
    <w:rsid w:val="002A6421"/>
    <w:rPr>
      <w:rFonts w:ascii="Times New Roman" w:eastAsia="Times New Roman" w:hAnsi="Times New Roman" w:cs="Times New Roman"/>
      <w:sz w:val="20"/>
      <w:szCs w:val="20"/>
    </w:rPr>
  </w:style>
  <w:style w:type="character" w:customStyle="1" w:styleId="Underline-Highlighted-WFU">
    <w:name w:val="Underline-Highlighted-WFU"/>
    <w:uiPriority w:val="1"/>
    <w:qFormat/>
    <w:rsid w:val="002A642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A6421"/>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2A6421"/>
    <w:rPr>
      <w:rFonts w:ascii="Times New Roman" w:hAnsi="Times New Roman"/>
      <w:sz w:val="24"/>
      <w:u w:val="single"/>
      <w:bdr w:val="none" w:sz="0" w:space="0" w:color="auto"/>
      <w:shd w:val="clear" w:color="auto" w:fill="auto"/>
    </w:rPr>
  </w:style>
  <w:style w:type="character" w:customStyle="1" w:styleId="FifthChar">
    <w:name w:val="Fifth Char"/>
    <w:link w:val="Fifth"/>
    <w:uiPriority w:val="99"/>
    <w:rsid w:val="002A6421"/>
    <w:rPr>
      <w:rFonts w:ascii="Arial" w:eastAsia="Calibri" w:hAnsi="Arial"/>
      <w:sz w:val="22"/>
    </w:rPr>
  </w:style>
  <w:style w:type="paragraph" w:customStyle="1" w:styleId="Third">
    <w:name w:val="Third"/>
    <w:basedOn w:val="Normal"/>
    <w:link w:val="ThirdChar"/>
    <w:rsid w:val="002A6421"/>
    <w:rPr>
      <w:rFonts w:ascii="Georgia" w:eastAsia="Times New Roman" w:hAnsi="Georgia"/>
      <w:b/>
      <w:u w:val="single"/>
      <w:lang w:val="x-none" w:eastAsia="x-none"/>
    </w:rPr>
  </w:style>
  <w:style w:type="character" w:customStyle="1" w:styleId="ThirdChar">
    <w:name w:val="Third Char"/>
    <w:link w:val="Third"/>
    <w:rsid w:val="002A6421"/>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2A6421"/>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2A6421"/>
  </w:style>
  <w:style w:type="paragraph" w:customStyle="1" w:styleId="DebateUnderlineBoldChar">
    <w:name w:val="Debate Underline Bold Char"/>
    <w:basedOn w:val="Normal"/>
    <w:link w:val="DebateUnderlineBoldCharChar"/>
    <w:rsid w:val="002A6421"/>
    <w:pPr>
      <w:jc w:val="both"/>
    </w:pPr>
    <w:rPr>
      <w:rFonts w:ascii="Georgia" w:eastAsia="Times New Roman" w:hAnsi="Georgia"/>
      <w:b/>
      <w:u w:val="thick"/>
    </w:rPr>
  </w:style>
  <w:style w:type="character" w:customStyle="1" w:styleId="DebateUnderlineBoldCharChar">
    <w:name w:val="Debate Underline Bold Char Char"/>
    <w:link w:val="DebateUnderlineBoldChar"/>
    <w:rsid w:val="002A6421"/>
    <w:rPr>
      <w:rFonts w:ascii="Georgia" w:eastAsia="Times New Roman" w:hAnsi="Georgia"/>
      <w:b/>
      <w:sz w:val="22"/>
      <w:u w:val="thick"/>
    </w:rPr>
  </w:style>
  <w:style w:type="character" w:customStyle="1" w:styleId="bloctitlesChar">
    <w:name w:val="bloc titles Char"/>
    <w:link w:val="bloctitles"/>
    <w:rsid w:val="002A6421"/>
    <w:rPr>
      <w:rFonts w:ascii="Calibri" w:eastAsia="Malgun Gothic" w:hAnsi="Calibri" w:cs="Arial"/>
      <w:b/>
      <w:kern w:val="32"/>
      <w:sz w:val="32"/>
      <w:szCs w:val="32"/>
      <w:u w:val="single"/>
    </w:rPr>
  </w:style>
  <w:style w:type="paragraph" w:customStyle="1" w:styleId="CiteSmallText">
    <w:name w:val="Cite Small Text"/>
    <w:basedOn w:val="Normal"/>
    <w:uiPriority w:val="99"/>
    <w:rsid w:val="002A6421"/>
    <w:pPr>
      <w:widowControl w:val="0"/>
      <w:spacing w:after="200"/>
    </w:pPr>
    <w:rPr>
      <w:rFonts w:ascii="Helvetica Neue" w:hAnsi="Helvetica Neue"/>
      <w:b/>
      <w:sz w:val="18"/>
    </w:rPr>
  </w:style>
  <w:style w:type="character" w:customStyle="1" w:styleId="3TagCite">
    <w:name w:val="3 Tag/Cite"/>
    <w:rsid w:val="002A6421"/>
    <w:rPr>
      <w:rFonts w:ascii="Times New Roman" w:hAnsi="Times New Roman"/>
      <w:b/>
    </w:rPr>
  </w:style>
  <w:style w:type="character" w:customStyle="1" w:styleId="4Qualifications">
    <w:name w:val="4 Qualifications"/>
    <w:rsid w:val="002A6421"/>
    <w:rPr>
      <w:rFonts w:ascii="Times New Roman" w:hAnsi="Times New Roman"/>
      <w:sz w:val="19"/>
    </w:rPr>
  </w:style>
  <w:style w:type="character" w:customStyle="1" w:styleId="6Underlined">
    <w:name w:val="6 Underlined"/>
    <w:rsid w:val="002A6421"/>
    <w:rPr>
      <w:rFonts w:ascii="Times New Roman" w:hAnsi="Times New Roman"/>
      <w:b/>
      <w:sz w:val="21"/>
      <w:u w:val="single"/>
    </w:rPr>
  </w:style>
  <w:style w:type="paragraph" w:customStyle="1" w:styleId="Cards1CharChar">
    <w:name w:val="Cards1 Char Char"/>
    <w:basedOn w:val="Normal"/>
    <w:link w:val="Cards1CharCharChar"/>
    <w:rsid w:val="002A6421"/>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2A6421"/>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2A6421"/>
    <w:rPr>
      <w:rFonts w:asciiTheme="minorHAnsi" w:hAnsiTheme="minorHAnsi"/>
      <w:sz w:val="24"/>
      <w:u w:val="single"/>
    </w:rPr>
  </w:style>
  <w:style w:type="character" w:customStyle="1" w:styleId="CitesCharCharChar">
    <w:name w:val="Cites Char Char Char"/>
    <w:rsid w:val="002A6421"/>
    <w:rPr>
      <w:rFonts w:ascii="Times New Roman" w:eastAsia="Times New Roman" w:hAnsi="Times New Roman" w:cs="Times New Roman"/>
      <w:sz w:val="20"/>
      <w:szCs w:val="24"/>
    </w:rPr>
  </w:style>
  <w:style w:type="character" w:customStyle="1" w:styleId="nohighlighting">
    <w:name w:val="no highlighting"/>
    <w:rsid w:val="002A642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A6421"/>
    <w:rPr>
      <w:rFonts w:ascii="Cambria" w:hAnsi="Cambria" w:hint="default"/>
      <w:sz w:val="21"/>
      <w:u w:val="single"/>
    </w:rPr>
  </w:style>
  <w:style w:type="paragraph" w:customStyle="1" w:styleId="Swag">
    <w:name w:val="Swag"/>
    <w:basedOn w:val="Normal"/>
    <w:link w:val="SwagChar"/>
    <w:qFormat/>
    <w:rsid w:val="002A6421"/>
    <w:rPr>
      <w:rFonts w:ascii="Georgia" w:hAnsi="Georgia"/>
      <w:color w:val="0000FF"/>
      <w:sz w:val="12"/>
      <w:u w:val="single"/>
    </w:rPr>
  </w:style>
  <w:style w:type="character" w:customStyle="1" w:styleId="SwagChar">
    <w:name w:val="Swag Char"/>
    <w:link w:val="Swag"/>
    <w:rsid w:val="002A6421"/>
    <w:rPr>
      <w:rFonts w:ascii="Georgia" w:hAnsi="Georgia"/>
      <w:color w:val="0000FF"/>
      <w:sz w:val="12"/>
      <w:u w:val="single"/>
    </w:rPr>
  </w:style>
  <w:style w:type="paragraph" w:customStyle="1" w:styleId="StyleUnderlineTimesNewRoman1">
    <w:name w:val="Style Underline + Times New Roman1"/>
    <w:link w:val="StyleUnderlineTimesNewRoman1Char"/>
    <w:rsid w:val="002A6421"/>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2A6421"/>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2A6421"/>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2A6421"/>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2A6421"/>
    <w:rPr>
      <w:rFonts w:eastAsia="MS Mincho"/>
    </w:rPr>
  </w:style>
  <w:style w:type="character" w:customStyle="1" w:styleId="StyleStyleCardTextLeft-075Right0Char">
    <w:name w:val="Style Style Card Text + Left:  -0.75&quot; + Right:  0&quot; Char"/>
    <w:link w:val="StyleStyleCardTextLeft-075Right0"/>
    <w:rsid w:val="002A6421"/>
    <w:rPr>
      <w:rFonts w:ascii="Calibri" w:eastAsia="MS Mincho" w:hAnsi="Calibri"/>
      <w:sz w:val="22"/>
    </w:rPr>
  </w:style>
  <w:style w:type="character" w:customStyle="1" w:styleId="CharChar61">
    <w:name w:val="Char Char61"/>
    <w:rsid w:val="002A6421"/>
    <w:rPr>
      <w:rFonts w:cs="Arial"/>
      <w:bCs/>
      <w:sz w:val="16"/>
      <w:szCs w:val="26"/>
      <w:lang w:val="en-US" w:eastAsia="en-US" w:bidi="ar-SA"/>
    </w:rPr>
  </w:style>
  <w:style w:type="character" w:customStyle="1" w:styleId="ListBulletChar">
    <w:name w:val="List Bullet Char"/>
    <w:link w:val="ListBullet"/>
    <w:uiPriority w:val="99"/>
    <w:rsid w:val="002A6421"/>
    <w:rPr>
      <w:rFonts w:ascii="Calibri" w:eastAsia="Calibri" w:hAnsi="Calibri"/>
      <w:sz w:val="22"/>
    </w:rPr>
  </w:style>
  <w:style w:type="paragraph" w:customStyle="1" w:styleId="subhead10">
    <w:name w:val="subhead1"/>
    <w:basedOn w:val="Normal"/>
    <w:uiPriority w:val="99"/>
    <w:rsid w:val="002A6421"/>
    <w:pPr>
      <w:spacing w:before="100" w:beforeAutospacing="1" w:after="100" w:afterAutospacing="1"/>
    </w:pPr>
    <w:rPr>
      <w:rFonts w:ascii="Georgia" w:eastAsia="Times New Roman" w:hAnsi="Georgia"/>
      <w:sz w:val="24"/>
    </w:rPr>
  </w:style>
  <w:style w:type="character" w:customStyle="1" w:styleId="styledate0">
    <w:name w:val="styledate"/>
    <w:rsid w:val="002A6421"/>
  </w:style>
  <w:style w:type="character" w:customStyle="1" w:styleId="BoldandUnderlineChar1">
    <w:name w:val="Bold and Underline Char1"/>
    <w:rsid w:val="002A6421"/>
    <w:rPr>
      <w:b/>
      <w:szCs w:val="24"/>
      <w:u w:val="single"/>
      <w:lang w:val="en-US" w:eastAsia="en-US" w:bidi="ar-SA"/>
    </w:rPr>
  </w:style>
  <w:style w:type="character" w:customStyle="1" w:styleId="BoldandUnderlineChar1Char2">
    <w:name w:val="Bold and Underline Char1 Char2"/>
    <w:rsid w:val="002A6421"/>
    <w:rPr>
      <w:b/>
      <w:szCs w:val="24"/>
      <w:u w:val="single"/>
      <w:lang w:val="en-US" w:eastAsia="en-US" w:bidi="ar-SA"/>
    </w:rPr>
  </w:style>
  <w:style w:type="character" w:customStyle="1" w:styleId="BoldandUnderlineCharChar1">
    <w:name w:val="Bold and Underline Char Char1"/>
    <w:rsid w:val="002A6421"/>
    <w:rPr>
      <w:b/>
      <w:szCs w:val="24"/>
      <w:u w:val="single"/>
      <w:lang w:val="en-US" w:eastAsia="en-US" w:bidi="ar-SA"/>
    </w:rPr>
  </w:style>
  <w:style w:type="character" w:customStyle="1" w:styleId="BoldandUnderlineChar6">
    <w:name w:val="Bold and Underline Char6"/>
    <w:rsid w:val="002A6421"/>
    <w:rPr>
      <w:b/>
      <w:szCs w:val="24"/>
      <w:u w:val="single"/>
      <w:lang w:val="en-US" w:eastAsia="en-US" w:bidi="ar-SA"/>
    </w:rPr>
  </w:style>
  <w:style w:type="paragraph" w:customStyle="1" w:styleId="abstract">
    <w:name w:val="abstract"/>
    <w:basedOn w:val="Normal"/>
    <w:uiPriority w:val="99"/>
    <w:rsid w:val="002A6421"/>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2A6421"/>
    <w:rPr>
      <w:rFonts w:ascii="Georgia" w:eastAsia="Times New Roman" w:hAnsi="Georgia"/>
      <w:b/>
      <w:bCs/>
      <w:u w:val="single"/>
    </w:rPr>
  </w:style>
  <w:style w:type="character" w:customStyle="1" w:styleId="StyleUnderlineChar11ptBold2Char">
    <w:name w:val="Style Underline Char + 11 pt Bold2 Char"/>
    <w:link w:val="StyleUnderlineChar11ptBold2"/>
    <w:rsid w:val="002A6421"/>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2A6421"/>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2A6421"/>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A6421"/>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2A6421"/>
    <w:rPr>
      <w:rFonts w:ascii="Georgia" w:eastAsia="Times New Roman" w:hAnsi="Georgia"/>
      <w:sz w:val="22"/>
      <w:u w:val="single"/>
    </w:rPr>
  </w:style>
  <w:style w:type="character" w:customStyle="1" w:styleId="style13">
    <w:name w:val="style1"/>
    <w:rsid w:val="002A6421"/>
  </w:style>
  <w:style w:type="character" w:customStyle="1" w:styleId="pmtermsel">
    <w:name w:val="pmtermsel"/>
    <w:rsid w:val="002A6421"/>
  </w:style>
  <w:style w:type="character" w:customStyle="1" w:styleId="showipapr">
    <w:name w:val="show_ipapr"/>
    <w:rsid w:val="002A6421"/>
  </w:style>
  <w:style w:type="character" w:customStyle="1" w:styleId="dnindex">
    <w:name w:val="dnindex"/>
    <w:rsid w:val="002A6421"/>
  </w:style>
  <w:style w:type="character" w:customStyle="1" w:styleId="23">
    <w:name w:val="23"/>
    <w:rsid w:val="002A6421"/>
    <w:rPr>
      <w:rFonts w:ascii="Times New Roman" w:hAnsi="Times New Roman" w:cs="Arial"/>
      <w:bCs/>
      <w:sz w:val="20"/>
      <w:u w:val="single"/>
      <w:lang w:val="en-US" w:eastAsia="en-US" w:bidi="ar-SA"/>
    </w:rPr>
  </w:style>
  <w:style w:type="character" w:customStyle="1" w:styleId="33">
    <w:name w:val="33"/>
    <w:rsid w:val="002A6421"/>
    <w:rPr>
      <w:rFonts w:ascii="Times New Roman" w:hAnsi="Times New Roman" w:cs="Arial"/>
      <w:b/>
      <w:bCs/>
      <w:sz w:val="20"/>
      <w:u w:val="single"/>
      <w:lang w:val="en-US" w:eastAsia="en-US" w:bidi="ar-SA"/>
    </w:rPr>
  </w:style>
  <w:style w:type="character" w:customStyle="1" w:styleId="55">
    <w:name w:val="55"/>
    <w:rsid w:val="002A6421"/>
    <w:rPr>
      <w:rFonts w:cs="Arial"/>
      <w:bCs/>
      <w:sz w:val="20"/>
      <w:u w:val="single"/>
      <w:lang w:val="en-US" w:eastAsia="en-US" w:bidi="ar-SA"/>
    </w:rPr>
  </w:style>
  <w:style w:type="character" w:customStyle="1" w:styleId="authoraffil">
    <w:name w:val="authoraffil"/>
    <w:rsid w:val="002A6421"/>
  </w:style>
  <w:style w:type="character" w:customStyle="1" w:styleId="CharChar8">
    <w:name w:val="Char Char8"/>
    <w:rsid w:val="002A6421"/>
    <w:rPr>
      <w:rFonts w:ascii="Georgia" w:eastAsia="Times New Roman" w:hAnsi="Georgia"/>
      <w:b/>
      <w:bCs/>
      <w:sz w:val="30"/>
      <w:szCs w:val="28"/>
      <w:u w:val="single"/>
    </w:rPr>
  </w:style>
  <w:style w:type="character" w:customStyle="1" w:styleId="FontStyle13">
    <w:name w:val="Font Style13"/>
    <w:uiPriority w:val="99"/>
    <w:rsid w:val="002A6421"/>
    <w:rPr>
      <w:rFonts w:ascii="Constantia" w:hAnsi="Constantia" w:cs="Constantia"/>
      <w:sz w:val="18"/>
      <w:szCs w:val="18"/>
    </w:rPr>
  </w:style>
  <w:style w:type="character" w:customStyle="1" w:styleId="TagsCharCharCharChar">
    <w:name w:val="Tags Char Char Char Char"/>
    <w:rsid w:val="002A6421"/>
    <w:rPr>
      <w:rFonts w:ascii="Times New Roman" w:eastAsia="Times New Roman" w:hAnsi="Times New Roman" w:cs="Times New Roman"/>
      <w:b/>
      <w:sz w:val="24"/>
      <w:szCs w:val="24"/>
    </w:rPr>
  </w:style>
  <w:style w:type="character" w:customStyle="1" w:styleId="Citation1Char">
    <w:name w:val="Citation1 Char"/>
    <w:link w:val="Citation10"/>
    <w:locked/>
    <w:rsid w:val="002A6421"/>
    <w:rPr>
      <w:rFonts w:ascii="Georgia" w:hAnsi="Georgia"/>
      <w:b/>
      <w:u w:val="single"/>
    </w:rPr>
  </w:style>
  <w:style w:type="paragraph" w:customStyle="1" w:styleId="Citation10">
    <w:name w:val="Citation1"/>
    <w:basedOn w:val="Normal"/>
    <w:link w:val="Citation1Char"/>
    <w:qFormat/>
    <w:rsid w:val="002A6421"/>
    <w:rPr>
      <w:rFonts w:ascii="Georgia" w:hAnsi="Georgia"/>
      <w:b/>
      <w:sz w:val="24"/>
      <w:u w:val="single"/>
    </w:rPr>
  </w:style>
  <w:style w:type="character" w:customStyle="1" w:styleId="TaglineChar">
    <w:name w:val="Tagline Char"/>
    <w:link w:val="Tagline2"/>
    <w:locked/>
    <w:rsid w:val="002A6421"/>
    <w:rPr>
      <w:rFonts w:ascii="Georgia" w:hAnsi="Georgia"/>
      <w:b/>
    </w:rPr>
  </w:style>
  <w:style w:type="paragraph" w:customStyle="1" w:styleId="Tagline2">
    <w:name w:val="Tagline"/>
    <w:basedOn w:val="Normal"/>
    <w:link w:val="TaglineChar"/>
    <w:qFormat/>
    <w:rsid w:val="002A6421"/>
    <w:rPr>
      <w:rFonts w:ascii="Georgia" w:hAnsi="Georgia"/>
      <w:b/>
      <w:sz w:val="24"/>
    </w:rPr>
  </w:style>
  <w:style w:type="paragraph" w:customStyle="1" w:styleId="StyleLeft021">
    <w:name w:val="Style Left:  0.2&quot;1"/>
    <w:basedOn w:val="Normal"/>
    <w:uiPriority w:val="99"/>
    <w:rsid w:val="002A6421"/>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A6421"/>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A6421"/>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A6421"/>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A6421"/>
    <w:rPr>
      <w:rFonts w:ascii="Georgia" w:eastAsia="Times New Roman" w:hAnsi="Georgia"/>
      <w:sz w:val="22"/>
      <w:u w:val="single"/>
      <w:bdr w:val="single" w:sz="4" w:space="0" w:color="auto"/>
    </w:rPr>
  </w:style>
  <w:style w:type="character" w:customStyle="1" w:styleId="boldcitationChar">
    <w:name w:val="bold citation Char"/>
    <w:rsid w:val="002A6421"/>
    <w:rPr>
      <w:rFonts w:ascii="Arial" w:hAnsi="Arial"/>
      <w:b/>
      <w:sz w:val="28"/>
      <w:szCs w:val="24"/>
      <w:u w:val="thick"/>
      <w:lang w:val="en-US" w:eastAsia="en-US" w:bidi="ar-SA"/>
    </w:rPr>
  </w:style>
  <w:style w:type="paragraph" w:customStyle="1" w:styleId="BlockTitle20">
    <w:name w:val="Block Title #2"/>
    <w:basedOn w:val="Normal"/>
    <w:uiPriority w:val="99"/>
    <w:rsid w:val="002A6421"/>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2A6421"/>
    <w:rPr>
      <w:rFonts w:ascii="Georgia" w:hAnsi="Georgia"/>
      <w:b/>
    </w:rPr>
  </w:style>
  <w:style w:type="character" w:customStyle="1" w:styleId="BoldunderlineChar3">
    <w:name w:val="Bold/underline Char"/>
    <w:rsid w:val="002A6421"/>
    <w:rPr>
      <w:rFonts w:eastAsia="SimSun"/>
      <w:b/>
      <w:noProof w:val="0"/>
      <w:sz w:val="24"/>
      <w:szCs w:val="24"/>
      <w:u w:val="single"/>
      <w:lang w:val="en-US" w:eastAsia="zh-CN" w:bidi="ar-SA"/>
    </w:rPr>
  </w:style>
  <w:style w:type="character" w:customStyle="1" w:styleId="underlinetextchar0">
    <w:name w:val="underlinetextchar"/>
    <w:rsid w:val="002A6421"/>
  </w:style>
  <w:style w:type="character" w:customStyle="1" w:styleId="boldciteChar1">
    <w:name w:val="bold cite Char1"/>
    <w:rsid w:val="002A6421"/>
    <w:rPr>
      <w:b/>
      <w:sz w:val="28"/>
      <w:u w:val="thick" w:color="000000"/>
    </w:rPr>
  </w:style>
  <w:style w:type="character" w:customStyle="1" w:styleId="tagCharCharChar1">
    <w:name w:val="tag Char Char Char1"/>
    <w:rsid w:val="002A6421"/>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2A6421"/>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2A6421"/>
    <w:rPr>
      <w:rFonts w:ascii="Times New Roman" w:hAnsi="Times New Roman" w:cs="Times New Roman"/>
      <w:sz w:val="18"/>
      <w:szCs w:val="18"/>
    </w:rPr>
  </w:style>
  <w:style w:type="character" w:customStyle="1" w:styleId="bylines">
    <w:name w:val="bylines"/>
    <w:basedOn w:val="DefaultParagraphFont"/>
    <w:rsid w:val="002A6421"/>
  </w:style>
  <w:style w:type="character" w:customStyle="1" w:styleId="StyleStyleBoldUnderlineUnderlineIntenseEmphasis1apple-style-2">
    <w:name w:val="Style Style Bold UnderlineUnderlineIntense Emphasis1apple-style-...2"/>
    <w:basedOn w:val="DefaultParagraphFont"/>
    <w:rsid w:val="002A6421"/>
    <w:rPr>
      <w:b w:val="0"/>
      <w:bCs/>
      <w:sz w:val="22"/>
      <w:u w:val="single"/>
    </w:rPr>
  </w:style>
  <w:style w:type="character" w:customStyle="1" w:styleId="FontStyle57">
    <w:name w:val="Font Style57"/>
    <w:rsid w:val="002A6421"/>
    <w:rPr>
      <w:rFonts w:ascii="Georgia" w:hAnsi="Georgia" w:cs="Georgia"/>
      <w:b/>
      <w:bCs/>
      <w:sz w:val="14"/>
      <w:szCs w:val="14"/>
    </w:rPr>
  </w:style>
  <w:style w:type="character" w:customStyle="1" w:styleId="FontStyle89">
    <w:name w:val="Font Style89"/>
    <w:rsid w:val="002A6421"/>
    <w:rPr>
      <w:rFonts w:ascii="Times New Roman" w:hAnsi="Times New Roman" w:cs="Times New Roman"/>
      <w:b/>
      <w:bCs/>
      <w:smallCaps/>
      <w:spacing w:val="40"/>
      <w:sz w:val="16"/>
      <w:szCs w:val="16"/>
    </w:rPr>
  </w:style>
  <w:style w:type="character" w:customStyle="1" w:styleId="style3Char0">
    <w:name w:val="style 3 Char"/>
    <w:rsid w:val="002A6421"/>
    <w:rPr>
      <w:sz w:val="18"/>
      <w:szCs w:val="24"/>
      <w:lang w:val="en-US" w:eastAsia="en-US" w:bidi="ar-SA"/>
    </w:rPr>
  </w:style>
  <w:style w:type="paragraph" w:customStyle="1" w:styleId="003Cite">
    <w:name w:val="003Cite"/>
    <w:basedOn w:val="Normal"/>
    <w:qFormat/>
    <w:rsid w:val="002A6421"/>
    <w:rPr>
      <w:rFonts w:eastAsia="Calibri"/>
      <w:sz w:val="16"/>
      <w:szCs w:val="16"/>
    </w:rPr>
  </w:style>
  <w:style w:type="paragraph" w:customStyle="1" w:styleId="NormalBold">
    <w:name w:val="Normal + Bold"/>
    <w:aliases w:val="Double Underline"/>
    <w:basedOn w:val="Normal"/>
    <w:link w:val="NormalBoldChar"/>
    <w:rsid w:val="002A6421"/>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2A6421"/>
    <w:rPr>
      <w:rFonts w:ascii="Georgia" w:hAnsi="Georgia"/>
      <w:b/>
      <w:color w:val="000000"/>
      <w:sz w:val="22"/>
      <w:u w:val="single"/>
    </w:rPr>
  </w:style>
  <w:style w:type="character" w:customStyle="1" w:styleId="BlockHeadingsChar1">
    <w:name w:val="Block Headings Char1"/>
    <w:rsid w:val="002A6421"/>
    <w:rPr>
      <w:b/>
      <w:caps/>
    </w:rPr>
  </w:style>
  <w:style w:type="character" w:customStyle="1" w:styleId="FontStyle170">
    <w:name w:val="Font Style170"/>
    <w:uiPriority w:val="99"/>
    <w:rsid w:val="002A6421"/>
    <w:rPr>
      <w:rFonts w:ascii="Bookman Old Style" w:hAnsi="Bookman Old Style" w:cs="Bookman Old Style"/>
      <w:sz w:val="16"/>
      <w:szCs w:val="16"/>
    </w:rPr>
  </w:style>
  <w:style w:type="character" w:customStyle="1" w:styleId="FontStyle17">
    <w:name w:val="Font Style17"/>
    <w:uiPriority w:val="99"/>
    <w:rsid w:val="002A6421"/>
    <w:rPr>
      <w:rFonts w:ascii="Book Antiqua" w:hAnsi="Book Antiqua" w:cs="Book Antiqua"/>
      <w:i/>
      <w:iCs/>
      <w:spacing w:val="10"/>
      <w:sz w:val="22"/>
      <w:szCs w:val="22"/>
    </w:rPr>
  </w:style>
  <w:style w:type="character" w:customStyle="1" w:styleId="SmallChar0">
    <w:name w:val="Small Char"/>
    <w:aliases w:val="Debate Text Char1,No Spacing2 Char1,No Spacing11 Char1,Read stuff Char,Very Small Text Char,Dont use Char"/>
    <w:qFormat/>
    <w:rsid w:val="002A6421"/>
    <w:rPr>
      <w:rFonts w:ascii="Arial Narrow" w:hAnsi="Arial Narrow" w:cs="Times New Roman"/>
      <w:color w:val="000000"/>
      <w:sz w:val="16"/>
    </w:rPr>
  </w:style>
  <w:style w:type="paragraph" w:customStyle="1" w:styleId="CitationCharChar">
    <w:name w:val="Citation Char Char"/>
    <w:basedOn w:val="Normal"/>
    <w:uiPriority w:val="6"/>
    <w:qFormat/>
    <w:rsid w:val="002A6421"/>
    <w:pPr>
      <w:ind w:left="1440" w:right="1440"/>
    </w:pPr>
    <w:rPr>
      <w:rFonts w:ascii="Cambria" w:eastAsia="Verdana" w:hAnsi="Cambria" w:cs="Cambria"/>
      <w:szCs w:val="20"/>
      <w:u w:val="single"/>
    </w:rPr>
  </w:style>
  <w:style w:type="character" w:customStyle="1" w:styleId="tChar">
    <w:name w:val="t Char"/>
    <w:rsid w:val="002A6421"/>
    <w:rPr>
      <w:rFonts w:ascii="Georgia" w:eastAsia="Times New Roman" w:hAnsi="Georgia" w:cs="Calibri"/>
      <w:b/>
      <w:lang w:val="x-none" w:eastAsia="x-none"/>
    </w:rPr>
  </w:style>
  <w:style w:type="character" w:customStyle="1" w:styleId="Heading3CharCharCharChar">
    <w:name w:val="Heading 3 Char Char Char Char"/>
    <w:basedOn w:val="DefaultParagraphFont"/>
    <w:rsid w:val="002A6421"/>
    <w:rPr>
      <w:rFonts w:cs="Arial"/>
      <w:bCs/>
      <w:szCs w:val="26"/>
      <w:u w:val="single"/>
      <w:lang w:val="en-US" w:eastAsia="en-US" w:bidi="ar-SA"/>
    </w:rPr>
  </w:style>
  <w:style w:type="character" w:customStyle="1" w:styleId="Mention4">
    <w:name w:val="Mention4"/>
    <w:basedOn w:val="DefaultParagraphFont"/>
    <w:uiPriority w:val="99"/>
    <w:semiHidden/>
    <w:unhideWhenUsed/>
    <w:rsid w:val="002A6421"/>
    <w:rPr>
      <w:color w:val="2B579A"/>
      <w:shd w:val="clear" w:color="auto" w:fill="E6E6E6"/>
    </w:rPr>
  </w:style>
  <w:style w:type="character" w:customStyle="1" w:styleId="m-895152127622952443gmail-style13ptbold">
    <w:name w:val="m_-895152127622952443gmail-style13ptbold"/>
    <w:basedOn w:val="DefaultParagraphFont"/>
    <w:rsid w:val="002A6421"/>
  </w:style>
  <w:style w:type="character" w:customStyle="1" w:styleId="m4133802843404377303gmail-style13ptbold">
    <w:name w:val="m_4133802843404377303gmail-style13ptbold"/>
    <w:basedOn w:val="DefaultParagraphFont"/>
    <w:rsid w:val="002A6421"/>
  </w:style>
  <w:style w:type="character" w:customStyle="1" w:styleId="m4133802843404377303gmail-styleunderline">
    <w:name w:val="m_4133802843404377303gmail-styleunderline"/>
    <w:basedOn w:val="DefaultParagraphFont"/>
    <w:rsid w:val="002A6421"/>
  </w:style>
  <w:style w:type="character" w:customStyle="1" w:styleId="m1864609289044096952gmail-style13ptbold">
    <w:name w:val="m_1864609289044096952gmail-style13ptbold"/>
    <w:basedOn w:val="DefaultParagraphFont"/>
    <w:rsid w:val="002A6421"/>
  </w:style>
  <w:style w:type="character" w:customStyle="1" w:styleId="m-2434640214339110092gmail-style13ptbold">
    <w:name w:val="m_-2434640214339110092gmail-style13ptbold"/>
    <w:basedOn w:val="DefaultParagraphFont"/>
    <w:rsid w:val="002A6421"/>
  </w:style>
  <w:style w:type="character" w:customStyle="1" w:styleId="m-2434640214339110092gmail-styleunderline">
    <w:name w:val="m_-2434640214339110092gmail-styleunderline"/>
    <w:basedOn w:val="DefaultParagraphFont"/>
    <w:rsid w:val="002A6421"/>
  </w:style>
  <w:style w:type="character" w:customStyle="1" w:styleId="articlepage-articlebody-firstletter">
    <w:name w:val="articlepage-articlebody-firstletter"/>
    <w:basedOn w:val="DefaultParagraphFont"/>
    <w:rsid w:val="002A6421"/>
  </w:style>
  <w:style w:type="character" w:customStyle="1" w:styleId="UnresolvedMention32">
    <w:name w:val="Unresolved Mention32"/>
    <w:basedOn w:val="DefaultParagraphFont"/>
    <w:uiPriority w:val="99"/>
    <w:semiHidden/>
    <w:unhideWhenUsed/>
    <w:rsid w:val="002A6421"/>
    <w:rPr>
      <w:color w:val="605E5C"/>
      <w:shd w:val="clear" w:color="auto" w:fill="E1DFDD"/>
    </w:rPr>
  </w:style>
  <w:style w:type="character" w:customStyle="1" w:styleId="m-2745674872889869693gmail-style13ptbold">
    <w:name w:val="m_-2745674872889869693gmail-style13ptbold"/>
    <w:basedOn w:val="DefaultParagraphFont"/>
    <w:rsid w:val="002A6421"/>
  </w:style>
  <w:style w:type="character" w:customStyle="1" w:styleId="m-2745674872889869693gmail-styleunderline">
    <w:name w:val="m_-2745674872889869693gmail-styleunderline"/>
    <w:basedOn w:val="DefaultParagraphFont"/>
    <w:rsid w:val="002A6421"/>
  </w:style>
  <w:style w:type="character" w:customStyle="1" w:styleId="UnresolvedMention31">
    <w:name w:val="Unresolved Mention31"/>
    <w:basedOn w:val="DefaultParagraphFont"/>
    <w:uiPriority w:val="99"/>
    <w:semiHidden/>
    <w:unhideWhenUsed/>
    <w:rsid w:val="002A6421"/>
    <w:rPr>
      <w:color w:val="808080"/>
      <w:shd w:val="clear" w:color="auto" w:fill="E6E6E6"/>
    </w:rPr>
  </w:style>
  <w:style w:type="character" w:customStyle="1" w:styleId="UnresolvedMention4">
    <w:name w:val="Unresolved Mention4"/>
    <w:basedOn w:val="DefaultParagraphFont"/>
    <w:uiPriority w:val="99"/>
    <w:semiHidden/>
    <w:unhideWhenUsed/>
    <w:rsid w:val="002A6421"/>
    <w:rPr>
      <w:color w:val="808080"/>
      <w:shd w:val="clear" w:color="auto" w:fill="E6E6E6"/>
    </w:rPr>
  </w:style>
  <w:style w:type="character" w:customStyle="1" w:styleId="m-8082899869479211226gmail-styleunderline">
    <w:name w:val="m_-8082899869479211226gmail-styleunderline"/>
    <w:basedOn w:val="DefaultParagraphFont"/>
    <w:rsid w:val="002A6421"/>
  </w:style>
  <w:style w:type="paragraph" w:customStyle="1" w:styleId="NoteLevel23">
    <w:name w:val="Note Level 23"/>
    <w:basedOn w:val="Normal"/>
    <w:next w:val="Normal"/>
    <w:uiPriority w:val="99"/>
    <w:qFormat/>
    <w:rsid w:val="002A6421"/>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2A6421"/>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2A6421"/>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2A6421"/>
    <w:rPr>
      <w:color w:val="605E5C"/>
      <w:shd w:val="clear" w:color="auto" w:fill="E1DFDD"/>
    </w:rPr>
  </w:style>
  <w:style w:type="character" w:customStyle="1" w:styleId="UnresolvedMention6">
    <w:name w:val="Unresolved Mention6"/>
    <w:basedOn w:val="DefaultParagraphFont"/>
    <w:uiPriority w:val="99"/>
    <w:semiHidden/>
    <w:unhideWhenUsed/>
    <w:rsid w:val="002A6421"/>
    <w:rPr>
      <w:color w:val="605E5C"/>
      <w:shd w:val="clear" w:color="auto" w:fill="E1DFDD"/>
    </w:rPr>
  </w:style>
  <w:style w:type="character" w:customStyle="1" w:styleId="hubidentifier">
    <w:name w:val="hub_identifier"/>
    <w:basedOn w:val="DefaultParagraphFont"/>
    <w:rsid w:val="002A6421"/>
  </w:style>
  <w:style w:type="paragraph" w:customStyle="1" w:styleId="standardeinzug">
    <w:name w:val="standardeinzug"/>
    <w:basedOn w:val="Normal"/>
    <w:rsid w:val="002A6421"/>
    <w:pPr>
      <w:spacing w:before="100" w:beforeAutospacing="1" w:after="100" w:afterAutospacing="1"/>
    </w:pPr>
    <w:rPr>
      <w:rFonts w:eastAsia="Times New Roman"/>
      <w:sz w:val="24"/>
    </w:rPr>
  </w:style>
  <w:style w:type="paragraph" w:customStyle="1" w:styleId="aufzhlungnormal">
    <w:name w:val="aufzhlungnormal"/>
    <w:basedOn w:val="Normal"/>
    <w:rsid w:val="002A6421"/>
    <w:pPr>
      <w:spacing w:before="100" w:beforeAutospacing="1" w:after="100" w:afterAutospacing="1"/>
    </w:pPr>
    <w:rPr>
      <w:rFonts w:eastAsia="Times New Roman"/>
      <w:sz w:val="24"/>
    </w:rPr>
  </w:style>
  <w:style w:type="character" w:customStyle="1" w:styleId="auszeichnungkursiv">
    <w:name w:val="auszeichnungkursiv"/>
    <w:basedOn w:val="DefaultParagraphFont"/>
    <w:rsid w:val="002A6421"/>
  </w:style>
  <w:style w:type="paragraph" w:customStyle="1" w:styleId="entrefilet">
    <w:name w:val="entrefilet"/>
    <w:basedOn w:val="Normal"/>
    <w:rsid w:val="002A6421"/>
    <w:pPr>
      <w:spacing w:before="100" w:beforeAutospacing="1" w:after="100" w:afterAutospacing="1"/>
    </w:pPr>
    <w:rPr>
      <w:rFonts w:eastAsia="Times New Roman"/>
      <w:sz w:val="24"/>
    </w:rPr>
  </w:style>
  <w:style w:type="paragraph" w:customStyle="1" w:styleId="kapitelreferenzkopf">
    <w:name w:val="kapitelreferenzkopf"/>
    <w:basedOn w:val="Normal"/>
    <w:rsid w:val="002A6421"/>
    <w:pPr>
      <w:spacing w:before="100" w:beforeAutospacing="1" w:after="100" w:afterAutospacing="1"/>
    </w:pPr>
    <w:rPr>
      <w:rFonts w:eastAsia="Times New Roman"/>
      <w:sz w:val="24"/>
    </w:rPr>
  </w:style>
  <w:style w:type="paragraph" w:customStyle="1" w:styleId="tabberschrift">
    <w:name w:val="tabberschrift"/>
    <w:basedOn w:val="Normal"/>
    <w:rsid w:val="002A6421"/>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2A6421"/>
  </w:style>
  <w:style w:type="character" w:customStyle="1" w:styleId="m-268162420547309261gmail-stylestylebold12pt">
    <w:name w:val="m_-268162420547309261gmail-stylestylebold12pt"/>
    <w:basedOn w:val="DefaultParagraphFont"/>
    <w:rsid w:val="002A6421"/>
  </w:style>
  <w:style w:type="character" w:customStyle="1" w:styleId="m-268162420547309261gmail-styleboldunderline">
    <w:name w:val="m_-268162420547309261gmail-styleboldunderline"/>
    <w:basedOn w:val="DefaultParagraphFont"/>
    <w:rsid w:val="002A6421"/>
  </w:style>
  <w:style w:type="character" w:customStyle="1" w:styleId="m-5621139387307470627gmail-style13ptbold">
    <w:name w:val="m_-5621139387307470627gmail-style13ptbold"/>
    <w:basedOn w:val="DefaultParagraphFont"/>
    <w:rsid w:val="002A6421"/>
  </w:style>
  <w:style w:type="character" w:customStyle="1" w:styleId="m-5621139387307470627gmail-styleunderline">
    <w:name w:val="m_-5621139387307470627gmail-styleunderline"/>
    <w:basedOn w:val="DefaultParagraphFont"/>
    <w:rsid w:val="002A6421"/>
  </w:style>
  <w:style w:type="character" w:customStyle="1" w:styleId="m-4930835733434609408gmail-style13ptbold">
    <w:name w:val="m_-4930835733434609408gmail-style13ptbold"/>
    <w:basedOn w:val="DefaultParagraphFont"/>
    <w:rsid w:val="002A6421"/>
  </w:style>
  <w:style w:type="character" w:customStyle="1" w:styleId="m-4930835733434609408gmail-styleunderline">
    <w:name w:val="m_-4930835733434609408gmail-styleunderline"/>
    <w:basedOn w:val="DefaultParagraphFont"/>
    <w:rsid w:val="002A6421"/>
  </w:style>
  <w:style w:type="character" w:customStyle="1" w:styleId="m-2456650549122369157gmail-style13ptbold">
    <w:name w:val="m_-2456650549122369157gmail-style13ptbold"/>
    <w:basedOn w:val="DefaultParagraphFont"/>
    <w:rsid w:val="002A6421"/>
  </w:style>
  <w:style w:type="character" w:customStyle="1" w:styleId="m-2456650549122369157gmail-styleunderline">
    <w:name w:val="m_-2456650549122369157gmail-styleunderline"/>
    <w:basedOn w:val="DefaultParagraphFont"/>
    <w:rsid w:val="002A6421"/>
  </w:style>
  <w:style w:type="character" w:customStyle="1" w:styleId="hvr">
    <w:name w:val="hvr"/>
    <w:basedOn w:val="DefaultParagraphFont"/>
    <w:rsid w:val="002A6421"/>
  </w:style>
  <w:style w:type="character" w:customStyle="1" w:styleId="m-3350902899047358468gmail-styleunderline">
    <w:name w:val="m_-3350902899047358468gmail-styleunderline"/>
    <w:basedOn w:val="DefaultParagraphFont"/>
    <w:rsid w:val="002A6421"/>
  </w:style>
  <w:style w:type="paragraph" w:customStyle="1" w:styleId="Style5pt">
    <w:name w:val="Style 5 pt"/>
    <w:basedOn w:val="Normal"/>
    <w:link w:val="Style5ptChar"/>
    <w:rsid w:val="002A6421"/>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2A6421"/>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2A6421"/>
  </w:style>
  <w:style w:type="paragraph" w:customStyle="1" w:styleId="m462447500549623171gmail-msonormal">
    <w:name w:val="m_462447500549623171gmail-msonormal"/>
    <w:basedOn w:val="Normal"/>
    <w:uiPriority w:val="99"/>
    <w:rsid w:val="002A6421"/>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2A6421"/>
  </w:style>
  <w:style w:type="character" w:customStyle="1" w:styleId="SmallerReal">
    <w:name w:val="SmallerReal"/>
    <w:basedOn w:val="DefaultParagraphFont"/>
    <w:uiPriority w:val="1"/>
    <w:qFormat/>
    <w:rsid w:val="002A6421"/>
    <w:rPr>
      <w:rFonts w:ascii="Garamond" w:hAnsi="Garamond" w:hint="default"/>
      <w:sz w:val="16"/>
    </w:rPr>
  </w:style>
  <w:style w:type="paragraph" w:customStyle="1" w:styleId="dek">
    <w:name w:val="dek"/>
    <w:basedOn w:val="Normal"/>
    <w:uiPriority w:val="99"/>
    <w:rsid w:val="002A6421"/>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2A6421"/>
  </w:style>
  <w:style w:type="character" w:customStyle="1" w:styleId="serialtitle">
    <w:name w:val="serial_title"/>
    <w:basedOn w:val="DefaultParagraphFont"/>
    <w:rsid w:val="002A6421"/>
  </w:style>
  <w:style w:type="character" w:customStyle="1" w:styleId="volumeissue">
    <w:name w:val="volume_issue"/>
    <w:basedOn w:val="DefaultParagraphFont"/>
    <w:rsid w:val="002A6421"/>
  </w:style>
  <w:style w:type="character" w:customStyle="1" w:styleId="pagerange">
    <w:name w:val="page_range"/>
    <w:basedOn w:val="DefaultParagraphFont"/>
    <w:rsid w:val="002A6421"/>
  </w:style>
  <w:style w:type="character" w:customStyle="1" w:styleId="doilink">
    <w:name w:val="doi_link"/>
    <w:basedOn w:val="DefaultParagraphFont"/>
    <w:rsid w:val="002A6421"/>
  </w:style>
  <w:style w:type="character" w:customStyle="1" w:styleId="headingnumber">
    <w:name w:val="headingnumber"/>
    <w:basedOn w:val="DefaultParagraphFont"/>
    <w:rsid w:val="002A6421"/>
  </w:style>
  <w:style w:type="character" w:customStyle="1" w:styleId="internalref">
    <w:name w:val="internalref"/>
    <w:basedOn w:val="DefaultParagraphFont"/>
    <w:rsid w:val="002A6421"/>
  </w:style>
  <w:style w:type="paragraph" w:customStyle="1" w:styleId="Analyitc">
    <w:name w:val="Analyitc"/>
    <w:basedOn w:val="Normal"/>
    <w:uiPriority w:val="4"/>
    <w:qFormat/>
    <w:rsid w:val="002A6421"/>
    <w:rPr>
      <w:b/>
      <w:color w:val="0070C0"/>
      <w:sz w:val="28"/>
    </w:rPr>
  </w:style>
  <w:style w:type="character" w:customStyle="1" w:styleId="l7">
    <w:name w:val="l7"/>
    <w:basedOn w:val="DefaultParagraphFont"/>
    <w:rsid w:val="002A6421"/>
  </w:style>
  <w:style w:type="character" w:customStyle="1" w:styleId="l6">
    <w:name w:val="l6"/>
    <w:basedOn w:val="DefaultParagraphFont"/>
    <w:rsid w:val="002A6421"/>
  </w:style>
  <w:style w:type="character" w:customStyle="1" w:styleId="l8">
    <w:name w:val="l8"/>
    <w:basedOn w:val="DefaultParagraphFont"/>
    <w:rsid w:val="002A6421"/>
  </w:style>
  <w:style w:type="character" w:customStyle="1" w:styleId="l9">
    <w:name w:val="l9"/>
    <w:basedOn w:val="DefaultParagraphFont"/>
    <w:rsid w:val="002A6421"/>
  </w:style>
  <w:style w:type="character" w:customStyle="1" w:styleId="m-134349766280542120gmail-style13ptbold">
    <w:name w:val="m_-134349766280542120gmail-style13ptbold"/>
    <w:basedOn w:val="DefaultParagraphFont"/>
    <w:rsid w:val="002A6421"/>
  </w:style>
  <w:style w:type="character" w:customStyle="1" w:styleId="m-134349766280542120gmail-msohyperlink">
    <w:name w:val="m_-134349766280542120gmail-msohyperlink"/>
    <w:basedOn w:val="DefaultParagraphFont"/>
    <w:rsid w:val="002A6421"/>
  </w:style>
  <w:style w:type="character" w:customStyle="1" w:styleId="m-134349766280542120gmail-styleunderline">
    <w:name w:val="m_-134349766280542120gmail-styleunderline"/>
    <w:basedOn w:val="DefaultParagraphFont"/>
    <w:rsid w:val="002A6421"/>
  </w:style>
  <w:style w:type="character" w:customStyle="1" w:styleId="m-134349766280542120gmail-cite">
    <w:name w:val="m_-134349766280542120gmail-cite"/>
    <w:basedOn w:val="DefaultParagraphFont"/>
    <w:rsid w:val="002A6421"/>
  </w:style>
  <w:style w:type="character" w:customStyle="1" w:styleId="m-134349766280542120gmail-underline">
    <w:name w:val="m_-134349766280542120gmail-underline"/>
    <w:basedOn w:val="DefaultParagraphFont"/>
    <w:rsid w:val="002A6421"/>
  </w:style>
  <w:style w:type="character" w:customStyle="1" w:styleId="m-134349766280542120gmail-underline0">
    <w:name w:val="m_-134349766280542120gmail-underline0"/>
    <w:basedOn w:val="DefaultParagraphFont"/>
    <w:rsid w:val="002A6421"/>
  </w:style>
  <w:style w:type="paragraph" w:customStyle="1" w:styleId="element">
    <w:name w:val="element"/>
    <w:basedOn w:val="Normal"/>
    <w:rsid w:val="002A6421"/>
    <w:pPr>
      <w:spacing w:before="100" w:beforeAutospacing="1" w:after="100" w:afterAutospacing="1" w:line="240" w:lineRule="auto"/>
    </w:pPr>
    <w:rPr>
      <w:rFonts w:eastAsia="Times New Roman"/>
      <w:sz w:val="24"/>
      <w:lang w:eastAsia="zh-CN"/>
    </w:rPr>
  </w:style>
  <w:style w:type="paragraph" w:customStyle="1" w:styleId="p1">
    <w:name w:val="p1"/>
    <w:basedOn w:val="Normal"/>
    <w:rsid w:val="002A6421"/>
    <w:pPr>
      <w:spacing w:before="100" w:beforeAutospacing="1" w:after="100" w:afterAutospacing="1" w:line="240" w:lineRule="auto"/>
    </w:pPr>
    <w:rPr>
      <w:rFonts w:eastAsia="Times New Roman"/>
      <w:sz w:val="24"/>
      <w:lang w:eastAsia="zh-CN"/>
    </w:rPr>
  </w:style>
  <w:style w:type="paragraph" w:customStyle="1" w:styleId="p3">
    <w:name w:val="p3"/>
    <w:basedOn w:val="Normal"/>
    <w:rsid w:val="002A6421"/>
    <w:pPr>
      <w:spacing w:before="100" w:beforeAutospacing="1" w:after="100" w:afterAutospacing="1" w:line="240" w:lineRule="auto"/>
    </w:pPr>
    <w:rPr>
      <w:rFonts w:eastAsia="Times New Roman"/>
      <w:sz w:val="24"/>
      <w:lang w:eastAsia="zh-CN"/>
    </w:rPr>
  </w:style>
  <w:style w:type="paragraph" w:customStyle="1" w:styleId="p5">
    <w:name w:val="p5"/>
    <w:basedOn w:val="Normal"/>
    <w:rsid w:val="002A6421"/>
    <w:pPr>
      <w:spacing w:before="100" w:beforeAutospacing="1" w:after="100" w:afterAutospacing="1" w:line="240" w:lineRule="auto"/>
    </w:pPr>
    <w:rPr>
      <w:rFonts w:eastAsia="Times New Roman"/>
      <w:sz w:val="24"/>
      <w:lang w:eastAsia="zh-CN"/>
    </w:rPr>
  </w:style>
  <w:style w:type="paragraph" w:customStyle="1" w:styleId="p7">
    <w:name w:val="p7"/>
    <w:basedOn w:val="Normal"/>
    <w:rsid w:val="002A6421"/>
    <w:pPr>
      <w:spacing w:before="100" w:beforeAutospacing="1" w:after="100" w:afterAutospacing="1" w:line="240" w:lineRule="auto"/>
    </w:pPr>
    <w:rPr>
      <w:rFonts w:eastAsia="Times New Roman"/>
      <w:sz w:val="24"/>
      <w:lang w:eastAsia="zh-CN"/>
    </w:rPr>
  </w:style>
  <w:style w:type="paragraph" w:customStyle="1" w:styleId="p9">
    <w:name w:val="p9"/>
    <w:basedOn w:val="Normal"/>
    <w:rsid w:val="002A6421"/>
    <w:pPr>
      <w:spacing w:before="100" w:beforeAutospacing="1" w:after="100" w:afterAutospacing="1" w:line="240" w:lineRule="auto"/>
    </w:pPr>
    <w:rPr>
      <w:rFonts w:eastAsia="Times New Roman"/>
      <w:sz w:val="24"/>
      <w:lang w:eastAsia="zh-CN"/>
    </w:rPr>
  </w:style>
  <w:style w:type="paragraph" w:customStyle="1" w:styleId="p11">
    <w:name w:val="p11"/>
    <w:basedOn w:val="Normal"/>
    <w:rsid w:val="002A6421"/>
    <w:pPr>
      <w:spacing w:before="100" w:beforeAutospacing="1" w:after="100" w:afterAutospacing="1" w:line="240" w:lineRule="auto"/>
    </w:pPr>
    <w:rPr>
      <w:rFonts w:eastAsia="Times New Roman"/>
      <w:sz w:val="24"/>
      <w:lang w:eastAsia="zh-CN"/>
    </w:rPr>
  </w:style>
  <w:style w:type="paragraph" w:customStyle="1" w:styleId="p2">
    <w:name w:val="p2"/>
    <w:basedOn w:val="Normal"/>
    <w:rsid w:val="002A6421"/>
    <w:pPr>
      <w:spacing w:before="100" w:beforeAutospacing="1" w:after="100" w:afterAutospacing="1" w:line="240" w:lineRule="auto"/>
    </w:pPr>
    <w:rPr>
      <w:rFonts w:eastAsia="Times New Roman"/>
      <w:sz w:val="24"/>
      <w:lang w:eastAsia="zh-CN"/>
    </w:rPr>
  </w:style>
  <w:style w:type="paragraph" w:customStyle="1" w:styleId="p4">
    <w:name w:val="p4"/>
    <w:basedOn w:val="Normal"/>
    <w:rsid w:val="002A6421"/>
    <w:pPr>
      <w:spacing w:before="100" w:beforeAutospacing="1" w:after="100" w:afterAutospacing="1" w:line="240" w:lineRule="auto"/>
    </w:pPr>
    <w:rPr>
      <w:rFonts w:eastAsia="Times New Roman"/>
      <w:sz w:val="24"/>
      <w:lang w:eastAsia="zh-CN"/>
    </w:rPr>
  </w:style>
  <w:style w:type="paragraph" w:customStyle="1" w:styleId="p6">
    <w:name w:val="p6"/>
    <w:basedOn w:val="Normal"/>
    <w:rsid w:val="002A6421"/>
    <w:pPr>
      <w:spacing w:before="100" w:beforeAutospacing="1" w:after="100" w:afterAutospacing="1" w:line="240" w:lineRule="auto"/>
    </w:pPr>
    <w:rPr>
      <w:rFonts w:eastAsia="Times New Roman"/>
      <w:sz w:val="24"/>
      <w:lang w:eastAsia="zh-CN"/>
    </w:rPr>
  </w:style>
  <w:style w:type="paragraph" w:customStyle="1" w:styleId="p8">
    <w:name w:val="p8"/>
    <w:basedOn w:val="Normal"/>
    <w:rsid w:val="002A6421"/>
    <w:pPr>
      <w:spacing w:before="100" w:beforeAutospacing="1" w:after="100" w:afterAutospacing="1" w:line="240" w:lineRule="auto"/>
    </w:pPr>
    <w:rPr>
      <w:rFonts w:eastAsia="Times New Roman"/>
      <w:sz w:val="24"/>
      <w:lang w:eastAsia="zh-CN"/>
    </w:rPr>
  </w:style>
  <w:style w:type="paragraph" w:customStyle="1" w:styleId="p10">
    <w:name w:val="p10"/>
    <w:basedOn w:val="Normal"/>
    <w:rsid w:val="002A6421"/>
    <w:pPr>
      <w:spacing w:before="100" w:beforeAutospacing="1" w:after="100" w:afterAutospacing="1" w:line="240" w:lineRule="auto"/>
    </w:pPr>
    <w:rPr>
      <w:rFonts w:eastAsia="Times New Roman"/>
      <w:sz w:val="24"/>
      <w:lang w:eastAsia="zh-CN"/>
    </w:rPr>
  </w:style>
  <w:style w:type="paragraph" w:customStyle="1" w:styleId="p12">
    <w:name w:val="p12"/>
    <w:basedOn w:val="Normal"/>
    <w:rsid w:val="002A6421"/>
    <w:pPr>
      <w:spacing w:before="100" w:beforeAutospacing="1" w:after="100" w:afterAutospacing="1" w:line="240" w:lineRule="auto"/>
    </w:pPr>
    <w:rPr>
      <w:rFonts w:eastAsia="Times New Roman"/>
      <w:sz w:val="24"/>
      <w:lang w:eastAsia="zh-CN"/>
    </w:rPr>
  </w:style>
  <w:style w:type="paragraph" w:customStyle="1" w:styleId="p14">
    <w:name w:val="p14"/>
    <w:basedOn w:val="Normal"/>
    <w:rsid w:val="002A6421"/>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2A6421"/>
  </w:style>
  <w:style w:type="character" w:customStyle="1" w:styleId="wsj-article-credit">
    <w:name w:val="wsj-article-credit"/>
    <w:basedOn w:val="DefaultParagraphFont"/>
    <w:rsid w:val="002A6421"/>
  </w:style>
  <w:style w:type="character" w:customStyle="1" w:styleId="wsj-article-credit-tag">
    <w:name w:val="wsj-article-credit-tag"/>
    <w:basedOn w:val="DefaultParagraphFont"/>
    <w:rsid w:val="002A6421"/>
  </w:style>
  <w:style w:type="paragraph" w:customStyle="1" w:styleId="initial">
    <w:name w:val="initial"/>
    <w:basedOn w:val="Normal"/>
    <w:rsid w:val="002A6421"/>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2A6421"/>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2A6421"/>
    <w:rPr>
      <w:rFonts w:ascii="Arial Narrow" w:hAnsi="Arial Narrow"/>
      <w:sz w:val="22"/>
      <w:szCs w:val="24"/>
      <w:u w:val="single"/>
      <w:lang w:val="en-US" w:eastAsia="en-US" w:bidi="ar-SA"/>
    </w:rPr>
  </w:style>
  <w:style w:type="paragraph" w:customStyle="1" w:styleId="detailsub">
    <w:name w:val="detail__sub"/>
    <w:basedOn w:val="Normal"/>
    <w:rsid w:val="002A6421"/>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2A6421"/>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2A6421"/>
  </w:style>
  <w:style w:type="character" w:customStyle="1" w:styleId="m-299895914748161361gmail-styleunderline">
    <w:name w:val="m_-299895914748161361gmail-styleunderline"/>
    <w:basedOn w:val="DefaultParagraphFont"/>
    <w:rsid w:val="002A6421"/>
  </w:style>
  <w:style w:type="paragraph" w:customStyle="1" w:styleId="counter-paragraph">
    <w:name w:val="counter-paragraph"/>
    <w:basedOn w:val="Normal"/>
    <w:rsid w:val="002A6421"/>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2A6421"/>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2A6421"/>
  </w:style>
  <w:style w:type="paragraph" w:customStyle="1" w:styleId="m-266642551691440061gmail-cards">
    <w:name w:val="m_-266642551691440061gmail-cards"/>
    <w:basedOn w:val="Normal"/>
    <w:rsid w:val="002A6421"/>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2A6421"/>
  </w:style>
  <w:style w:type="paragraph" w:customStyle="1" w:styleId="listingexcerpt">
    <w:name w:val="listing__excerpt"/>
    <w:basedOn w:val="Normal"/>
    <w:rsid w:val="002A6421"/>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2A6421"/>
  </w:style>
  <w:style w:type="paragraph" w:customStyle="1" w:styleId="specialbutton">
    <w:name w:val="special__button"/>
    <w:basedOn w:val="Normal"/>
    <w:rsid w:val="002A6421"/>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2A6421"/>
  </w:style>
  <w:style w:type="character" w:customStyle="1" w:styleId="StyleUnderliningChar9ptBold">
    <w:name w:val="Style Underlining Char + 9 pt Bold"/>
    <w:rsid w:val="002A6421"/>
    <w:rPr>
      <w:rFonts w:ascii="Times New Roman" w:hAnsi="Times New Roman"/>
      <w:b/>
      <w:bCs/>
      <w:sz w:val="20"/>
      <w:szCs w:val="24"/>
      <w:u w:val="single"/>
    </w:rPr>
  </w:style>
  <w:style w:type="character" w:customStyle="1" w:styleId="StyleUnderliningChar9pt">
    <w:name w:val="Style Underlining Char + 9 pt"/>
    <w:rsid w:val="002A6421"/>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2A6421"/>
  </w:style>
  <w:style w:type="paragraph" w:customStyle="1" w:styleId="font--body">
    <w:name w:val="font--body"/>
    <w:basedOn w:val="Normal"/>
    <w:rsid w:val="002A6421"/>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2A6421"/>
  </w:style>
  <w:style w:type="character" w:customStyle="1" w:styleId="playbutton-flyout">
    <w:name w:val="playbutton-flyout"/>
    <w:basedOn w:val="DefaultParagraphFont"/>
    <w:rsid w:val="002A6421"/>
  </w:style>
  <w:style w:type="character" w:customStyle="1" w:styleId="inlinevideo-videolabel">
    <w:name w:val="inlinevideo-videolabel"/>
    <w:basedOn w:val="DefaultParagraphFont"/>
    <w:rsid w:val="002A6421"/>
  </w:style>
  <w:style w:type="character" w:customStyle="1" w:styleId="inlinevideo-videoduration">
    <w:name w:val="inlinevideo-videoduration"/>
    <w:basedOn w:val="DefaultParagraphFont"/>
    <w:rsid w:val="002A6421"/>
  </w:style>
  <w:style w:type="character" w:customStyle="1" w:styleId="m2037045589135560752gmail-style13ptbold">
    <w:name w:val="m_2037045589135560752gmail-style13ptbold"/>
    <w:basedOn w:val="DefaultParagraphFont"/>
    <w:rsid w:val="002A6421"/>
  </w:style>
  <w:style w:type="paragraph" w:customStyle="1" w:styleId="css-exrw3m">
    <w:name w:val="css-exrw3m"/>
    <w:basedOn w:val="Normal"/>
    <w:rsid w:val="002A6421"/>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2A6421"/>
  </w:style>
  <w:style w:type="character" w:customStyle="1" w:styleId="m5672147096563703424gmail-styleunderline">
    <w:name w:val="m_5672147096563703424gmail-styleunderline"/>
    <w:basedOn w:val="DefaultParagraphFont"/>
    <w:rsid w:val="002A6421"/>
  </w:style>
  <w:style w:type="character" w:customStyle="1" w:styleId="m-4276249887353823691gmail-style13ptbold">
    <w:name w:val="m_-4276249887353823691gmail-style13ptbold"/>
    <w:basedOn w:val="DefaultParagraphFont"/>
    <w:rsid w:val="002A6421"/>
  </w:style>
  <w:style w:type="character" w:customStyle="1" w:styleId="m-4276249887353823691gmail-styleunderline">
    <w:name w:val="m_-4276249887353823691gmail-styleunderline"/>
    <w:basedOn w:val="DefaultParagraphFont"/>
    <w:rsid w:val="002A6421"/>
  </w:style>
  <w:style w:type="character" w:customStyle="1" w:styleId="legacybig">
    <w:name w:val="legacybig"/>
    <w:basedOn w:val="DefaultParagraphFont"/>
    <w:rsid w:val="002A6421"/>
  </w:style>
  <w:style w:type="character" w:customStyle="1" w:styleId="art-author">
    <w:name w:val="art-author"/>
    <w:basedOn w:val="DefaultParagraphFont"/>
    <w:rsid w:val="002A6421"/>
  </w:style>
  <w:style w:type="paragraph" w:customStyle="1" w:styleId="first">
    <w:name w:val="first"/>
    <w:basedOn w:val="Normal"/>
    <w:qFormat/>
    <w:rsid w:val="002A6421"/>
    <w:pPr>
      <w:spacing w:before="100" w:beforeAutospacing="1" w:after="100" w:afterAutospacing="1"/>
    </w:pPr>
    <w:rPr>
      <w:rFonts w:eastAsia="Times New Roman" w:cs="Calibri"/>
    </w:rPr>
  </w:style>
  <w:style w:type="character" w:customStyle="1" w:styleId="fpred">
    <w:name w:val="fp_red"/>
    <w:basedOn w:val="DefaultParagraphFont"/>
    <w:rsid w:val="002A6421"/>
  </w:style>
  <w:style w:type="paragraph" w:customStyle="1" w:styleId="Style32">
    <w:name w:val="Style 3"/>
    <w:qFormat/>
    <w:rsid w:val="002A6421"/>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2A6421"/>
  </w:style>
  <w:style w:type="character" w:customStyle="1" w:styleId="snapnoshots">
    <w:name w:val="snap_noshots"/>
    <w:basedOn w:val="DefaultParagraphFont"/>
    <w:rsid w:val="002A6421"/>
  </w:style>
  <w:style w:type="character" w:customStyle="1" w:styleId="typarticle">
    <w:name w:val="typ_article"/>
    <w:basedOn w:val="DefaultParagraphFont"/>
    <w:rsid w:val="002A6421"/>
  </w:style>
  <w:style w:type="paragraph" w:customStyle="1" w:styleId="normalweb10">
    <w:name w:val="normalweb1"/>
    <w:basedOn w:val="Normal"/>
    <w:qFormat/>
    <w:rsid w:val="002A6421"/>
    <w:pPr>
      <w:spacing w:before="100" w:beforeAutospacing="1" w:after="100" w:afterAutospacing="1"/>
    </w:pPr>
    <w:rPr>
      <w:rFonts w:eastAsia="Times New Roman" w:cs="Calibri"/>
    </w:rPr>
  </w:style>
  <w:style w:type="character" w:customStyle="1" w:styleId="dispurl">
    <w:name w:val="dispurl"/>
    <w:basedOn w:val="DefaultParagraphFont"/>
    <w:rsid w:val="002A6421"/>
  </w:style>
  <w:style w:type="character" w:customStyle="1" w:styleId="resultbodyitalic">
    <w:name w:val="resultbodyitalic"/>
    <w:basedOn w:val="DefaultParagraphFont"/>
    <w:rsid w:val="002A6421"/>
  </w:style>
  <w:style w:type="paragraph" w:customStyle="1" w:styleId="10">
    <w:name w:val="... 1"/>
    <w:basedOn w:val="Default"/>
    <w:next w:val="Default"/>
    <w:qFormat/>
    <w:rsid w:val="002A6421"/>
    <w:rPr>
      <w:color w:val="auto"/>
    </w:rPr>
  </w:style>
  <w:style w:type="paragraph" w:customStyle="1" w:styleId="ac">
    <w:name w:val=".."/>
    <w:basedOn w:val="Default"/>
    <w:next w:val="Default"/>
    <w:qFormat/>
    <w:rsid w:val="002A6421"/>
    <w:rPr>
      <w:color w:val="auto"/>
    </w:rPr>
  </w:style>
  <w:style w:type="paragraph" w:customStyle="1" w:styleId="ad">
    <w:name w:val="...."/>
    <w:basedOn w:val="Default"/>
    <w:next w:val="Default"/>
    <w:qFormat/>
    <w:rsid w:val="002A6421"/>
    <w:rPr>
      <w:color w:val="auto"/>
    </w:rPr>
  </w:style>
  <w:style w:type="paragraph" w:customStyle="1" w:styleId="s0">
    <w:name w:val="s0"/>
    <w:basedOn w:val="Normal"/>
    <w:qFormat/>
    <w:rsid w:val="002A6421"/>
    <w:pPr>
      <w:spacing w:before="100" w:beforeAutospacing="1" w:after="100" w:afterAutospacing="1"/>
    </w:pPr>
    <w:rPr>
      <w:rFonts w:eastAsia="Times New Roman" w:cs="Calibri"/>
    </w:rPr>
  </w:style>
  <w:style w:type="numbering" w:customStyle="1" w:styleId="NoList31">
    <w:name w:val="No List31"/>
    <w:next w:val="NoList"/>
    <w:uiPriority w:val="99"/>
    <w:semiHidden/>
    <w:unhideWhenUsed/>
    <w:rsid w:val="002A6421"/>
  </w:style>
  <w:style w:type="numbering" w:customStyle="1" w:styleId="NoList121">
    <w:name w:val="No List121"/>
    <w:next w:val="NoList"/>
    <w:uiPriority w:val="99"/>
    <w:semiHidden/>
    <w:unhideWhenUsed/>
    <w:rsid w:val="002A6421"/>
  </w:style>
  <w:style w:type="numbering" w:customStyle="1" w:styleId="NoList41">
    <w:name w:val="No List41"/>
    <w:next w:val="NoList"/>
    <w:uiPriority w:val="99"/>
    <w:semiHidden/>
    <w:unhideWhenUsed/>
    <w:rsid w:val="002A6421"/>
  </w:style>
  <w:style w:type="numbering" w:customStyle="1" w:styleId="NoList131">
    <w:name w:val="No List131"/>
    <w:next w:val="NoList"/>
    <w:uiPriority w:val="99"/>
    <w:semiHidden/>
    <w:unhideWhenUsed/>
    <w:rsid w:val="002A6421"/>
  </w:style>
  <w:style w:type="numbering" w:customStyle="1" w:styleId="NoList51">
    <w:name w:val="No List51"/>
    <w:next w:val="NoList"/>
    <w:uiPriority w:val="99"/>
    <w:semiHidden/>
    <w:unhideWhenUsed/>
    <w:rsid w:val="002A6421"/>
  </w:style>
  <w:style w:type="numbering" w:customStyle="1" w:styleId="NoList141">
    <w:name w:val="No List141"/>
    <w:next w:val="NoList"/>
    <w:uiPriority w:val="99"/>
    <w:semiHidden/>
    <w:unhideWhenUsed/>
    <w:rsid w:val="002A6421"/>
  </w:style>
  <w:style w:type="numbering" w:customStyle="1" w:styleId="NoList61">
    <w:name w:val="No List61"/>
    <w:next w:val="NoList"/>
    <w:uiPriority w:val="99"/>
    <w:semiHidden/>
    <w:unhideWhenUsed/>
    <w:rsid w:val="002A6421"/>
  </w:style>
  <w:style w:type="numbering" w:customStyle="1" w:styleId="NoList151">
    <w:name w:val="No List151"/>
    <w:next w:val="NoList"/>
    <w:uiPriority w:val="99"/>
    <w:semiHidden/>
    <w:unhideWhenUsed/>
    <w:rsid w:val="002A6421"/>
  </w:style>
  <w:style w:type="numbering" w:customStyle="1" w:styleId="NoList22">
    <w:name w:val="No List22"/>
    <w:next w:val="NoList"/>
    <w:uiPriority w:val="99"/>
    <w:semiHidden/>
    <w:unhideWhenUsed/>
    <w:rsid w:val="002A6421"/>
  </w:style>
  <w:style w:type="numbering" w:customStyle="1" w:styleId="NoList112">
    <w:name w:val="No List112"/>
    <w:next w:val="NoList"/>
    <w:uiPriority w:val="99"/>
    <w:semiHidden/>
    <w:unhideWhenUsed/>
    <w:rsid w:val="002A6421"/>
  </w:style>
  <w:style w:type="numbering" w:customStyle="1" w:styleId="NoList32">
    <w:name w:val="No List32"/>
    <w:next w:val="NoList"/>
    <w:uiPriority w:val="99"/>
    <w:semiHidden/>
    <w:unhideWhenUsed/>
    <w:rsid w:val="002A6421"/>
  </w:style>
  <w:style w:type="numbering" w:customStyle="1" w:styleId="NoList122">
    <w:name w:val="No List122"/>
    <w:next w:val="NoList"/>
    <w:uiPriority w:val="99"/>
    <w:semiHidden/>
    <w:unhideWhenUsed/>
    <w:rsid w:val="002A6421"/>
  </w:style>
  <w:style w:type="numbering" w:customStyle="1" w:styleId="NoList42">
    <w:name w:val="No List42"/>
    <w:next w:val="NoList"/>
    <w:uiPriority w:val="99"/>
    <w:semiHidden/>
    <w:unhideWhenUsed/>
    <w:rsid w:val="002A6421"/>
  </w:style>
  <w:style w:type="numbering" w:customStyle="1" w:styleId="NoList132">
    <w:name w:val="No List132"/>
    <w:next w:val="NoList"/>
    <w:uiPriority w:val="99"/>
    <w:semiHidden/>
    <w:unhideWhenUsed/>
    <w:rsid w:val="002A6421"/>
  </w:style>
  <w:style w:type="numbering" w:customStyle="1" w:styleId="NoList52">
    <w:name w:val="No List52"/>
    <w:next w:val="NoList"/>
    <w:uiPriority w:val="99"/>
    <w:semiHidden/>
    <w:unhideWhenUsed/>
    <w:rsid w:val="002A6421"/>
  </w:style>
  <w:style w:type="numbering" w:customStyle="1" w:styleId="NoList142">
    <w:name w:val="No List142"/>
    <w:next w:val="NoList"/>
    <w:uiPriority w:val="99"/>
    <w:semiHidden/>
    <w:unhideWhenUsed/>
    <w:rsid w:val="002A6421"/>
  </w:style>
  <w:style w:type="numbering" w:customStyle="1" w:styleId="NoList62">
    <w:name w:val="No List62"/>
    <w:next w:val="NoList"/>
    <w:uiPriority w:val="99"/>
    <w:semiHidden/>
    <w:unhideWhenUsed/>
    <w:rsid w:val="002A6421"/>
  </w:style>
  <w:style w:type="numbering" w:customStyle="1" w:styleId="NoList152">
    <w:name w:val="No List152"/>
    <w:next w:val="NoList"/>
    <w:uiPriority w:val="99"/>
    <w:semiHidden/>
    <w:unhideWhenUsed/>
    <w:rsid w:val="002A6421"/>
  </w:style>
  <w:style w:type="character" w:customStyle="1" w:styleId="oldTagChar">
    <w:name w:val="oldTag Char"/>
    <w:link w:val="oldTag"/>
    <w:locked/>
    <w:rsid w:val="002A6421"/>
    <w:rPr>
      <w:rFonts w:ascii="Times New Roman" w:hAnsi="Times New Roman" w:cs="Times New Roman"/>
      <w:b/>
    </w:rPr>
  </w:style>
  <w:style w:type="paragraph" w:customStyle="1" w:styleId="oldTag">
    <w:name w:val="oldTag"/>
    <w:basedOn w:val="Normal"/>
    <w:next w:val="Normal"/>
    <w:link w:val="oldTagChar"/>
    <w:qFormat/>
    <w:rsid w:val="002A6421"/>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2A6421"/>
    <w:rPr>
      <w:bCs/>
      <w:caps/>
      <w:sz w:val="20"/>
    </w:rPr>
  </w:style>
  <w:style w:type="paragraph" w:customStyle="1" w:styleId="FakeHeader">
    <w:name w:val="Fake Header"/>
    <w:basedOn w:val="Smalltext0"/>
    <w:uiPriority w:val="99"/>
    <w:qFormat/>
    <w:rsid w:val="002A6421"/>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2A6421"/>
    <w:pPr>
      <w:spacing w:line="256" w:lineRule="auto"/>
    </w:pPr>
    <w:rPr>
      <w:rFonts w:eastAsia="Times New Roman" w:cs="Calibri"/>
      <w:b/>
    </w:rPr>
  </w:style>
  <w:style w:type="paragraph" w:customStyle="1" w:styleId="BlockTitleCharChar1">
    <w:name w:val="Block Title Char Char1"/>
    <w:basedOn w:val="Normal"/>
    <w:next w:val="Normal"/>
    <w:uiPriority w:val="99"/>
    <w:qFormat/>
    <w:rsid w:val="002A6421"/>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2A6421"/>
    <w:pPr>
      <w:spacing w:before="100" w:beforeAutospacing="1" w:after="100" w:afterAutospacing="1" w:line="256" w:lineRule="auto"/>
    </w:pPr>
    <w:rPr>
      <w:rFonts w:eastAsia="Times New Roman" w:cs="Calibri"/>
    </w:rPr>
  </w:style>
  <w:style w:type="paragraph" w:customStyle="1" w:styleId="StyleUnderline9pt10">
    <w:name w:val="Style Underline + 9 pt1"/>
    <w:uiPriority w:val="99"/>
    <w:qFormat/>
    <w:rsid w:val="002A6421"/>
    <w:pPr>
      <w:spacing w:after="200" w:line="276" w:lineRule="auto"/>
    </w:pPr>
    <w:rPr>
      <w:rFonts w:eastAsiaTheme="minorHAnsi"/>
      <w:sz w:val="22"/>
      <w:szCs w:val="22"/>
      <w:u w:val="single"/>
    </w:rPr>
  </w:style>
  <w:style w:type="character" w:customStyle="1" w:styleId="StyleUnderline9pt2Char">
    <w:name w:val="Style Underline + 9 pt2 Char"/>
    <w:basedOn w:val="UnderlineChar20"/>
    <w:link w:val="StyleUnderline9pt2"/>
    <w:locked/>
    <w:rsid w:val="002A6421"/>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2A6421"/>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2A6421"/>
    <w:rPr>
      <w:b/>
      <w:u w:val="single"/>
    </w:rPr>
  </w:style>
  <w:style w:type="paragraph" w:customStyle="1" w:styleId="EmphasisText">
    <w:name w:val="Emphasis Text"/>
    <w:basedOn w:val="UnderlinedText"/>
    <w:link w:val="EmphasisTextChar"/>
    <w:qFormat/>
    <w:rsid w:val="002A6421"/>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2A6421"/>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2A6421"/>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2A6421"/>
    <w:rPr>
      <w:b/>
      <w:bCs/>
      <w:u w:val="single"/>
    </w:rPr>
  </w:style>
  <w:style w:type="paragraph" w:customStyle="1" w:styleId="StyleStyle49ptBold1">
    <w:name w:val="Style Style4 + 9 pt Bold1"/>
    <w:basedOn w:val="Style4"/>
    <w:link w:val="StyleStyle49ptBold1Char"/>
    <w:qFormat/>
    <w:rsid w:val="002A6421"/>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2A6421"/>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2A6421"/>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2A6421"/>
    <w:rPr>
      <w:b/>
      <w:bCs/>
      <w:u w:val="single"/>
    </w:rPr>
  </w:style>
  <w:style w:type="paragraph" w:customStyle="1" w:styleId="StyleStyle49ptBold2">
    <w:name w:val="Style Style4 + 9 pt Bold2"/>
    <w:basedOn w:val="Style4"/>
    <w:link w:val="StyleStyle49ptBold2Char"/>
    <w:qFormat/>
    <w:rsid w:val="002A6421"/>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2A6421"/>
    <w:rPr>
      <w:szCs w:val="16"/>
    </w:rPr>
  </w:style>
  <w:style w:type="paragraph" w:customStyle="1" w:styleId="CiteBody">
    <w:name w:val="Cite Body"/>
    <w:basedOn w:val="Normal"/>
    <w:link w:val="CiteBodyChar"/>
    <w:qFormat/>
    <w:rsid w:val="002A6421"/>
    <w:pPr>
      <w:spacing w:line="256" w:lineRule="auto"/>
    </w:pPr>
    <w:rPr>
      <w:rFonts w:asciiTheme="minorHAnsi" w:hAnsiTheme="minorHAnsi"/>
      <w:sz w:val="24"/>
      <w:szCs w:val="16"/>
    </w:rPr>
  </w:style>
  <w:style w:type="character" w:customStyle="1" w:styleId="CiteBoldChar">
    <w:name w:val="Cite Bold Char"/>
    <w:link w:val="CiteBold"/>
    <w:locked/>
    <w:rsid w:val="002A6421"/>
    <w:rPr>
      <w:b/>
      <w:szCs w:val="16"/>
    </w:rPr>
  </w:style>
  <w:style w:type="paragraph" w:customStyle="1" w:styleId="CiteBold">
    <w:name w:val="Cite Bold"/>
    <w:basedOn w:val="CiteBody"/>
    <w:link w:val="CiteBoldChar"/>
    <w:qFormat/>
    <w:rsid w:val="002A6421"/>
    <w:rPr>
      <w:b/>
    </w:rPr>
  </w:style>
  <w:style w:type="character" w:customStyle="1" w:styleId="StyleCardBody11ptUnderlineChar">
    <w:name w:val="Style Card Body + 11 pt Underline Char"/>
    <w:link w:val="StyleCardBody11ptUnderline"/>
    <w:locked/>
    <w:rsid w:val="002A6421"/>
    <w:rPr>
      <w:u w:val="single"/>
    </w:rPr>
  </w:style>
  <w:style w:type="paragraph" w:customStyle="1" w:styleId="StyleCardBody11ptUnderline">
    <w:name w:val="Style Card Body + 11 pt Underline"/>
    <w:basedOn w:val="CardBody"/>
    <w:link w:val="StyleCardBody11ptUnderlineChar"/>
    <w:qFormat/>
    <w:rsid w:val="002A6421"/>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2A6421"/>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2A6421"/>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2A6421"/>
    <w:rPr>
      <w:b/>
      <w:bCs/>
      <w:u w:val="single"/>
    </w:rPr>
  </w:style>
  <w:style w:type="paragraph" w:customStyle="1" w:styleId="StyleStyle49ptBold4">
    <w:name w:val="Style Style4 + 9 pt Bold4"/>
    <w:basedOn w:val="Style4"/>
    <w:link w:val="StyleStyle49ptBold4Char"/>
    <w:qFormat/>
    <w:rsid w:val="002A6421"/>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2A6421"/>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2A6421"/>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2A6421"/>
    <w:rPr>
      <w:b/>
      <w:bCs/>
      <w:u w:val="single"/>
    </w:rPr>
  </w:style>
  <w:style w:type="paragraph" w:customStyle="1" w:styleId="StyleStyle49ptBold5">
    <w:name w:val="Style Style4 + 9 pt Bold5"/>
    <w:basedOn w:val="Style4"/>
    <w:link w:val="StyleStyle49ptBold5Char"/>
    <w:qFormat/>
    <w:rsid w:val="002A6421"/>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2A6421"/>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2A6421"/>
    <w:pPr>
      <w:spacing w:after="160" w:line="256" w:lineRule="auto"/>
    </w:pPr>
    <w:rPr>
      <w:rFonts w:ascii="Arial Narrow" w:eastAsia="Times New Roman" w:hAnsi="Arial Narrow" w:cs="Calibri"/>
      <w:sz w:val="20"/>
    </w:rPr>
  </w:style>
  <w:style w:type="paragraph" w:customStyle="1" w:styleId="FONT7">
    <w:name w:val="FONT 7"/>
    <w:uiPriority w:val="99"/>
    <w:qFormat/>
    <w:rsid w:val="002A6421"/>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2A6421"/>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2A6421"/>
    <w:rPr>
      <w:b/>
      <w:bCs/>
      <w:u w:val="single"/>
    </w:rPr>
  </w:style>
  <w:style w:type="paragraph" w:customStyle="1" w:styleId="StyleCardText11ptBoldUnderline">
    <w:name w:val="Style Card Text + 11 pt Bold Underline"/>
    <w:basedOn w:val="Normal"/>
    <w:link w:val="StyleCardText11ptBoldUnderlineChar"/>
    <w:qFormat/>
    <w:rsid w:val="002A6421"/>
    <w:pPr>
      <w:spacing w:line="256" w:lineRule="auto"/>
    </w:pPr>
    <w:rPr>
      <w:rFonts w:asciiTheme="minorHAnsi" w:hAnsiTheme="minorHAnsi"/>
      <w:b/>
      <w:bCs/>
      <w:sz w:val="24"/>
      <w:u w:val="single"/>
    </w:rPr>
  </w:style>
  <w:style w:type="character" w:customStyle="1" w:styleId="StyleStyle49pt9Char">
    <w:name w:val="Style Style4 + 9 pt9 Char"/>
    <w:basedOn w:val="Style4Char"/>
    <w:link w:val="StyleStyle49pt9"/>
    <w:locked/>
    <w:rsid w:val="002A6421"/>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2A6421"/>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2A6421"/>
    <w:rPr>
      <w:b/>
      <w:bCs/>
      <w:u w:val="single"/>
    </w:rPr>
  </w:style>
  <w:style w:type="paragraph" w:customStyle="1" w:styleId="StyleStyle49ptBold6">
    <w:name w:val="Style Style4 + 9 pt Bold6"/>
    <w:basedOn w:val="Style4"/>
    <w:link w:val="StyleStyle49ptBold6Char"/>
    <w:qFormat/>
    <w:rsid w:val="002A6421"/>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2A6421"/>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2A6421"/>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2A6421"/>
    <w:pPr>
      <w:spacing w:line="256" w:lineRule="auto"/>
    </w:pPr>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2A6421"/>
    <w:pPr>
      <w:spacing w:line="256" w:lineRule="auto"/>
    </w:pPr>
    <w:rPr>
      <w:rFonts w:asciiTheme="minorHAnsi" w:hAnsiTheme="minorHAnsi"/>
      <w:b/>
      <w:sz w:val="24"/>
      <w:u w:val="single"/>
    </w:rPr>
  </w:style>
  <w:style w:type="character" w:customStyle="1" w:styleId="textboldCharChar">
    <w:name w:val="text bold Char Char"/>
    <w:link w:val="textboldChar"/>
    <w:locked/>
    <w:rsid w:val="002A6421"/>
    <w:rPr>
      <w:b/>
      <w:u w:val="thick"/>
    </w:rPr>
  </w:style>
  <w:style w:type="paragraph" w:customStyle="1" w:styleId="textboldChar">
    <w:name w:val="text bold Char"/>
    <w:basedOn w:val="Normal"/>
    <w:link w:val="textboldCharChar"/>
    <w:qFormat/>
    <w:rsid w:val="002A6421"/>
    <w:pPr>
      <w:spacing w:line="256" w:lineRule="auto"/>
      <w:ind w:left="720"/>
    </w:pPr>
    <w:rPr>
      <w:rFonts w:asciiTheme="minorHAnsi" w:hAnsiTheme="minorHAnsi"/>
      <w:b/>
      <w:sz w:val="24"/>
      <w:u w:val="thick"/>
    </w:rPr>
  </w:style>
  <w:style w:type="character" w:customStyle="1" w:styleId="StyleHeading2UnderlineChar">
    <w:name w:val="Style Heading 2 + Underline Char"/>
    <w:link w:val="StyleHeading2Underline"/>
    <w:locked/>
    <w:rsid w:val="002A6421"/>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2A6421"/>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2A6421"/>
    <w:pPr>
      <w:spacing w:line="256" w:lineRule="auto"/>
    </w:pPr>
    <w:rPr>
      <w:rFonts w:eastAsia="Calibri" w:cs="Calibri"/>
      <w:szCs w:val="20"/>
    </w:rPr>
  </w:style>
  <w:style w:type="paragraph" w:customStyle="1" w:styleId="StyleStyle1">
    <w:name w:val="Style Style1 +"/>
    <w:basedOn w:val="Normal"/>
    <w:uiPriority w:val="99"/>
    <w:qFormat/>
    <w:rsid w:val="002A6421"/>
    <w:pPr>
      <w:spacing w:line="256" w:lineRule="auto"/>
    </w:pPr>
    <w:rPr>
      <w:rFonts w:eastAsia="Calibri" w:cs="Calibri"/>
    </w:rPr>
  </w:style>
  <w:style w:type="paragraph" w:customStyle="1" w:styleId="StyleLinespacingDouble">
    <w:name w:val="Style Line spacing:  Double"/>
    <w:basedOn w:val="Normal"/>
    <w:uiPriority w:val="99"/>
    <w:qFormat/>
    <w:rsid w:val="002A6421"/>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2A6421"/>
  </w:style>
  <w:style w:type="paragraph" w:customStyle="1" w:styleId="normalChar1">
    <w:name w:val="normal Char"/>
    <w:basedOn w:val="Normal"/>
    <w:uiPriority w:val="99"/>
    <w:qFormat/>
    <w:rsid w:val="002A6421"/>
    <w:pPr>
      <w:spacing w:line="256" w:lineRule="auto"/>
    </w:pPr>
    <w:rPr>
      <w:rFonts w:eastAsia="Calibri" w:cs="Calibri"/>
    </w:rPr>
  </w:style>
  <w:style w:type="character" w:customStyle="1" w:styleId="MicroMicroTextChar">
    <w:name w:val="MicroMicroText Char"/>
    <w:link w:val="MicroMicroText"/>
    <w:locked/>
    <w:rsid w:val="002A6421"/>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2A6421"/>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2A6421"/>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2A6421"/>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2A6421"/>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2A6421"/>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2A6421"/>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2A6421"/>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2A6421"/>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2A6421"/>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2A6421"/>
    <w:pPr>
      <w:spacing w:before="100" w:beforeAutospacing="1" w:after="100" w:afterAutospacing="1" w:line="254" w:lineRule="auto"/>
    </w:pPr>
    <w:rPr>
      <w:rFonts w:eastAsia="Times New Roman" w:cs="Calibri"/>
    </w:rPr>
  </w:style>
  <w:style w:type="paragraph" w:customStyle="1" w:styleId="HeaderStyle">
    <w:name w:val="Header Style"/>
    <w:basedOn w:val="Normal"/>
    <w:next w:val="Normal"/>
    <w:autoRedefine/>
    <w:qFormat/>
    <w:rsid w:val="002A6421"/>
    <w:pPr>
      <w:jc w:val="center"/>
    </w:pPr>
    <w:rPr>
      <w:rFonts w:eastAsia="Times New Roman" w:cs="Calibri"/>
      <w:b/>
      <w:szCs w:val="20"/>
      <w:u w:val="single"/>
    </w:rPr>
  </w:style>
  <w:style w:type="paragraph" w:customStyle="1" w:styleId="Pa19">
    <w:name w:val="Pa19"/>
    <w:basedOn w:val="Normal"/>
    <w:next w:val="Normal"/>
    <w:autoRedefine/>
    <w:qFormat/>
    <w:rsid w:val="002A6421"/>
    <w:pPr>
      <w:autoSpaceDE w:val="0"/>
      <w:autoSpaceDN w:val="0"/>
      <w:adjustRightInd w:val="0"/>
      <w:spacing w:line="441" w:lineRule="atLeast"/>
    </w:pPr>
    <w:rPr>
      <w:rFonts w:ascii="Baskerville" w:eastAsia="Times New Roman" w:hAnsi="Baskerville" w:cs="Calibri"/>
    </w:rPr>
  </w:style>
  <w:style w:type="paragraph" w:customStyle="1" w:styleId="Pa48">
    <w:name w:val="Pa48"/>
    <w:basedOn w:val="Normal"/>
    <w:next w:val="Normal"/>
    <w:autoRedefine/>
    <w:qFormat/>
    <w:rsid w:val="002A6421"/>
    <w:pPr>
      <w:autoSpaceDE w:val="0"/>
      <w:autoSpaceDN w:val="0"/>
      <w:adjustRightInd w:val="0"/>
      <w:spacing w:line="441" w:lineRule="atLeast"/>
    </w:pPr>
    <w:rPr>
      <w:rFonts w:ascii="Baskerville" w:eastAsia="Times New Roman" w:hAnsi="Baskerville" w:cs="Calibri"/>
    </w:rPr>
  </w:style>
  <w:style w:type="paragraph" w:customStyle="1" w:styleId="Pa37">
    <w:name w:val="Pa37"/>
    <w:basedOn w:val="Normal"/>
    <w:next w:val="Normal"/>
    <w:autoRedefine/>
    <w:qFormat/>
    <w:rsid w:val="002A6421"/>
    <w:pPr>
      <w:autoSpaceDE w:val="0"/>
      <w:autoSpaceDN w:val="0"/>
      <w:adjustRightInd w:val="0"/>
      <w:spacing w:line="141" w:lineRule="atLeast"/>
    </w:pPr>
    <w:rPr>
      <w:rFonts w:ascii="Baskerville" w:eastAsia="Times New Roman" w:hAnsi="Baskerville" w:cs="Calibri"/>
    </w:rPr>
  </w:style>
  <w:style w:type="paragraph" w:customStyle="1" w:styleId="Coverintroduction">
    <w:name w:val="Cover introduction"/>
    <w:basedOn w:val="Default"/>
    <w:next w:val="Default"/>
    <w:autoRedefine/>
    <w:qFormat/>
    <w:rsid w:val="002A6421"/>
    <w:rPr>
      <w:rFonts w:ascii="Arial" w:hAnsi="Arial"/>
      <w:color w:val="auto"/>
    </w:rPr>
  </w:style>
  <w:style w:type="paragraph" w:customStyle="1" w:styleId="prnewsp">
    <w:name w:val="prnews_p"/>
    <w:basedOn w:val="Normal"/>
    <w:qFormat/>
    <w:rsid w:val="002A6421"/>
    <w:pPr>
      <w:spacing w:before="100" w:beforeAutospacing="1" w:after="100" w:afterAutospacing="1"/>
    </w:pPr>
    <w:rPr>
      <w:rFonts w:eastAsia="Times New Roman" w:cs="Calibri"/>
    </w:rPr>
  </w:style>
  <w:style w:type="character" w:customStyle="1" w:styleId="author-bio-box">
    <w:name w:val="author-bio-box"/>
    <w:basedOn w:val="DefaultParagraphFont"/>
    <w:rsid w:val="002A6421"/>
  </w:style>
  <w:style w:type="character" w:customStyle="1" w:styleId="CharChar32">
    <w:name w:val="Char Char32"/>
    <w:basedOn w:val="DefaultParagraphFont"/>
    <w:rsid w:val="002A6421"/>
    <w:rPr>
      <w:rFonts w:ascii="Arial" w:hAnsi="Arial" w:cs="Arial" w:hint="default"/>
      <w:b/>
      <w:bCs/>
      <w:iCs/>
      <w:lang w:val="en-US" w:eastAsia="en-US" w:bidi="ar-SA"/>
    </w:rPr>
  </w:style>
  <w:style w:type="character" w:customStyle="1" w:styleId="CharChar13">
    <w:name w:val="Char Char13"/>
    <w:rsid w:val="002A6421"/>
    <w:rPr>
      <w:rFonts w:ascii="Arial" w:hAnsi="Arial" w:cs="Arial" w:hint="default"/>
      <w:b/>
      <w:bCs/>
      <w:iCs/>
      <w:sz w:val="22"/>
      <w:szCs w:val="28"/>
      <w:lang w:val="en-US" w:eastAsia="en-US" w:bidi="ar-SA"/>
    </w:rPr>
  </w:style>
  <w:style w:type="character" w:customStyle="1" w:styleId="CharChar116">
    <w:name w:val="Char Char116"/>
    <w:rsid w:val="002A6421"/>
    <w:rPr>
      <w:rFonts w:ascii="Arial" w:hAnsi="Arial" w:cs="Arial" w:hint="default"/>
      <w:bCs/>
      <w:szCs w:val="26"/>
      <w:u w:val="single"/>
      <w:lang w:val="en-US" w:eastAsia="en-US" w:bidi="ar-SA"/>
    </w:rPr>
  </w:style>
  <w:style w:type="character" w:customStyle="1" w:styleId="CharChar12">
    <w:name w:val="Char Char12"/>
    <w:rsid w:val="002A6421"/>
    <w:rPr>
      <w:rFonts w:ascii="Arial" w:hAnsi="Arial" w:cs="Arial" w:hint="default"/>
      <w:bCs/>
      <w:szCs w:val="26"/>
      <w:u w:val="single"/>
      <w:lang w:val="en-US" w:eastAsia="en-US" w:bidi="ar-SA"/>
    </w:rPr>
  </w:style>
  <w:style w:type="character" w:customStyle="1" w:styleId="CharChar115">
    <w:name w:val="Char Char115"/>
    <w:rsid w:val="002A6421"/>
    <w:rPr>
      <w:rFonts w:ascii="Arial" w:hAnsi="Arial" w:cs="Arial" w:hint="default"/>
      <w:bCs/>
      <w:szCs w:val="26"/>
      <w:u w:val="single"/>
      <w:lang w:val="en-US" w:eastAsia="en-US" w:bidi="ar-SA"/>
    </w:rPr>
  </w:style>
  <w:style w:type="character" w:customStyle="1" w:styleId="StylePalatinoLinotype6pt">
    <w:name w:val="Style Palatino Linotype 6 pt"/>
    <w:rsid w:val="002A6421"/>
    <w:rPr>
      <w:rFonts w:ascii="Times New Roman" w:hAnsi="Times New Roman" w:cs="Times New Roman" w:hint="default"/>
      <w:sz w:val="20"/>
    </w:rPr>
  </w:style>
  <w:style w:type="character" w:customStyle="1" w:styleId="Highighted-New">
    <w:name w:val="Highighted - New"/>
    <w:rsid w:val="002A6421"/>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2A6421"/>
    <w:rPr>
      <w:rFonts w:ascii="Arial" w:hAnsi="Arial" w:cs="Arial" w:hint="default"/>
      <w:b/>
      <w:bCs/>
      <w:sz w:val="24"/>
      <w:szCs w:val="26"/>
      <w:lang w:val="en-US" w:eastAsia="en-US" w:bidi="ar-SA"/>
    </w:rPr>
  </w:style>
  <w:style w:type="character" w:customStyle="1" w:styleId="cardCharChar10">
    <w:name w:val="card Char Char1"/>
    <w:rsid w:val="002A6421"/>
    <w:rPr>
      <w:lang w:val="en-US" w:eastAsia="en-US" w:bidi="ar-SA"/>
    </w:rPr>
  </w:style>
  <w:style w:type="character" w:customStyle="1" w:styleId="BlockTitleCharChar1Char">
    <w:name w:val="Block Title Char Char1 Char"/>
    <w:rsid w:val="002A6421"/>
    <w:rPr>
      <w:b/>
      <w:bCs w:val="0"/>
      <w:sz w:val="32"/>
      <w:u w:val="single"/>
    </w:rPr>
  </w:style>
  <w:style w:type="character" w:customStyle="1" w:styleId="Header1Char">
    <w:name w:val="Header1 Char"/>
    <w:rsid w:val="002A6421"/>
    <w:rPr>
      <w:rFonts w:ascii="Arial" w:hAnsi="Arial" w:cs="Arial" w:hint="default"/>
      <w:b/>
      <w:bCs/>
      <w:caps/>
      <w:kern w:val="32"/>
      <w:sz w:val="28"/>
      <w:szCs w:val="28"/>
    </w:rPr>
  </w:style>
  <w:style w:type="character" w:customStyle="1" w:styleId="StyleArial12ptBoldItalic">
    <w:name w:val="Style Arial 12 pt Bold Italic"/>
    <w:rsid w:val="002A6421"/>
    <w:rPr>
      <w:rFonts w:ascii="Times New Roman" w:hAnsi="Times New Roman" w:cs="Times New Roman" w:hint="default"/>
      <w:b/>
      <w:bCs/>
      <w:iCs/>
      <w:sz w:val="24"/>
    </w:rPr>
  </w:style>
  <w:style w:type="character" w:customStyle="1" w:styleId="Styleunderline12pt">
    <w:name w:val="Style underline + 12 pt"/>
    <w:rsid w:val="002A6421"/>
    <w:rPr>
      <w:rFonts w:ascii="Times New Roman" w:hAnsi="Times New Roman" w:cs="Times New Roman" w:hint="default"/>
      <w:bCs/>
      <w:sz w:val="20"/>
      <w:u w:val="single"/>
    </w:rPr>
  </w:style>
  <w:style w:type="character" w:customStyle="1" w:styleId="StyleUnderlineChar19pt">
    <w:name w:val="Style Underline Char1 + 9 pt"/>
    <w:basedOn w:val="UnderlineChar1"/>
    <w:rsid w:val="002A6421"/>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2A6421"/>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2A6421"/>
    <w:rPr>
      <w:rFonts w:ascii="Times New Roman" w:hAnsi="Times New Roman" w:cs="Times New Roman" w:hint="default"/>
      <w:sz w:val="20"/>
      <w:u w:val="single"/>
      <w:lang w:val="en-US" w:eastAsia="en-US" w:bidi="ar-SA"/>
    </w:rPr>
  </w:style>
  <w:style w:type="character" w:customStyle="1" w:styleId="Style9ptUnderline1">
    <w:name w:val="Style 9 pt Underline1"/>
    <w:rsid w:val="002A6421"/>
    <w:rPr>
      <w:sz w:val="20"/>
      <w:u w:val="single"/>
    </w:rPr>
  </w:style>
  <w:style w:type="character" w:customStyle="1" w:styleId="StyleUnderlineChar19pt2">
    <w:name w:val="Style Underline Char1 + 9 pt2"/>
    <w:basedOn w:val="UnderlineChar1"/>
    <w:rsid w:val="002A6421"/>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2A6421"/>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2A6421"/>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2A6421"/>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2A6421"/>
  </w:style>
  <w:style w:type="character" w:customStyle="1" w:styleId="3">
    <w:name w:val="3"/>
    <w:rsid w:val="002A6421"/>
    <w:rPr>
      <w:rFonts w:ascii="Arial" w:hAnsi="Arial" w:cs="Arial" w:hint="default"/>
      <w:bCs/>
      <w:sz w:val="20"/>
      <w:u w:val="single"/>
      <w:lang w:val="en-US" w:eastAsia="en-US" w:bidi="ar-SA"/>
    </w:rPr>
  </w:style>
  <w:style w:type="character" w:customStyle="1" w:styleId="7">
    <w:name w:val="7"/>
    <w:rsid w:val="002A6421"/>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2A6421"/>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2A6421"/>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2A6421"/>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2A6421"/>
    <w:rPr>
      <w:sz w:val="20"/>
      <w:u w:val="single"/>
    </w:rPr>
  </w:style>
  <w:style w:type="character" w:customStyle="1" w:styleId="StyleUnderlineChar9ptBold1">
    <w:name w:val="Style Underline Char + 9 pt Bold1"/>
    <w:rsid w:val="002A6421"/>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2A6421"/>
    <w:rPr>
      <w:sz w:val="20"/>
      <w:u w:val="single"/>
    </w:rPr>
  </w:style>
  <w:style w:type="character" w:customStyle="1" w:styleId="Styleunderline9ptBold">
    <w:name w:val="Style underline + 9 pt Bold"/>
    <w:rsid w:val="002A6421"/>
    <w:rPr>
      <w:b/>
      <w:bCs/>
      <w:sz w:val="20"/>
      <w:u w:val="single"/>
    </w:rPr>
  </w:style>
  <w:style w:type="character" w:customStyle="1" w:styleId="newsstorytitle">
    <w:name w:val="news_story_title"/>
    <w:basedOn w:val="DefaultParagraphFont"/>
    <w:rsid w:val="002A6421"/>
  </w:style>
  <w:style w:type="character" w:customStyle="1" w:styleId="34">
    <w:name w:val="34"/>
    <w:rsid w:val="002A6421"/>
    <w:rPr>
      <w:rFonts w:ascii="Times New Roman" w:hAnsi="Times New Roman" w:cs="Arial" w:hint="default"/>
      <w:bCs/>
      <w:sz w:val="20"/>
      <w:u w:val="single"/>
      <w:lang w:val="en-US" w:eastAsia="en-US" w:bidi="ar-SA"/>
    </w:rPr>
  </w:style>
  <w:style w:type="character" w:customStyle="1" w:styleId="45">
    <w:name w:val="45"/>
    <w:rsid w:val="002A6421"/>
    <w:rPr>
      <w:rFonts w:ascii="Times New Roman" w:hAnsi="Times New Roman" w:cs="Arial" w:hint="default"/>
      <w:b/>
      <w:bCs/>
      <w:sz w:val="20"/>
      <w:u w:val="single"/>
      <w:lang w:val="en-US" w:eastAsia="en-US" w:bidi="ar-SA"/>
    </w:rPr>
  </w:style>
  <w:style w:type="character" w:customStyle="1" w:styleId="Style9ptUnderline5">
    <w:name w:val="Style 9 pt Underline5"/>
    <w:rsid w:val="002A6421"/>
    <w:rPr>
      <w:rFonts w:ascii="Times New Roman" w:hAnsi="Times New Roman" w:cs="Times New Roman" w:hint="default"/>
      <w:sz w:val="20"/>
      <w:u w:val="single"/>
    </w:rPr>
  </w:style>
  <w:style w:type="character" w:customStyle="1" w:styleId="Style9ptBoldUnderline2">
    <w:name w:val="Style 9 pt Bold Underline2"/>
    <w:rsid w:val="002A6421"/>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2A6421"/>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2A6421"/>
    <w:rPr>
      <w:rFonts w:ascii="Times New Roman" w:hAnsi="Times New Roman" w:cs="Times New Roman" w:hint="default"/>
      <w:sz w:val="20"/>
    </w:rPr>
  </w:style>
  <w:style w:type="character" w:customStyle="1" w:styleId="StyleUnderlineCharChar9pt2">
    <w:name w:val="Style Underline Char Char + 9 pt2"/>
    <w:basedOn w:val="UnderlineCharChar"/>
    <w:rsid w:val="002A6421"/>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2A6421"/>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2A6421"/>
    <w:rPr>
      <w:b/>
      <w:bCs/>
      <w:sz w:val="20"/>
      <w:u w:val="single"/>
      <w:bdr w:val="single" w:sz="4" w:space="0" w:color="auto" w:frame="1"/>
    </w:rPr>
  </w:style>
  <w:style w:type="character" w:customStyle="1" w:styleId="Style9ptUnderline7">
    <w:name w:val="Style 9 pt Underline7"/>
    <w:rsid w:val="002A6421"/>
    <w:rPr>
      <w:sz w:val="20"/>
      <w:u w:val="single"/>
    </w:rPr>
  </w:style>
  <w:style w:type="character" w:customStyle="1" w:styleId="Style9ptBoldUnderline3">
    <w:name w:val="Style 9 pt Bold Underline3"/>
    <w:rsid w:val="002A6421"/>
    <w:rPr>
      <w:b/>
      <w:bCs/>
      <w:sz w:val="20"/>
      <w:u w:val="single"/>
    </w:rPr>
  </w:style>
  <w:style w:type="character" w:customStyle="1" w:styleId="Style9ptUnderline8">
    <w:name w:val="Style 9 pt Underline8"/>
    <w:rsid w:val="002A6421"/>
    <w:rPr>
      <w:sz w:val="20"/>
      <w:u w:val="single"/>
    </w:rPr>
  </w:style>
  <w:style w:type="character" w:customStyle="1" w:styleId="66">
    <w:name w:val="66"/>
    <w:rsid w:val="002A6421"/>
    <w:rPr>
      <w:rFonts w:ascii="Arial" w:hAnsi="Arial" w:cs="Arial" w:hint="default"/>
      <w:bCs/>
      <w:sz w:val="20"/>
      <w:u w:val="single"/>
      <w:lang w:val="en-US" w:eastAsia="en-US" w:bidi="ar-SA"/>
    </w:rPr>
  </w:style>
  <w:style w:type="character" w:customStyle="1" w:styleId="Style9ptUnderline9">
    <w:name w:val="Style 9 pt Underline9"/>
    <w:rsid w:val="002A6421"/>
    <w:rPr>
      <w:sz w:val="20"/>
      <w:u w:val="single"/>
    </w:rPr>
  </w:style>
  <w:style w:type="character" w:customStyle="1" w:styleId="Style9ptBoldUnderline4">
    <w:name w:val="Style 9 pt Bold Underline4"/>
    <w:rsid w:val="002A6421"/>
    <w:rPr>
      <w:b/>
      <w:bCs/>
      <w:sz w:val="20"/>
      <w:u w:val="single"/>
    </w:rPr>
  </w:style>
  <w:style w:type="character" w:customStyle="1" w:styleId="titleblue14">
    <w:name w:val="titleblue14"/>
    <w:basedOn w:val="DefaultParagraphFont"/>
    <w:rsid w:val="002A6421"/>
  </w:style>
  <w:style w:type="character" w:customStyle="1" w:styleId="b">
    <w:name w:val="b"/>
    <w:basedOn w:val="DefaultParagraphFont"/>
    <w:rsid w:val="002A6421"/>
  </w:style>
  <w:style w:type="character" w:customStyle="1" w:styleId="StyleUnderlineCharChar9pt3">
    <w:name w:val="Style Underline Char Char + 9 pt3"/>
    <w:basedOn w:val="UnderlineCharChar"/>
    <w:rsid w:val="002A6421"/>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2A6421"/>
    <w:rPr>
      <w:sz w:val="20"/>
      <w:u w:val="single"/>
    </w:rPr>
  </w:style>
  <w:style w:type="character" w:customStyle="1" w:styleId="manchettebig2">
    <w:name w:val="manchettebig2"/>
    <w:basedOn w:val="DefaultParagraphFont"/>
    <w:rsid w:val="002A6421"/>
  </w:style>
  <w:style w:type="character" w:customStyle="1" w:styleId="ln2">
    <w:name w:val="ln2"/>
    <w:basedOn w:val="DefaultParagraphFont"/>
    <w:rsid w:val="002A6421"/>
  </w:style>
  <w:style w:type="character" w:customStyle="1" w:styleId="StyleStyle1Char">
    <w:name w:val="Style Style1 + Char"/>
    <w:basedOn w:val="Style1Char"/>
    <w:rsid w:val="002A6421"/>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2A6421"/>
  </w:style>
  <w:style w:type="character" w:customStyle="1" w:styleId="Card10f2Char">
    <w:name w:val="Card.10.f2 Char"/>
    <w:basedOn w:val="DefaultParagraphFont"/>
    <w:rsid w:val="002A6421"/>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2A6421"/>
    <w:rPr>
      <w:rFonts w:ascii="Cambria" w:hAnsi="Cambria" w:cs="Times New Roman" w:hint="default"/>
      <w:sz w:val="20"/>
      <w:szCs w:val="20"/>
    </w:rPr>
  </w:style>
  <w:style w:type="character" w:customStyle="1" w:styleId="NormalspacingChar">
    <w:name w:val="Normal + spacing Char"/>
    <w:basedOn w:val="StyleLinespacingDoubleChar"/>
    <w:rsid w:val="002A6421"/>
    <w:rPr>
      <w:rFonts w:ascii="Cambria" w:hAnsi="Cambria" w:cs="Times New Roman" w:hint="default"/>
      <w:sz w:val="20"/>
      <w:szCs w:val="20"/>
    </w:rPr>
  </w:style>
  <w:style w:type="character" w:customStyle="1" w:styleId="textbold0">
    <w:name w:val="textbold"/>
    <w:basedOn w:val="DefaultParagraphFont"/>
    <w:rsid w:val="002A6421"/>
  </w:style>
  <w:style w:type="character" w:customStyle="1" w:styleId="textitalics">
    <w:name w:val="textitalics"/>
    <w:basedOn w:val="DefaultParagraphFont"/>
    <w:rsid w:val="002A6421"/>
  </w:style>
  <w:style w:type="character" w:customStyle="1" w:styleId="cardtextsmallCharChar">
    <w:name w:val="card text small Char Char"/>
    <w:basedOn w:val="DefaultParagraphFont"/>
    <w:rsid w:val="002A6421"/>
    <w:rPr>
      <w:rFonts w:ascii="Arial Narrow" w:hAnsi="Arial Narrow" w:cs="Times New Roman" w:hint="default"/>
      <w:sz w:val="16"/>
    </w:rPr>
  </w:style>
  <w:style w:type="character" w:customStyle="1" w:styleId="reportbody1">
    <w:name w:val="reportbody1"/>
    <w:basedOn w:val="DefaultParagraphFont"/>
    <w:rsid w:val="002A6421"/>
    <w:rPr>
      <w:rFonts w:ascii="Tahoma" w:hAnsi="Tahoma" w:cs="Tahoma" w:hint="default"/>
      <w:color w:val="000000"/>
      <w:sz w:val="14"/>
      <w:szCs w:val="14"/>
    </w:rPr>
  </w:style>
  <w:style w:type="character" w:customStyle="1" w:styleId="Bold12">
    <w:name w:val="Bold12"/>
    <w:uiPriority w:val="1"/>
    <w:qFormat/>
    <w:rsid w:val="002A6421"/>
    <w:rPr>
      <w:rFonts w:ascii="Times New Roman" w:hAnsi="Times New Roman" w:cs="Times New Roman" w:hint="default"/>
      <w:b/>
      <w:bCs w:val="0"/>
      <w:sz w:val="24"/>
    </w:rPr>
  </w:style>
  <w:style w:type="character" w:customStyle="1" w:styleId="NotBold10Final">
    <w:name w:val="NotBold10Final"/>
    <w:uiPriority w:val="1"/>
    <w:qFormat/>
    <w:rsid w:val="002A6421"/>
    <w:rPr>
      <w:rFonts w:ascii="Times New Roman" w:hAnsi="Times New Roman" w:cs="Times New Roman" w:hint="default"/>
      <w:b w:val="0"/>
      <w:bCs w:val="0"/>
      <w:i w:val="0"/>
      <w:iCs w:val="0"/>
      <w:sz w:val="20"/>
    </w:rPr>
  </w:style>
  <w:style w:type="character" w:customStyle="1" w:styleId="gsstx">
    <w:name w:val="gsstx"/>
    <w:rsid w:val="002A6421"/>
  </w:style>
  <w:style w:type="character" w:customStyle="1" w:styleId="bcktital">
    <w:name w:val="bckt_ital"/>
    <w:rsid w:val="002A6421"/>
  </w:style>
  <w:style w:type="character" w:customStyle="1" w:styleId="A13">
    <w:name w:val="A13"/>
    <w:rsid w:val="002A6421"/>
    <w:rPr>
      <w:rFonts w:ascii="Baskerville" w:hAnsi="Baskerville" w:cs="Baskerville" w:hint="default"/>
      <w:color w:val="000000"/>
      <w:sz w:val="106"/>
      <w:szCs w:val="106"/>
    </w:rPr>
  </w:style>
  <w:style w:type="character" w:customStyle="1" w:styleId="A17">
    <w:name w:val="A17"/>
    <w:rsid w:val="002A6421"/>
    <w:rPr>
      <w:rFonts w:ascii="Baskerville" w:hAnsi="Baskerville" w:cs="Baskerville" w:hint="default"/>
      <w:color w:val="000000"/>
      <w:sz w:val="12"/>
      <w:szCs w:val="12"/>
    </w:rPr>
  </w:style>
  <w:style w:type="character" w:customStyle="1" w:styleId="A14">
    <w:name w:val="A14"/>
    <w:rsid w:val="002A6421"/>
    <w:rPr>
      <w:rFonts w:ascii="Frutiger 45 Light" w:hAnsi="Frutiger 45 Light" w:cs="Frutiger 45 Light" w:hint="default"/>
      <w:b/>
      <w:bCs/>
      <w:i/>
      <w:iCs/>
      <w:color w:val="000000"/>
      <w:sz w:val="36"/>
      <w:szCs w:val="36"/>
    </w:rPr>
  </w:style>
  <w:style w:type="character" w:customStyle="1" w:styleId="A20">
    <w:name w:val="A20"/>
    <w:rsid w:val="002A6421"/>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2A6421"/>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2A6421"/>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2A6421"/>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2A6421"/>
    <w:rPr>
      <w:rFonts w:ascii="Arial" w:hAnsi="Arial" w:cs="Arial" w:hint="default"/>
      <w:b/>
      <w:bCs/>
      <w:sz w:val="24"/>
      <w:szCs w:val="26"/>
      <w:lang w:val="en-US" w:eastAsia="en-US" w:bidi="ar-SA"/>
    </w:rPr>
  </w:style>
  <w:style w:type="character" w:customStyle="1" w:styleId="brief-smalltext0">
    <w:name w:val="brief-smalltext"/>
    <w:basedOn w:val="DefaultParagraphFont"/>
    <w:rsid w:val="002A6421"/>
  </w:style>
  <w:style w:type="character" w:customStyle="1" w:styleId="style53">
    <w:name w:val="style5"/>
    <w:basedOn w:val="DefaultParagraphFont"/>
    <w:rsid w:val="002A6421"/>
  </w:style>
  <w:style w:type="character" w:customStyle="1" w:styleId="TagCharCharCharCharCharChar">
    <w:name w:val="Tag Char Char Char Char Char Char"/>
    <w:rsid w:val="002A6421"/>
    <w:rPr>
      <w:rFonts w:ascii="Arial" w:hAnsi="Arial" w:cs="Arial" w:hint="default"/>
      <w:b/>
      <w:bCs/>
      <w:sz w:val="24"/>
      <w:szCs w:val="26"/>
      <w:lang w:val="en-US" w:eastAsia="en-US" w:bidi="ar-SA"/>
    </w:rPr>
  </w:style>
  <w:style w:type="character" w:customStyle="1" w:styleId="pmterms3">
    <w:name w:val="pmterms3"/>
    <w:basedOn w:val="DefaultParagraphFont"/>
    <w:rsid w:val="002A6421"/>
  </w:style>
  <w:style w:type="character" w:customStyle="1" w:styleId="interiorheadline">
    <w:name w:val="interiorheadline"/>
    <w:basedOn w:val="DefaultParagraphFont"/>
    <w:rsid w:val="002A6421"/>
  </w:style>
  <w:style w:type="character" w:customStyle="1" w:styleId="Heading31CharCharCharChar1">
    <w:name w:val="Heading 31 Char Char Char Char1"/>
    <w:rsid w:val="002A6421"/>
    <w:rPr>
      <w:rFonts w:ascii="Arial" w:hAnsi="Arial" w:cs="Arial" w:hint="default"/>
      <w:b/>
      <w:bCs/>
      <w:sz w:val="24"/>
      <w:szCs w:val="26"/>
      <w:lang w:val="en-US" w:eastAsia="en-US" w:bidi="ar-SA"/>
    </w:rPr>
  </w:style>
  <w:style w:type="character" w:customStyle="1" w:styleId="Heading31CharCharChar">
    <w:name w:val="Heading 31 Char Char Char"/>
    <w:rsid w:val="002A6421"/>
    <w:rPr>
      <w:rFonts w:ascii="Arial" w:hAnsi="Arial" w:cs="Arial" w:hint="default"/>
      <w:b/>
      <w:bCs/>
      <w:sz w:val="24"/>
      <w:szCs w:val="26"/>
      <w:lang w:val="en-US" w:eastAsia="en-US" w:bidi="ar-SA"/>
    </w:rPr>
  </w:style>
  <w:style w:type="character" w:customStyle="1" w:styleId="CharChar33">
    <w:name w:val="Char Char33"/>
    <w:rsid w:val="002A6421"/>
    <w:rPr>
      <w:rFonts w:ascii="Arial" w:hAnsi="Arial" w:cs="Arial" w:hint="default"/>
      <w:b/>
      <w:bCs/>
      <w:szCs w:val="32"/>
      <w:lang w:val="en-US" w:eastAsia="en-US" w:bidi="ar-SA"/>
    </w:rPr>
  </w:style>
  <w:style w:type="character" w:customStyle="1" w:styleId="CharChar117">
    <w:name w:val="Char Char117"/>
    <w:rsid w:val="002A6421"/>
    <w:rPr>
      <w:rFonts w:ascii="Arial" w:hAnsi="Arial" w:cs="Arial" w:hint="default"/>
      <w:bCs/>
      <w:szCs w:val="26"/>
      <w:u w:val="single"/>
      <w:lang w:val="en-US" w:eastAsia="en-US" w:bidi="ar-SA"/>
    </w:rPr>
  </w:style>
  <w:style w:type="character" w:customStyle="1" w:styleId="prnewsspan">
    <w:name w:val="prnews_span"/>
    <w:basedOn w:val="DefaultParagraphFont"/>
    <w:rsid w:val="002A6421"/>
  </w:style>
  <w:style w:type="table" w:customStyle="1" w:styleId="TableGrid1">
    <w:name w:val="Table Grid1"/>
    <w:basedOn w:val="TableNormal"/>
    <w:rsid w:val="002A6421"/>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2A6421"/>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2A6421"/>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2A6421"/>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2A6421"/>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2A6421"/>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2A6421"/>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2A6421"/>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2A6421"/>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2A6421"/>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2A6421"/>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2A6421"/>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2A6421"/>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2A6421"/>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2A6421"/>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2A6421"/>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2A6421"/>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2A6421"/>
    <w:rPr>
      <w:rFonts w:ascii="Calibri" w:eastAsia="MS Mincho" w:hAnsi="Calibri" w:cs="Calibri"/>
      <w:b/>
      <w:sz w:val="22"/>
      <w:u w:val="single"/>
    </w:rPr>
  </w:style>
  <w:style w:type="character" w:customStyle="1" w:styleId="SubtitleChar2">
    <w:name w:val="Subtitle Char2"/>
    <w:basedOn w:val="DefaultParagraphFont"/>
    <w:uiPriority w:val="11"/>
    <w:rsid w:val="002A6421"/>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2A6421"/>
  </w:style>
  <w:style w:type="character" w:customStyle="1" w:styleId="m1575249786560259391gmail-style13ptbold">
    <w:name w:val="m_1575249786560259391gmail-style13ptbold"/>
    <w:basedOn w:val="DefaultParagraphFont"/>
    <w:rsid w:val="002A6421"/>
  </w:style>
  <w:style w:type="paragraph" w:customStyle="1" w:styleId="m-8120030040935583278gmail-msonospacing">
    <w:name w:val="m_-8120030040935583278gmail-msonospacing"/>
    <w:basedOn w:val="Normal"/>
    <w:qFormat/>
    <w:rsid w:val="002A6421"/>
    <w:pPr>
      <w:spacing w:before="100" w:beforeAutospacing="1" w:after="100" w:afterAutospacing="1"/>
    </w:pPr>
    <w:rPr>
      <w:rFonts w:eastAsia="Times New Roman" w:cs="Calibri"/>
      <w:sz w:val="24"/>
    </w:rPr>
  </w:style>
  <w:style w:type="character" w:customStyle="1" w:styleId="m-8120030040935583278gmail-style13ptbold">
    <w:name w:val="m_-8120030040935583278gmail-style13ptbold"/>
    <w:basedOn w:val="DefaultParagraphFont"/>
    <w:rsid w:val="002A6421"/>
  </w:style>
  <w:style w:type="character" w:customStyle="1" w:styleId="m-8120030040935583278gmail-styleunderline">
    <w:name w:val="m_-8120030040935583278gmail-styleunderline"/>
    <w:basedOn w:val="DefaultParagraphFont"/>
    <w:rsid w:val="002A6421"/>
  </w:style>
  <w:style w:type="character" w:customStyle="1" w:styleId="m3640724044946509868gmail-m-753298044461936151gmail-style13ptbold">
    <w:name w:val="m_3640724044946509868gmail-m_-753298044461936151gmail-style13ptbold"/>
    <w:basedOn w:val="DefaultParagraphFont"/>
    <w:rsid w:val="002A6421"/>
  </w:style>
  <w:style w:type="character" w:customStyle="1" w:styleId="m3640724044946509868gmail-m-753298044461936151gmail-styleunderline">
    <w:name w:val="m_3640724044946509868gmail-m_-753298044461936151gmail-styleunderline"/>
    <w:basedOn w:val="DefaultParagraphFont"/>
    <w:rsid w:val="002A6421"/>
  </w:style>
  <w:style w:type="character" w:customStyle="1" w:styleId="m6193703118997007224gmail-style13ptbold">
    <w:name w:val="m_6193703118997007224gmail-style13ptbold"/>
    <w:basedOn w:val="DefaultParagraphFont"/>
    <w:rsid w:val="002A6421"/>
  </w:style>
  <w:style w:type="character" w:customStyle="1" w:styleId="m6193703118997007224gmail-styleunderline">
    <w:name w:val="m_6193703118997007224gmail-styleunderline"/>
    <w:basedOn w:val="DefaultParagraphFont"/>
    <w:rsid w:val="002A6421"/>
  </w:style>
  <w:style w:type="character" w:customStyle="1" w:styleId="m-1239616313416637319gmail-style13ptbold">
    <w:name w:val="m_-1239616313416637319gmail-style13ptbold"/>
    <w:basedOn w:val="DefaultParagraphFont"/>
    <w:rsid w:val="002A6421"/>
  </w:style>
  <w:style w:type="character" w:customStyle="1" w:styleId="m-1239616313416637319gmail-styleunderline">
    <w:name w:val="m_-1239616313416637319gmail-styleunderline"/>
    <w:basedOn w:val="DefaultParagraphFont"/>
    <w:rsid w:val="002A6421"/>
  </w:style>
  <w:style w:type="paragraph" w:customStyle="1" w:styleId="m-5451374272084387600gmail-msonormal">
    <w:name w:val="m_-5451374272084387600gmail-msonormal"/>
    <w:basedOn w:val="Normal"/>
    <w:qFormat/>
    <w:rsid w:val="002A6421"/>
    <w:pPr>
      <w:spacing w:before="100" w:beforeAutospacing="1" w:after="100" w:afterAutospacing="1"/>
    </w:pPr>
    <w:rPr>
      <w:rFonts w:eastAsia="Times New Roman" w:cs="Calibri"/>
      <w:sz w:val="24"/>
    </w:rPr>
  </w:style>
  <w:style w:type="character" w:customStyle="1" w:styleId="m-5451374272084387600gmail-style13ptbold">
    <w:name w:val="m_-5451374272084387600gmail-style13ptbold"/>
    <w:basedOn w:val="DefaultParagraphFont"/>
    <w:rsid w:val="002A6421"/>
  </w:style>
  <w:style w:type="character" w:customStyle="1" w:styleId="m-5451374272084387600gmail-styleunderline">
    <w:name w:val="m_-5451374272084387600gmail-styleunderline"/>
    <w:basedOn w:val="DefaultParagraphFont"/>
    <w:rsid w:val="002A6421"/>
  </w:style>
  <w:style w:type="character" w:customStyle="1" w:styleId="standardtext1b">
    <w:name w:val="standardtext1b"/>
    <w:basedOn w:val="DefaultParagraphFont"/>
    <w:rsid w:val="002A6421"/>
  </w:style>
  <w:style w:type="character" w:customStyle="1" w:styleId="postsubtitle">
    <w:name w:val="post_subtitle"/>
    <w:basedOn w:val="DefaultParagraphFont"/>
    <w:rsid w:val="002A6421"/>
  </w:style>
  <w:style w:type="character" w:customStyle="1" w:styleId="m8349405746915611004gmail-styleunderline">
    <w:name w:val="m_8349405746915611004gmail-styleunderline"/>
    <w:basedOn w:val="DefaultParagraphFont"/>
    <w:rsid w:val="002A6421"/>
  </w:style>
  <w:style w:type="character" w:customStyle="1" w:styleId="m-8890476860932431250gmail-styleunderline">
    <w:name w:val="m_-8890476860932431250gmail-styleunderline"/>
    <w:basedOn w:val="DefaultParagraphFont"/>
    <w:rsid w:val="002A6421"/>
  </w:style>
  <w:style w:type="character" w:customStyle="1" w:styleId="m-7985672042231231606gmail-style13ptbold">
    <w:name w:val="m_-7985672042231231606gmail-style13ptbold"/>
    <w:basedOn w:val="DefaultParagraphFont"/>
    <w:rsid w:val="002A6421"/>
  </w:style>
  <w:style w:type="character" w:customStyle="1" w:styleId="m-7985672042231231606gmail-styleunderline">
    <w:name w:val="m_-7985672042231231606gmail-styleunderline"/>
    <w:basedOn w:val="DefaultParagraphFont"/>
    <w:rsid w:val="002A6421"/>
  </w:style>
  <w:style w:type="paragraph" w:customStyle="1" w:styleId="StylecardArialNarrow9pt">
    <w:name w:val="Style card + Arial Narrow 9 pt"/>
    <w:basedOn w:val="Normal"/>
    <w:link w:val="StylecardArialNarrow9ptChar"/>
    <w:qFormat/>
    <w:rsid w:val="002A6421"/>
    <w:pPr>
      <w:ind w:left="288" w:right="288"/>
    </w:pPr>
    <w:rPr>
      <w:rFonts w:eastAsia="Times New Roman" w:cs="Calibri"/>
      <w:sz w:val="16"/>
    </w:rPr>
  </w:style>
  <w:style w:type="character" w:customStyle="1" w:styleId="StylecardArialNarrow9ptChar">
    <w:name w:val="Style card + Arial Narrow 9 pt Char"/>
    <w:link w:val="StylecardArialNarrow9pt"/>
    <w:rsid w:val="002A6421"/>
    <w:rPr>
      <w:rFonts w:ascii="Calibri" w:eastAsia="Times New Roman" w:hAnsi="Calibri" w:cs="Calibri"/>
      <w:sz w:val="16"/>
    </w:rPr>
  </w:style>
  <w:style w:type="character" w:customStyle="1" w:styleId="StyleunderlineArialNarrow9pt">
    <w:name w:val="Style underline + Arial Narrow 9 pt"/>
    <w:basedOn w:val="underline"/>
    <w:rsid w:val="002A6421"/>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2A6421"/>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2A6421"/>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2A6421"/>
    <w:pPr>
      <w:spacing w:before="100" w:beforeAutospacing="1" w:after="100" w:afterAutospacing="1"/>
    </w:pPr>
    <w:rPr>
      <w:rFonts w:eastAsia="Times New Roman" w:cs="Calibri"/>
      <w:sz w:val="24"/>
    </w:rPr>
  </w:style>
  <w:style w:type="paragraph" w:customStyle="1" w:styleId="CardText21">
    <w:name w:val="Card Text2"/>
    <w:basedOn w:val="Normal"/>
    <w:uiPriority w:val="4"/>
    <w:qFormat/>
    <w:rsid w:val="002A6421"/>
    <w:pPr>
      <w:ind w:left="288" w:right="288"/>
    </w:pPr>
    <w:rPr>
      <w:sz w:val="16"/>
    </w:rPr>
  </w:style>
  <w:style w:type="character" w:customStyle="1" w:styleId="m-7723935538954412833gmail-styleunderline">
    <w:name w:val="m_-7723935538954412833gmail-styleunderline"/>
    <w:basedOn w:val="DefaultParagraphFont"/>
    <w:rsid w:val="002A6421"/>
  </w:style>
  <w:style w:type="character" w:customStyle="1" w:styleId="m8315103747088905037gmail-style13ptbold">
    <w:name w:val="m_8315103747088905037gmail-style13ptbold"/>
    <w:basedOn w:val="DefaultParagraphFont"/>
    <w:rsid w:val="002A6421"/>
  </w:style>
  <w:style w:type="character" w:customStyle="1" w:styleId="m8315103747088905037gmail-styleunderline">
    <w:name w:val="m_8315103747088905037gmail-styleunderline"/>
    <w:basedOn w:val="DefaultParagraphFont"/>
    <w:rsid w:val="002A6421"/>
  </w:style>
  <w:style w:type="character" w:customStyle="1" w:styleId="m-5918764401038664981gmail-heading4char">
    <w:name w:val="m_-5918764401038664981gmail-heading4char"/>
    <w:basedOn w:val="DefaultParagraphFont"/>
    <w:rsid w:val="002A6421"/>
  </w:style>
  <w:style w:type="character" w:customStyle="1" w:styleId="m-5918764401038664981gmail-styleunderline">
    <w:name w:val="m_-5918764401038664981gmail-styleunderline"/>
    <w:basedOn w:val="DefaultParagraphFont"/>
    <w:rsid w:val="002A6421"/>
  </w:style>
  <w:style w:type="character" w:customStyle="1" w:styleId="SmallFont5pt">
    <w:name w:val="Small Font (5 pt)"/>
    <w:rsid w:val="002A6421"/>
    <w:rPr>
      <w:sz w:val="10"/>
    </w:rPr>
  </w:style>
  <w:style w:type="character" w:customStyle="1" w:styleId="11">
    <w:name w:val="11"/>
    <w:rsid w:val="002A6421"/>
    <w:rPr>
      <w:rFonts w:ascii="Arial" w:hAnsi="Arial" w:cs="Arial" w:hint="default"/>
      <w:bCs/>
      <w:sz w:val="20"/>
      <w:u w:val="single"/>
      <w:lang w:val="en-US" w:eastAsia="en-US" w:bidi="ar-SA"/>
    </w:rPr>
  </w:style>
  <w:style w:type="character" w:customStyle="1" w:styleId="cardChar2">
    <w:name w:val="%card Char"/>
    <w:link w:val="card2"/>
    <w:uiPriority w:val="99"/>
    <w:rsid w:val="002A6421"/>
    <w:rPr>
      <w:rFonts w:ascii="Calibri" w:eastAsia="Times New Roman" w:hAnsi="Calibri"/>
      <w:bCs/>
      <w:sz w:val="22"/>
    </w:rPr>
  </w:style>
  <w:style w:type="paragraph" w:customStyle="1" w:styleId="Caption4">
    <w:name w:val="Caption4"/>
    <w:basedOn w:val="Normal"/>
    <w:rsid w:val="002A6421"/>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2A6421"/>
  </w:style>
  <w:style w:type="character" w:customStyle="1" w:styleId="ff1">
    <w:name w:val="ff1"/>
    <w:basedOn w:val="DefaultParagraphFont"/>
    <w:rsid w:val="002A6421"/>
  </w:style>
  <w:style w:type="character" w:customStyle="1" w:styleId="ff2">
    <w:name w:val="ff2"/>
    <w:basedOn w:val="DefaultParagraphFont"/>
    <w:rsid w:val="002A6421"/>
  </w:style>
  <w:style w:type="character" w:customStyle="1" w:styleId="display">
    <w:name w:val="display"/>
    <w:basedOn w:val="DefaultParagraphFont"/>
    <w:rsid w:val="002A6421"/>
  </w:style>
  <w:style w:type="character" w:customStyle="1" w:styleId="m-5176787357700846886gmail-style13ptbold">
    <w:name w:val="m_-5176787357700846886gmail-style13ptbold"/>
    <w:basedOn w:val="DefaultParagraphFont"/>
    <w:rsid w:val="002A6421"/>
  </w:style>
  <w:style w:type="character" w:customStyle="1" w:styleId="storylink">
    <w:name w:val="story_link"/>
    <w:basedOn w:val="DefaultParagraphFont"/>
    <w:rsid w:val="002A6421"/>
  </w:style>
  <w:style w:type="paragraph" w:customStyle="1" w:styleId="AnalyticsGBN">
    <w:name w:val="AnalyticsGBN"/>
    <w:basedOn w:val="Normal"/>
    <w:link w:val="AnalyticsGBNChar"/>
    <w:autoRedefine/>
    <w:uiPriority w:val="4"/>
    <w:qFormat/>
    <w:rsid w:val="002A6421"/>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2A6421"/>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2A6421"/>
  </w:style>
  <w:style w:type="character" w:customStyle="1" w:styleId="article-published-date">
    <w:name w:val="article-published-date"/>
    <w:basedOn w:val="DefaultParagraphFont"/>
    <w:rsid w:val="002A6421"/>
  </w:style>
  <w:style w:type="paragraph" w:customStyle="1" w:styleId="m-6964456894805451263gmail-msonormal">
    <w:name w:val="m_-6964456894805451263gmail-msonormal"/>
    <w:basedOn w:val="Normal"/>
    <w:rsid w:val="002A6421"/>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2A6421"/>
  </w:style>
  <w:style w:type="character" w:customStyle="1" w:styleId="m-2807258978724535836gmail-heading4char">
    <w:name w:val="m_-2807258978724535836gmail-heading4char"/>
    <w:basedOn w:val="DefaultParagraphFont"/>
    <w:rsid w:val="002A6421"/>
  </w:style>
  <w:style w:type="character" w:customStyle="1" w:styleId="m-2807258978724535836gmail-styleunderline">
    <w:name w:val="m_-2807258978724535836gmail-styleunderline"/>
    <w:basedOn w:val="DefaultParagraphFont"/>
    <w:rsid w:val="002A6421"/>
  </w:style>
  <w:style w:type="character" w:customStyle="1" w:styleId="m6004444545773425567gmail-style13ptbold">
    <w:name w:val="m_6004444545773425567gmail-style13ptbold"/>
    <w:basedOn w:val="DefaultParagraphFont"/>
    <w:rsid w:val="002A6421"/>
  </w:style>
  <w:style w:type="character" w:customStyle="1" w:styleId="m6004444545773425567gmail-styleunderline">
    <w:name w:val="m_6004444545773425567gmail-styleunderline"/>
    <w:basedOn w:val="DefaultParagraphFont"/>
    <w:rsid w:val="002A6421"/>
  </w:style>
  <w:style w:type="paragraph" w:customStyle="1" w:styleId="m38239159385702382gmail-msonormal">
    <w:name w:val="m_38239159385702382gmail-msonormal"/>
    <w:basedOn w:val="Normal"/>
    <w:rsid w:val="002A6421"/>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2A6421"/>
  </w:style>
  <w:style w:type="paragraph" w:customStyle="1" w:styleId="m38239159385702382gmail-card">
    <w:name w:val="m_38239159385702382gmail-card"/>
    <w:basedOn w:val="Normal"/>
    <w:rsid w:val="002A6421"/>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2A6421"/>
  </w:style>
  <w:style w:type="character" w:customStyle="1" w:styleId="m38239159385702382gmail-underline">
    <w:name w:val="m_38239159385702382gmail-underline"/>
    <w:basedOn w:val="DefaultParagraphFont"/>
    <w:rsid w:val="002A6421"/>
  </w:style>
  <w:style w:type="character" w:customStyle="1" w:styleId="m-2593922536640332098gmail-style13ptbold">
    <w:name w:val="m_-2593922536640332098gmail-style13ptbold"/>
    <w:basedOn w:val="DefaultParagraphFont"/>
    <w:rsid w:val="002A6421"/>
  </w:style>
  <w:style w:type="character" w:customStyle="1" w:styleId="m-2593922536640332098gmail-styleunderline">
    <w:name w:val="m_-2593922536640332098gmail-styleunderline"/>
    <w:basedOn w:val="DefaultParagraphFont"/>
    <w:rsid w:val="002A6421"/>
  </w:style>
  <w:style w:type="character" w:customStyle="1" w:styleId="m-3222177990783861315gmail-style13ptbold">
    <w:name w:val="m_-3222177990783861315gmail-style13ptbold"/>
    <w:basedOn w:val="DefaultParagraphFont"/>
    <w:rsid w:val="002A6421"/>
  </w:style>
  <w:style w:type="character" w:customStyle="1" w:styleId="m-3222177990783861315gmail-styleunderline">
    <w:name w:val="m_-3222177990783861315gmail-styleunderline"/>
    <w:basedOn w:val="DefaultParagraphFont"/>
    <w:rsid w:val="002A6421"/>
  </w:style>
  <w:style w:type="character" w:customStyle="1" w:styleId="DebateSmallText">
    <w:name w:val="DebateSmallText"/>
    <w:rsid w:val="002A6421"/>
    <w:rPr>
      <w:rFonts w:ascii="Times New Roman" w:hAnsi="Times New Roman"/>
      <w:sz w:val="20"/>
    </w:rPr>
  </w:style>
  <w:style w:type="character" w:customStyle="1" w:styleId="m-3401163095456589440gmail-styleunderline">
    <w:name w:val="m_-3401163095456589440gmail-styleunderline"/>
    <w:basedOn w:val="DefaultParagraphFont"/>
    <w:rsid w:val="002A6421"/>
  </w:style>
  <w:style w:type="character" w:customStyle="1" w:styleId="articleimagecaption">
    <w:name w:val="article__image__caption"/>
    <w:basedOn w:val="DefaultParagraphFont"/>
    <w:rsid w:val="002A6421"/>
  </w:style>
  <w:style w:type="character" w:customStyle="1" w:styleId="articleimagecredits">
    <w:name w:val="article__image__credits"/>
    <w:basedOn w:val="DefaultParagraphFont"/>
    <w:rsid w:val="002A6421"/>
  </w:style>
  <w:style w:type="paragraph" w:customStyle="1" w:styleId="noname">
    <w:name w:val="no_name"/>
    <w:basedOn w:val="Normal"/>
    <w:rsid w:val="002A6421"/>
    <w:pPr>
      <w:spacing w:before="100" w:beforeAutospacing="1" w:after="100" w:afterAutospacing="1"/>
    </w:pPr>
    <w:rPr>
      <w:rFonts w:eastAsia="Times New Roman"/>
      <w:sz w:val="24"/>
    </w:rPr>
  </w:style>
  <w:style w:type="character" w:customStyle="1" w:styleId="3oh-">
    <w:name w:val="_3oh-"/>
    <w:basedOn w:val="DefaultParagraphFont"/>
    <w:rsid w:val="002A6421"/>
  </w:style>
  <w:style w:type="paragraph" w:customStyle="1" w:styleId="clay-paragraph">
    <w:name w:val="clay-paragraph"/>
    <w:basedOn w:val="Normal"/>
    <w:rsid w:val="002A6421"/>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2A6421"/>
  </w:style>
  <w:style w:type="character" w:customStyle="1" w:styleId="m-5156237671796814033gmail-styleunderline">
    <w:name w:val="m_-5156237671796814033gmail-styleunderline"/>
    <w:basedOn w:val="DefaultParagraphFont"/>
    <w:rsid w:val="002A6421"/>
  </w:style>
  <w:style w:type="paragraph" w:customStyle="1" w:styleId="css-1i0edl6">
    <w:name w:val="css-1i0edl6"/>
    <w:basedOn w:val="Normal"/>
    <w:rsid w:val="002A6421"/>
    <w:pPr>
      <w:spacing w:before="100" w:beforeAutospacing="1" w:after="100" w:afterAutospacing="1"/>
    </w:pPr>
    <w:rPr>
      <w:rFonts w:ascii="Times" w:hAnsi="Times"/>
      <w:sz w:val="20"/>
      <w:szCs w:val="20"/>
    </w:rPr>
  </w:style>
  <w:style w:type="paragraph" w:customStyle="1" w:styleId="desktop-rev">
    <w:name w:val="desktop-rev"/>
    <w:basedOn w:val="Normal"/>
    <w:rsid w:val="002A6421"/>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2A6421"/>
  </w:style>
  <w:style w:type="character" w:customStyle="1" w:styleId="m-5842435219695499946gmail-style13ptbold">
    <w:name w:val="m_-5842435219695499946gmail-style13ptbold"/>
    <w:basedOn w:val="DefaultParagraphFont"/>
    <w:rsid w:val="002A6421"/>
  </w:style>
  <w:style w:type="paragraph" w:customStyle="1" w:styleId="removeTag">
    <w:name w:val="removeTag"/>
    <w:basedOn w:val="Normal"/>
    <w:link w:val="removeTagChar"/>
    <w:uiPriority w:val="4"/>
    <w:qFormat/>
    <w:rsid w:val="002A6421"/>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2A6421"/>
    <w:rPr>
      <w:rFonts w:ascii="Calibri" w:eastAsiaTheme="majorEastAsia" w:hAnsi="Calibri" w:cstheme="majorBidi"/>
      <w:b/>
      <w:iCs/>
      <w:sz w:val="26"/>
    </w:rPr>
  </w:style>
  <w:style w:type="paragraph" w:customStyle="1" w:styleId="p402premiuminside">
    <w:name w:val="p402_premiuminside"/>
    <w:basedOn w:val="Normal"/>
    <w:rsid w:val="002A6421"/>
    <w:pPr>
      <w:spacing w:before="100" w:beforeAutospacing="1" w:after="100" w:afterAutospacing="1"/>
    </w:pPr>
  </w:style>
  <w:style w:type="character" w:customStyle="1" w:styleId="xstyle13ptbold">
    <w:name w:val="x_style13ptbold"/>
    <w:basedOn w:val="DefaultParagraphFont"/>
    <w:rsid w:val="002A6421"/>
  </w:style>
  <w:style w:type="paragraph" w:customStyle="1" w:styleId="xmsonormal">
    <w:name w:val="x_msonormal"/>
    <w:basedOn w:val="Normal"/>
    <w:rsid w:val="002A6421"/>
    <w:pPr>
      <w:spacing w:before="100" w:beforeAutospacing="1" w:after="100" w:afterAutospacing="1"/>
    </w:pPr>
    <w:rPr>
      <w:rFonts w:eastAsia="Times New Roman"/>
      <w:sz w:val="24"/>
    </w:rPr>
  </w:style>
  <w:style w:type="paragraph" w:customStyle="1" w:styleId="paragraph">
    <w:name w:val="paragraph"/>
    <w:basedOn w:val="Normal"/>
    <w:rsid w:val="002A6421"/>
    <w:pPr>
      <w:spacing w:before="100" w:beforeAutospacing="1" w:after="100" w:afterAutospacing="1"/>
    </w:pPr>
    <w:rPr>
      <w:rFonts w:eastAsia="Times New Roman"/>
      <w:sz w:val="24"/>
    </w:rPr>
  </w:style>
  <w:style w:type="character" w:customStyle="1" w:styleId="normaltextrun">
    <w:name w:val="normaltextrun"/>
    <w:basedOn w:val="DefaultParagraphFont"/>
    <w:rsid w:val="002A6421"/>
  </w:style>
  <w:style w:type="character" w:customStyle="1" w:styleId="eop">
    <w:name w:val="eop"/>
    <w:basedOn w:val="DefaultParagraphFont"/>
    <w:rsid w:val="002A6421"/>
  </w:style>
  <w:style w:type="paragraph" w:customStyle="1" w:styleId="TxBr16p1">
    <w:name w:val="TxBr_16p1"/>
    <w:basedOn w:val="Normal"/>
    <w:rsid w:val="002A6421"/>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2A6421"/>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2A642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2A642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2A6421"/>
  </w:style>
  <w:style w:type="paragraph" w:customStyle="1" w:styleId="StyleJustified">
    <w:name w:val="Style Justified"/>
    <w:basedOn w:val="Normal"/>
    <w:rsid w:val="002A6421"/>
    <w:rPr>
      <w:rFonts w:eastAsia="Times New Roman"/>
      <w:szCs w:val="20"/>
    </w:rPr>
  </w:style>
  <w:style w:type="character" w:customStyle="1" w:styleId="Style5Char">
    <w:name w:val="Style5 Char"/>
    <w:link w:val="Style5"/>
    <w:rsid w:val="002A6421"/>
    <w:rPr>
      <w:rFonts w:ascii="Calibri" w:eastAsia="Times New Roman" w:hAnsi="Calibri"/>
    </w:rPr>
  </w:style>
  <w:style w:type="character" w:customStyle="1" w:styleId="Style10Char">
    <w:name w:val="Style10 Char"/>
    <w:link w:val="Style100"/>
    <w:rsid w:val="002A6421"/>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2A6421"/>
    <w:rPr>
      <w:b w:val="0"/>
      <w:bCs w:val="0"/>
      <w:sz w:val="22"/>
      <w:u w:val="single"/>
      <w:bdr w:val="none" w:sz="0" w:space="0" w:color="auto"/>
    </w:rPr>
  </w:style>
  <w:style w:type="character" w:customStyle="1" w:styleId="Headerorfooter">
    <w:name w:val="Header or footer"/>
    <w:basedOn w:val="DefaultParagraphFont"/>
    <w:rsid w:val="002A6421"/>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2A6421"/>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2A6421"/>
    <w:rPr>
      <w:rFonts w:ascii="Times New Roman" w:eastAsia="Times New Roman" w:hAnsi="Times New Roman" w:cs="Times New Roman"/>
      <w:sz w:val="24"/>
      <w:u w:val="single"/>
    </w:rPr>
  </w:style>
  <w:style w:type="character" w:customStyle="1" w:styleId="amp">
    <w:name w:val="amp"/>
    <w:basedOn w:val="DefaultParagraphFont"/>
    <w:rsid w:val="002A6421"/>
  </w:style>
  <w:style w:type="character" w:customStyle="1" w:styleId="StyleUnderlineBorderSinglesolidlineAuto225ptLine">
    <w:name w:val="Style Underline Border: : (Single solid line Auto  2.25 pt Line ..."/>
    <w:basedOn w:val="DefaultParagraphFont"/>
    <w:rsid w:val="002A6421"/>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2A6421"/>
    <w:rPr>
      <w:b w:val="0"/>
      <w:sz w:val="24"/>
      <w:u w:val="single"/>
      <w:bdr w:val="none" w:sz="0" w:space="0" w:color="auto"/>
    </w:rPr>
  </w:style>
  <w:style w:type="character" w:customStyle="1" w:styleId="Bodytext10pt">
    <w:name w:val="Body text + 10 pt"/>
    <w:basedOn w:val="Bodytext5"/>
    <w:rsid w:val="002A6421"/>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2A6421"/>
  </w:style>
  <w:style w:type="character" w:customStyle="1" w:styleId="m4567405558892197225gmail-styleunderline">
    <w:name w:val="m_4567405558892197225gmail-styleunderline"/>
    <w:basedOn w:val="DefaultParagraphFont"/>
    <w:rsid w:val="002A6421"/>
  </w:style>
  <w:style w:type="character" w:customStyle="1" w:styleId="m2942784716910838910gmail-style13ptbold">
    <w:name w:val="m_2942784716910838910gmail-style13ptbold"/>
    <w:basedOn w:val="DefaultParagraphFont"/>
    <w:rsid w:val="002A6421"/>
  </w:style>
  <w:style w:type="character" w:customStyle="1" w:styleId="m2942784716910838910gmail-msohyperlink">
    <w:name w:val="m_2942784716910838910gmail-msohyperlink"/>
    <w:basedOn w:val="DefaultParagraphFont"/>
    <w:rsid w:val="002A6421"/>
  </w:style>
  <w:style w:type="character" w:customStyle="1" w:styleId="m2942784716910838910gmail-styleunderline">
    <w:name w:val="m_2942784716910838910gmail-styleunderline"/>
    <w:basedOn w:val="DefaultParagraphFont"/>
    <w:rsid w:val="002A6421"/>
  </w:style>
  <w:style w:type="paragraph" w:customStyle="1" w:styleId="font8">
    <w:name w:val="font_8"/>
    <w:basedOn w:val="Normal"/>
    <w:rsid w:val="002A6421"/>
    <w:pPr>
      <w:spacing w:before="100" w:beforeAutospacing="1" w:after="100" w:afterAutospacing="1"/>
    </w:pPr>
  </w:style>
  <w:style w:type="paragraph" w:customStyle="1" w:styleId="font9">
    <w:name w:val="font_9"/>
    <w:basedOn w:val="Normal"/>
    <w:rsid w:val="002A6421"/>
    <w:pPr>
      <w:spacing w:before="100" w:beforeAutospacing="1" w:after="100" w:afterAutospacing="1"/>
    </w:pPr>
  </w:style>
  <w:style w:type="character" w:customStyle="1" w:styleId="m-750723176661811423gmail-style13ptbold">
    <w:name w:val="m_-750723176661811423gmail-style13ptbold"/>
    <w:basedOn w:val="DefaultParagraphFont"/>
    <w:rsid w:val="002A6421"/>
  </w:style>
  <w:style w:type="character" w:customStyle="1" w:styleId="m-1958352629725285173style13ptbold">
    <w:name w:val="m_-1958352629725285173style13ptbold"/>
    <w:basedOn w:val="DefaultParagraphFont"/>
    <w:rsid w:val="002A6421"/>
  </w:style>
  <w:style w:type="character" w:customStyle="1" w:styleId="m-1958352629725285173styleunderline">
    <w:name w:val="m_-1958352629725285173styleunderline"/>
    <w:basedOn w:val="DefaultParagraphFont"/>
    <w:rsid w:val="002A6421"/>
  </w:style>
  <w:style w:type="paragraph" w:customStyle="1" w:styleId="generic-articlebody">
    <w:name w:val="generic-article__body"/>
    <w:basedOn w:val="Normal"/>
    <w:rsid w:val="002A6421"/>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2A6421"/>
  </w:style>
  <w:style w:type="paragraph" w:customStyle="1" w:styleId="Genealogy">
    <w:name w:val="Genealogy"/>
    <w:basedOn w:val="Heading4"/>
    <w:autoRedefine/>
    <w:qFormat/>
    <w:rsid w:val="002A6421"/>
    <w:rPr>
      <w:rFonts w:cs="Calibri"/>
    </w:rPr>
  </w:style>
  <w:style w:type="paragraph" w:customStyle="1" w:styleId="CardChar3">
    <w:name w:val="Card Char"/>
    <w:basedOn w:val="Normal"/>
    <w:uiPriority w:val="99"/>
    <w:qFormat/>
    <w:rsid w:val="002A6421"/>
    <w:pPr>
      <w:widowControl w:val="0"/>
      <w:autoSpaceDE w:val="0"/>
      <w:autoSpaceDN w:val="0"/>
      <w:adjustRightInd w:val="0"/>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affairs.com/articles/united-states/2018-02-13/post-american-world-econom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ys.org/news/2017-03-future-space-colonization-terraforming-habitats.html%20Accessed%201/2/20" TargetMode="External"/><Relationship Id="rId5" Type="http://schemas.openxmlformats.org/officeDocument/2006/relationships/numbering" Target="numbering.xml"/><Relationship Id="rId10" Type="http://schemas.openxmlformats.org/officeDocument/2006/relationships/hyperlink" Target="https://thediplomat.com/2018/03/how-should-the-us-engage-china-in-space" TargetMode="External"/><Relationship Id="rId4" Type="http://schemas.openxmlformats.org/officeDocument/2006/relationships/customXml" Target="../customXml/item4.xml"/><Relationship Id="rId9" Type="http://schemas.openxmlformats.org/officeDocument/2006/relationships/hyperlink" Target="http://www.tandfonline.com/doi/pdf/10.1080/00455091.2016.1278150?needAccess=tru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29</Pages>
  <Words>18465</Words>
  <Characters>105252</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9</cp:revision>
  <dcterms:created xsi:type="dcterms:W3CDTF">2022-03-13T17:21:00Z</dcterms:created>
  <dcterms:modified xsi:type="dcterms:W3CDTF">2022-03-13T23:06:00Z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