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F7F0" w14:textId="77777777" w:rsidR="00D76E44" w:rsidRDefault="00D76E44" w:rsidP="00D76E44">
      <w:pPr>
        <w:pStyle w:val="Heading1"/>
      </w:pPr>
      <w:r>
        <w:t>ITU CP</w:t>
      </w:r>
    </w:p>
    <w:p w14:paraId="44A59FF5" w14:textId="77777777" w:rsidR="00D76E44" w:rsidRDefault="00D76E44" w:rsidP="00D76E44">
      <w:pPr>
        <w:pStyle w:val="Heading4"/>
      </w:pPr>
      <w:r>
        <w:t>CP: Space-faring nations should</w:t>
      </w:r>
    </w:p>
    <w:p w14:paraId="20F657D1" w14:textId="77777777" w:rsidR="00D76E44" w:rsidRDefault="00D76E44" w:rsidP="00D76E44">
      <w:pPr>
        <w:pStyle w:val="Heading4"/>
        <w:numPr>
          <w:ilvl w:val="0"/>
          <w:numId w:val="14"/>
        </w:numPr>
        <w:ind w:left="0" w:firstLine="0"/>
      </w:pPr>
      <w:r>
        <w:t>Establish a unified system of space traffic management modeled after the International Telecommunication Union</w:t>
      </w:r>
    </w:p>
    <w:p w14:paraId="2593B04A" w14:textId="77777777" w:rsidR="00D76E44" w:rsidRDefault="00D76E44" w:rsidP="00D76E44">
      <w:pPr>
        <w:pStyle w:val="Heading4"/>
        <w:numPr>
          <w:ilvl w:val="0"/>
          <w:numId w:val="14"/>
        </w:numPr>
        <w:ind w:left="0" w:firstLine="0"/>
      </w:pPr>
      <w:r>
        <w:t>Collaborate on techniques to track and display the location of objects in real time and AI to automate debris-avoidance maneuvers</w:t>
      </w:r>
    </w:p>
    <w:p w14:paraId="2DDEC5AD" w14:textId="77777777" w:rsidR="00D76E44" w:rsidRDefault="00D76E44" w:rsidP="00D76E44">
      <w:pPr>
        <w:pStyle w:val="Heading4"/>
      </w:pPr>
      <w:r>
        <w:t>The United States Federal Government should:</w:t>
      </w:r>
    </w:p>
    <w:p w14:paraId="56523991" w14:textId="77777777" w:rsidR="00D76E44" w:rsidRPr="0002601D" w:rsidRDefault="00D76E44" w:rsidP="00D76E44">
      <w:pPr>
        <w:pStyle w:val="Heading4"/>
        <w:numPr>
          <w:ilvl w:val="0"/>
          <w:numId w:val="14"/>
        </w:numPr>
        <w:ind w:left="0" w:firstLine="0"/>
      </w:pPr>
      <w:r>
        <w:t>Shift responsibility for the Space-Track catalogue to the civilian Department of Commerce, allocating necessary funds</w:t>
      </w:r>
    </w:p>
    <w:p w14:paraId="2B77409A" w14:textId="77777777" w:rsidR="00D76E44" w:rsidRPr="00FD3507" w:rsidRDefault="00D76E44" w:rsidP="00D76E44">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18F60E04" w14:textId="77777777" w:rsidR="00D76E44" w:rsidRPr="00FD3507" w:rsidRDefault="00D76E44" w:rsidP="00D76E44">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2848087" w14:textId="77777777" w:rsidR="00D76E44" w:rsidRPr="00FD3507" w:rsidRDefault="00D76E44" w:rsidP="00D76E44">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043830D" w14:textId="77777777" w:rsidR="00D76E44" w:rsidRPr="00FD3507" w:rsidRDefault="00D76E44" w:rsidP="00D76E44">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5907528D" w14:textId="77777777" w:rsidR="00D76E44" w:rsidRPr="00FD3507" w:rsidRDefault="00D76E44" w:rsidP="00D76E44">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w:t>
      </w:r>
      <w:r w:rsidRPr="00FD3507">
        <w:rPr>
          <w:rStyle w:val="StyleUnderline"/>
        </w:rPr>
        <w:lastRenderedPageBreak/>
        <w:t xml:space="preserve">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8F6DA58" w14:textId="77777777" w:rsidR="00D76E44" w:rsidRPr="00FD3507" w:rsidRDefault="00D76E44" w:rsidP="00D76E44">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012323C3" w14:textId="77777777" w:rsidR="00D76E44" w:rsidRPr="00FD3507" w:rsidRDefault="00D76E44" w:rsidP="00D76E44">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3C1F8F63" w14:textId="77777777" w:rsidR="00D76E44" w:rsidRDefault="00D76E44" w:rsidP="00D76E44">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1CC8E80" w14:textId="77777777" w:rsidR="00D76E44" w:rsidRPr="00C435A1" w:rsidRDefault="00D76E44" w:rsidP="00D76E44">
      <w:pPr>
        <w:rPr>
          <w:rStyle w:val="Emphasis"/>
        </w:rPr>
      </w:pPr>
    </w:p>
    <w:p w14:paraId="3F839905" w14:textId="77777777" w:rsidR="00D76E44" w:rsidRPr="00B00198" w:rsidRDefault="00D76E44" w:rsidP="00D76E44"/>
    <w:p w14:paraId="36922A76" w14:textId="77777777" w:rsidR="00D76E44" w:rsidRDefault="00D76E44" w:rsidP="00D76E44">
      <w:pPr>
        <w:rPr>
          <w:sz w:val="16"/>
        </w:rPr>
      </w:pPr>
    </w:p>
    <w:p w14:paraId="60BF827F" w14:textId="5F85FE01" w:rsidR="00ED65AC" w:rsidRPr="009F5432" w:rsidRDefault="00ED65AC" w:rsidP="00ED65AC">
      <w:pPr>
        <w:pStyle w:val="Heading1"/>
        <w:pBdr>
          <w:top w:val="single" w:sz="24" w:space="0" w:color="auto"/>
        </w:pBdr>
      </w:pPr>
      <w:r w:rsidRPr="009F5432">
        <w:lastRenderedPageBreak/>
        <w:t>Innovation DA</w:t>
      </w:r>
    </w:p>
    <w:p w14:paraId="2DFE1A67" w14:textId="77777777" w:rsidR="00ED65AC" w:rsidRPr="009F5432" w:rsidRDefault="00ED65AC" w:rsidP="00ED65AC">
      <w:pPr>
        <w:pStyle w:val="Heading3"/>
      </w:pPr>
      <w:r w:rsidRPr="009F5432">
        <w:lastRenderedPageBreak/>
        <w:t>1NC</w:t>
      </w:r>
    </w:p>
    <w:p w14:paraId="0847BA36" w14:textId="77777777" w:rsidR="00ED65AC" w:rsidRDefault="00ED65AC" w:rsidP="00ED65AC">
      <w:pPr>
        <w:pStyle w:val="Heading4"/>
      </w:pPr>
      <w:r>
        <w:t xml:space="preserve">U.S. leads innovation </w:t>
      </w:r>
      <w:r w:rsidRPr="00BC2643">
        <w:rPr>
          <w:u w:val="single"/>
        </w:rPr>
        <w:t>globally</w:t>
      </w:r>
      <w:r>
        <w:t xml:space="preserve"> but it’s on the brink</w:t>
      </w:r>
    </w:p>
    <w:p w14:paraId="42BF6676" w14:textId="77777777" w:rsidR="00ED65AC" w:rsidRPr="00B43E35" w:rsidRDefault="00ED65AC" w:rsidP="00ED65AC">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43CA833A" w14:textId="77777777" w:rsidR="00ED65AC" w:rsidRPr="00083F7D" w:rsidRDefault="00ED65AC" w:rsidP="00ED65AC">
      <w:pPr>
        <w:rPr>
          <w:rStyle w:val="StyleUnderline"/>
        </w:rPr>
      </w:pPr>
      <w:r w:rsidRPr="00083F7D">
        <w:rPr>
          <w:rStyle w:val="StyleUnderline"/>
        </w:rPr>
        <w:t>Can the U.S. Compete?</w:t>
      </w:r>
    </w:p>
    <w:p w14:paraId="4B19110D" w14:textId="77777777" w:rsidR="00ED65AC" w:rsidRPr="00083F7D" w:rsidRDefault="00ED65AC" w:rsidP="00ED65AC">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1BAFF66B" w14:textId="77777777" w:rsidR="00ED65AC" w:rsidRDefault="00ED65AC" w:rsidP="00ED65AC">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488D206A" w14:textId="77777777" w:rsidR="00ED65AC" w:rsidRPr="00083F7D" w:rsidRDefault="00ED65AC" w:rsidP="00ED65AC">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69216F87" w14:textId="77777777" w:rsidR="00ED65AC" w:rsidRPr="00083F7D" w:rsidRDefault="00ED65AC" w:rsidP="00ED65AC">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42C072E6" w14:textId="77777777" w:rsidR="00ED65AC" w:rsidRPr="00083F7D" w:rsidRDefault="00ED65AC" w:rsidP="00ED65AC">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6C04A7C3" w14:textId="77777777" w:rsidR="00ED65AC" w:rsidRDefault="00ED65AC" w:rsidP="00ED65AC">
      <w:r>
        <w:t>The U.S. has distinctive assets – its national laboratories and top research universities.</w:t>
      </w:r>
    </w:p>
    <w:p w14:paraId="09A4C540" w14:textId="77777777" w:rsidR="00ED65AC" w:rsidRDefault="00ED65AC" w:rsidP="00ED65AC">
      <w:r>
        <w:t>In the U.S. innovation ecosystem, industry, start-ups, national labs and universities collaborate on R&amp;D across the spectrum of science and technology.</w:t>
      </w:r>
    </w:p>
    <w:p w14:paraId="112FE0D3" w14:textId="77777777" w:rsidR="00ED65AC" w:rsidRDefault="00ED65AC" w:rsidP="00ED65AC">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74D0B772" w14:textId="77777777" w:rsidR="00ED65AC" w:rsidRDefault="00ED65AC" w:rsidP="00ED65AC">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061A847B" w14:textId="77777777" w:rsidR="00ED65AC" w:rsidRPr="00083F7D" w:rsidRDefault="00ED65AC" w:rsidP="00ED65AC">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42592419" w14:textId="77777777" w:rsidR="00ED65AC" w:rsidRDefault="00ED65AC" w:rsidP="00ED65AC">
      <w:r>
        <w:t>Conclusion</w:t>
      </w:r>
    </w:p>
    <w:p w14:paraId="70CA9C82" w14:textId="77777777" w:rsidR="00ED65AC" w:rsidRPr="00B43E35" w:rsidRDefault="00ED65AC" w:rsidP="00ED65AC">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27E327BB" w14:textId="77777777" w:rsidR="00ED65AC" w:rsidRDefault="00ED65AC" w:rsidP="00ED65AC">
      <w:pPr>
        <w:rPr>
          <w:rStyle w:val="Hyperlink"/>
        </w:rPr>
      </w:pPr>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25793FAD" w14:textId="77777777" w:rsidR="00ED65AC" w:rsidRPr="006421B7" w:rsidRDefault="00ED65AC" w:rsidP="00ED65AC">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78C9B73" w14:textId="77777777" w:rsidR="00ED65AC" w:rsidRPr="00604157" w:rsidRDefault="00ED65AC" w:rsidP="00ED65AC">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28346F2F" w14:textId="77777777" w:rsidR="00ED65AC" w:rsidRDefault="00ED65AC" w:rsidP="00ED65AC">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9EA8582" w14:textId="77777777" w:rsidR="00ED65AC" w:rsidRPr="006A7FF4" w:rsidRDefault="00ED65AC" w:rsidP="00ED65AC">
      <w:pPr>
        <w:pStyle w:val="Heading4"/>
      </w:pPr>
      <w:r>
        <w:t xml:space="preserve">Short innovation cycles mean every contract counts </w:t>
      </w:r>
    </w:p>
    <w:p w14:paraId="3510CF6D" w14:textId="77777777" w:rsidR="00ED65AC" w:rsidRPr="006A7FF4" w:rsidRDefault="00ED65AC" w:rsidP="00ED65AC">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60F26488" w14:textId="77777777" w:rsidR="00ED65AC" w:rsidRPr="00677686" w:rsidRDefault="00ED65AC" w:rsidP="00ED65AC">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E07B0BD" w14:textId="77777777" w:rsidR="00ED65AC" w:rsidRDefault="00ED65AC" w:rsidP="00ED65AC">
      <w:pPr>
        <w:rPr>
          <w:rStyle w:val="Emphasis"/>
        </w:rPr>
      </w:pPr>
    </w:p>
    <w:p w14:paraId="18141BC1" w14:textId="77777777" w:rsidR="00ED65AC" w:rsidRDefault="00ED65AC" w:rsidP="00ED65AC">
      <w:pPr>
        <w:pStyle w:val="Heading4"/>
      </w:pPr>
      <w:r>
        <w:t xml:space="preserve">Tech innovation solves every existential threat – cumulative extinction events outweigh the </w:t>
      </w:r>
      <w:proofErr w:type="spellStart"/>
      <w:r>
        <w:t>aff</w:t>
      </w:r>
      <w:proofErr w:type="spellEnd"/>
      <w:r>
        <w:t xml:space="preserve"> </w:t>
      </w:r>
    </w:p>
    <w:p w14:paraId="56796D77" w14:textId="77777777" w:rsidR="00ED65AC" w:rsidRDefault="00ED65AC" w:rsidP="00ED65AC">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B694A79" w14:textId="0143A5DC" w:rsidR="00ED65AC" w:rsidRDefault="00ED65AC" w:rsidP="00ED65AC">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B3E88B2" w14:textId="490EC8BD" w:rsidR="00C47F9D" w:rsidRDefault="00C47F9D" w:rsidP="00ED65AC">
      <w:pPr>
        <w:rPr>
          <w:rStyle w:val="StyleUnderline"/>
        </w:rPr>
      </w:pPr>
    </w:p>
    <w:p w14:paraId="5737E937" w14:textId="16FAD061" w:rsidR="00C47F9D" w:rsidRDefault="00C47F9D" w:rsidP="00ED65AC">
      <w:pPr>
        <w:rPr>
          <w:rStyle w:val="StyleUnderline"/>
        </w:rPr>
      </w:pPr>
    </w:p>
    <w:p w14:paraId="1FDA342E" w14:textId="77777777" w:rsidR="00545136" w:rsidRDefault="00545136" w:rsidP="00C47F9D">
      <w:pPr>
        <w:pStyle w:val="Heading1"/>
      </w:pPr>
    </w:p>
    <w:p w14:paraId="1C61A27B" w14:textId="224DDB13" w:rsidR="00960DAC" w:rsidRDefault="00960DAC" w:rsidP="00C47F9D">
      <w:pPr>
        <w:pStyle w:val="Heading1"/>
      </w:pPr>
      <w:r>
        <w:lastRenderedPageBreak/>
        <w:t>Case</w:t>
      </w:r>
    </w:p>
    <w:p w14:paraId="027AC0A1" w14:textId="77777777" w:rsidR="00C47F9D" w:rsidRPr="00D236AB" w:rsidRDefault="00C47F9D" w:rsidP="00C47F9D">
      <w:pPr>
        <w:pStyle w:val="Heading3"/>
      </w:pPr>
      <w:r>
        <w:lastRenderedPageBreak/>
        <w:t>Debris</w:t>
      </w:r>
    </w:p>
    <w:p w14:paraId="3A3C8774" w14:textId="77777777" w:rsidR="00C47F9D" w:rsidRPr="00624789" w:rsidRDefault="00C47F9D" w:rsidP="00C47F9D">
      <w:pPr>
        <w:rPr>
          <w:b/>
          <w:u w:val="single"/>
        </w:rPr>
      </w:pPr>
    </w:p>
    <w:p w14:paraId="3F253201" w14:textId="77777777" w:rsidR="00C47F9D" w:rsidRPr="00BB6B55" w:rsidRDefault="00C47F9D" w:rsidP="00C47F9D">
      <w:pPr>
        <w:pStyle w:val="Heading4"/>
      </w:pPr>
      <w:r>
        <w:rPr>
          <w:u w:val="single"/>
        </w:rPr>
        <w:t xml:space="preserve">1]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10FC1813" w14:textId="77777777" w:rsidR="00C47F9D" w:rsidRDefault="00C47F9D" w:rsidP="00C47F9D">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32343DDC" w14:textId="77777777" w:rsidR="00C47F9D" w:rsidRPr="00FA1819" w:rsidRDefault="00C47F9D" w:rsidP="00C47F9D">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1935FA2A" w14:textId="77777777" w:rsidR="00C47F9D" w:rsidRPr="00FA1819" w:rsidRDefault="00C47F9D" w:rsidP="00C47F9D">
      <w:pPr>
        <w:rPr>
          <w:sz w:val="16"/>
        </w:rPr>
      </w:pPr>
      <w:r w:rsidRPr="00FA1819">
        <w:rPr>
          <w:sz w:val="16"/>
        </w:rPr>
        <w:t>What is Kessler Syndrome?</w:t>
      </w:r>
    </w:p>
    <w:p w14:paraId="46CADD8C" w14:textId="77777777" w:rsidR="00C47F9D" w:rsidRPr="00FA1819" w:rsidRDefault="00C47F9D" w:rsidP="00C47F9D">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FA217DA" w14:textId="77777777" w:rsidR="00C47F9D" w:rsidRPr="00FA1819" w:rsidRDefault="00C47F9D" w:rsidP="00C47F9D">
      <w:pPr>
        <w:rPr>
          <w:sz w:val="16"/>
        </w:rPr>
      </w:pPr>
      <w:r w:rsidRPr="00FA1819">
        <w:rPr>
          <w:sz w:val="16"/>
        </w:rPr>
        <w:t>It is a dark picture.</w:t>
      </w:r>
    </w:p>
    <w:p w14:paraId="3879F7CA" w14:textId="77777777" w:rsidR="00C47F9D" w:rsidRPr="00AB73EE" w:rsidRDefault="00C47F9D" w:rsidP="00C47F9D">
      <w:pPr>
        <w:rPr>
          <w:rStyle w:val="StyleUnderline"/>
        </w:rPr>
      </w:pPr>
      <w:r w:rsidRPr="00AB73EE">
        <w:rPr>
          <w:rStyle w:val="StyleUnderline"/>
        </w:rPr>
        <w:t>Is Kessler Syndrome likely to happen?</w:t>
      </w:r>
    </w:p>
    <w:p w14:paraId="3A23C1F2" w14:textId="77777777" w:rsidR="00C47F9D" w:rsidRPr="00FA1819" w:rsidRDefault="00C47F9D" w:rsidP="00C47F9D">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08D43849" w14:textId="77777777" w:rsidR="00C47F9D" w:rsidRPr="00AB73EE" w:rsidRDefault="00C47F9D" w:rsidP="00C47F9D">
      <w:pPr>
        <w:rPr>
          <w:rStyle w:val="StyleUnderline"/>
        </w:rPr>
      </w:pPr>
      <w:r w:rsidRPr="00AB73EE">
        <w:rPr>
          <w:rStyle w:val="StyleUnderline"/>
        </w:rPr>
        <w:t xml:space="preserve">The </w:t>
      </w:r>
      <w:r w:rsidRPr="00E90FD1">
        <w:rPr>
          <w:rStyle w:val="StyleUnderline"/>
        </w:rPr>
        <w:t>orbital area around earth can be broken down into four regions.</w:t>
      </w:r>
    </w:p>
    <w:p w14:paraId="507FF40D" w14:textId="77777777" w:rsidR="00C47F9D" w:rsidRPr="00FA1819" w:rsidRDefault="00C47F9D" w:rsidP="00C47F9D">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7C28504" w14:textId="77777777" w:rsidR="00C47F9D" w:rsidRPr="00FA1819" w:rsidRDefault="00C47F9D" w:rsidP="00C47F9D">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C75D2AD" w14:textId="77777777" w:rsidR="00C47F9D" w:rsidRPr="00FA1819" w:rsidRDefault="00C47F9D" w:rsidP="00C47F9D">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2F202A17" w14:textId="77777777" w:rsidR="00C47F9D" w:rsidRPr="00FA1819" w:rsidRDefault="00C47F9D" w:rsidP="00C47F9D">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FFB75C4" w14:textId="77777777" w:rsidR="00C47F9D" w:rsidRPr="00FA1819" w:rsidRDefault="00C47F9D" w:rsidP="00C47F9D">
      <w:pPr>
        <w:rPr>
          <w:sz w:val="16"/>
        </w:rPr>
      </w:pPr>
      <w:r w:rsidRPr="00FA1819">
        <w:rPr>
          <w:sz w:val="16"/>
        </w:rPr>
        <w:t>How bad could Kessler Syndrome in High LEO be?</w:t>
      </w:r>
    </w:p>
    <w:p w14:paraId="6CE1CFFE" w14:textId="77777777" w:rsidR="00C47F9D" w:rsidRPr="00FA1819" w:rsidRDefault="00C47F9D" w:rsidP="00C47F9D">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2DF543C7" w14:textId="77777777" w:rsidR="00C47F9D" w:rsidRPr="00AB73EE" w:rsidRDefault="00C47F9D" w:rsidP="00C47F9D">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535F08D" w14:textId="77777777" w:rsidR="00C47F9D" w:rsidRPr="00FA1819" w:rsidRDefault="00C47F9D" w:rsidP="00C47F9D">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715A2118" w14:textId="77777777" w:rsidR="00C47F9D" w:rsidRPr="00FA1819" w:rsidRDefault="00C47F9D" w:rsidP="00C47F9D">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29B487B0" w14:textId="77777777" w:rsidR="00C47F9D" w:rsidRPr="00FA1819" w:rsidRDefault="00C47F9D" w:rsidP="00C47F9D">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0DC6290E" w14:textId="77777777" w:rsidR="00C47F9D" w:rsidRPr="00FA1819" w:rsidRDefault="00C47F9D" w:rsidP="00C47F9D">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0621C7D2" w14:textId="77777777" w:rsidR="00C47F9D" w:rsidRPr="00FA1819" w:rsidRDefault="00C47F9D" w:rsidP="00C47F9D">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58FB6C93" w14:textId="77777777" w:rsidR="00C47F9D" w:rsidRPr="00FA1819" w:rsidRDefault="00C47F9D" w:rsidP="00C47F9D">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40812077" w14:textId="77777777" w:rsidR="00C47F9D" w:rsidRPr="00FA1819" w:rsidRDefault="00C47F9D" w:rsidP="00C47F9D">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34C73FA3" w14:textId="77777777" w:rsidR="00C47F9D" w:rsidRPr="00FA1819" w:rsidRDefault="00C47F9D" w:rsidP="00C47F9D">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AE111DA" w14:textId="77777777" w:rsidR="00C47F9D" w:rsidRPr="00FA1819" w:rsidRDefault="00C47F9D" w:rsidP="00C47F9D">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0776B689" w14:textId="77777777" w:rsidR="00C47F9D" w:rsidRPr="00FA1819" w:rsidRDefault="00C47F9D" w:rsidP="00C47F9D">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0454D2E" w14:textId="77777777" w:rsidR="00C47F9D" w:rsidRDefault="00C47F9D" w:rsidP="00C47F9D">
      <w:pPr>
        <w:rPr>
          <w:sz w:val="16"/>
        </w:rPr>
      </w:pPr>
      <w:r w:rsidRPr="00FA1819">
        <w:rPr>
          <w:sz w:val="16"/>
        </w:rPr>
        <w:t>I’m removing Kessler Syndrome from my list of things to worry about.</w:t>
      </w:r>
    </w:p>
    <w:p w14:paraId="2DAECC62" w14:textId="77777777" w:rsidR="00C47F9D" w:rsidRDefault="00C47F9D" w:rsidP="00C47F9D">
      <w:pPr>
        <w:rPr>
          <w:sz w:val="16"/>
        </w:rPr>
      </w:pPr>
    </w:p>
    <w:p w14:paraId="15F1AC59" w14:textId="1BC4BAAF" w:rsidR="00492EC0" w:rsidRDefault="00492EC0" w:rsidP="00492EC0">
      <w:pPr>
        <w:pStyle w:val="Heading4"/>
        <w:spacing w:before="200" w:line="240" w:lineRule="auto"/>
        <w:rPr>
          <w:rFonts w:eastAsia="Calibri" w:cs="Calibri"/>
          <w:b w:val="0"/>
          <w:color w:val="000000"/>
          <w:highlight w:val="yellow"/>
        </w:rPr>
      </w:pPr>
      <w:r>
        <w:rPr>
          <w:rFonts w:eastAsia="Calibri" w:cs="Calibri"/>
          <w:color w:val="000000"/>
          <w:highlight w:val="yellow"/>
        </w:rPr>
        <w:t>2]</w:t>
      </w:r>
      <w:proofErr w:type="spellStart"/>
      <w:r>
        <w:rPr>
          <w:rFonts w:eastAsia="Calibri" w:cs="Calibri"/>
          <w:color w:val="000000"/>
          <w:highlight w:val="yellow"/>
        </w:rPr>
        <w:t>Squo</w:t>
      </w:r>
      <w:proofErr w:type="spellEnd"/>
      <w:r>
        <w:rPr>
          <w:rFonts w:eastAsia="Calibri" w:cs="Calibri"/>
          <w:color w:val="000000"/>
          <w:highlight w:val="yellow"/>
        </w:rPr>
        <w:t xml:space="preserve"> </w:t>
      </w:r>
      <w:r>
        <w:rPr>
          <w:rFonts w:eastAsia="Calibri" w:cs="Calibri"/>
          <w:color w:val="000000"/>
          <w:highlight w:val="yellow"/>
          <w:u w:val="single"/>
        </w:rPr>
        <w:t>tracking</w:t>
      </w:r>
      <w:r>
        <w:rPr>
          <w:rFonts w:eastAsia="Calibri" w:cs="Calibri"/>
          <w:color w:val="000000"/>
          <w:highlight w:val="yellow"/>
        </w:rPr>
        <w:t xml:space="preserve">, </w:t>
      </w:r>
      <w:r>
        <w:rPr>
          <w:rFonts w:eastAsia="Calibri" w:cs="Calibri"/>
          <w:color w:val="000000"/>
          <w:highlight w:val="yellow"/>
          <w:u w:val="single"/>
        </w:rPr>
        <w:t>shielding</w:t>
      </w:r>
      <w:r>
        <w:rPr>
          <w:rFonts w:eastAsia="Calibri" w:cs="Calibri"/>
          <w:color w:val="000000"/>
          <w:highlight w:val="yellow"/>
        </w:rPr>
        <w:t xml:space="preserve">, and </w:t>
      </w:r>
      <w:r>
        <w:rPr>
          <w:rFonts w:eastAsia="Calibri" w:cs="Calibri"/>
          <w:color w:val="000000"/>
          <w:highlight w:val="yellow"/>
          <w:u w:val="single"/>
        </w:rPr>
        <w:t>removal</w:t>
      </w:r>
      <w:r>
        <w:rPr>
          <w:rFonts w:eastAsia="Calibri" w:cs="Calibri"/>
          <w:color w:val="000000"/>
          <w:highlight w:val="yellow"/>
        </w:rPr>
        <w:t xml:space="preserve"> plans solve</w:t>
      </w:r>
    </w:p>
    <w:p w14:paraId="736D8F2C" w14:textId="77777777" w:rsidR="00492EC0" w:rsidRDefault="00492EC0" w:rsidP="00492EC0">
      <w:pPr>
        <w:spacing w:line="240" w:lineRule="auto"/>
        <w:rPr>
          <w:rFonts w:eastAsia="Calibri" w:cs="Calibri"/>
          <w:sz w:val="20"/>
          <w:szCs w:val="20"/>
        </w:rPr>
      </w:pPr>
      <w:r>
        <w:rPr>
          <w:rFonts w:eastAsia="Calibri" w:cs="Calibri"/>
          <w:sz w:val="20"/>
          <w:szCs w:val="20"/>
        </w:rPr>
        <w:t xml:space="preserve">Dr. Brian </w:t>
      </w:r>
      <w:proofErr w:type="spellStart"/>
      <w:r>
        <w:rPr>
          <w:rFonts w:eastAsia="Calibri" w:cs="Calibri"/>
          <w:b/>
          <w:sz w:val="20"/>
          <w:szCs w:val="20"/>
        </w:rPr>
        <w:t>Koberlein</w:t>
      </w:r>
      <w:proofErr w:type="spellEnd"/>
      <w:r>
        <w:rPr>
          <w:rFonts w:eastAsia="Calibri" w:cs="Calibri"/>
          <w:b/>
          <w:sz w:val="20"/>
          <w:szCs w:val="20"/>
        </w:rPr>
        <w:t xml:space="preserve"> 16</w:t>
      </w:r>
      <w:r>
        <w:rPr>
          <w:rFonts w:eastAsia="Calibri" w:cs="Calibri"/>
          <w:sz w:val="20"/>
          <w:szCs w:val="20"/>
        </w:rPr>
        <w:t>, Professor of Physics at the Rochester Institute of Technology and PhD in Astrophysics from the University of Connecticut, “Cascade Effect”, 5-4, https://archive.briankoberlein.com/2016/05/04/cascade-effect/index.html</w:t>
      </w:r>
    </w:p>
    <w:p w14:paraId="4D1A77B4" w14:textId="77777777" w:rsidR="00492EC0" w:rsidRDefault="00492EC0" w:rsidP="00492EC0">
      <w:pPr>
        <w:spacing w:line="240" w:lineRule="auto"/>
        <w:rPr>
          <w:rFonts w:eastAsia="Calibri" w:cs="Calibri"/>
          <w:sz w:val="20"/>
          <w:szCs w:val="20"/>
        </w:rPr>
      </w:pPr>
      <w:r>
        <w:rPr>
          <w:rFonts w:eastAsia="Calibri" w:cs="Calibri"/>
          <w:sz w:val="20"/>
          <w:szCs w:val="20"/>
        </w:rPr>
        <w:t xml:space="preserve">In the movie Gravity the driving force of </w:t>
      </w:r>
      <w:r>
        <w:rPr>
          <w:rFonts w:eastAsia="Calibri" w:cs="Calibri"/>
          <w:sz w:val="20"/>
          <w:szCs w:val="20"/>
          <w:u w:val="single"/>
        </w:rPr>
        <w:t xml:space="preserve">the plot is </w:t>
      </w:r>
      <w:r>
        <w:rPr>
          <w:rFonts w:eastAsia="Calibri" w:cs="Calibri"/>
          <w:sz w:val="20"/>
          <w:szCs w:val="20"/>
          <w:highlight w:val="cyan"/>
          <w:u w:val="single"/>
        </w:rPr>
        <w:t>a</w:t>
      </w:r>
      <w:r>
        <w:rPr>
          <w:rFonts w:eastAsia="Calibri" w:cs="Calibri"/>
          <w:sz w:val="20"/>
          <w:szCs w:val="20"/>
          <w:u w:val="single"/>
        </w:rPr>
        <w:t xml:space="preserve"> catastrophic </w:t>
      </w:r>
      <w:r>
        <w:rPr>
          <w:rFonts w:eastAsia="Calibri" w:cs="Calibri"/>
          <w:sz w:val="20"/>
          <w:szCs w:val="20"/>
          <w:highlight w:val="cyan"/>
          <w:u w:val="single"/>
        </w:rPr>
        <w:t>cascade</w:t>
      </w:r>
      <w:r>
        <w:rPr>
          <w:rFonts w:eastAsia="Calibri" w:cs="Calibri"/>
          <w:sz w:val="20"/>
          <w:szCs w:val="20"/>
          <w:u w:val="single"/>
        </w:rPr>
        <w:t xml:space="preserve"> of space debris</w:t>
      </w:r>
      <w:r>
        <w:rPr>
          <w:rFonts w:eastAsia="Calibri" w:cs="Calibri"/>
          <w:sz w:val="20"/>
          <w:szCs w:val="20"/>
        </w:rPr>
        <w:t xml:space="preserve">. An exploding satellite sends high speed debris into the path of other satellites, and the resulting collisions create more space debris until everything from a space shuttle to the International Space Station faces an eminent </w:t>
      </w:r>
      <w:r>
        <w:rPr>
          <w:rFonts w:eastAsia="Calibri" w:cs="Calibri"/>
          <w:sz w:val="20"/>
          <w:szCs w:val="20"/>
        </w:rPr>
        <w:lastRenderedPageBreak/>
        <w:t xml:space="preserve">threat of destruction. </w:t>
      </w:r>
      <w:r>
        <w:rPr>
          <w:rFonts w:eastAsia="Calibri" w:cs="Calibri"/>
          <w:sz w:val="20"/>
          <w:szCs w:val="20"/>
          <w:u w:val="single"/>
        </w:rPr>
        <w:t>Not unexpectedly</w:t>
      </w:r>
      <w:r>
        <w:rPr>
          <w:rFonts w:eastAsia="Calibri" w:cs="Calibri"/>
          <w:sz w:val="20"/>
          <w:szCs w:val="20"/>
        </w:rPr>
        <w:t xml:space="preserve">, the movie portrayal of such a situation </w:t>
      </w:r>
      <w:r>
        <w:rPr>
          <w:rFonts w:eastAsia="Calibri" w:cs="Calibri"/>
          <w:sz w:val="20"/>
          <w:szCs w:val="20"/>
          <w:highlight w:val="cyan"/>
          <w:u w:val="single"/>
        </w:rPr>
        <w:t>is not</w:t>
      </w:r>
      <w:r>
        <w:rPr>
          <w:rFonts w:eastAsia="Calibri" w:cs="Calibri"/>
          <w:sz w:val="20"/>
          <w:szCs w:val="20"/>
          <w:u w:val="single"/>
        </w:rPr>
        <w:t xml:space="preserve"> particularly </w:t>
      </w:r>
      <w:r>
        <w:rPr>
          <w:rFonts w:eastAsia="Calibri" w:cs="Calibri"/>
          <w:sz w:val="20"/>
          <w:szCs w:val="20"/>
          <w:highlight w:val="cyan"/>
          <w:u w:val="single"/>
        </w:rPr>
        <w:t>accurate</w:t>
      </w:r>
      <w:r>
        <w:rPr>
          <w:rFonts w:eastAsia="Calibri" w:cs="Calibri"/>
          <w:sz w:val="20"/>
          <w:szCs w:val="20"/>
        </w:rPr>
        <w:t xml:space="preserve">, but the risk of a debris cascade is very real. </w:t>
      </w:r>
    </w:p>
    <w:p w14:paraId="0B6F23D0" w14:textId="77777777" w:rsidR="00492EC0" w:rsidRDefault="00492EC0" w:rsidP="00492EC0">
      <w:pPr>
        <w:spacing w:line="240" w:lineRule="auto"/>
        <w:rPr>
          <w:rFonts w:eastAsia="Calibri" w:cs="Calibri"/>
          <w:sz w:val="20"/>
          <w:szCs w:val="20"/>
        </w:rPr>
      </w:pPr>
      <w:r>
        <w:rPr>
          <w:rFonts w:eastAsia="Calibri" w:cs="Calibri"/>
          <w:sz w:val="20"/>
          <w:szCs w:val="20"/>
        </w:rP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41BD99DC" w14:textId="77777777" w:rsidR="00492EC0" w:rsidRDefault="00492EC0" w:rsidP="00492EC0">
      <w:pPr>
        <w:spacing w:line="240" w:lineRule="auto"/>
        <w:rPr>
          <w:rFonts w:eastAsia="Calibri" w:cs="Calibri"/>
          <w:sz w:val="20"/>
          <w:szCs w:val="20"/>
          <w:u w:val="single"/>
        </w:rPr>
      </w:pPr>
      <w:r>
        <w:rPr>
          <w:rFonts w:eastAsia="Calibri" w:cs="Calibri"/>
          <w:sz w:val="20"/>
          <w:szCs w:val="20"/>
          <w:u w:val="single"/>
        </w:rPr>
        <w:t xml:space="preserve">While that might sound alarming, it’s </w:t>
      </w:r>
      <w:proofErr w:type="gramStart"/>
      <w:r>
        <w:rPr>
          <w:rFonts w:eastAsia="Calibri" w:cs="Calibri"/>
          <w:sz w:val="20"/>
          <w:szCs w:val="20"/>
          <w:u w:val="single"/>
        </w:rPr>
        <w:t>actually quite</w:t>
      </w:r>
      <w:proofErr w:type="gramEnd"/>
      <w:r>
        <w:rPr>
          <w:rFonts w:eastAsia="Calibri" w:cs="Calibri"/>
          <w:sz w:val="20"/>
          <w:szCs w:val="20"/>
          <w:u w:val="single"/>
        </w:rPr>
        <w:t xml:space="preserve"> manageable. Upgrades and maintenance were quite common on the shuttle missions, and we tend to err on the side of caution when it comes to replacing parts. </w:t>
      </w:r>
      <w:r>
        <w:rPr>
          <w:rFonts w:eastAsia="Calibri" w:cs="Calibri"/>
          <w:sz w:val="20"/>
          <w:szCs w:val="20"/>
          <w:highlight w:val="cyan"/>
          <w:u w:val="single"/>
        </w:rPr>
        <w:t>Modern spacecraft</w:t>
      </w:r>
      <w:r>
        <w:rPr>
          <w:rFonts w:eastAsia="Calibri" w:cs="Calibri"/>
          <w:sz w:val="20"/>
          <w:szCs w:val="20"/>
          <w:u w:val="single"/>
        </w:rPr>
        <w:t xml:space="preserve"> also </w:t>
      </w:r>
      <w:r>
        <w:rPr>
          <w:rFonts w:eastAsia="Calibri" w:cs="Calibri"/>
          <w:sz w:val="20"/>
          <w:szCs w:val="20"/>
          <w:highlight w:val="cyan"/>
          <w:u w:val="single"/>
        </w:rPr>
        <w:t>have ways to mitigate</w:t>
      </w:r>
      <w:r>
        <w:rPr>
          <w:rFonts w:eastAsia="Calibri" w:cs="Calibri"/>
          <w:sz w:val="20"/>
          <w:szCs w:val="20"/>
          <w:u w:val="single"/>
        </w:rPr>
        <w:t xml:space="preserve"> the </w:t>
      </w:r>
      <w:r>
        <w:rPr>
          <w:rFonts w:eastAsia="Calibri" w:cs="Calibri"/>
          <w:sz w:val="20"/>
          <w:szCs w:val="20"/>
          <w:highlight w:val="cyan"/>
          <w:u w:val="single"/>
        </w:rPr>
        <w:t>risk</w:t>
      </w:r>
      <w:r>
        <w:rPr>
          <w:rFonts w:eastAsia="Calibri" w:cs="Calibri"/>
          <w:sz w:val="20"/>
          <w:szCs w:val="20"/>
          <w:u w:val="single"/>
        </w:rPr>
        <w:t xml:space="preserve"> of small impacts, </w:t>
      </w:r>
      <w:r>
        <w:rPr>
          <w:rFonts w:eastAsia="Calibri" w:cs="Calibri"/>
          <w:sz w:val="20"/>
          <w:szCs w:val="20"/>
          <w:highlight w:val="cyan"/>
          <w:u w:val="single"/>
        </w:rPr>
        <w:t>such as Whipple shields</w:t>
      </w:r>
      <w:r>
        <w:rPr>
          <w:rFonts w:eastAsia="Calibri" w:cs="Calibri"/>
          <w:sz w:val="20"/>
          <w:szCs w:val="20"/>
          <w:u w:val="single"/>
        </w:rPr>
        <w:t xml:space="preserve"> made of thin layers of material spaced apart so that objects disintegrate when hitting the shield rather than the spacecraft itself. </w:t>
      </w:r>
      <w:r>
        <w:rPr>
          <w:rFonts w:eastAsia="Calibri" w:cs="Calibri"/>
          <w:sz w:val="20"/>
          <w:szCs w:val="20"/>
          <w:highlight w:val="cyan"/>
          <w:u w:val="single"/>
        </w:rPr>
        <w:t>We</w:t>
      </w:r>
      <w:r>
        <w:rPr>
          <w:rFonts w:eastAsia="Calibri" w:cs="Calibri"/>
          <w:sz w:val="20"/>
          <w:szCs w:val="20"/>
          <w:u w:val="single"/>
        </w:rPr>
        <w:t xml:space="preserve"> also </w:t>
      </w:r>
      <w:r>
        <w:rPr>
          <w:rFonts w:eastAsia="Calibri" w:cs="Calibri"/>
          <w:sz w:val="20"/>
          <w:szCs w:val="20"/>
          <w:highlight w:val="cyan"/>
          <w:u w:val="single"/>
        </w:rPr>
        <w:t>have a tracking system</w:t>
      </w:r>
      <w:r>
        <w:rPr>
          <w:rFonts w:eastAsia="Calibri" w:cs="Calibri"/>
          <w:sz w:val="20"/>
          <w:szCs w:val="20"/>
          <w:u w:val="single"/>
        </w:rPr>
        <w:t xml:space="preserve"> that currently tracks more than 300,000 objects bigger than 1 cm, so we can make sure that most spacecraft avoid these objects.</w:t>
      </w:r>
    </w:p>
    <w:p w14:paraId="21C468B6" w14:textId="77777777" w:rsidR="00492EC0" w:rsidRDefault="00492EC0" w:rsidP="00492EC0">
      <w:pPr>
        <w:spacing w:line="240" w:lineRule="auto"/>
        <w:rPr>
          <w:rFonts w:eastAsia="Calibri" w:cs="Calibri"/>
          <w:sz w:val="20"/>
          <w:szCs w:val="20"/>
        </w:rPr>
      </w:pPr>
      <w:r>
        <w:rPr>
          <w:rFonts w:eastAsia="Calibri" w:cs="Calibri"/>
          <w:sz w:val="20"/>
          <w:szCs w:val="20"/>
        </w:rPr>
        <w:t>But the risk of big collisions isn’t negligible.</w:t>
      </w:r>
      <w:r>
        <w:rPr>
          <w:rFonts w:eastAsia="Calibri" w:cs="Calibri"/>
          <w:sz w:val="20"/>
          <w:szCs w:val="20"/>
          <w:u w:val="single"/>
        </w:rPr>
        <w:t xml:space="preserve"> In 2009 the Iridium 33 and Kosmos-2251 satellites collided</w:t>
      </w:r>
      <w:r>
        <w:rPr>
          <w:rFonts w:eastAsia="Calibri" w:cs="Calibri"/>
          <w:sz w:val="20"/>
          <w:szCs w:val="20"/>
        </w:rPr>
        <w:t xml:space="preserve"> at high speed, destroying both spacecraft and creating more dangerous debris. It wouldn’t take many collisions like this for the debris numbers to rise dramatically, and more debris means a greater risk of collisions. </w:t>
      </w:r>
      <w:r>
        <w:rPr>
          <w:rFonts w:eastAsia="Calibri" w:cs="Calibri"/>
          <w:sz w:val="20"/>
          <w:szCs w:val="20"/>
          <w:highlight w:val="cyan"/>
          <w:u w:val="single"/>
        </w:rPr>
        <w:t>In Gravity</w:t>
      </w:r>
      <w:r>
        <w:rPr>
          <w:rFonts w:eastAsia="Calibri" w:cs="Calibri"/>
          <w:sz w:val="20"/>
          <w:szCs w:val="20"/>
          <w:u w:val="single"/>
        </w:rPr>
        <w:t xml:space="preserve"> the </w:t>
      </w:r>
      <w:r>
        <w:rPr>
          <w:rFonts w:eastAsia="Calibri" w:cs="Calibri"/>
          <w:sz w:val="20"/>
          <w:szCs w:val="20"/>
          <w:highlight w:val="cyan"/>
          <w:u w:val="single"/>
        </w:rPr>
        <w:t>cascade happens</w:t>
      </w:r>
      <w:r>
        <w:rPr>
          <w:rFonts w:eastAsia="Calibri" w:cs="Calibri"/>
          <w:sz w:val="20"/>
          <w:szCs w:val="20"/>
          <w:u w:val="single"/>
        </w:rPr>
        <w:t xml:space="preserve"> very </w:t>
      </w:r>
      <w:r>
        <w:rPr>
          <w:rFonts w:eastAsia="Calibri" w:cs="Calibri"/>
          <w:sz w:val="20"/>
          <w:szCs w:val="20"/>
          <w:highlight w:val="cyan"/>
          <w:u w:val="single"/>
        </w:rPr>
        <w:t>quickly</w:t>
      </w:r>
      <w:r>
        <w:rPr>
          <w:rFonts w:eastAsia="Calibri" w:cs="Calibri"/>
          <w:sz w:val="20"/>
          <w:szCs w:val="20"/>
        </w:rPr>
        <w:t xml:space="preserve">, triggered by a single event. The </w:t>
      </w:r>
      <w:r>
        <w:rPr>
          <w:rFonts w:eastAsia="Calibri" w:cs="Calibri"/>
          <w:sz w:val="20"/>
          <w:szCs w:val="20"/>
          <w:highlight w:val="cyan"/>
          <w:u w:val="single"/>
        </w:rPr>
        <w:t>reality is not</w:t>
      </w:r>
      <w:r>
        <w:rPr>
          <w:rFonts w:eastAsia="Calibri" w:cs="Calibri"/>
          <w:sz w:val="20"/>
          <w:szCs w:val="20"/>
          <w:u w:val="single"/>
        </w:rPr>
        <w:t xml:space="preserve"> quite </w:t>
      </w:r>
      <w:r>
        <w:rPr>
          <w:rFonts w:eastAsia="Calibri" w:cs="Calibri"/>
          <w:sz w:val="20"/>
          <w:szCs w:val="20"/>
          <w:highlight w:val="cyan"/>
          <w:u w:val="single"/>
        </w:rPr>
        <w:t>so grave</w:t>
      </w:r>
      <w:r>
        <w:rPr>
          <w:rFonts w:eastAsia="Calibri" w:cs="Calibri"/>
          <w:sz w:val="20"/>
          <w:szCs w:val="20"/>
          <w:u w:val="single"/>
        </w:rPr>
        <w:t xml:space="preserve">. Instead of happening overnight, </w:t>
      </w:r>
      <w:r>
        <w:rPr>
          <w:rFonts w:eastAsia="Calibri" w:cs="Calibri"/>
          <w:sz w:val="20"/>
          <w:szCs w:val="20"/>
          <w:highlight w:val="cyan"/>
          <w:u w:val="single"/>
        </w:rPr>
        <w:t>Kessler</w:t>
      </w:r>
      <w:r>
        <w:rPr>
          <w:rFonts w:eastAsia="Calibri" w:cs="Calibri"/>
          <w:sz w:val="20"/>
          <w:szCs w:val="20"/>
          <w:u w:val="single"/>
        </w:rPr>
        <w:t xml:space="preserve"> syndrome would occur gradually, raising collision risks to the point where certain orbits become logistically impractical. It could </w:t>
      </w:r>
      <w:r>
        <w:rPr>
          <w:rFonts w:eastAsia="Calibri" w:cs="Calibri"/>
          <w:sz w:val="20"/>
          <w:szCs w:val="20"/>
          <w:highlight w:val="cyan"/>
          <w:u w:val="single"/>
        </w:rPr>
        <w:t>occur so gradually</w:t>
      </w:r>
      <w:r>
        <w:rPr>
          <w:rFonts w:eastAsia="Calibri" w:cs="Calibri"/>
          <w:sz w:val="20"/>
          <w:szCs w:val="20"/>
          <w:u w:val="single"/>
        </w:rPr>
        <w:t xml:space="preserve"> that </w:t>
      </w:r>
      <w:r>
        <w:rPr>
          <w:rFonts w:eastAsia="Calibri" w:cs="Calibri"/>
          <w:sz w:val="20"/>
          <w:szCs w:val="20"/>
          <w:highlight w:val="cyan"/>
          <w:u w:val="single"/>
        </w:rPr>
        <w:t>we might not notice</w:t>
      </w:r>
      <w:r>
        <w:rPr>
          <w:rFonts w:eastAsia="Calibri" w:cs="Calibri"/>
          <w:sz w:val="20"/>
          <w:szCs w:val="20"/>
          <w:u w:val="single"/>
        </w:rPr>
        <w:t xml:space="preserve"> it early on</w:t>
      </w:r>
      <w:r>
        <w:rPr>
          <w:rFonts w:eastAsia="Calibri" w:cs="Calibri"/>
          <w:sz w:val="20"/>
          <w:szCs w:val="20"/>
        </w:rPr>
        <w:t>, and there are some that argue it’s already underway.</w:t>
      </w:r>
    </w:p>
    <w:p w14:paraId="216E0CE7" w14:textId="52EA054E" w:rsidR="00492EC0" w:rsidRPr="00492EC0" w:rsidRDefault="00492EC0" w:rsidP="00492EC0">
      <w:pPr>
        <w:spacing w:line="240" w:lineRule="auto"/>
        <w:rPr>
          <w:rFonts w:eastAsia="Calibri" w:cs="Calibri"/>
          <w:sz w:val="20"/>
          <w:szCs w:val="20"/>
        </w:rPr>
      </w:pPr>
      <w:r>
        <w:rPr>
          <w:rFonts w:eastAsia="Calibri" w:cs="Calibri"/>
          <w:sz w:val="20"/>
          <w:szCs w:val="20"/>
          <w:u w:val="single"/>
        </w:rPr>
        <w:t xml:space="preserve">The good news is that </w:t>
      </w:r>
      <w:r>
        <w:rPr>
          <w:rFonts w:eastAsia="Calibri" w:cs="Calibri"/>
          <w:sz w:val="20"/>
          <w:szCs w:val="20"/>
          <w:highlight w:val="cyan"/>
          <w:u w:val="single"/>
        </w:rPr>
        <w:t>we’re aware</w:t>
      </w:r>
      <w:r>
        <w:rPr>
          <w:rFonts w:eastAsia="Calibri" w:cs="Calibri"/>
          <w:sz w:val="20"/>
          <w:szCs w:val="20"/>
          <w:u w:val="single"/>
        </w:rPr>
        <w:t xml:space="preserve"> of the threat</w:t>
      </w:r>
      <w:r>
        <w:rPr>
          <w:rFonts w:eastAsia="Calibri" w:cs="Calibri"/>
          <w:sz w:val="20"/>
          <w:szCs w:val="20"/>
        </w:rPr>
        <w:t xml:space="preserve">. And, as the old saying goes, knowing is half the battle. </w:t>
      </w:r>
      <w:r>
        <w:rPr>
          <w:rFonts w:eastAsia="Calibri" w:cs="Calibri"/>
          <w:sz w:val="20"/>
          <w:szCs w:val="20"/>
          <w:highlight w:val="cyan"/>
          <w:u w:val="single"/>
        </w:rPr>
        <w:t>Already we take steps to limit</w:t>
      </w:r>
      <w:r>
        <w:rPr>
          <w:rFonts w:eastAsia="Calibri" w:cs="Calibri"/>
          <w:sz w:val="20"/>
          <w:szCs w:val="20"/>
          <w:u w:val="single"/>
        </w:rPr>
        <w:t xml:space="preserve"> the </w:t>
      </w:r>
      <w:proofErr w:type="gramStart"/>
      <w:r>
        <w:rPr>
          <w:rFonts w:eastAsia="Calibri" w:cs="Calibri"/>
          <w:sz w:val="20"/>
          <w:szCs w:val="20"/>
          <w:u w:val="single"/>
        </w:rPr>
        <w:t>amount</w:t>
      </w:r>
      <w:proofErr w:type="gramEnd"/>
      <w:r>
        <w:rPr>
          <w:rFonts w:eastAsia="Calibri" w:cs="Calibri"/>
          <w:sz w:val="20"/>
          <w:szCs w:val="20"/>
          <w:u w:val="single"/>
        </w:rPr>
        <w:t xml:space="preserve"> of </w:t>
      </w:r>
      <w:r>
        <w:rPr>
          <w:rFonts w:eastAsia="Calibri" w:cs="Calibri"/>
          <w:sz w:val="20"/>
          <w:szCs w:val="20"/>
          <w:highlight w:val="cyan"/>
          <w:u w:val="single"/>
        </w:rPr>
        <w:t>debris</w:t>
      </w:r>
      <w:r>
        <w:rPr>
          <w:rFonts w:eastAsia="Calibri" w:cs="Calibri"/>
          <w:sz w:val="20"/>
          <w:szCs w:val="20"/>
          <w:u w:val="single"/>
        </w:rPr>
        <w:t xml:space="preserve"> created. </w:t>
      </w:r>
      <w:r>
        <w:rPr>
          <w:rFonts w:eastAsia="Calibri" w:cs="Calibri"/>
          <w:sz w:val="20"/>
          <w:szCs w:val="20"/>
          <w:highlight w:val="cyan"/>
          <w:u w:val="single"/>
        </w:rPr>
        <w:t>New</w:t>
      </w:r>
      <w:r>
        <w:rPr>
          <w:rFonts w:eastAsia="Calibri" w:cs="Calibri"/>
          <w:sz w:val="20"/>
          <w:szCs w:val="20"/>
          <w:u w:val="single"/>
        </w:rPr>
        <w:t xml:space="preserve"> space</w:t>
      </w:r>
      <w:r>
        <w:rPr>
          <w:rFonts w:eastAsia="Calibri" w:cs="Calibri"/>
          <w:sz w:val="20"/>
          <w:szCs w:val="20"/>
          <w:highlight w:val="cyan"/>
          <w:u w:val="single"/>
        </w:rPr>
        <w:t>craft include end of life plans</w:t>
      </w:r>
      <w:r>
        <w:rPr>
          <w:rFonts w:eastAsia="Calibri" w:cs="Calibri"/>
          <w:sz w:val="20"/>
          <w:szCs w:val="20"/>
          <w:u w:val="single"/>
        </w:rPr>
        <w:t xml:space="preserve"> to remove them from orbit</w:t>
      </w:r>
      <w:r>
        <w:rPr>
          <w:rFonts w:eastAsia="Calibri" w:cs="Calibri"/>
          <w:sz w:val="20"/>
          <w:szCs w:val="20"/>
        </w:rPr>
        <w:t xml:space="preserve">, either </w:t>
      </w:r>
      <w:r>
        <w:rPr>
          <w:rFonts w:eastAsia="Calibri" w:cs="Calibri"/>
          <w:sz w:val="20"/>
          <w:szCs w:val="20"/>
          <w:u w:val="single"/>
        </w:rPr>
        <w:t xml:space="preserve">by sending them into </w:t>
      </w:r>
      <w:proofErr w:type="spellStart"/>
      <w:r>
        <w:rPr>
          <w:rFonts w:eastAsia="Calibri" w:cs="Calibri"/>
          <w:sz w:val="20"/>
          <w:szCs w:val="20"/>
          <w:u w:val="single"/>
        </w:rPr>
        <w:t>Earths</w:t>
      </w:r>
      <w:proofErr w:type="spellEnd"/>
      <w:r>
        <w:rPr>
          <w:rFonts w:eastAsia="Calibri" w:cs="Calibri"/>
          <w:sz w:val="20"/>
          <w:szCs w:val="20"/>
          <w:u w:val="single"/>
        </w:rPr>
        <w:t xml:space="preserve"> atmosphere to burn </w:t>
      </w:r>
      <w:proofErr w:type="gramStart"/>
      <w:r>
        <w:rPr>
          <w:rFonts w:eastAsia="Calibri" w:cs="Calibri"/>
          <w:sz w:val="20"/>
          <w:szCs w:val="20"/>
          <w:u w:val="single"/>
        </w:rPr>
        <w:t>up, or</w:t>
      </w:r>
      <w:proofErr w:type="gramEnd"/>
      <w:r>
        <w:rPr>
          <w:rFonts w:eastAsia="Calibri" w:cs="Calibri"/>
          <w:sz w:val="20"/>
          <w:szCs w:val="20"/>
          <w:u w:val="single"/>
        </w:rPr>
        <w:t xml:space="preserve"> sending them to a “graveyard orbit” that poses little risk to other spacecraft. </w:t>
      </w:r>
      <w:r>
        <w:rPr>
          <w:rFonts w:eastAsia="Calibri" w:cs="Calibri"/>
          <w:sz w:val="20"/>
          <w:szCs w:val="20"/>
          <w:highlight w:val="cyan"/>
          <w:u w:val="single"/>
        </w:rPr>
        <w:t>There are</w:t>
      </w:r>
      <w:r>
        <w:rPr>
          <w:rFonts w:eastAsia="Calibri" w:cs="Calibri"/>
          <w:sz w:val="20"/>
          <w:szCs w:val="20"/>
          <w:u w:val="single"/>
        </w:rPr>
        <w:t xml:space="preserve"> also </w:t>
      </w:r>
      <w:r>
        <w:rPr>
          <w:rFonts w:eastAsia="Calibri" w:cs="Calibri"/>
          <w:sz w:val="20"/>
          <w:szCs w:val="20"/>
          <w:highlight w:val="cyan"/>
          <w:u w:val="single"/>
        </w:rPr>
        <w:t>plans</w:t>
      </w:r>
      <w:r>
        <w:rPr>
          <w:rFonts w:eastAsia="Calibri" w:cs="Calibri"/>
          <w:sz w:val="20"/>
          <w:szCs w:val="20"/>
          <w:u w:val="single"/>
        </w:rPr>
        <w:t xml:space="preserve"> on the drawing board </w:t>
      </w:r>
      <w:r>
        <w:rPr>
          <w:rFonts w:eastAsia="Calibri" w:cs="Calibri"/>
          <w:sz w:val="20"/>
          <w:szCs w:val="20"/>
          <w:highlight w:val="cyan"/>
          <w:u w:val="single"/>
        </w:rPr>
        <w:t>to clear orbits</w:t>
      </w:r>
      <w:r>
        <w:rPr>
          <w:rFonts w:eastAsia="Calibri" w:cs="Calibri"/>
          <w:sz w:val="20"/>
          <w:szCs w:val="20"/>
          <w:u w:val="single"/>
        </w:rPr>
        <w:t xml:space="preserve"> of debris</w:t>
      </w:r>
      <w:r>
        <w:rPr>
          <w:rFonts w:eastAsia="Calibri" w:cs="Calibri"/>
          <w:sz w:val="20"/>
          <w:szCs w:val="20"/>
        </w:rPr>
        <w:t xml:space="preserve">, particularly in low-Earth orbit where the risk is greatest. </w:t>
      </w:r>
      <w:r>
        <w:rPr>
          <w:rFonts w:eastAsia="Calibri" w:cs="Calibri"/>
          <w:sz w:val="20"/>
          <w:szCs w:val="20"/>
          <w:u w:val="single"/>
        </w:rPr>
        <w:t xml:space="preserve">The cascade effect is a real </w:t>
      </w:r>
      <w:r>
        <w:rPr>
          <w:rFonts w:eastAsia="Calibri" w:cs="Calibri"/>
          <w:sz w:val="20"/>
          <w:szCs w:val="20"/>
          <w:highlight w:val="cyan"/>
          <w:u w:val="single"/>
        </w:rPr>
        <w:t>risk</w:t>
      </w:r>
      <w:r>
        <w:rPr>
          <w:rFonts w:eastAsia="Calibri" w:cs="Calibri"/>
          <w:sz w:val="20"/>
          <w:szCs w:val="20"/>
          <w:u w:val="single"/>
        </w:rPr>
        <w:t>, but it</w:t>
      </w:r>
      <w:r>
        <w:rPr>
          <w:rFonts w:eastAsia="Calibri" w:cs="Calibri"/>
          <w:sz w:val="20"/>
          <w:szCs w:val="20"/>
          <w:highlight w:val="cyan"/>
          <w:u w:val="single"/>
        </w:rPr>
        <w:t>’s</w:t>
      </w:r>
      <w:r>
        <w:rPr>
          <w:rFonts w:eastAsia="Calibri" w:cs="Calibri"/>
          <w:sz w:val="20"/>
          <w:szCs w:val="20"/>
          <w:u w:val="single"/>
        </w:rPr>
        <w:t xml:space="preserve"> also </w:t>
      </w:r>
      <w:r>
        <w:rPr>
          <w:rFonts w:eastAsia="Calibri" w:cs="Calibri"/>
          <w:sz w:val="20"/>
          <w:szCs w:val="20"/>
          <w:highlight w:val="cyan"/>
          <w:u w:val="single"/>
        </w:rPr>
        <w:t>one we can</w:t>
      </w:r>
      <w:r>
        <w:rPr>
          <w:rFonts w:eastAsia="Calibri" w:cs="Calibri"/>
          <w:sz w:val="20"/>
          <w:szCs w:val="20"/>
          <w:u w:val="single"/>
        </w:rPr>
        <w:t xml:space="preserve"> likely </w:t>
      </w:r>
      <w:r>
        <w:rPr>
          <w:rFonts w:eastAsia="Calibri" w:cs="Calibri"/>
          <w:sz w:val="20"/>
          <w:szCs w:val="20"/>
          <w:highlight w:val="cyan"/>
          <w:u w:val="single"/>
        </w:rPr>
        <w:t>manage</w:t>
      </w:r>
      <w:r>
        <w:rPr>
          <w:rFonts w:eastAsia="Calibri" w:cs="Calibri"/>
          <w:sz w:val="20"/>
          <w:szCs w:val="20"/>
          <w:u w:val="single"/>
        </w:rPr>
        <w:t xml:space="preserve"> with a bit of ingenuity</w:t>
      </w:r>
      <w:r>
        <w:rPr>
          <w:rFonts w:eastAsia="Calibri" w:cs="Calibri"/>
          <w:sz w:val="20"/>
          <w:szCs w:val="20"/>
        </w:rPr>
        <w:t>.</w:t>
      </w:r>
      <w:bookmarkStart w:id="0" w:name="_dgyu3r5q79i3" w:colFirst="0" w:colLast="0"/>
      <w:bookmarkEnd w:id="0"/>
    </w:p>
    <w:p w14:paraId="22597B9E" w14:textId="1193171A" w:rsidR="00C47F9D" w:rsidRPr="00FC3ECF" w:rsidRDefault="00492EC0" w:rsidP="00C47F9D">
      <w:pPr>
        <w:pStyle w:val="Heading4"/>
      </w:pPr>
      <w:r>
        <w:t>3</w:t>
      </w:r>
      <w:r w:rsidR="00C47F9D">
        <w:t xml:space="preserve">] It takes </w:t>
      </w:r>
      <w:r w:rsidR="00C47F9D">
        <w:rPr>
          <w:u w:val="single"/>
        </w:rPr>
        <w:t>centuries</w:t>
      </w:r>
      <w:r w:rsidR="00C47F9D">
        <w:t xml:space="preserve"> and </w:t>
      </w:r>
      <w:r w:rsidR="00C47F9D">
        <w:rPr>
          <w:u w:val="single"/>
        </w:rPr>
        <w:t>adaptation</w:t>
      </w:r>
      <w:r w:rsidR="00C47F9D">
        <w:t xml:space="preserve"> solves</w:t>
      </w:r>
    </w:p>
    <w:p w14:paraId="5DE81498" w14:textId="77777777" w:rsidR="00C47F9D" w:rsidRDefault="00C47F9D" w:rsidP="00C47F9D">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2B6AEDE7" w14:textId="77777777" w:rsidR="00C47F9D" w:rsidRDefault="00C47F9D" w:rsidP="00C47F9D">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w:t>
      </w:r>
      <w:proofErr w:type="gramStart"/>
      <w:r>
        <w:t>take action</w:t>
      </w:r>
      <w:proofErr w:type="gramEnd"/>
      <w:r>
        <w:t xml:space="preserve">.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403572DC" w14:textId="77777777" w:rsidR="00C47F9D" w:rsidRDefault="00C47F9D" w:rsidP="00C47F9D">
      <w:r>
        <w:lastRenderedPageBreak/>
        <w:t xml:space="preserve">But </w:t>
      </w:r>
      <w:proofErr w:type="gramStart"/>
      <w:r w:rsidRPr="004274AC">
        <w:rPr>
          <w:rStyle w:val="Emphasis"/>
          <w:highlight w:val="cyan"/>
        </w:rPr>
        <w:t>in spite of</w:t>
      </w:r>
      <w:proofErr w:type="gramEnd"/>
      <w:r w:rsidRPr="004274AC">
        <w:rPr>
          <w:rStyle w:val="Emphasis"/>
          <w:highlight w:val="cyan"/>
        </w:rPr>
        <w:t xml:space="preserve">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5D8447BF" w14:textId="77777777" w:rsidR="00C47F9D" w:rsidRPr="000C2768" w:rsidRDefault="00C47F9D" w:rsidP="00C47F9D">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8CF9EEF" w14:textId="40E4E615" w:rsidR="00C47F9D" w:rsidRPr="00EB2FFA" w:rsidRDefault="00492EC0" w:rsidP="00EB2FFA">
      <w:pPr>
        <w:rPr>
          <w:u w:val="single"/>
        </w:rPr>
      </w:pPr>
      <w:r>
        <w:rPr>
          <w:rFonts w:eastAsia="Malgun Gothic" w:cs="Times New Roman"/>
          <w:b/>
          <w:iCs/>
          <w:sz w:val="26"/>
        </w:rPr>
        <w:t>6</w:t>
      </w:r>
      <w:r w:rsidR="00C47F9D">
        <w:rPr>
          <w:rFonts w:eastAsia="Malgun Gothic" w:cs="Times New Roman"/>
          <w:b/>
          <w:iCs/>
          <w:sz w:val="26"/>
        </w:rPr>
        <w:t>]</w:t>
      </w:r>
      <w:r w:rsidR="00C47F9D" w:rsidRPr="000C2768">
        <w:rPr>
          <w:rFonts w:eastAsia="Malgun Gothic" w:cs="Times New Roman"/>
          <w:b/>
          <w:iCs/>
          <w:sz w:val="26"/>
        </w:rPr>
        <w:t xml:space="preserve">Probability – 0.1% chance of a collision. </w:t>
      </w:r>
      <w:r w:rsidR="00C47F9D">
        <w:rPr>
          <w:rFonts w:eastAsia="Malgun Gothic" w:cs="Times New Roman"/>
          <w:b/>
          <w:iCs/>
          <w:sz w:val="26"/>
        </w:rPr>
        <w:t>(don’t read if really no time)</w:t>
      </w:r>
    </w:p>
    <w:p w14:paraId="60111BAD" w14:textId="77777777" w:rsidR="00C47F9D" w:rsidRPr="00100A2B" w:rsidRDefault="00C47F9D" w:rsidP="00C47F9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B5FA86C" w14:textId="77777777" w:rsidR="00C47F9D" w:rsidRPr="000C2057" w:rsidRDefault="00C47F9D" w:rsidP="00C47F9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FCCF246" w14:textId="77777777" w:rsidR="00C47F9D" w:rsidRDefault="00C47F9D" w:rsidP="00C47F9D">
      <w:pPr>
        <w:rPr>
          <w:szCs w:val="20"/>
        </w:rPr>
      </w:pPr>
    </w:p>
    <w:p w14:paraId="24776CBB" w14:textId="77777777" w:rsidR="00C47F9D" w:rsidRPr="00FE0D2D" w:rsidRDefault="00C47F9D" w:rsidP="00C47F9D"/>
    <w:p w14:paraId="1492FACF" w14:textId="77777777" w:rsidR="00C47F9D" w:rsidRDefault="00C47F9D" w:rsidP="00960DAC">
      <w:pPr>
        <w:pStyle w:val="Heading2"/>
      </w:pPr>
      <w:r>
        <w:lastRenderedPageBreak/>
        <w:t xml:space="preserve">Commercial Mining Good </w:t>
      </w:r>
    </w:p>
    <w:p w14:paraId="268A8972" w14:textId="77777777" w:rsidR="00C47F9D" w:rsidRPr="00E70197" w:rsidRDefault="00C47F9D" w:rsidP="00C47F9D">
      <w:pPr>
        <w:pStyle w:val="Heading4"/>
      </w:pPr>
      <w:r w:rsidRPr="00E70197">
        <w:t xml:space="preserve">Space </w:t>
      </w:r>
      <w:r>
        <w:t>mining</w:t>
      </w:r>
      <w:r w:rsidRPr="00E70197">
        <w:t xml:space="preserve"> fails without private sector leadership.</w:t>
      </w:r>
    </w:p>
    <w:p w14:paraId="2BC79D40" w14:textId="77777777" w:rsidR="00C47F9D" w:rsidRPr="00E70197" w:rsidRDefault="00C47F9D" w:rsidP="00C47F9D">
      <w:r w:rsidRPr="00E70197">
        <w:rPr>
          <w:rStyle w:val="Style13ptBold"/>
        </w:rPr>
        <w:t xml:space="preserve">WAMU 20 </w:t>
      </w:r>
      <w:r w:rsidRPr="00E70197">
        <w:t xml:space="preserve">[(interviewing Ariel </w:t>
      </w:r>
      <w:proofErr w:type="spellStart"/>
      <w:r w:rsidRPr="00E70197">
        <w:t>Ekblaw</w:t>
      </w:r>
      <w:proofErr w:type="spellEnd"/>
      <w:r w:rsidRPr="00E70197">
        <w:t xml:space="preserve">, founder and lead of MIT Media Lab’s Space Exploration Initiative and Charles Bolden, NASA administrator from 2009-2017) “How Private Companies Are Changing </w:t>
      </w:r>
      <w:proofErr w:type="gramStart"/>
      <w:r w:rsidRPr="00E70197">
        <w:t>The</w:t>
      </w:r>
      <w:proofErr w:type="gramEnd"/>
      <w:r w:rsidRPr="00E70197">
        <w:t xml:space="preserve"> Future Of Space Exploration,” February 6, 2020, https://wamu.org/story/20/02/06/how-private-companies-are-changing-the-future-of-space-exploration/] TDI</w:t>
      </w:r>
    </w:p>
    <w:p w14:paraId="23E87AFD" w14:textId="77777777" w:rsidR="00C47F9D" w:rsidRPr="004D5F4F" w:rsidRDefault="00C47F9D" w:rsidP="00C47F9D">
      <w:pPr>
        <w:rPr>
          <w:rStyle w:val="StyleUnderline"/>
          <w:sz w:val="20"/>
          <w:szCs w:val="21"/>
        </w:rPr>
      </w:pPr>
      <w:r w:rsidRPr="004D5F4F">
        <w:rPr>
          <w:sz w:val="20"/>
          <w:szCs w:val="21"/>
        </w:rPr>
        <w:t xml:space="preserve">How Private Companies Are Changing </w:t>
      </w:r>
      <w:proofErr w:type="gramStart"/>
      <w:r w:rsidRPr="004D5F4F">
        <w:rPr>
          <w:sz w:val="20"/>
          <w:szCs w:val="21"/>
        </w:rPr>
        <w:t>The</w:t>
      </w:r>
      <w:proofErr w:type="gramEnd"/>
      <w:r w:rsidRPr="004D5F4F">
        <w:rPr>
          <w:sz w:val="20"/>
          <w:szCs w:val="21"/>
        </w:rPr>
        <w:t xml:space="preserve"> Future Of Space Exploration LISTEN SpaceX founder Elon Musk addresses the media alongside NASA Administrator Jim </w:t>
      </w:r>
      <w:proofErr w:type="spellStart"/>
      <w:r w:rsidRPr="004D5F4F">
        <w:rPr>
          <w:sz w:val="20"/>
          <w:szCs w:val="21"/>
        </w:rPr>
        <w:t>Bridenstine</w:t>
      </w:r>
      <w:proofErr w:type="spellEnd"/>
      <w:r w:rsidRPr="004D5F4F">
        <w:rPr>
          <w:sz w:val="20"/>
          <w:szCs w:val="21"/>
        </w:rPr>
        <w:t>, and astronauts Doug Hurley and Bob Behnken, during a press conference announcing new developments of the Crew Dragon reusable spacecraft, at SpaceX headquarters in Hawthorne, California on October 10, 2019. (Philip Pacheco / AFP</w:t>
      </w:r>
      <w:r w:rsidRPr="00E70197">
        <w:t xml:space="preserve">) </w:t>
      </w:r>
      <w:r w:rsidRPr="00BD49E1">
        <w:rPr>
          <w:rStyle w:val="StyleUnderline"/>
          <w:highlight w:val="green"/>
        </w:rPr>
        <w:t>Private companies</w:t>
      </w:r>
      <w:r w:rsidRPr="00E70197">
        <w:rPr>
          <w:rStyle w:val="StyleUnderline"/>
        </w:rPr>
        <w:t xml:space="preserve"> like SpaceX </w:t>
      </w:r>
      <w:r w:rsidRPr="00BD49E1">
        <w:rPr>
          <w:rStyle w:val="StyleUnderline"/>
          <w:highlight w:val="green"/>
        </w:rPr>
        <w:t>are testing vehicles for manned space missions</w:t>
      </w:r>
      <w:r w:rsidRPr="00E70197">
        <w:t xml:space="preserve">. </w:t>
      </w:r>
      <w:r w:rsidRPr="004D5F4F">
        <w:rPr>
          <w:sz w:val="18"/>
          <w:szCs w:val="20"/>
        </w:rPr>
        <w:t xml:space="preserve">We’ll peer out into the near future and next steps in human space exploration. Guests Ariel </w:t>
      </w:r>
      <w:proofErr w:type="spellStart"/>
      <w:r w:rsidRPr="004D5F4F">
        <w:rPr>
          <w:sz w:val="18"/>
          <w:szCs w:val="20"/>
        </w:rPr>
        <w:t>Ekblaw</w:t>
      </w:r>
      <w:proofErr w:type="spellEnd"/>
      <w:r w:rsidRPr="004D5F4F">
        <w:rPr>
          <w:sz w:val="18"/>
          <w:szCs w:val="20"/>
        </w:rPr>
        <w:t xml:space="preserve">,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4D5F4F">
        <w:rPr>
          <w:sz w:val="18"/>
          <w:szCs w:val="20"/>
        </w:rPr>
        <w:t>Ekblaw</w:t>
      </w:r>
      <w:proofErr w:type="spellEnd"/>
      <w:r w:rsidRPr="004D5F4F">
        <w:rPr>
          <w:sz w:val="18"/>
          <w:szCs w:val="20"/>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4D5F4F">
        <w:rPr>
          <w:rStyle w:val="StyleUnderline"/>
          <w:sz w:val="18"/>
          <w:szCs w:val="20"/>
        </w:rPr>
        <w:t xml:space="preserve">how close we are to regular space tourism </w:t>
      </w:r>
      <w:r w:rsidRPr="004D5F4F">
        <w:rPr>
          <w:sz w:val="18"/>
          <w:szCs w:val="20"/>
        </w:rPr>
        <w:t xml:space="preserve">Ariel </w:t>
      </w:r>
      <w:proofErr w:type="spellStart"/>
      <w:r w:rsidRPr="004D5F4F">
        <w:rPr>
          <w:sz w:val="18"/>
          <w:szCs w:val="20"/>
        </w:rPr>
        <w:t>Ekblaw</w:t>
      </w:r>
      <w:proofErr w:type="spellEnd"/>
      <w:r w:rsidRPr="004D5F4F">
        <w:rPr>
          <w:rStyle w:val="StyleUnderline"/>
          <w:sz w:val="18"/>
          <w:szCs w:val="20"/>
        </w:rPr>
        <w:t xml:space="preserve">: “I would say we’re both close — </w:t>
      </w:r>
      <w:r w:rsidRPr="00BD49E1">
        <w:rPr>
          <w:rStyle w:val="StyleUnderline"/>
          <w:highlight w:val="green"/>
        </w:rPr>
        <w:t>we’re dangerously close</w:t>
      </w:r>
      <w:r w:rsidRPr="00E70197">
        <w:rPr>
          <w:rStyle w:val="StyleUnderline"/>
        </w:rPr>
        <w:t xml:space="preserve"> — </w:t>
      </w:r>
      <w:r w:rsidRPr="004D5F4F">
        <w:rPr>
          <w:rStyle w:val="StyleUnderline"/>
          <w:sz w:val="20"/>
          <w:szCs w:val="21"/>
        </w:rPr>
        <w:t xml:space="preserve">and yet so far away. </w:t>
      </w:r>
      <w:proofErr w:type="gramStart"/>
      <w:r w:rsidRPr="004D5F4F">
        <w:rPr>
          <w:rStyle w:val="StyleUnderline"/>
          <w:sz w:val="20"/>
          <w:szCs w:val="21"/>
        </w:rPr>
        <w:t>So</w:t>
      </w:r>
      <w:proofErr w:type="gramEnd"/>
      <w:r w:rsidRPr="004D5F4F">
        <w:rPr>
          <w:rStyle w:val="StyleUnderline"/>
          <w:sz w:val="20"/>
          <w:szCs w:val="21"/>
        </w:rPr>
        <w:t xml:space="preserve"> companies like Blue Origin and Virgin Galactic are racing to be able to send some of the first space tourists into low Earth orbit on some of their crafts, in either this year, or upcoming years.</w:t>
      </w:r>
      <w:r w:rsidRPr="004D5F4F">
        <w:rPr>
          <w:sz w:val="20"/>
          <w:szCs w:val="21"/>
        </w:rPr>
        <w:t xml:space="preserve"> With Axiom and the announcement from NASA about the first commercial space station to be attached to the International Space Station. “</w:t>
      </w:r>
      <w:r w:rsidRPr="004D5F4F">
        <w:rPr>
          <w:rStyle w:val="StyleUnderline"/>
          <w:sz w:val="20"/>
          <w:szCs w:val="21"/>
        </w:rPr>
        <w:t>We’re beginning to build up that infrastructure that could support real space tourism.</w:t>
      </w:r>
      <w:r w:rsidRPr="004D5F4F">
        <w:rPr>
          <w:sz w:val="20"/>
          <w:szCs w:val="21"/>
        </w:rPr>
        <w:t xml:space="preserve"> There </w:t>
      </w:r>
      <w:proofErr w:type="gramStart"/>
      <w:r w:rsidRPr="004D5F4F">
        <w:rPr>
          <w:sz w:val="20"/>
          <w:szCs w:val="21"/>
        </w:rPr>
        <w:t>are</w:t>
      </w:r>
      <w:proofErr w:type="gramEnd"/>
      <w:r w:rsidRPr="004D5F4F">
        <w:rPr>
          <w:sz w:val="20"/>
          <w:szCs w:val="21"/>
        </w:rPr>
        <w:t xml:space="preserv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w:t>
      </w:r>
      <w:proofErr w:type="gramStart"/>
      <w:r w:rsidRPr="004D5F4F">
        <w:rPr>
          <w:sz w:val="20"/>
          <w:szCs w:val="21"/>
        </w:rPr>
        <w:t>And,</w:t>
      </w:r>
      <w:proofErr w:type="gramEnd"/>
      <w:r w:rsidRPr="004D5F4F">
        <w:rPr>
          <w:sz w:val="20"/>
          <w:szCs w:val="21"/>
        </w:rPr>
        <w:t xml:space="preserve"> ‘don’t touch that.’ And you let them go.” </w:t>
      </w:r>
      <w:r w:rsidRPr="004D5F4F">
        <w:rPr>
          <w:rStyle w:val="StyleUnderline"/>
          <w:sz w:val="20"/>
          <w:szCs w:val="21"/>
        </w:rPr>
        <w:t xml:space="preserve">On whether it’s possible to go to Mars without commercial interest involved </w:t>
      </w:r>
      <w:r w:rsidRPr="004D5F4F">
        <w:rPr>
          <w:sz w:val="20"/>
          <w:szCs w:val="21"/>
        </w:rPr>
        <w:t xml:space="preserve">Ariel </w:t>
      </w:r>
      <w:proofErr w:type="spellStart"/>
      <w:r w:rsidRPr="004D5F4F">
        <w:rPr>
          <w:sz w:val="20"/>
          <w:szCs w:val="21"/>
        </w:rPr>
        <w:t>Ekblaw</w:t>
      </w:r>
      <w:proofErr w:type="spellEnd"/>
      <w:r w:rsidRPr="004D5F4F">
        <w:rPr>
          <w:sz w:val="20"/>
          <w:szCs w:val="21"/>
        </w:rPr>
        <w:t xml:space="preserve">: “I think </w:t>
      </w:r>
      <w:r w:rsidRPr="00BD49E1">
        <w:rPr>
          <w:rStyle w:val="StyleUnderline"/>
          <w:highlight w:val="green"/>
        </w:rPr>
        <w:t xml:space="preserve">it’s </w:t>
      </w:r>
      <w:proofErr w:type="gramStart"/>
      <w:r w:rsidRPr="00BD49E1">
        <w:rPr>
          <w:rStyle w:val="StyleUnderline"/>
          <w:highlight w:val="green"/>
        </w:rPr>
        <w:t>critical</w:t>
      </w:r>
      <w:proofErr w:type="gramEnd"/>
      <w:r w:rsidRPr="00BD49E1">
        <w:rPr>
          <w:rStyle w:val="StyleUnderline"/>
          <w:highlight w:val="green"/>
        </w:rPr>
        <w:t xml:space="preserve"> to have both</w:t>
      </w:r>
      <w:r w:rsidRPr="00E70197">
        <w:t xml:space="preserve">. </w:t>
      </w:r>
      <w:r w:rsidRPr="004D5F4F">
        <w:rPr>
          <w:sz w:val="20"/>
          <w:szCs w:val="21"/>
        </w:rPr>
        <w:t xml:space="preserve">As Charlie and </w:t>
      </w:r>
      <w:proofErr w:type="spellStart"/>
      <w:r w:rsidRPr="004D5F4F">
        <w:rPr>
          <w:sz w:val="20"/>
          <w:szCs w:val="21"/>
        </w:rPr>
        <w:t>Dava</w:t>
      </w:r>
      <w:proofErr w:type="spellEnd"/>
      <w:r w:rsidRPr="004D5F4F">
        <w:rPr>
          <w:sz w:val="20"/>
          <w:szCs w:val="21"/>
        </w:rPr>
        <w:t xml:space="preserve"> Newman — another colleague of mine — have shown: </w:t>
      </w:r>
      <w:r w:rsidRPr="004D5F4F">
        <w:rPr>
          <w:rStyle w:val="StyleUnderline"/>
          <w:sz w:val="20"/>
          <w:szCs w:val="21"/>
        </w:rPr>
        <w:t>th</w:t>
      </w:r>
      <w:r w:rsidRPr="00E70197">
        <w:rPr>
          <w:rStyle w:val="StyleUnderline"/>
        </w:rPr>
        <w:t xml:space="preserve">e </w:t>
      </w:r>
      <w:r w:rsidRPr="00BD49E1">
        <w:rPr>
          <w:rStyle w:val="StyleUnderline"/>
          <w:highlight w:val="green"/>
        </w:rPr>
        <w:t>path from moon to Mars is going to be a public-private partnership path</w:t>
      </w:r>
      <w:r w:rsidRPr="00E70197">
        <w:t xml:space="preserve">. </w:t>
      </w:r>
      <w:r w:rsidRPr="004D5F4F">
        <w:rPr>
          <w:sz w:val="16"/>
          <w:szCs w:val="18"/>
        </w:rPr>
        <w:t xml:space="preserve">And </w:t>
      </w:r>
      <w:r w:rsidRPr="004D5F4F">
        <w:rPr>
          <w:rStyle w:val="StyleUnderline"/>
          <w:sz w:val="16"/>
          <w:szCs w:val="18"/>
        </w:rPr>
        <w:t>we need the capability that private brings</w:t>
      </w:r>
      <w:r w:rsidRPr="004D5F4F">
        <w:rPr>
          <w:sz w:val="16"/>
          <w:szCs w:val="18"/>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w:t>
      </w:r>
      <w:proofErr w:type="gramStart"/>
      <w:r w:rsidRPr="004D5F4F">
        <w:rPr>
          <w:sz w:val="16"/>
          <w:szCs w:val="18"/>
        </w:rPr>
        <w:t>pretty awesome</w:t>
      </w:r>
      <w:proofErr w:type="gramEnd"/>
      <w:r w:rsidRPr="004D5F4F">
        <w:rPr>
          <w:sz w:val="16"/>
          <w:szCs w:val="18"/>
        </w:rPr>
        <w:t xml:space="preserve">. The ability to play around with Newton’s law, the fact that, you know, because gravity is overcome by the speed at which you’re going around the </w:t>
      </w:r>
      <w:r w:rsidRPr="004D5F4F">
        <w:rPr>
          <w:sz w:val="16"/>
          <w:szCs w:val="18"/>
        </w:rPr>
        <w:lastRenderedPageBreak/>
        <w:t xml:space="preserve">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w:t>
      </w:r>
      <w:proofErr w:type="gramStart"/>
      <w:r w:rsidRPr="004D5F4F">
        <w:rPr>
          <w:sz w:val="16"/>
          <w:szCs w:val="18"/>
        </w:rPr>
        <w:t>blue sky</w:t>
      </w:r>
      <w:proofErr w:type="gramEnd"/>
      <w:r w:rsidRPr="004D5F4F">
        <w:rPr>
          <w:sz w:val="16"/>
          <w:szCs w:val="18"/>
        </w:rPr>
        <w:t xml:space="preserve">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4D5F4F">
        <w:rPr>
          <w:rStyle w:val="StyleUnderline"/>
          <w:sz w:val="16"/>
          <w:szCs w:val="18"/>
        </w:rPr>
        <w:t xml:space="preserve">the </w:t>
      </w:r>
      <w:r w:rsidRPr="00BD49E1">
        <w:rPr>
          <w:rStyle w:val="StyleUnderline"/>
          <w:highlight w:val="green"/>
        </w:rPr>
        <w:t>space industry has seen a shift</w:t>
      </w:r>
      <w:r w:rsidRPr="00E70197">
        <w:rPr>
          <w:rStyle w:val="StyleUnderline"/>
        </w:rPr>
        <w:t xml:space="preserve"> in the way it does business, </w:t>
      </w:r>
      <w:r w:rsidRPr="00BD49E1">
        <w:rPr>
          <w:rStyle w:val="StyleUnderline"/>
          <w:highlight w:val="green"/>
        </w:rPr>
        <w:t>with newer players</w:t>
      </w:r>
      <w:r w:rsidRPr="00E70197">
        <w:rPr>
          <w:rStyle w:val="StyleUnderline"/>
        </w:rPr>
        <w:t xml:space="preserve"> looking to capitalize </w:t>
      </w:r>
      <w:r w:rsidRPr="00BD49E1">
        <w:rPr>
          <w:rStyle w:val="StyleUnderline"/>
          <w:highlight w:val="green"/>
        </w:rPr>
        <w:t>on different markets</w:t>
      </w:r>
      <w:r w:rsidRPr="00E70197">
        <w:rPr>
          <w:rStyle w:val="StyleUnderline"/>
        </w:rPr>
        <w:t xml:space="preserve"> and more ambitious projects. </w:t>
      </w:r>
      <w:r w:rsidRPr="00BD49E1">
        <w:rPr>
          <w:rStyle w:val="StyleUnderline"/>
          <w:highlight w:val="green"/>
        </w:rPr>
        <w:t>The result has been an explosion of growth</w:t>
      </w:r>
      <w:r w:rsidRPr="00E70197">
        <w:rPr>
          <w:rStyle w:val="StyleUnderline"/>
        </w:rPr>
        <w:t xml:space="preserve"> </w:t>
      </w:r>
      <w:r w:rsidRPr="004D5F4F">
        <w:rPr>
          <w:rStyle w:val="StyleUnderline"/>
          <w:sz w:val="20"/>
          <w:szCs w:val="21"/>
        </w:rPr>
        <w:t>within the commercial sector. It’s allowing for easier access to space than ever before</w:t>
      </w:r>
      <w:r w:rsidRPr="004D5F4F">
        <w:rPr>
          <w:sz w:val="20"/>
          <w:szCs w:val="21"/>
        </w:rPr>
        <w:t xml:space="preserve">, with both positive and negative results. Such growth is providing the commercial space industry with lots of momentum coming into the 2020s, but it’s unclear if this pace is something that can be kept up.” </w:t>
      </w:r>
      <w:proofErr w:type="spellStart"/>
      <w:r w:rsidRPr="004D5F4F">
        <w:rPr>
          <w:sz w:val="20"/>
          <w:szCs w:val="21"/>
        </w:rPr>
        <w:t>Axios</w:t>
      </w:r>
      <w:proofErr w:type="spellEnd"/>
      <w:r w:rsidRPr="004D5F4F">
        <w:rPr>
          <w:sz w:val="20"/>
          <w:szCs w:val="21"/>
        </w:rPr>
        <w:t>: “NASA’s murky commercial space future” — “</w:t>
      </w:r>
      <w:r w:rsidRPr="00BD49E1">
        <w:rPr>
          <w:rStyle w:val="StyleUnderline"/>
          <w:highlight w:val="green"/>
        </w:rPr>
        <w:t>NASA’s plans to create a robust economy</w:t>
      </w:r>
      <w:r w:rsidRPr="00E70197">
        <w:rPr>
          <w:rStyle w:val="StyleUnderline"/>
        </w:rPr>
        <w:t xml:space="preserve"> in low-Earth orbit </w:t>
      </w:r>
      <w:r w:rsidRPr="00BD49E1">
        <w:rPr>
          <w:rStyle w:val="StyleUnderline"/>
          <w:highlight w:val="green"/>
        </w:rPr>
        <w:t>where private spaceflight companies can flourish</w:t>
      </w:r>
      <w:r w:rsidRPr="00E70197">
        <w:rPr>
          <w:rStyle w:val="StyleUnderline"/>
        </w:rPr>
        <w:t xml:space="preserve"> </w:t>
      </w:r>
      <w:r w:rsidRPr="004D5F4F">
        <w:rPr>
          <w:rStyle w:val="StyleUnderline"/>
          <w:sz w:val="20"/>
          <w:szCs w:val="21"/>
        </w:rPr>
        <w:t xml:space="preserve">could eventually leave the agency’s astronauts stranded on Earth with nowhere to go. </w:t>
      </w:r>
      <w:r w:rsidRPr="004D5F4F">
        <w:rPr>
          <w:sz w:val="20"/>
          <w:szCs w:val="21"/>
        </w:rPr>
        <w:t xml:space="preserve">“Why it matters: </w:t>
      </w:r>
      <w:r w:rsidRPr="004D5F4F">
        <w:rPr>
          <w:rStyle w:val="StyleUnderline"/>
          <w:sz w:val="20"/>
          <w:szCs w:val="21"/>
        </w:rPr>
        <w:t xml:space="preserve">NASA hopes to play a lead role in developing a private spaceflight economy, including private sector astronauts. The agency sees this </w:t>
      </w:r>
      <w:proofErr w:type="gramStart"/>
      <w:r w:rsidRPr="004D5F4F">
        <w:rPr>
          <w:rStyle w:val="StyleUnderline"/>
          <w:sz w:val="20"/>
          <w:szCs w:val="21"/>
        </w:rPr>
        <w:t>as a way to</w:t>
      </w:r>
      <w:proofErr w:type="gramEnd"/>
      <w:r w:rsidRPr="004D5F4F">
        <w:rPr>
          <w:rStyle w:val="StyleUnderline"/>
          <w:sz w:val="20"/>
          <w:szCs w:val="21"/>
        </w:rPr>
        <w:t xml:space="preserve"> free it up to focus on farther afield goals like bringing humans back to the Moon and, eventually, to Mars.</w:t>
      </w:r>
    </w:p>
    <w:p w14:paraId="28C3147A" w14:textId="77777777" w:rsidR="00C47F9D" w:rsidRPr="00775B01" w:rsidRDefault="00C47F9D" w:rsidP="00C47F9D"/>
    <w:p w14:paraId="5EF55A9E" w14:textId="77777777" w:rsidR="00C47F9D" w:rsidRDefault="00C47F9D" w:rsidP="00C47F9D">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5A2587D" w14:textId="77777777" w:rsidR="00C47F9D" w:rsidRDefault="00C47F9D" w:rsidP="00C47F9D">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02954E7" w14:textId="77777777" w:rsidR="00C47F9D" w:rsidRDefault="00C47F9D" w:rsidP="00C47F9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w:t>
      </w:r>
      <w:r w:rsidRPr="00184EB0">
        <w:rPr>
          <w:sz w:val="12"/>
        </w:rPr>
        <w:lastRenderedPageBreak/>
        <w:t xml:space="preserve">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lastRenderedPageBreak/>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CAB032E" w14:textId="77777777" w:rsidR="00C47F9D" w:rsidRDefault="00C47F9D" w:rsidP="00C47F9D">
      <w:pPr>
        <w:rPr>
          <w:sz w:val="12"/>
        </w:rPr>
      </w:pPr>
    </w:p>
    <w:p w14:paraId="17A5A659" w14:textId="77777777" w:rsidR="00C47F9D" w:rsidRDefault="00C47F9D" w:rsidP="00C47F9D">
      <w:pPr>
        <w:rPr>
          <w:sz w:val="12"/>
        </w:rPr>
      </w:pPr>
    </w:p>
    <w:p w14:paraId="48EB655F" w14:textId="77777777" w:rsidR="00C47F9D" w:rsidRDefault="00C47F9D" w:rsidP="00C47F9D">
      <w:pPr>
        <w:rPr>
          <w:sz w:val="12"/>
        </w:rPr>
      </w:pPr>
    </w:p>
    <w:p w14:paraId="099CBA77" w14:textId="4ABC0548" w:rsidR="00C47F9D" w:rsidRPr="00C435A1" w:rsidRDefault="00C47F9D" w:rsidP="00C47F9D">
      <w:pPr>
        <w:pStyle w:val="Heading4"/>
        <w:rPr>
          <w:rFonts w:cs="Arial"/>
        </w:rPr>
      </w:pPr>
      <w:r w:rsidRPr="00C435A1">
        <w:rPr>
          <w:rFonts w:cs="Arial"/>
        </w:rPr>
        <w:t>Those Conflicts go Nuclear</w:t>
      </w:r>
    </w:p>
    <w:p w14:paraId="5CAA2F9C" w14:textId="77777777" w:rsidR="00C47F9D" w:rsidRPr="00C435A1" w:rsidRDefault="00C47F9D" w:rsidP="00C47F9D">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9" w:history="1">
        <w:r w:rsidRPr="00C435A1">
          <w:rPr>
            <w:rStyle w:val="Hyperlink"/>
          </w:rPr>
          <w:t>https://www.thenation.com/article/how-resource-scarcity-and-climate-change-could-produce-global-explosion/</w:t>
        </w:r>
      </w:hyperlink>
      <w:r w:rsidRPr="00C435A1">
        <w:t xml:space="preserve"> JHW</w:t>
      </w:r>
    </w:p>
    <w:p w14:paraId="07F15F59" w14:textId="734062F7" w:rsidR="00C47F9D" w:rsidRDefault="00C47F9D" w:rsidP="00C47F9D">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w:t>
      </w:r>
      <w:r w:rsidRPr="00C435A1">
        <w:rPr>
          <w:rStyle w:val="Emphasis"/>
        </w:rPr>
        <w:lastRenderedPageBreak/>
        <w:t xml:space="preserve">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 xml:space="preserve">comes to control of offshore oil and gas reserves in the </w:t>
      </w:r>
      <w:r w:rsidRPr="00C435A1">
        <w:rPr>
          <w:rStyle w:val="StyleUnderline"/>
        </w:rPr>
        <w:lastRenderedPageBreak/>
        <w:t>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0821A3A2" w14:textId="0D8F21BF" w:rsidR="00B00198" w:rsidRDefault="00B00198" w:rsidP="00C47F9D">
      <w:pPr>
        <w:rPr>
          <w:sz w:val="16"/>
        </w:rPr>
      </w:pPr>
    </w:p>
    <w:p w14:paraId="50CE2995" w14:textId="77777777" w:rsidR="00DC6AE0" w:rsidRDefault="00DC6AE0" w:rsidP="00DC6AE0">
      <w:pPr>
        <w:pStyle w:val="Heading4"/>
        <w:rPr>
          <w:rFonts w:eastAsia="Calibri" w:cs="Calibri"/>
          <w:b w:val="0"/>
          <w:color w:val="000000"/>
        </w:rPr>
      </w:pPr>
      <w:r>
        <w:rPr>
          <w:rFonts w:eastAsia="Calibri" w:cs="Calibri"/>
          <w:color w:val="000000"/>
        </w:rPr>
        <w:t xml:space="preserve">Capitalism is sustainable – </w:t>
      </w:r>
      <w:r>
        <w:rPr>
          <w:rFonts w:eastAsia="Calibri" w:cs="Calibri"/>
          <w:color w:val="000000"/>
          <w:u w:val="single"/>
        </w:rPr>
        <w:t>solves war</w:t>
      </w:r>
      <w:r>
        <w:rPr>
          <w:rFonts w:eastAsia="Calibri" w:cs="Calibri"/>
          <w:color w:val="000000"/>
        </w:rPr>
        <w:t xml:space="preserve">, </w:t>
      </w:r>
      <w:r>
        <w:rPr>
          <w:rFonts w:eastAsia="Calibri" w:cs="Calibri"/>
          <w:color w:val="000000"/>
          <w:u w:val="single"/>
        </w:rPr>
        <w:t>environment</w:t>
      </w:r>
      <w:r>
        <w:rPr>
          <w:rFonts w:eastAsia="Calibri" w:cs="Calibri"/>
          <w:color w:val="000000"/>
        </w:rPr>
        <w:t xml:space="preserve">, and </w:t>
      </w:r>
      <w:r>
        <w:rPr>
          <w:rFonts w:eastAsia="Calibri" w:cs="Calibri"/>
          <w:color w:val="000000"/>
          <w:u w:val="single"/>
        </w:rPr>
        <w:t>quality of life</w:t>
      </w:r>
      <w:r>
        <w:rPr>
          <w:rFonts w:eastAsia="Calibri" w:cs="Calibri"/>
          <w:color w:val="000000"/>
        </w:rPr>
        <w:t xml:space="preserve"> – prefer empirics </w:t>
      </w:r>
    </w:p>
    <w:p w14:paraId="101E18D1" w14:textId="77777777" w:rsidR="00DC6AE0" w:rsidRDefault="00DC6AE0" w:rsidP="00DC6AE0">
      <w:pPr>
        <w:rPr>
          <w:rFonts w:eastAsia="Calibri" w:cs="Calibri"/>
        </w:rPr>
      </w:pPr>
      <w:bookmarkStart w:id="1" w:name="_gjdgxs" w:colFirst="0" w:colLast="0"/>
      <w:bookmarkEnd w:id="1"/>
      <w:r>
        <w:rPr>
          <w:rFonts w:eastAsia="Calibri" w:cs="Calibri"/>
        </w:rPr>
        <w:t xml:space="preserve">Mark </w:t>
      </w:r>
      <w:proofErr w:type="spellStart"/>
      <w:r>
        <w:rPr>
          <w:rFonts w:eastAsia="Calibri" w:cs="Calibri"/>
          <w:b/>
          <w:sz w:val="26"/>
          <w:szCs w:val="26"/>
        </w:rPr>
        <w:t>Budolfson</w:t>
      </w:r>
      <w:proofErr w:type="spellEnd"/>
      <w:r>
        <w:rPr>
          <w:rFonts w:eastAsia="Calibri" w:cs="Calibri"/>
          <w:b/>
          <w:sz w:val="26"/>
          <w:szCs w:val="26"/>
        </w:rPr>
        <w:t xml:space="preserve"> 21</w:t>
      </w:r>
      <w:r>
        <w:rPr>
          <w:rFonts w:eastAsia="Calibri" w:cs="Calibr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6DAABBAD" w14:textId="77777777" w:rsidR="00DC6AE0" w:rsidRDefault="00DC6AE0" w:rsidP="00DC6AE0">
      <w:pPr>
        <w:rPr>
          <w:rFonts w:eastAsia="Calibri" w:cs="Calibri"/>
          <w:sz w:val="14"/>
          <w:szCs w:val="14"/>
        </w:rPr>
      </w:pPr>
      <w:r>
        <w:rPr>
          <w:rFonts w:eastAsia="Calibri" w:cs="Calibri"/>
          <w:sz w:val="14"/>
          <w:szCs w:val="14"/>
        </w:rPr>
        <w:lastRenderedPageBreak/>
        <w:t xml:space="preserve">However, </w:t>
      </w:r>
      <w:r>
        <w:rPr>
          <w:rFonts w:eastAsia="Calibri" w:cs="Calibri"/>
          <w:b/>
          <w:u w:val="single"/>
        </w:rPr>
        <w:t>things are more complicated than the arguments above would suggest</w:t>
      </w:r>
      <w:r>
        <w:rPr>
          <w:rFonts w:eastAsia="Calibri" w:cs="Calibri"/>
          <w:sz w:val="14"/>
          <w:szCs w:val="14"/>
        </w:rPr>
        <w:t xml:space="preserve">, and </w:t>
      </w:r>
      <w:r>
        <w:rPr>
          <w:rFonts w:eastAsia="Calibri" w:cs="Calibri"/>
          <w:u w:val="single"/>
        </w:rPr>
        <w:t xml:space="preserve">the </w:t>
      </w:r>
      <w:r>
        <w:rPr>
          <w:rFonts w:eastAsia="Calibri" w:cs="Calibri"/>
          <w:highlight w:val="cyan"/>
          <w:u w:val="single"/>
        </w:rPr>
        <w:t>benefits of capitalism</w:t>
      </w:r>
      <w:r>
        <w:rPr>
          <w:rFonts w:eastAsia="Calibri" w:cs="Calibri"/>
          <w:sz w:val="14"/>
          <w:szCs w:val="14"/>
        </w:rPr>
        <w:t xml:space="preserve">, especially for the world's poorest and most vulnerable people, </w:t>
      </w:r>
      <w:r>
        <w:rPr>
          <w:rFonts w:eastAsia="Calibri" w:cs="Calibri"/>
          <w:u w:val="single"/>
        </w:rPr>
        <w:t>are</w:t>
      </w:r>
      <w:r>
        <w:rPr>
          <w:rFonts w:eastAsia="Calibri" w:cs="Calibri"/>
          <w:sz w:val="14"/>
          <w:szCs w:val="14"/>
        </w:rPr>
        <w:t xml:space="preserve"> in fact myriad and </w:t>
      </w:r>
      <w:r>
        <w:rPr>
          <w:rFonts w:eastAsia="Calibri" w:cs="Calibri"/>
          <w:b/>
          <w:highlight w:val="cyan"/>
          <w:u w:val="single"/>
        </w:rPr>
        <w:t>significant</w:t>
      </w:r>
      <w:r>
        <w:rPr>
          <w:rFonts w:eastAsia="Calibri" w:cs="Calibri"/>
          <w:sz w:val="14"/>
          <w:szCs w:val="14"/>
          <w:highlight w:val="cyan"/>
        </w:rPr>
        <w:t>.</w:t>
      </w:r>
      <w:r>
        <w:rPr>
          <w:rFonts w:eastAsia="Calibri" w:cs="Calibri"/>
          <w:sz w:val="14"/>
          <w:szCs w:val="14"/>
        </w:rPr>
        <w:t xml:space="preserve"> In addition, as we will see in this section, many experts argue that </w:t>
      </w:r>
      <w:r>
        <w:rPr>
          <w:rFonts w:eastAsia="Calibri" w:cs="Calibri"/>
          <w:b/>
          <w:u w:val="single"/>
        </w:rPr>
        <w:t>capitalism is not the fundamental cause of the</w:t>
      </w:r>
      <w:r>
        <w:rPr>
          <w:rFonts w:eastAsia="Calibri" w:cs="Calibri"/>
          <w:sz w:val="14"/>
          <w:szCs w:val="14"/>
        </w:rPr>
        <w:t xml:space="preserve"> previously described </w:t>
      </w:r>
      <w:r>
        <w:rPr>
          <w:rFonts w:eastAsia="Calibri" w:cs="Calibri"/>
          <w:b/>
          <w:u w:val="single"/>
        </w:rPr>
        <w:t>problems</w:t>
      </w:r>
      <w:r>
        <w:rPr>
          <w:rFonts w:eastAsia="Calibri" w:cs="Calibri"/>
          <w:sz w:val="14"/>
          <w:szCs w:val="14"/>
        </w:rPr>
        <w:t xml:space="preserve"> </w:t>
      </w:r>
      <w:r>
        <w:rPr>
          <w:rFonts w:eastAsia="Calibri" w:cs="Calibri"/>
          <w:u w:val="single"/>
        </w:rPr>
        <w:t>but</w:t>
      </w:r>
      <w:r>
        <w:rPr>
          <w:rFonts w:eastAsia="Calibri" w:cs="Calibri"/>
          <w:sz w:val="14"/>
          <w:szCs w:val="14"/>
        </w:rPr>
        <w:t xml:space="preserve"> rather </w:t>
      </w:r>
      <w:r>
        <w:rPr>
          <w:rFonts w:eastAsia="Calibri" w:cs="Calibri"/>
          <w:u w:val="single"/>
        </w:rPr>
        <w:t xml:space="preserve">an essential component of the </w:t>
      </w:r>
      <w:r>
        <w:rPr>
          <w:rFonts w:eastAsia="Calibri" w:cs="Calibri"/>
          <w:b/>
          <w:highlight w:val="cyan"/>
          <w:u w:val="single"/>
        </w:rPr>
        <w:t>best solutions</w:t>
      </w:r>
      <w:r>
        <w:rPr>
          <w:rFonts w:eastAsia="Calibri" w:cs="Calibri"/>
          <w:sz w:val="14"/>
          <w:szCs w:val="14"/>
        </w:rPr>
        <w:t xml:space="preserve"> to them </w:t>
      </w:r>
      <w:r>
        <w:rPr>
          <w:rFonts w:eastAsia="Calibri" w:cs="Calibri"/>
          <w:u w:val="single"/>
        </w:rPr>
        <w:t>and</w:t>
      </w:r>
      <w:r>
        <w:rPr>
          <w:rFonts w:eastAsia="Calibri" w:cs="Calibri"/>
          <w:sz w:val="14"/>
          <w:szCs w:val="14"/>
        </w:rPr>
        <w:t xml:space="preserve"> of </w:t>
      </w:r>
      <w:r>
        <w:rPr>
          <w:rFonts w:eastAsia="Calibri" w:cs="Calibri"/>
          <w:u w:val="single"/>
        </w:rPr>
        <w:t>the best methods for promoting our goals of health, well-being, and justice</w:t>
      </w:r>
      <w:r>
        <w:rPr>
          <w:rFonts w:eastAsia="Calibri" w:cs="Calibri"/>
          <w:sz w:val="14"/>
          <w:szCs w:val="14"/>
        </w:rPr>
        <w:t xml:space="preserve">. To see where the defenders of capitalism are coming from, </w:t>
      </w:r>
      <w:r>
        <w:rPr>
          <w:rFonts w:eastAsia="Calibri" w:cs="Calibri"/>
          <w:u w:val="single"/>
        </w:rPr>
        <w:t>consider</w:t>
      </w:r>
      <w:r>
        <w:rPr>
          <w:rFonts w:eastAsia="Calibri" w:cs="Calibri"/>
          <w:sz w:val="14"/>
          <w:szCs w:val="14"/>
        </w:rPr>
        <w:t xml:space="preserve"> an analogy involving </w:t>
      </w:r>
      <w:r>
        <w:rPr>
          <w:rFonts w:eastAsia="Calibri" w:cs="Calibri"/>
          <w:u w:val="single"/>
        </w:rPr>
        <w:t>a response to a pandemic: if a country administered a rushed</w:t>
      </w:r>
      <w:r>
        <w:rPr>
          <w:rFonts w:eastAsia="Calibri" w:cs="Calibri"/>
          <w:sz w:val="14"/>
          <w:szCs w:val="14"/>
        </w:rPr>
        <w:t xml:space="preserve"> and untested </w:t>
      </w:r>
      <w:r>
        <w:rPr>
          <w:rFonts w:eastAsia="Calibri" w:cs="Calibri"/>
          <w:u w:val="single"/>
        </w:rPr>
        <w:t>vaccine</w:t>
      </w:r>
      <w:r>
        <w:rPr>
          <w:rFonts w:eastAsia="Calibri" w:cs="Calibri"/>
          <w:sz w:val="14"/>
          <w:szCs w:val="14"/>
        </w:rPr>
        <w:t xml:space="preserve"> to its population that ended up killing people, </w:t>
      </w:r>
      <w:r>
        <w:rPr>
          <w:rFonts w:eastAsia="Calibri" w:cs="Calibri"/>
          <w:u w:val="single"/>
        </w:rPr>
        <w:t>we would not say that vaccines were the problem. Instead, the problem would be the</w:t>
      </w:r>
      <w:r>
        <w:rPr>
          <w:rFonts w:eastAsia="Calibri" w:cs="Calibri"/>
          <w:sz w:val="14"/>
          <w:szCs w:val="14"/>
        </w:rPr>
        <w:t xml:space="preserve"> flawed and sloppy policies of vaccine </w:t>
      </w:r>
      <w:r>
        <w:rPr>
          <w:rFonts w:eastAsia="Calibri" w:cs="Calibri"/>
          <w:u w:val="single"/>
        </w:rPr>
        <w:t>implementation. Vaccines might</w:t>
      </w:r>
      <w:r>
        <w:rPr>
          <w:rFonts w:eastAsia="Calibri" w:cs="Calibri"/>
          <w:sz w:val="14"/>
          <w:szCs w:val="14"/>
        </w:rPr>
        <w:t xml:space="preserve"> easily </w:t>
      </w:r>
      <w:r>
        <w:rPr>
          <w:rFonts w:eastAsia="Calibri" w:cs="Calibri"/>
          <w:b/>
          <w:u w:val="single"/>
        </w:rPr>
        <w:t>remain</w:t>
      </w:r>
      <w:r>
        <w:rPr>
          <w:rFonts w:eastAsia="Calibri" w:cs="Calibri"/>
          <w:sz w:val="14"/>
          <w:szCs w:val="14"/>
        </w:rPr>
        <w:t xml:space="preserve"> </w:t>
      </w:r>
      <w:proofErr w:type="gramStart"/>
      <w:r>
        <w:rPr>
          <w:rFonts w:eastAsia="Calibri" w:cs="Calibri"/>
          <w:sz w:val="14"/>
          <w:szCs w:val="14"/>
        </w:rPr>
        <w:t xml:space="preserve">absolutely </w:t>
      </w:r>
      <w:r>
        <w:rPr>
          <w:rFonts w:eastAsia="Calibri" w:cs="Calibri"/>
          <w:b/>
          <w:u w:val="single"/>
        </w:rPr>
        <w:t>essential</w:t>
      </w:r>
      <w:proofErr w:type="gramEnd"/>
      <w:r>
        <w:rPr>
          <w:rFonts w:eastAsia="Calibri" w:cs="Calibri"/>
          <w:sz w:val="14"/>
          <w:szCs w:val="14"/>
        </w:rPr>
        <w:t xml:space="preserve"> to the correct response to such a pandemic </w:t>
      </w:r>
      <w:r>
        <w:rPr>
          <w:rFonts w:eastAsia="Calibri" w:cs="Calibri"/>
          <w:u w:val="single"/>
        </w:rPr>
        <w:t>and could</w:t>
      </w:r>
      <w:r>
        <w:rPr>
          <w:rFonts w:eastAsia="Calibri" w:cs="Calibri"/>
          <w:sz w:val="14"/>
          <w:szCs w:val="14"/>
        </w:rPr>
        <w:t xml:space="preserve"> </w:t>
      </w:r>
      <w:r>
        <w:rPr>
          <w:rFonts w:eastAsia="Calibri" w:cs="Calibri"/>
          <w:u w:val="single"/>
        </w:rPr>
        <w:t>also be essential to promoting health</w:t>
      </w:r>
      <w:r>
        <w:rPr>
          <w:rFonts w:eastAsia="Calibri" w:cs="Calibri"/>
          <w:sz w:val="14"/>
          <w:szCs w:val="14"/>
        </w:rPr>
        <w:t xml:space="preserve"> and flourishing, more generally. </w:t>
      </w:r>
      <w:r>
        <w:rPr>
          <w:rFonts w:eastAsia="Calibri" w:cs="Calibri"/>
          <w:u w:val="single"/>
        </w:rPr>
        <w:t>The argument is similar with capitalism</w:t>
      </w:r>
      <w:r>
        <w:rPr>
          <w:rFonts w:eastAsia="Calibri" w:cs="Calibri"/>
          <w:sz w:val="14"/>
          <w:szCs w:val="14"/>
        </w:rPr>
        <w:t xml:space="preserve"> according to the leading mainstream arguments in favor of it: </w:t>
      </w:r>
      <w:r>
        <w:rPr>
          <w:rFonts w:eastAsia="Calibri" w:cs="Calibri"/>
          <w:highlight w:val="cyan"/>
          <w:u w:val="single"/>
        </w:rPr>
        <w:t>Capitalism is</w:t>
      </w:r>
      <w:r>
        <w:rPr>
          <w:rFonts w:eastAsia="Calibri" w:cs="Calibri"/>
          <w:u w:val="single"/>
        </w:rPr>
        <w:t xml:space="preserve"> an </w:t>
      </w:r>
      <w:r>
        <w:rPr>
          <w:rFonts w:eastAsia="Calibri" w:cs="Calibri"/>
          <w:highlight w:val="cyan"/>
          <w:u w:val="single"/>
        </w:rPr>
        <w:t>essential</w:t>
      </w:r>
      <w:r>
        <w:rPr>
          <w:rFonts w:eastAsia="Calibri" w:cs="Calibri"/>
          <w:u w:val="single"/>
        </w:rPr>
        <w:t xml:space="preserve"> part of the best society we could have</w:t>
      </w:r>
      <w:r>
        <w:rPr>
          <w:rFonts w:eastAsia="Calibri" w:cs="Calibri"/>
          <w:sz w:val="14"/>
          <w:szCs w:val="14"/>
        </w:rPr>
        <w:t xml:space="preserve">, just like vaccines are an essential part of the best response to a pandemic such as COVID-19. </w:t>
      </w:r>
      <w:r>
        <w:rPr>
          <w:rFonts w:eastAsia="Calibri" w:cs="Calibri"/>
          <w:u w:val="single"/>
        </w:rPr>
        <w:t>But</w:t>
      </w:r>
      <w:r>
        <w:rPr>
          <w:rFonts w:eastAsia="Calibri" w:cs="Calibri"/>
          <w:sz w:val="14"/>
          <w:szCs w:val="14"/>
        </w:rPr>
        <w:t xml:space="preserve"> </w:t>
      </w:r>
      <w:proofErr w:type="gramStart"/>
      <w:r>
        <w:rPr>
          <w:rFonts w:eastAsia="Calibri" w:cs="Calibri"/>
          <w:sz w:val="14"/>
          <w:szCs w:val="14"/>
        </w:rPr>
        <w:t>of course</w:t>
      </w:r>
      <w:proofErr w:type="gramEnd"/>
      <w:r>
        <w:rPr>
          <w:rFonts w:eastAsia="Calibri" w:cs="Calibri"/>
          <w:sz w:val="14"/>
          <w:szCs w:val="14"/>
        </w:rPr>
        <w:t xml:space="preserve"> both </w:t>
      </w:r>
      <w:r>
        <w:rPr>
          <w:rFonts w:eastAsia="Calibri" w:cs="Calibri"/>
          <w:u w:val="single"/>
        </w:rPr>
        <w:t>capitalism</w:t>
      </w:r>
      <w:r>
        <w:rPr>
          <w:rFonts w:eastAsia="Calibri" w:cs="Calibri"/>
          <w:sz w:val="14"/>
          <w:szCs w:val="14"/>
        </w:rPr>
        <w:t xml:space="preserve"> and vaccines </w:t>
      </w:r>
      <w:r>
        <w:rPr>
          <w:rFonts w:eastAsia="Calibri" w:cs="Calibri"/>
          <w:u w:val="single"/>
        </w:rPr>
        <w:t>can be implemented poorly</w:t>
      </w:r>
      <w:r>
        <w:rPr>
          <w:rFonts w:eastAsia="Calibri" w:cs="Calibri"/>
          <w:sz w:val="14"/>
          <w:szCs w:val="14"/>
        </w:rPr>
        <w:t xml:space="preserve">, and can even do harm, especially when combined with other incorrect policy decisions. But </w:t>
      </w:r>
      <w:r>
        <w:rPr>
          <w:rFonts w:eastAsia="Calibri" w:cs="Calibri"/>
          <w:b/>
          <w:u w:val="single"/>
        </w:rPr>
        <w:t>that does not mean that we should turn against them</w:t>
      </w:r>
      <w:r>
        <w:rPr>
          <w:rFonts w:eastAsia="Calibri" w:cs="Calibri"/>
          <w:sz w:val="14"/>
          <w:szCs w:val="14"/>
        </w:rPr>
        <w:t xml:space="preserve">—quite the opposite. </w:t>
      </w:r>
      <w:r>
        <w:rPr>
          <w:rFonts w:eastAsia="Calibri" w:cs="Calibri"/>
          <w:u w:val="single"/>
        </w:rPr>
        <w:t xml:space="preserve">Instead, we should </w:t>
      </w:r>
      <w:r>
        <w:rPr>
          <w:rFonts w:eastAsia="Calibri" w:cs="Calibri"/>
          <w:b/>
          <w:u w:val="single"/>
        </w:rPr>
        <w:t>embrace them as essential</w:t>
      </w:r>
      <w:r>
        <w:rPr>
          <w:rFonts w:eastAsia="Calibri" w:cs="Calibri"/>
          <w:sz w:val="14"/>
          <w:szCs w:val="14"/>
        </w:rPr>
        <w:t xml:space="preserve"> to the best and most just outcomes for </w:t>
      </w:r>
      <w:proofErr w:type="gramStart"/>
      <w:r>
        <w:rPr>
          <w:rFonts w:eastAsia="Calibri" w:cs="Calibri"/>
          <w:sz w:val="14"/>
          <w:szCs w:val="14"/>
        </w:rPr>
        <w:t xml:space="preserve">society, </w:t>
      </w:r>
      <w:r>
        <w:rPr>
          <w:rFonts w:eastAsia="Calibri" w:cs="Calibri"/>
          <w:u w:val="single"/>
        </w:rPr>
        <w:t>and</w:t>
      </w:r>
      <w:proofErr w:type="gramEnd"/>
      <w:r>
        <w:rPr>
          <w:rFonts w:eastAsia="Calibri" w:cs="Calibri"/>
          <w:u w:val="single"/>
        </w:rPr>
        <w:t xml:space="preserve"> educate ourselves</w:t>
      </w:r>
      <w:r>
        <w:rPr>
          <w:rFonts w:eastAsia="Calibri" w:cs="Calibri"/>
          <w:sz w:val="14"/>
          <w:szCs w:val="14"/>
        </w:rPr>
        <w:t xml:space="preserve"> and others </w:t>
      </w:r>
      <w:r>
        <w:rPr>
          <w:rFonts w:eastAsia="Calibri" w:cs="Calibri"/>
          <w:u w:val="single"/>
        </w:rPr>
        <w:t>on</w:t>
      </w:r>
      <w:r>
        <w:rPr>
          <w:rFonts w:eastAsia="Calibri" w:cs="Calibri"/>
          <w:sz w:val="14"/>
          <w:szCs w:val="14"/>
        </w:rPr>
        <w:t xml:space="preserve"> their importance and on </w:t>
      </w:r>
      <w:r>
        <w:rPr>
          <w:rFonts w:eastAsia="Calibri" w:cs="Calibri"/>
          <w:u w:val="single"/>
        </w:rPr>
        <w:t xml:space="preserve">how they must be </w:t>
      </w:r>
      <w:r>
        <w:rPr>
          <w:rFonts w:eastAsia="Calibri" w:cs="Calibri"/>
          <w:b/>
          <w:u w:val="single"/>
        </w:rPr>
        <w:t>properly designed and implemented</w:t>
      </w:r>
      <w:r>
        <w:rPr>
          <w:rFonts w:eastAsia="Calibri" w:cs="Calibri"/>
          <w:sz w:val="14"/>
          <w:szCs w:val="14"/>
        </w:rPr>
        <w:t xml:space="preserve"> with other policies in order to best help us all. In fact, </w:t>
      </w:r>
      <w:r>
        <w:rPr>
          <w:rFonts w:eastAsia="Calibri" w:cs="Calibri"/>
          <w:u w:val="single"/>
        </w:rPr>
        <w:t>the argument in favor of capitalism is even more dramatic because it claims that much more is at stake than even what is at stake in response to a global pandemic</w:t>
      </w:r>
      <w:r>
        <w:rPr>
          <w:rFonts w:eastAsia="Calibri" w:cs="Calibri"/>
          <w:sz w:val="14"/>
          <w:szCs w:val="14"/>
        </w:rPr>
        <w:t>—</w:t>
      </w:r>
      <w:r>
        <w:rPr>
          <w:rFonts w:eastAsia="Calibri" w:cs="Calibri"/>
          <w:u w:val="single"/>
        </w:rPr>
        <w:t>what is at stake with capitalism is</w:t>
      </w:r>
      <w:r>
        <w:rPr>
          <w:rFonts w:eastAsia="Calibri" w:cs="Calibri"/>
          <w:sz w:val="14"/>
          <w:szCs w:val="14"/>
        </w:rPr>
        <w:t xml:space="preserve"> nothing less than </w:t>
      </w:r>
      <w:r>
        <w:rPr>
          <w:rFonts w:eastAsia="Calibri" w:cs="Calibri"/>
          <w:b/>
          <w:u w:val="single"/>
        </w:rPr>
        <w:t>whether the world's poorest and most vulnerable billion people will remain in conditions of poverty and oppression</w:t>
      </w:r>
      <w:r>
        <w:rPr>
          <w:rFonts w:eastAsia="Calibri" w:cs="Calibri"/>
          <w:sz w:val="14"/>
          <w:szCs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Pr>
          <w:rFonts w:eastAsia="Calibri" w:cs="Calibri"/>
          <w:highlight w:val="cyan"/>
          <w:u w:val="single"/>
        </w:rPr>
        <w:t>Over</w:t>
      </w:r>
      <w:r>
        <w:rPr>
          <w:rFonts w:eastAsia="Calibri" w:cs="Calibri"/>
          <w:sz w:val="14"/>
          <w:szCs w:val="14"/>
        </w:rPr>
        <w:t xml:space="preserve"> the course of </w:t>
      </w:r>
      <w:r>
        <w:rPr>
          <w:rFonts w:eastAsia="Calibri" w:cs="Calibri"/>
          <w:u w:val="single"/>
        </w:rPr>
        <w:t>recorded</w:t>
      </w:r>
      <w:r>
        <w:rPr>
          <w:rFonts w:eastAsia="Calibri" w:cs="Calibri"/>
          <w:sz w:val="14"/>
          <w:szCs w:val="14"/>
        </w:rPr>
        <w:t xml:space="preserve"> human </w:t>
      </w:r>
      <w:r>
        <w:rPr>
          <w:rFonts w:eastAsia="Calibri" w:cs="Calibri"/>
          <w:highlight w:val="cyan"/>
          <w:u w:val="single"/>
        </w:rPr>
        <w:t>history</w:t>
      </w:r>
      <w:r>
        <w:rPr>
          <w:rFonts w:eastAsia="Calibri" w:cs="Calibri"/>
          <w:u w:val="single"/>
        </w:rPr>
        <w:t xml:space="preserve">, </w:t>
      </w:r>
      <w:proofErr w:type="gramStart"/>
      <w:r>
        <w:rPr>
          <w:rFonts w:eastAsia="Calibri" w:cs="Calibri"/>
          <w:u w:val="single"/>
        </w:rPr>
        <w:t>the majority of</w:t>
      </w:r>
      <w:proofErr w:type="gramEnd"/>
      <w:r>
        <w:rPr>
          <w:rFonts w:eastAsia="Calibri" w:cs="Calibri"/>
          <w:u w:val="single"/>
        </w:rPr>
        <w:t xml:space="preserve"> historical </w:t>
      </w:r>
      <w:r>
        <w:rPr>
          <w:rFonts w:eastAsia="Calibri" w:cs="Calibri"/>
          <w:highlight w:val="cyan"/>
          <w:u w:val="single"/>
        </w:rPr>
        <w:t>increases in health</w:t>
      </w:r>
      <w:r>
        <w:rPr>
          <w:rFonts w:eastAsia="Calibri" w:cs="Calibri"/>
          <w:u w:val="single"/>
        </w:rPr>
        <w:t xml:space="preserve">, wellbeing, and justice </w:t>
      </w:r>
      <w:r>
        <w:rPr>
          <w:rFonts w:eastAsia="Calibri" w:cs="Calibri"/>
          <w:highlight w:val="cyan"/>
          <w:u w:val="single"/>
        </w:rPr>
        <w:t>have occurred</w:t>
      </w:r>
      <w:r>
        <w:rPr>
          <w:rFonts w:eastAsia="Calibri" w:cs="Calibri"/>
          <w:u w:val="single"/>
        </w:rPr>
        <w:t xml:space="preserve"> in the last two centuries</w:t>
      </w:r>
      <w:r>
        <w:rPr>
          <w:rFonts w:eastAsia="Calibri" w:cs="Calibri"/>
          <w:sz w:val="14"/>
          <w:szCs w:val="14"/>
        </w:rPr>
        <w:t xml:space="preserve">, largely </w:t>
      </w:r>
      <w:r>
        <w:rPr>
          <w:rFonts w:eastAsia="Calibri" w:cs="Calibri"/>
          <w:highlight w:val="cyan"/>
          <w:u w:val="single"/>
        </w:rPr>
        <w:t>as a result of</w:t>
      </w:r>
      <w:r>
        <w:rPr>
          <w:rFonts w:eastAsia="Calibri" w:cs="Calibri"/>
          <w:sz w:val="14"/>
          <w:szCs w:val="14"/>
        </w:rPr>
        <w:t xml:space="preserve"> societies adopting or moving toward </w:t>
      </w:r>
      <w:r>
        <w:rPr>
          <w:rFonts w:eastAsia="Calibri" w:cs="Calibri"/>
          <w:b/>
          <w:highlight w:val="cyan"/>
          <w:u w:val="single"/>
        </w:rPr>
        <w:t>capitalism</w:t>
      </w:r>
      <w:r>
        <w:rPr>
          <w:rFonts w:eastAsia="Calibri" w:cs="Calibri"/>
          <w:sz w:val="14"/>
          <w:szCs w:val="14"/>
          <w:highlight w:val="cyan"/>
        </w:rPr>
        <w:t>.</w:t>
      </w:r>
      <w:r>
        <w:rPr>
          <w:rFonts w:eastAsia="Calibri" w:cs="Calibri"/>
          <w:sz w:val="14"/>
          <w:szCs w:val="14"/>
        </w:rPr>
        <w:t xml:space="preserve"> </w:t>
      </w:r>
      <w:r>
        <w:rPr>
          <w:rFonts w:eastAsia="Calibri" w:cs="Calibri"/>
          <w:u w:val="single"/>
        </w:rPr>
        <w:t>Capitalism is a relevant cause of these improvements</w:t>
      </w:r>
      <w:r>
        <w:rPr>
          <w:rFonts w:eastAsia="Calibri" w:cs="Calibri"/>
          <w:sz w:val="14"/>
          <w:szCs w:val="14"/>
        </w:rPr>
        <w:t xml:space="preserve">, in the sense that </w:t>
      </w:r>
      <w:r>
        <w:rPr>
          <w:rFonts w:eastAsia="Calibri" w:cs="Calibri"/>
          <w:u w:val="single"/>
        </w:rPr>
        <w:t>they could not have happened</w:t>
      </w:r>
      <w:r>
        <w:rPr>
          <w:rFonts w:eastAsia="Calibri" w:cs="Calibri"/>
          <w:sz w:val="14"/>
          <w:szCs w:val="14"/>
        </w:rPr>
        <w:t xml:space="preserve"> to such a degree </w:t>
      </w:r>
      <w:r>
        <w:rPr>
          <w:rFonts w:eastAsia="Calibri" w:cs="Calibri"/>
          <w:u w:val="single"/>
        </w:rPr>
        <w:t xml:space="preserve">if it were not for capitalism and would </w:t>
      </w:r>
      <w:r>
        <w:rPr>
          <w:rFonts w:eastAsia="Calibri" w:cs="Calibri"/>
          <w:b/>
          <w:u w:val="single"/>
        </w:rPr>
        <w:t>not have happened to the same degree under any alternative</w:t>
      </w:r>
      <w:r>
        <w:rPr>
          <w:rFonts w:eastAsia="Calibri" w:cs="Calibri"/>
          <w:sz w:val="14"/>
          <w:szCs w:val="14"/>
        </w:rPr>
        <w:t xml:space="preserve"> </w:t>
      </w:r>
      <w:proofErr w:type="spellStart"/>
      <w:r>
        <w:rPr>
          <w:rFonts w:eastAsia="Calibri" w:cs="Calibri"/>
          <w:sz w:val="14"/>
          <w:szCs w:val="14"/>
        </w:rPr>
        <w:t>noncapitalist</w:t>
      </w:r>
      <w:proofErr w:type="spellEnd"/>
      <w:r>
        <w:rPr>
          <w:rFonts w:eastAsia="Calibri" w:cs="Calibri"/>
          <w:sz w:val="14"/>
          <w:szCs w:val="14"/>
        </w:rPr>
        <w:t xml:space="preserve">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Pr>
          <w:rFonts w:eastAsia="Calibri" w:cs="Calibri"/>
          <w:highlight w:val="cyan"/>
          <w:u w:val="single"/>
        </w:rPr>
        <w:t>health, wellbeing, and justice</w:t>
      </w:r>
      <w:r>
        <w:rPr>
          <w:rFonts w:eastAsia="Calibri" w:cs="Calibri"/>
          <w:u w:val="single"/>
        </w:rPr>
        <w:t xml:space="preserve"> are largely </w:t>
      </w:r>
      <w:r>
        <w:rPr>
          <w:rFonts w:eastAsia="Calibri" w:cs="Calibri"/>
          <w:highlight w:val="cyan"/>
          <w:u w:val="single"/>
        </w:rPr>
        <w:t>driven by</w:t>
      </w:r>
      <w:r>
        <w:rPr>
          <w:rFonts w:eastAsia="Calibri" w:cs="Calibri"/>
          <w:u w:val="single"/>
        </w:rPr>
        <w:t xml:space="preserve"> increasing </w:t>
      </w:r>
      <w:r>
        <w:rPr>
          <w:rFonts w:eastAsia="Calibri" w:cs="Calibri"/>
          <w:highlight w:val="cyan"/>
          <w:u w:val="single"/>
        </w:rPr>
        <w:t>investments in public goods</w:t>
      </w:r>
      <w:r>
        <w:rPr>
          <w:rFonts w:eastAsia="Calibri" w:cs="Calibri"/>
          <w:u w:val="single"/>
        </w:rPr>
        <w:t xml:space="preserve">. The scale of increased wealth necessary to maximize these investments requires </w:t>
      </w:r>
      <w:r>
        <w:rPr>
          <w:rFonts w:eastAsia="Calibri" w:cs="Calibri"/>
          <w:b/>
          <w:u w:val="single"/>
        </w:rPr>
        <w:t>capitalism</w:t>
      </w:r>
      <w:r>
        <w:rPr>
          <w:rFonts w:eastAsia="Calibri" w:cs="Calibri"/>
          <w:sz w:val="14"/>
          <w:szCs w:val="14"/>
        </w:rPr>
        <w:t xml:space="preserve">. Thus, </w:t>
      </w:r>
      <w:r>
        <w:rPr>
          <w:rFonts w:eastAsia="Calibri" w:cs="Calibri"/>
          <w:highlight w:val="cyan"/>
          <w:u w:val="single"/>
        </w:rPr>
        <w:t>as</w:t>
      </w:r>
      <w:r>
        <w:rPr>
          <w:rFonts w:eastAsia="Calibri" w:cs="Calibri"/>
          <w:u w:val="single"/>
        </w:rPr>
        <w:t xml:space="preserve"> capitalist </w:t>
      </w:r>
      <w:r>
        <w:rPr>
          <w:rFonts w:eastAsia="Calibri" w:cs="Calibri"/>
          <w:highlight w:val="cyan"/>
          <w:u w:val="single"/>
        </w:rPr>
        <w:t>societies</w:t>
      </w:r>
      <w:r>
        <w:rPr>
          <w:rFonts w:eastAsia="Calibri" w:cs="Calibri"/>
          <w:u w:val="single"/>
        </w:rPr>
        <w:t xml:space="preserve"> have </w:t>
      </w:r>
      <w:r>
        <w:rPr>
          <w:rFonts w:eastAsia="Calibri" w:cs="Calibri"/>
          <w:highlight w:val="cyan"/>
          <w:u w:val="single"/>
        </w:rPr>
        <w:t>become</w:t>
      </w:r>
      <w:r>
        <w:rPr>
          <w:rFonts w:eastAsia="Calibri" w:cs="Calibri"/>
          <w:u w:val="single"/>
        </w:rPr>
        <w:t xml:space="preserve"> dramatically </w:t>
      </w:r>
      <w:r>
        <w:rPr>
          <w:rFonts w:eastAsia="Calibri" w:cs="Calibri"/>
          <w:highlight w:val="cyan"/>
          <w:u w:val="single"/>
        </w:rPr>
        <w:t>wealthie</w:t>
      </w:r>
      <w:r>
        <w:rPr>
          <w:rFonts w:eastAsia="Calibri" w:cs="Calibri"/>
          <w:u w:val="single"/>
        </w:rPr>
        <w:t>r</w:t>
      </w:r>
      <w:r>
        <w:rPr>
          <w:rFonts w:eastAsia="Calibri" w:cs="Calibri"/>
          <w:sz w:val="14"/>
          <w:szCs w:val="14"/>
        </w:rPr>
        <w:t xml:space="preserve"> over the past hundred years (and wealthier than societies with alternative systems), </w:t>
      </w:r>
      <w:r>
        <w:rPr>
          <w:rFonts w:eastAsia="Calibri" w:cs="Calibri"/>
          <w:u w:val="single"/>
        </w:rPr>
        <w:t xml:space="preserve">this has allowed </w:t>
      </w:r>
      <w:r>
        <w:rPr>
          <w:rFonts w:eastAsia="Calibri" w:cs="Calibri"/>
          <w:b/>
          <w:highlight w:val="cyan"/>
          <w:u w:val="single"/>
        </w:rPr>
        <w:t>larger investments in public goods</w:t>
      </w:r>
      <w:r>
        <w:rPr>
          <w:rFonts w:eastAsia="Calibri" w:cs="Calibri"/>
          <w:u w:val="single"/>
        </w:rPr>
        <w:t>,</w:t>
      </w:r>
      <w:r>
        <w:rPr>
          <w:rFonts w:eastAsia="Calibri" w:cs="Calibri"/>
          <w:sz w:val="14"/>
          <w:szCs w:val="14"/>
        </w:rPr>
        <w:t xml:space="preserve"> which simply has not been possible in a sustained way in societies without the greater wealth that capitalism makes possible. Important </w:t>
      </w:r>
      <w:r>
        <w:rPr>
          <w:rFonts w:eastAsia="Calibri" w:cs="Calibri"/>
          <w:u w:val="single"/>
        </w:rPr>
        <w:t>investments in public goods include</w:t>
      </w:r>
      <w:r>
        <w:rPr>
          <w:rFonts w:eastAsia="Calibri" w:cs="Calibri"/>
          <w:sz w:val="14"/>
          <w:szCs w:val="14"/>
        </w:rPr>
        <w:t xml:space="preserve"> investments in basic </w:t>
      </w:r>
      <w:r>
        <w:rPr>
          <w:rFonts w:eastAsia="Calibri" w:cs="Calibri"/>
          <w:b/>
          <w:u w:val="single"/>
        </w:rPr>
        <w:t>medical knowledge</w:t>
      </w:r>
      <w:r>
        <w:rPr>
          <w:rFonts w:eastAsia="Calibri" w:cs="Calibri"/>
          <w:sz w:val="14"/>
          <w:szCs w:val="14"/>
        </w:rPr>
        <w:t xml:space="preserve">, in health and nutrition programs, </w:t>
      </w:r>
      <w:r>
        <w:rPr>
          <w:rFonts w:eastAsia="Calibri" w:cs="Calibri"/>
          <w:u w:val="single"/>
        </w:rPr>
        <w:t>and</w:t>
      </w:r>
      <w:r>
        <w:rPr>
          <w:rFonts w:eastAsia="Calibri" w:cs="Calibri"/>
          <w:sz w:val="14"/>
          <w:szCs w:val="14"/>
        </w:rPr>
        <w:t xml:space="preserve"> in the institutional </w:t>
      </w:r>
      <w:r>
        <w:rPr>
          <w:rFonts w:eastAsia="Calibri" w:cs="Calibri"/>
          <w:u w:val="single"/>
        </w:rPr>
        <w:t>capacity</w:t>
      </w:r>
      <w:r>
        <w:rPr>
          <w:rFonts w:eastAsia="Calibri" w:cs="Calibri"/>
          <w:sz w:val="14"/>
          <w:szCs w:val="14"/>
        </w:rPr>
        <w:t xml:space="preserve"> and know-how </w:t>
      </w:r>
      <w:r>
        <w:rPr>
          <w:rFonts w:eastAsia="Calibri" w:cs="Calibri"/>
          <w:u w:val="single"/>
        </w:rPr>
        <w:t xml:space="preserve">to </w:t>
      </w:r>
      <w:r>
        <w:rPr>
          <w:rFonts w:eastAsia="Calibri" w:cs="Calibri"/>
          <w:b/>
          <w:u w:val="single"/>
        </w:rPr>
        <w:t>regulate</w:t>
      </w:r>
      <w:r>
        <w:rPr>
          <w:rFonts w:eastAsia="Calibri" w:cs="Calibri"/>
          <w:sz w:val="14"/>
          <w:szCs w:val="14"/>
        </w:rPr>
        <w:t xml:space="preserve"> society and </w:t>
      </w:r>
      <w:r>
        <w:rPr>
          <w:rFonts w:eastAsia="Calibri" w:cs="Calibri"/>
          <w:b/>
          <w:u w:val="single"/>
        </w:rPr>
        <w:t>capitalism</w:t>
      </w:r>
      <w:r>
        <w:rPr>
          <w:rFonts w:eastAsia="Calibri" w:cs="Calibri"/>
          <w:u w:val="single"/>
        </w:rPr>
        <w:t xml:space="preserve"> itself</w:t>
      </w:r>
      <w:r>
        <w:rPr>
          <w:rFonts w:eastAsia="Calibri" w:cs="Calibri"/>
          <w:sz w:val="14"/>
          <w:szCs w:val="14"/>
        </w:rPr>
        <w:t xml:space="preserve">. As a result, </w:t>
      </w:r>
      <w:r>
        <w:rPr>
          <w:rFonts w:eastAsia="Calibri" w:cs="Calibri"/>
          <w:u w:val="single"/>
        </w:rPr>
        <w:t xml:space="preserve">capitalism is a </w:t>
      </w:r>
      <w:r>
        <w:rPr>
          <w:rFonts w:eastAsia="Calibri" w:cs="Calibri"/>
          <w:b/>
          <w:u w:val="single"/>
        </w:rPr>
        <w:t>primary driver</w:t>
      </w:r>
      <w:r>
        <w:rPr>
          <w:rFonts w:eastAsia="Calibri" w:cs="Calibri"/>
          <w:u w:val="single"/>
        </w:rPr>
        <w:t xml:space="preserve"> of positive outcomes in </w:t>
      </w:r>
      <w:r>
        <w:rPr>
          <w:rFonts w:eastAsia="Calibri" w:cs="Calibri"/>
          <w:b/>
          <w:u w:val="single"/>
        </w:rPr>
        <w:t>health and wellbeing</w:t>
      </w:r>
      <w:r>
        <w:rPr>
          <w:rFonts w:eastAsia="Calibri" w:cs="Calibri"/>
          <w:sz w:val="14"/>
          <w:szCs w:val="14"/>
        </w:rPr>
        <w:t xml:space="preserve"> (</w:t>
      </w:r>
      <w:r>
        <w:rPr>
          <w:rFonts w:eastAsia="Calibri" w:cs="Calibri"/>
          <w:u w:val="single"/>
        </w:rPr>
        <w:t>such as</w:t>
      </w:r>
      <w:r>
        <w:rPr>
          <w:rFonts w:eastAsia="Calibri" w:cs="Calibri"/>
          <w:sz w:val="14"/>
          <w:szCs w:val="14"/>
        </w:rPr>
        <w:t xml:space="preserve"> increased </w:t>
      </w:r>
      <w:r>
        <w:rPr>
          <w:rFonts w:eastAsia="Calibri" w:cs="Calibri"/>
          <w:b/>
          <w:u w:val="single"/>
        </w:rPr>
        <w:t xml:space="preserve">life </w:t>
      </w:r>
      <w:r>
        <w:rPr>
          <w:rFonts w:eastAsia="Calibri" w:cs="Calibri"/>
          <w:b/>
          <w:highlight w:val="cyan"/>
          <w:u w:val="single"/>
        </w:rPr>
        <w:t>expectancy</w:t>
      </w:r>
      <w:r>
        <w:rPr>
          <w:rFonts w:eastAsia="Calibri" w:cs="Calibri"/>
          <w:sz w:val="14"/>
          <w:szCs w:val="14"/>
          <w:highlight w:val="cyan"/>
        </w:rPr>
        <w:t xml:space="preserve">, </w:t>
      </w:r>
      <w:r>
        <w:rPr>
          <w:rFonts w:eastAsia="Calibri" w:cs="Calibri"/>
          <w:b/>
          <w:highlight w:val="cyan"/>
          <w:u w:val="single"/>
        </w:rPr>
        <w:t>lowered child and maternal mortality</w:t>
      </w:r>
      <w:r>
        <w:rPr>
          <w:rFonts w:eastAsia="Calibri" w:cs="Calibri"/>
          <w:sz w:val="14"/>
          <w:szCs w:val="14"/>
        </w:rPr>
        <w:t xml:space="preserve">, </w:t>
      </w:r>
      <w:r>
        <w:rPr>
          <w:rFonts w:eastAsia="Calibri" w:cs="Calibri"/>
          <w:u w:val="single"/>
        </w:rPr>
        <w:t xml:space="preserve">adequate calories per day, </w:t>
      </w:r>
      <w:r>
        <w:rPr>
          <w:rFonts w:eastAsia="Calibri" w:cs="Calibri"/>
          <w:b/>
          <w:highlight w:val="cyan"/>
          <w:u w:val="single"/>
        </w:rPr>
        <w:t>minimized infectious disease rates</w:t>
      </w:r>
      <w:r>
        <w:rPr>
          <w:rFonts w:eastAsia="Calibri" w:cs="Calibri"/>
          <w:u w:val="single"/>
        </w:rPr>
        <w:t xml:space="preserve">, a lower percentage and number of people in </w:t>
      </w:r>
      <w:r>
        <w:rPr>
          <w:rFonts w:eastAsia="Calibri" w:cs="Calibri"/>
          <w:b/>
          <w:u w:val="single"/>
        </w:rPr>
        <w:t>poverty</w:t>
      </w:r>
      <w:r>
        <w:rPr>
          <w:rFonts w:eastAsia="Calibri" w:cs="Calibri"/>
          <w:u w:val="single"/>
        </w:rPr>
        <w:t xml:space="preserve">, and more reported </w:t>
      </w:r>
      <w:r>
        <w:rPr>
          <w:rFonts w:eastAsia="Calibri" w:cs="Calibri"/>
          <w:b/>
          <w:u w:val="single"/>
        </w:rPr>
        <w:t>happiness</w:t>
      </w:r>
      <w:r>
        <w:rPr>
          <w:rFonts w:eastAsia="Calibri" w:cs="Calibri"/>
          <w:sz w:val="14"/>
          <w:szCs w:val="14"/>
        </w:rPr>
        <w:t xml:space="preserve">);5 </w:t>
      </w:r>
      <w:r>
        <w:rPr>
          <w:rFonts w:eastAsia="Calibri" w:cs="Calibri"/>
          <w:u w:val="single"/>
        </w:rPr>
        <w:t xml:space="preserve">and in </w:t>
      </w:r>
      <w:r>
        <w:rPr>
          <w:rFonts w:eastAsia="Calibri" w:cs="Calibri"/>
          <w:b/>
          <w:u w:val="single"/>
        </w:rPr>
        <w:t>justice</w:t>
      </w:r>
      <w:r>
        <w:rPr>
          <w:rFonts w:eastAsia="Calibri" w:cs="Calibri"/>
          <w:sz w:val="14"/>
          <w:szCs w:val="14"/>
        </w:rPr>
        <w:t xml:space="preserve"> (</w:t>
      </w:r>
      <w:r>
        <w:rPr>
          <w:rFonts w:eastAsia="Calibri" w:cs="Calibri"/>
          <w:u w:val="single"/>
        </w:rPr>
        <w:t xml:space="preserve">such as reduced deaths from </w:t>
      </w:r>
      <w:r>
        <w:rPr>
          <w:rFonts w:eastAsia="Calibri" w:cs="Calibri"/>
          <w:b/>
          <w:u w:val="single"/>
        </w:rPr>
        <w:t>war</w:t>
      </w:r>
      <w:r>
        <w:rPr>
          <w:rFonts w:eastAsia="Calibri" w:cs="Calibri"/>
          <w:u w:val="single"/>
        </w:rPr>
        <w:t xml:space="preserve"> and homicide; </w:t>
      </w:r>
      <w:r>
        <w:rPr>
          <w:rFonts w:eastAsia="Calibri" w:cs="Calibri"/>
          <w:highlight w:val="cyan"/>
          <w:u w:val="single"/>
        </w:rPr>
        <w:t>higher</w:t>
      </w:r>
      <w:r>
        <w:rPr>
          <w:rFonts w:eastAsia="Calibri" w:cs="Calibri"/>
          <w:sz w:val="14"/>
          <w:szCs w:val="14"/>
        </w:rPr>
        <w:t xml:space="preserve"> rankings in </w:t>
      </w:r>
      <w:r>
        <w:rPr>
          <w:rFonts w:eastAsia="Calibri" w:cs="Calibri"/>
          <w:b/>
          <w:highlight w:val="cyan"/>
          <w:u w:val="single"/>
        </w:rPr>
        <w:t>human rights</w:t>
      </w:r>
      <w:r>
        <w:rPr>
          <w:rFonts w:eastAsia="Calibri" w:cs="Calibri"/>
          <w:sz w:val="14"/>
          <w:szCs w:val="14"/>
        </w:rPr>
        <w:t xml:space="preserve"> </w:t>
      </w:r>
      <w:proofErr w:type="spellStart"/>
      <w:r>
        <w:rPr>
          <w:rFonts w:eastAsia="Calibri" w:cs="Calibri"/>
          <w:sz w:val="14"/>
          <w:szCs w:val="14"/>
        </w:rPr>
        <w:t>i</w:t>
      </w:r>
      <w:proofErr w:type="spellEnd"/>
    </w:p>
    <w:p w14:paraId="49EECD10" w14:textId="77777777" w:rsidR="00DC6AE0" w:rsidRDefault="00DC6AE0" w:rsidP="00DC6AE0">
      <w:pPr>
        <w:rPr>
          <w:rFonts w:eastAsia="Calibri" w:cs="Calibri"/>
          <w:sz w:val="14"/>
          <w:szCs w:val="14"/>
        </w:rPr>
      </w:pPr>
    </w:p>
    <w:p w14:paraId="693DCA55" w14:textId="77777777" w:rsidR="00DC6AE0" w:rsidRDefault="00DC6AE0" w:rsidP="00DC6AE0">
      <w:pPr>
        <w:rPr>
          <w:rFonts w:eastAsia="Calibri" w:cs="Calibri"/>
          <w:sz w:val="14"/>
          <w:szCs w:val="14"/>
        </w:rPr>
      </w:pPr>
    </w:p>
    <w:p w14:paraId="028811D3" w14:textId="77777777" w:rsidR="00DC6AE0" w:rsidRDefault="00DC6AE0" w:rsidP="00DC6AE0">
      <w:pPr>
        <w:rPr>
          <w:rFonts w:eastAsia="Calibri" w:cs="Calibri"/>
          <w:sz w:val="14"/>
          <w:szCs w:val="14"/>
        </w:rPr>
      </w:pPr>
    </w:p>
    <w:p w14:paraId="39207131" w14:textId="77777777" w:rsidR="00DC6AE0" w:rsidRPr="00C836DA" w:rsidRDefault="00DC6AE0" w:rsidP="00DC6AE0"/>
    <w:p w14:paraId="33795567" w14:textId="77777777" w:rsidR="00DC6AE0" w:rsidRDefault="00DC6AE0" w:rsidP="0052667D">
      <w:pPr>
        <w:pStyle w:val="Heading2"/>
      </w:pPr>
    </w:p>
    <w:p w14:paraId="4646D38A" w14:textId="0C6FAE2B" w:rsidR="0052667D" w:rsidRDefault="0052667D" w:rsidP="0052667D">
      <w:pPr>
        <w:pStyle w:val="Heading2"/>
      </w:pPr>
      <w:r>
        <w:lastRenderedPageBreak/>
        <w:t>AT Warming</w:t>
      </w:r>
    </w:p>
    <w:p w14:paraId="480B3DA1" w14:textId="3413B069" w:rsidR="00EB2FFA" w:rsidRDefault="00EB2FFA" w:rsidP="00EB2FFA">
      <w:pPr>
        <w:pStyle w:val="Heading4"/>
      </w:pPr>
      <w:r>
        <w:t xml:space="preserve">Timeframe – ozone depletion is super slow and incoherent there’s no brink argument or falsifiable data that explains the brink, 50 years of launches proves resilience </w:t>
      </w:r>
    </w:p>
    <w:p w14:paraId="72482D24" w14:textId="77777777" w:rsidR="00EB2FFA" w:rsidRPr="00A102FE" w:rsidRDefault="00EB2FFA" w:rsidP="00EB2FFA"/>
    <w:p w14:paraId="55F8AE3F" w14:textId="77777777" w:rsidR="00EB2FFA" w:rsidRDefault="00EB2FFA" w:rsidP="00EB2FFA">
      <w:pPr>
        <w:pStyle w:val="Heading4"/>
      </w:pPr>
      <w:r>
        <w:t>Launches inevitable – massive privatization, increasing popularity, other countries thump</w:t>
      </w:r>
    </w:p>
    <w:p w14:paraId="40417D94" w14:textId="77777777" w:rsidR="00EB2FFA" w:rsidRPr="00A102FE" w:rsidRDefault="00EB2FFA" w:rsidP="00EB2FFA">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2B7B76AD" w14:textId="77777777" w:rsidR="00EB2FFA" w:rsidRPr="00A102FE" w:rsidRDefault="00EB2FFA" w:rsidP="00EB2FFA">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3A849181" w14:textId="77777777" w:rsidR="00EB2FFA" w:rsidRPr="00A102FE" w:rsidRDefault="00EB2FFA" w:rsidP="00EB2FFA">
      <w:pPr>
        <w:rPr>
          <w:sz w:val="16"/>
        </w:rPr>
      </w:pPr>
      <w:r w:rsidRPr="00A102FE">
        <w:rPr>
          <w:sz w:val="16"/>
        </w:rPr>
        <w:t xml:space="preserve">Data acquired by </w:t>
      </w:r>
      <w:proofErr w:type="spellStart"/>
      <w:r w:rsidRPr="00A102FE">
        <w:rPr>
          <w:sz w:val="16"/>
        </w:rPr>
        <w:t>Finbold</w:t>
      </w:r>
      <w:proofErr w:type="spellEnd"/>
      <w:r w:rsidRPr="00A102FE">
        <w:rPr>
          <w:sz w:val="16"/>
        </w:rPr>
        <w:t xml:space="preserve">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0ACEE6B8" w14:textId="77777777" w:rsidR="00EB2FFA" w:rsidRDefault="00EB2FFA" w:rsidP="00EB2FFA">
      <w:r>
        <w:t>As of 2021, the orbital rocket launches stood at 59, while last year, the figure was at 41.</w:t>
      </w:r>
    </w:p>
    <w:p w14:paraId="3E75E70D" w14:textId="77777777" w:rsidR="00EB2FFA" w:rsidRPr="00A102FE" w:rsidRDefault="00EB2FFA" w:rsidP="00EB2FFA">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w:t>
      </w:r>
      <w:proofErr w:type="spellStart"/>
      <w:r w:rsidRPr="00A102FE">
        <w:rPr>
          <w:sz w:val="16"/>
        </w:rPr>
        <w:t>RocketLaunch.live</w:t>
      </w:r>
      <w:proofErr w:type="spellEnd"/>
      <w:r w:rsidRPr="00A102FE">
        <w:rPr>
          <w:sz w:val="16"/>
        </w:rPr>
        <w:t xml:space="preserve"> data, which tracks orbital rocket launches worldwide.</w:t>
      </w:r>
    </w:p>
    <w:p w14:paraId="4C2DBF21" w14:textId="77777777" w:rsidR="00EB2FFA" w:rsidRPr="00A102FE" w:rsidRDefault="00EB2FFA" w:rsidP="00EB2FFA">
      <w:pPr>
        <w:rPr>
          <w:u w:val="single"/>
        </w:rPr>
      </w:pPr>
      <w:r w:rsidRPr="00851280">
        <w:rPr>
          <w:rStyle w:val="StyleUnderline"/>
          <w:highlight w:val="yellow"/>
        </w:rPr>
        <w:t>Space tourism driving increase in orbital launches</w:t>
      </w:r>
    </w:p>
    <w:p w14:paraId="120A33ED" w14:textId="77777777" w:rsidR="00EB2FFA" w:rsidRPr="00A102FE" w:rsidRDefault="00EB2FFA" w:rsidP="00EB2FFA">
      <w:pPr>
        <w:rPr>
          <w:sz w:val="16"/>
        </w:rPr>
      </w:pPr>
      <w:r w:rsidRPr="00A102FE">
        <w:rPr>
          <w:sz w:val="16"/>
        </w:rPr>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2C76C3E5" w14:textId="77777777" w:rsidR="00EB2FFA" w:rsidRDefault="00EB2FFA" w:rsidP="00EB2FFA">
      <w:r>
        <w:t xml:space="preserve">Worth mentioning is that despite 2020 being a challenging year due to the coronavirus pandemic, several space missions were initiated, with some arriving at their destination in 2021.  </w:t>
      </w:r>
    </w:p>
    <w:p w14:paraId="6345F5E4" w14:textId="77777777" w:rsidR="00EB2FFA" w:rsidRPr="00A102FE" w:rsidRDefault="00EB2FFA" w:rsidP="00EB2FFA">
      <w:pPr>
        <w:rPr>
          <w:sz w:val="16"/>
        </w:rPr>
      </w:pPr>
      <w:r w:rsidRPr="00A102FE">
        <w:rPr>
          <w:sz w:val="16"/>
        </w:rPr>
        <w:t>The increase in orbital launches also correlates with the entry of private companies into the sector that are jostling to make a name for themselves in space. For instance</w:t>
      </w:r>
      <w:r w:rsidRPr="00A102FE">
        <w:rPr>
          <w:rStyle w:val="StyleUnderline"/>
        </w:rPr>
        <w:t xml:space="preserve">, Jeff </w:t>
      </w:r>
      <w:r w:rsidRPr="00851280">
        <w:rPr>
          <w:rStyle w:val="StyleUnderline"/>
          <w:highlight w:val="yellow"/>
        </w:rPr>
        <w:t>Bezos’</w:t>
      </w:r>
      <w:r w:rsidRPr="00A102FE">
        <w:rPr>
          <w:rStyle w:val="StyleUnderline"/>
        </w:rPr>
        <w:t xml:space="preserve"> Blue Origin</w:t>
      </w:r>
      <w:r w:rsidRPr="00A102FE">
        <w:rPr>
          <w:sz w:val="16"/>
        </w:rPr>
        <w:t xml:space="preserve"> company is expected to have the inaugural space flight with the founder on board on July 20, 2021.</w:t>
      </w:r>
    </w:p>
    <w:p w14:paraId="0DF71388" w14:textId="77777777" w:rsidR="00EB2FFA" w:rsidRPr="00A102FE" w:rsidRDefault="00EB2FFA" w:rsidP="00EB2FFA">
      <w:pPr>
        <w:rPr>
          <w:sz w:val="16"/>
        </w:rPr>
      </w:pPr>
      <w:r w:rsidRPr="00A102FE">
        <w:rPr>
          <w:sz w:val="16"/>
        </w:rPr>
        <w:t xml:space="preserve">Notably, </w:t>
      </w:r>
      <w:r w:rsidRPr="00851280">
        <w:rPr>
          <w:rStyle w:val="StyleUnderline"/>
          <w:highlight w:val="yellow"/>
        </w:rPr>
        <w:t>Virgin Galactic</w:t>
      </w:r>
      <w:r w:rsidRPr="00851280">
        <w:rPr>
          <w:sz w:val="16"/>
          <w:highlight w:val="yellow"/>
        </w:rPr>
        <w:t xml:space="preserve"> (</w:t>
      </w:r>
      <w:r w:rsidRPr="00A102FE">
        <w:rPr>
          <w:sz w:val="16"/>
        </w:rPr>
        <w:t>SPCE) offered a glimpse of space tourism after the company’s aircraft successfully conducted a space mission with founder Sir Richard Branson on board.</w:t>
      </w:r>
    </w:p>
    <w:p w14:paraId="5AB50ADE" w14:textId="77777777" w:rsidR="00EB2FFA" w:rsidRPr="00A102FE" w:rsidRDefault="00EB2FFA" w:rsidP="00EB2FFA">
      <w:pPr>
        <w:rPr>
          <w:sz w:val="16"/>
        </w:rPr>
      </w:pPr>
      <w:r w:rsidRPr="00A102FE">
        <w:rPr>
          <w:sz w:val="16"/>
        </w:rPr>
        <w:t xml:space="preserve">Virgin Galactic may </w:t>
      </w:r>
      <w:r w:rsidRPr="00A102FE">
        <w:rPr>
          <w:rStyle w:val="StyleUnderline"/>
        </w:rPr>
        <w:t>begin flying the first paying passenge</w:t>
      </w:r>
      <w:r w:rsidRPr="00A102FE">
        <w:rPr>
          <w:sz w:val="16"/>
        </w:rPr>
        <w:t>rs next year after two more test flights. However, with tickets running into hundreds of thousands of dollars, the space experience remains viable for financially able individuals. But when the companies begin commercial operations, Blue Origin and Virgin Galactic will be direct competitors.</w:t>
      </w:r>
    </w:p>
    <w:p w14:paraId="6E6EC4E8" w14:textId="77777777" w:rsidR="00EB2FFA" w:rsidRPr="00A102FE" w:rsidRDefault="00EB2FFA" w:rsidP="00EB2FFA">
      <w:pPr>
        <w:rPr>
          <w:sz w:val="16"/>
        </w:rPr>
      </w:pPr>
      <w:r w:rsidRPr="00A102FE">
        <w:rPr>
          <w:sz w:val="16"/>
        </w:rPr>
        <w:t xml:space="preserve">Elsewhere, </w:t>
      </w:r>
      <w:r w:rsidRPr="00851280">
        <w:rPr>
          <w:rStyle w:val="StyleUnderline"/>
          <w:highlight w:val="yellow"/>
        </w:rPr>
        <w:t>Elon Musk’s</w:t>
      </w:r>
      <w:r w:rsidRPr="00A102FE">
        <w:rPr>
          <w:sz w:val="16"/>
        </w:rPr>
        <w:t xml:space="preserve"> SpaceX is also an </w:t>
      </w:r>
      <w:r w:rsidRPr="00A102FE">
        <w:rPr>
          <w:rStyle w:val="StyleUnderline"/>
        </w:rPr>
        <w:t>active player in the space industry</w:t>
      </w:r>
      <w:r w:rsidRPr="00A102FE">
        <w:rPr>
          <w:sz w:val="16"/>
        </w:rPr>
        <w:t xml:space="preserve"> with a reputation for conducting multiple short test flights over the past year. The company’s next step is to reach orbit. Furthermore, competition between private companies is also heating up.</w:t>
      </w:r>
    </w:p>
    <w:p w14:paraId="2A84E574" w14:textId="77777777" w:rsidR="00EB2FFA" w:rsidRDefault="00EB2FFA" w:rsidP="00EB2FFA">
      <w:pPr>
        <w:rPr>
          <w:sz w:val="16"/>
        </w:rPr>
      </w:pPr>
      <w:r w:rsidRPr="00A102FE">
        <w:rPr>
          <w:sz w:val="16"/>
        </w:rPr>
        <w:lastRenderedPageBreak/>
        <w:t>For instance</w:t>
      </w:r>
      <w:r w:rsidRPr="00A102FE">
        <w:rPr>
          <w:rStyle w:val="StyleUnderline"/>
        </w:rPr>
        <w:t xml:space="preserve">, </w:t>
      </w:r>
      <w:r w:rsidRPr="00851280">
        <w:rPr>
          <w:rStyle w:val="StyleUnderline"/>
          <w:highlight w:val="yellow"/>
        </w:rPr>
        <w:t>Arianespace</w:t>
      </w:r>
      <w:r w:rsidRPr="00A102FE">
        <w:rPr>
          <w:rStyle w:val="StyleUnderline"/>
        </w:rPr>
        <w:t xml:space="preserve">, </w:t>
      </w:r>
      <w:r w:rsidRPr="00A102FE">
        <w:rPr>
          <w:sz w:val="16"/>
        </w:rPr>
        <w:t>the world’s first commercial launch company that dominated the market for sending big communications satellites into orbit, is now</w:t>
      </w:r>
      <w:r w:rsidRPr="00A102FE">
        <w:rPr>
          <w:rStyle w:val="StyleUnderline"/>
        </w:rPr>
        <w:t xml:space="preserve"> shifting </w:t>
      </w:r>
      <w:r w:rsidRPr="00A102FE">
        <w:rPr>
          <w:sz w:val="16"/>
        </w:rPr>
        <w:t xml:space="preserve">its focus </w:t>
      </w:r>
      <w:r w:rsidRPr="00A102FE">
        <w:rPr>
          <w:rStyle w:val="StyleUnderline"/>
        </w:rPr>
        <w:t>to smaller satellites.</w:t>
      </w:r>
      <w:r w:rsidRPr="00A102FE">
        <w:rPr>
          <w:sz w:val="16"/>
        </w:rPr>
        <w:t xml:space="preserve"> This shift is likely to give companies like SpaceX a run for their money.</w:t>
      </w:r>
    </w:p>
    <w:p w14:paraId="1BD6F5B9" w14:textId="77777777" w:rsidR="00EB2FFA" w:rsidRDefault="00EB2FFA" w:rsidP="00C7640C">
      <w:pPr>
        <w:pStyle w:val="Heading4"/>
        <w:rPr>
          <w:rFonts w:asciiTheme="minorHAnsi" w:hAnsiTheme="minorHAnsi" w:cstheme="minorHAnsi"/>
        </w:rPr>
      </w:pPr>
    </w:p>
    <w:p w14:paraId="4BA2872C" w14:textId="250715AB" w:rsidR="00C7640C" w:rsidRPr="000E37B4" w:rsidRDefault="00C7640C" w:rsidP="00C7640C">
      <w:pPr>
        <w:pStyle w:val="Heading4"/>
        <w:rPr>
          <w:rFonts w:asciiTheme="minorHAnsi" w:hAnsiTheme="minorHAnsi" w:cstheme="minorHAnsi"/>
        </w:rPr>
      </w:pPr>
      <w:r w:rsidRPr="000E37B4">
        <w:rPr>
          <w:rFonts w:asciiTheme="minorHAnsi" w:hAnsiTheme="minorHAnsi" w:cstheme="minorHAnsi"/>
        </w:rPr>
        <w:t>Warming doesn’t cause extinction---new studies.</w:t>
      </w:r>
    </w:p>
    <w:p w14:paraId="352880F2" w14:textId="77777777" w:rsidR="00C7640C" w:rsidRPr="000E37B4" w:rsidRDefault="00C7640C" w:rsidP="00C7640C">
      <w:pPr>
        <w:rPr>
          <w:rFonts w:asciiTheme="minorHAnsi" w:hAnsiTheme="minorHAnsi" w:cstheme="minorHAnsi"/>
        </w:rPr>
      </w:pPr>
      <w:r w:rsidRPr="000E37B4">
        <w:rPr>
          <w:rStyle w:val="Style13ptBold"/>
          <w:rFonts w:asciiTheme="minorHAnsi" w:hAnsiTheme="minorHAnsi" w:cstheme="minorHAnsi"/>
        </w:rPr>
        <w:t>Nordhaus 20</w:t>
      </w:r>
      <w:r w:rsidRPr="000E37B4">
        <w:rPr>
          <w:rFonts w:asciiTheme="minorHAnsi" w:hAnsiTheme="minorHAnsi" w:cstheme="minorHAnsi"/>
        </w:rPr>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6DE79535" w14:textId="77777777" w:rsidR="00C7640C" w:rsidRPr="000E37B4" w:rsidRDefault="00C7640C" w:rsidP="00C7640C">
      <w:pPr>
        <w:rPr>
          <w:rFonts w:asciiTheme="minorHAnsi" w:hAnsiTheme="minorHAnsi" w:cstheme="minorHAnsi"/>
        </w:rPr>
      </w:pPr>
      <w:r w:rsidRPr="000200F3">
        <w:rPr>
          <w:rStyle w:val="StyleUnderline"/>
          <w:rFonts w:asciiTheme="minorHAnsi" w:hAnsiTheme="minorHAnsi" w:cstheme="minorHAnsi"/>
          <w:highlight w:val="cyan"/>
        </w:rPr>
        <w:t>Beyond</w:t>
      </w:r>
      <w:r w:rsidRPr="000E37B4">
        <w:rPr>
          <w:rFonts w:asciiTheme="minorHAnsi" w:hAnsiTheme="minorHAnsi" w:cstheme="minorHAnsi"/>
          <w:sz w:val="16"/>
        </w:rPr>
        <w:t xml:space="preserve"> the </w:t>
      </w:r>
      <w:r w:rsidRPr="000E37B4">
        <w:rPr>
          <w:rStyle w:val="StyleUnderline"/>
          <w:rFonts w:asciiTheme="minorHAnsi" w:hAnsiTheme="minorHAnsi" w:cstheme="minorHAnsi"/>
        </w:rPr>
        <w:t xml:space="preserve">headlines and </w:t>
      </w:r>
      <w:r w:rsidRPr="000200F3">
        <w:rPr>
          <w:rStyle w:val="StyleUnderline"/>
          <w:rFonts w:asciiTheme="minorHAnsi" w:hAnsiTheme="minorHAnsi" w:cstheme="minorHAnsi"/>
          <w:highlight w:val="cyan"/>
        </w:rPr>
        <w:t>social media</w:t>
      </w:r>
      <w:r w:rsidRPr="000E37B4">
        <w:rPr>
          <w:rFonts w:asciiTheme="minorHAnsi" w:hAnsiTheme="minorHAnsi" w:cstheme="minorHAnsi"/>
          <w:sz w:val="16"/>
        </w:rPr>
        <w:t xml:space="preserve">, where Greta Thunberg, Donald Trump and the online armies of climate </w:t>
      </w:r>
      <w:r w:rsidRPr="000E37B4">
        <w:rPr>
          <w:rStyle w:val="StyleUnderline"/>
          <w:rFonts w:asciiTheme="minorHAnsi" w:hAnsiTheme="minorHAnsi" w:cstheme="minorHAnsi"/>
        </w:rPr>
        <w:t>“alarmists” and “deniers”</w:t>
      </w:r>
      <w:r w:rsidRPr="000E37B4">
        <w:rPr>
          <w:rFonts w:asciiTheme="minorHAnsi" w:hAnsiTheme="minorHAnsi" w:cstheme="minorHAnsi"/>
          <w:sz w:val="16"/>
        </w:rPr>
        <w:t xml:space="preserve"> do battle, </w:t>
      </w:r>
      <w:r w:rsidRPr="000200F3">
        <w:rPr>
          <w:rStyle w:val="StyleUnderline"/>
          <w:rFonts w:asciiTheme="minorHAnsi" w:hAnsiTheme="minorHAnsi" w:cstheme="minorHAnsi"/>
          <w:highlight w:val="cyan"/>
        </w:rPr>
        <w:t>there is</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real climate </w:t>
      </w:r>
      <w:r w:rsidRPr="000200F3">
        <w:rPr>
          <w:rStyle w:val="Emphasis"/>
          <w:rFonts w:asciiTheme="minorHAnsi" w:hAnsiTheme="minorHAnsi" w:cstheme="minorHAnsi"/>
          <w:highlight w:val="cyan"/>
        </w:rPr>
        <w:t>debate</w:t>
      </w:r>
      <w:r w:rsidRPr="000E37B4">
        <w:rPr>
          <w:rFonts w:asciiTheme="minorHAnsi" w:hAnsiTheme="minorHAnsi" w:cstheme="minorHAnsi"/>
          <w:sz w:val="16"/>
        </w:rPr>
        <w:t xml:space="preserve"> bubbling along </w:t>
      </w:r>
      <w:r w:rsidRPr="000200F3">
        <w:rPr>
          <w:rStyle w:val="StyleUnderline"/>
          <w:rFonts w:asciiTheme="minorHAnsi" w:hAnsiTheme="minorHAnsi" w:cstheme="minorHAnsi"/>
          <w:highlight w:val="cyan"/>
        </w:rPr>
        <w:t>in</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scientific </w:t>
      </w:r>
      <w:r w:rsidRPr="000200F3">
        <w:rPr>
          <w:rStyle w:val="Emphasis"/>
          <w:rFonts w:asciiTheme="minorHAnsi" w:hAnsiTheme="minorHAnsi" w:cstheme="minorHAnsi"/>
          <w:highlight w:val="cyan"/>
        </w:rPr>
        <w:t>journals</w:t>
      </w:r>
      <w:r w:rsidRPr="000E37B4">
        <w:rPr>
          <w:rFonts w:asciiTheme="minorHAnsi" w:hAnsiTheme="minorHAnsi" w:cstheme="minorHAnsi"/>
          <w:sz w:val="16"/>
        </w:rPr>
        <w:t xml:space="preserve">, conferences and, occasionally, even in the halls of Congress. </w:t>
      </w:r>
      <w:r w:rsidRPr="000E37B4">
        <w:rPr>
          <w:rStyle w:val="StyleUnderline"/>
          <w:rFonts w:asciiTheme="minorHAnsi" w:hAnsiTheme="minorHAnsi" w:cstheme="minorHAnsi"/>
        </w:rPr>
        <w:t>It gets</w:t>
      </w:r>
      <w:r w:rsidRPr="000E37B4">
        <w:rPr>
          <w:rFonts w:asciiTheme="minorHAnsi" w:hAnsiTheme="minorHAnsi" w:cstheme="minorHAnsi"/>
          <w:sz w:val="16"/>
        </w:rPr>
        <w:t xml:space="preserve"> a lot </w:t>
      </w:r>
      <w:r w:rsidRPr="000E37B4">
        <w:rPr>
          <w:rStyle w:val="StyleUnderline"/>
          <w:rFonts w:asciiTheme="minorHAnsi" w:hAnsiTheme="minorHAnsi" w:cstheme="minorHAnsi"/>
        </w:rPr>
        <w:t>less attention</w:t>
      </w:r>
      <w:r w:rsidRPr="000E37B4">
        <w:rPr>
          <w:rFonts w:asciiTheme="minorHAnsi" w:hAnsiTheme="minorHAnsi" w:cstheme="minorHAnsi"/>
          <w:sz w:val="16"/>
        </w:rPr>
        <w:t xml:space="preserve"> than the boisterous and fake debate that dominates our public discourse, but it is much more relevant to how the world might </w:t>
      </w:r>
      <w:proofErr w:type="gramStart"/>
      <w:r w:rsidRPr="000E37B4">
        <w:rPr>
          <w:rFonts w:asciiTheme="minorHAnsi" w:hAnsiTheme="minorHAnsi" w:cstheme="minorHAnsi"/>
          <w:sz w:val="16"/>
        </w:rPr>
        <w:t>actually address</w:t>
      </w:r>
      <w:proofErr w:type="gramEnd"/>
      <w:r w:rsidRPr="000E37B4">
        <w:rPr>
          <w:rFonts w:asciiTheme="minorHAnsi" w:hAnsiTheme="minorHAnsi"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0E37B4">
        <w:rPr>
          <w:rStyle w:val="Emphasis"/>
          <w:rFonts w:asciiTheme="minorHAnsi" w:hAnsiTheme="minorHAnsi" w:cstheme="minorHAnsi"/>
        </w:rPr>
        <w:t xml:space="preserve">most </w:t>
      </w:r>
      <w:r w:rsidRPr="000200F3">
        <w:rPr>
          <w:rStyle w:val="Emphasis"/>
          <w:rFonts w:asciiTheme="minorHAnsi" w:hAnsiTheme="minorHAnsi" w:cstheme="minorHAnsi"/>
          <w:highlight w:val="cyan"/>
        </w:rPr>
        <w:t>pessimists</w:t>
      </w:r>
      <w:r w:rsidRPr="000200F3">
        <w:rPr>
          <w:rStyle w:val="StyleUnderline"/>
          <w:rFonts w:asciiTheme="minorHAnsi" w:hAnsiTheme="minorHAnsi" w:cstheme="minorHAnsi"/>
          <w:highlight w:val="cyan"/>
        </w:rPr>
        <w:t xml:space="preserve"> do not believe</w:t>
      </w:r>
      <w:r w:rsidRPr="000E37B4">
        <w:rPr>
          <w:rFonts w:asciiTheme="minorHAnsi" w:hAnsiTheme="minorHAnsi" w:cstheme="minorHAnsi"/>
          <w:sz w:val="16"/>
        </w:rPr>
        <w:t xml:space="preserve"> that </w:t>
      </w:r>
      <w:r w:rsidRPr="000200F3">
        <w:rPr>
          <w:rStyle w:val="Emphasis"/>
          <w:rFonts w:asciiTheme="minorHAnsi" w:hAnsiTheme="minorHAnsi" w:cstheme="minorHAnsi"/>
          <w:highlight w:val="cyan"/>
        </w:rPr>
        <w:t>runaway</w:t>
      </w:r>
      <w:r w:rsidRPr="000E37B4">
        <w:rPr>
          <w:rStyle w:val="Emphasis"/>
          <w:rFonts w:asciiTheme="minorHAnsi" w:hAnsiTheme="minorHAnsi" w:cstheme="minorHAnsi"/>
        </w:rPr>
        <w:t xml:space="preserve"> climate change</w:t>
      </w:r>
      <w:r w:rsidRPr="000E37B4">
        <w:rPr>
          <w:rStyle w:val="StyleUnderline"/>
          <w:rFonts w:asciiTheme="minorHAnsi" w:hAnsiTheme="minorHAnsi" w:cstheme="minorHAnsi"/>
        </w:rPr>
        <w:t xml:space="preserve"> </w:t>
      </w:r>
      <w:r w:rsidRPr="000200F3">
        <w:rPr>
          <w:rStyle w:val="StyleUnderline"/>
          <w:rFonts w:asciiTheme="minorHAnsi" w:hAnsiTheme="minorHAnsi" w:cstheme="minorHAnsi"/>
          <w:highlight w:val="cyan"/>
        </w:rPr>
        <w:t>or</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w:t>
      </w:r>
      <w:r w:rsidRPr="000200F3">
        <w:rPr>
          <w:rStyle w:val="Emphasis"/>
          <w:rFonts w:asciiTheme="minorHAnsi" w:hAnsiTheme="minorHAnsi" w:cstheme="minorHAnsi"/>
          <w:highlight w:val="cyan"/>
        </w:rPr>
        <w:t>hothouse</w:t>
      </w:r>
      <w:r w:rsidRPr="000E37B4">
        <w:rPr>
          <w:rStyle w:val="Emphasis"/>
          <w:rFonts w:asciiTheme="minorHAnsi" w:hAnsiTheme="minorHAnsi" w:cstheme="minorHAnsi"/>
        </w:rPr>
        <w:t xml:space="preserve"> earth</w:t>
      </w:r>
      <w:r w:rsidRPr="000E37B4">
        <w:rPr>
          <w:rStyle w:val="StyleUnderline"/>
          <w:rFonts w:asciiTheme="minorHAnsi" w:hAnsiTheme="minorHAnsi" w:cstheme="minorHAnsi"/>
        </w:rPr>
        <w:t xml:space="preserve"> </w:t>
      </w:r>
      <w:r w:rsidRPr="000200F3">
        <w:rPr>
          <w:rStyle w:val="StyleUnderline"/>
          <w:rFonts w:asciiTheme="minorHAnsi" w:hAnsiTheme="minorHAnsi" w:cstheme="minorHAnsi"/>
          <w:highlight w:val="cyan"/>
        </w:rPr>
        <w:t>are plausible</w:t>
      </w:r>
      <w:r w:rsidRPr="000E37B4">
        <w:rPr>
          <w:rStyle w:val="StyleUnderline"/>
          <w:rFonts w:asciiTheme="minorHAnsi" w:hAnsiTheme="minorHAnsi" w:cstheme="minorHAnsi"/>
        </w:rPr>
        <w:t xml:space="preserve"> scenarios, </w:t>
      </w:r>
      <w:r w:rsidRPr="000200F3">
        <w:rPr>
          <w:rStyle w:val="Emphasis"/>
          <w:rFonts w:asciiTheme="minorHAnsi" w:hAnsiTheme="minorHAnsi" w:cstheme="minorHAnsi"/>
          <w:highlight w:val="cyan"/>
        </w:rPr>
        <w:t>much less</w:t>
      </w:r>
      <w:r w:rsidRPr="000E37B4">
        <w:rPr>
          <w:rStyle w:val="StyleUnderline"/>
          <w:rFonts w:asciiTheme="minorHAnsi" w:hAnsiTheme="minorHAnsi" w:cstheme="minorHAnsi"/>
        </w:rPr>
        <w:t xml:space="preserve"> that </w:t>
      </w:r>
      <w:r w:rsidRPr="000E37B4">
        <w:rPr>
          <w:rStyle w:val="Emphasis"/>
          <w:rFonts w:asciiTheme="minorHAnsi" w:hAnsiTheme="minorHAnsi" w:cstheme="minorHAnsi"/>
        </w:rPr>
        <w:t xml:space="preserve">human </w:t>
      </w:r>
      <w:r w:rsidRPr="000200F3">
        <w:rPr>
          <w:rStyle w:val="Emphasis"/>
          <w:rFonts w:asciiTheme="minorHAnsi" w:hAnsiTheme="minorHAnsi" w:cstheme="minorHAnsi"/>
          <w:highlight w:val="cyan"/>
        </w:rPr>
        <w:t>extinction</w:t>
      </w:r>
      <w:r w:rsidRPr="000E37B4">
        <w:rPr>
          <w:rStyle w:val="StyleUnderline"/>
          <w:rFonts w:asciiTheme="minorHAnsi" w:hAnsiTheme="minorHAnsi" w:cstheme="minorHAnsi"/>
        </w:rPr>
        <w:t xml:space="preserve"> is imminent</w:t>
      </w:r>
      <w:r w:rsidRPr="000E37B4">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0E37B4">
        <w:rPr>
          <w:rStyle w:val="Emphasis"/>
          <w:rFonts w:asciiTheme="minorHAnsi" w:hAnsiTheme="minorHAnsi" w:cstheme="minorHAnsi"/>
        </w:rPr>
        <w:t xml:space="preserve">A </w:t>
      </w:r>
      <w:r w:rsidRPr="000200F3">
        <w:rPr>
          <w:rStyle w:val="Emphasis"/>
          <w:rFonts w:asciiTheme="minorHAnsi" w:hAnsiTheme="minorHAnsi" w:cstheme="minorHAnsi"/>
          <w:highlight w:val="cyan"/>
        </w:rPr>
        <w:t>richer world</w:t>
      </w:r>
      <w:r w:rsidRPr="000200F3">
        <w:rPr>
          <w:rStyle w:val="StyleUnderline"/>
          <w:rFonts w:asciiTheme="minorHAnsi" w:hAnsiTheme="minorHAnsi" w:cstheme="minorHAnsi"/>
          <w:highlight w:val="cyan"/>
        </w:rPr>
        <w:t xml:space="preserve"> will</w:t>
      </w:r>
      <w:r w:rsidRPr="000E37B4">
        <w:rPr>
          <w:rFonts w:asciiTheme="minorHAnsi" w:hAnsiTheme="minorHAnsi" w:cstheme="minorHAnsi"/>
          <w:sz w:val="16"/>
        </w:rPr>
        <w:t xml:space="preserve"> also likely </w:t>
      </w:r>
      <w:r w:rsidRPr="000200F3">
        <w:rPr>
          <w:rStyle w:val="StyleUnderline"/>
          <w:rFonts w:asciiTheme="minorHAnsi" w:hAnsiTheme="minorHAnsi" w:cstheme="minorHAnsi"/>
          <w:highlight w:val="cyan"/>
        </w:rPr>
        <w:t>be</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more technologically advanced</w:t>
      </w:r>
      <w:r w:rsidRPr="000E37B4">
        <w:rPr>
          <w:rStyle w:val="StyleUnderline"/>
          <w:rFonts w:asciiTheme="minorHAnsi" w:hAnsiTheme="minorHAnsi" w:cstheme="minorHAnsi"/>
        </w:rPr>
        <w:t>, which means</w:t>
      </w:r>
      <w:r w:rsidRPr="000E37B4">
        <w:rPr>
          <w:rFonts w:asciiTheme="minorHAnsi" w:hAnsiTheme="minorHAnsi" w:cstheme="minorHAnsi"/>
          <w:sz w:val="16"/>
        </w:rPr>
        <w:t xml:space="preserve"> that </w:t>
      </w:r>
      <w:r w:rsidRPr="000E37B4">
        <w:rPr>
          <w:rStyle w:val="StyleUnderline"/>
          <w:rFonts w:asciiTheme="minorHAnsi" w:hAnsiTheme="minorHAnsi" w:cstheme="minorHAnsi"/>
        </w:rPr>
        <w:t>energy</w:t>
      </w:r>
      <w:r w:rsidRPr="000E37B4">
        <w:rPr>
          <w:rFonts w:asciiTheme="minorHAnsi" w:hAnsiTheme="minorHAnsi" w:cstheme="minorHAnsi"/>
          <w:sz w:val="16"/>
        </w:rPr>
        <w:t xml:space="preserve"> consumption </w:t>
      </w:r>
      <w:r w:rsidRPr="000E37B4">
        <w:rPr>
          <w:rStyle w:val="StyleUnderline"/>
          <w:rFonts w:asciiTheme="minorHAnsi" w:hAnsiTheme="minorHAnsi" w:cstheme="minorHAnsi"/>
        </w:rPr>
        <w:t xml:space="preserve">should </w:t>
      </w:r>
      <w:r w:rsidRPr="000200F3">
        <w:rPr>
          <w:rStyle w:val="StyleUnderline"/>
          <w:rFonts w:asciiTheme="minorHAnsi" w:hAnsiTheme="minorHAnsi" w:cstheme="minorHAnsi"/>
          <w:highlight w:val="cyan"/>
        </w:rPr>
        <w:t xml:space="preserve">be </w:t>
      </w:r>
      <w:r w:rsidRPr="000200F3">
        <w:rPr>
          <w:rStyle w:val="Emphasis"/>
          <w:rFonts w:asciiTheme="minorHAnsi" w:hAnsiTheme="minorHAnsi" w:cstheme="minorHAnsi"/>
          <w:highlight w:val="cyan"/>
        </w:rPr>
        <w:t>less carbon-intensive</w:t>
      </w:r>
      <w:r w:rsidRPr="000E37B4">
        <w:rPr>
          <w:rFonts w:asciiTheme="minorHAnsi" w:hAnsiTheme="minorHAnsi" w:cstheme="minorHAnsi"/>
          <w:sz w:val="16"/>
        </w:rPr>
        <w:t xml:space="preserve"> than it would be in a poorer, less technologically advanced future. In fact, </w:t>
      </w:r>
      <w:proofErr w:type="gramStart"/>
      <w:r w:rsidRPr="000E37B4">
        <w:rPr>
          <w:rFonts w:asciiTheme="minorHAnsi" w:hAnsiTheme="minorHAnsi" w:cstheme="minorHAnsi"/>
          <w:sz w:val="16"/>
        </w:rPr>
        <w:t>a number of</w:t>
      </w:r>
      <w:proofErr w:type="gramEnd"/>
      <w:r w:rsidRPr="000E37B4">
        <w:rPr>
          <w:rFonts w:asciiTheme="minorHAnsi" w:hAnsiTheme="minorHAnsi"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0E37B4">
        <w:rPr>
          <w:rStyle w:val="StyleUnderline"/>
          <w:rFonts w:asciiTheme="minorHAnsi" w:hAnsiTheme="minorHAnsi" w:cstheme="minorHAnsi"/>
        </w:rPr>
        <w:t>New research</w:t>
      </w:r>
      <w:r w:rsidRPr="000E37B4">
        <w:rPr>
          <w:rFonts w:asciiTheme="minorHAnsi" w:hAnsiTheme="minorHAnsi" w:cstheme="minorHAnsi"/>
          <w:sz w:val="16"/>
        </w:rPr>
        <w:t xml:space="preserve"> published in the journal Global Environmental Change </w:t>
      </w:r>
      <w:r w:rsidRPr="000E37B4">
        <w:rPr>
          <w:rStyle w:val="StyleUnderline"/>
          <w:rFonts w:asciiTheme="minorHAnsi" w:hAnsiTheme="minorHAnsi" w:cstheme="minorHAnsi"/>
        </w:rPr>
        <w:t>finds</w:t>
      </w:r>
      <w:r w:rsidRPr="000E37B4">
        <w:rPr>
          <w:rFonts w:asciiTheme="minorHAnsi" w:hAnsiTheme="minorHAnsi" w:cstheme="minorHAnsi"/>
          <w:sz w:val="16"/>
        </w:rPr>
        <w:t xml:space="preserve"> that </w:t>
      </w:r>
      <w:r w:rsidRPr="000E37B4">
        <w:rPr>
          <w:rStyle w:val="Emphasis"/>
          <w:rFonts w:asciiTheme="minorHAnsi" w:hAnsiTheme="minorHAnsi" w:cstheme="minorHAnsi"/>
        </w:rPr>
        <w:t xml:space="preserve">global economic </w:t>
      </w:r>
      <w:r w:rsidRPr="000200F3">
        <w:rPr>
          <w:rStyle w:val="Emphasis"/>
          <w:rFonts w:asciiTheme="minorHAnsi" w:hAnsiTheme="minorHAnsi" w:cstheme="minorHAnsi"/>
          <w:highlight w:val="cyan"/>
        </w:rPr>
        <w:t>growth</w:t>
      </w:r>
      <w:r w:rsidRPr="000E37B4">
        <w:rPr>
          <w:rFonts w:asciiTheme="minorHAnsi" w:hAnsiTheme="minorHAnsi" w:cstheme="minorHAnsi"/>
          <w:sz w:val="16"/>
        </w:rPr>
        <w:t xml:space="preserve"> over the last decade </w:t>
      </w:r>
      <w:r w:rsidRPr="000E37B4">
        <w:rPr>
          <w:rStyle w:val="StyleUnderline"/>
          <w:rFonts w:asciiTheme="minorHAnsi" w:hAnsiTheme="minorHAnsi" w:cstheme="minorHAnsi"/>
        </w:rPr>
        <w:t xml:space="preserve">has </w:t>
      </w:r>
      <w:r w:rsidRPr="000200F3">
        <w:rPr>
          <w:rStyle w:val="Emphasis"/>
          <w:rFonts w:asciiTheme="minorHAnsi" w:hAnsiTheme="minorHAnsi" w:cstheme="minorHAnsi"/>
          <w:highlight w:val="cyan"/>
        </w:rPr>
        <w:t>reduced</w:t>
      </w:r>
      <w:r w:rsidRPr="000E37B4">
        <w:rPr>
          <w:rStyle w:val="StyleUnderline"/>
          <w:rFonts w:asciiTheme="minorHAnsi" w:hAnsiTheme="minorHAnsi" w:cstheme="minorHAnsi"/>
        </w:rPr>
        <w:t xml:space="preserve"> climate </w:t>
      </w:r>
      <w:r w:rsidRPr="000200F3">
        <w:rPr>
          <w:rStyle w:val="StyleUnderline"/>
          <w:rFonts w:asciiTheme="minorHAnsi" w:hAnsiTheme="minorHAnsi" w:cstheme="minorHAnsi"/>
          <w:highlight w:val="cyan"/>
        </w:rPr>
        <w:t>mortality by</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factor of </w:t>
      </w:r>
      <w:r w:rsidRPr="000200F3">
        <w:rPr>
          <w:rStyle w:val="Emphasis"/>
          <w:rFonts w:asciiTheme="minorHAnsi" w:hAnsiTheme="minorHAnsi" w:cstheme="minorHAnsi"/>
          <w:highlight w:val="cyan"/>
        </w:rPr>
        <w:t>five</w:t>
      </w:r>
      <w:r w:rsidRPr="000E37B4">
        <w:rPr>
          <w:rFonts w:asciiTheme="minorHAnsi" w:hAnsiTheme="minorHAnsi" w:cstheme="minorHAnsi"/>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0E37B4">
        <w:rPr>
          <w:rFonts w:asciiTheme="minorHAnsi" w:hAnsiTheme="minorHAnsi" w:cstheme="minorHAnsi"/>
          <w:sz w:val="16"/>
        </w:rPr>
        <w:t>Fani</w:t>
      </w:r>
      <w:proofErr w:type="spellEnd"/>
      <w:r w:rsidRPr="000E37B4">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0E37B4">
        <w:rPr>
          <w:rFonts w:asciiTheme="minorHAnsi" w:hAnsiTheme="minorHAnsi" w:cstheme="minorHAnsi"/>
          <w:sz w:val="16"/>
        </w:rPr>
        <w:t>So</w:t>
      </w:r>
      <w:proofErr w:type="gramEnd"/>
      <w:r w:rsidRPr="000E37B4">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0E37B4">
        <w:rPr>
          <w:rStyle w:val="Emphasis"/>
          <w:rFonts w:asciiTheme="minorHAnsi" w:hAnsiTheme="minorHAnsi" w:cstheme="minorHAnsi"/>
        </w:rPr>
        <w:t xml:space="preserve">recent </w:t>
      </w:r>
      <w:r w:rsidRPr="000200F3">
        <w:rPr>
          <w:rStyle w:val="Emphasis"/>
          <w:rFonts w:asciiTheme="minorHAnsi" w:hAnsiTheme="minorHAnsi" w:cstheme="minorHAnsi"/>
          <w:highlight w:val="cyan"/>
        </w:rPr>
        <w:t>forecasts</w:t>
      </w:r>
      <w:r w:rsidRPr="000E37B4">
        <w:rPr>
          <w:rFonts w:asciiTheme="minorHAnsi" w:hAnsiTheme="minorHAnsi" w:cstheme="minorHAnsi"/>
          <w:sz w:val="16"/>
        </w:rPr>
        <w:t xml:space="preserve"> also </w:t>
      </w:r>
      <w:r w:rsidRPr="000200F3">
        <w:rPr>
          <w:rStyle w:val="StyleUnderline"/>
          <w:rFonts w:asciiTheme="minorHAnsi" w:hAnsiTheme="minorHAnsi" w:cstheme="minorHAnsi"/>
          <w:highlight w:val="cyan"/>
        </w:rPr>
        <w:t>suggest</w:t>
      </w:r>
      <w:r w:rsidRPr="000E37B4">
        <w:rPr>
          <w:rFonts w:asciiTheme="minorHAnsi" w:hAnsiTheme="minorHAnsi" w:cstheme="minorHAnsi"/>
          <w:sz w:val="16"/>
        </w:rPr>
        <w:t xml:space="preserve"> that many of </w:t>
      </w:r>
      <w:r w:rsidRPr="000E37B4">
        <w:rPr>
          <w:rStyle w:val="Emphasis"/>
          <w:rFonts w:asciiTheme="minorHAnsi" w:hAnsiTheme="minorHAnsi" w:cstheme="minorHAnsi"/>
        </w:rPr>
        <w:t xml:space="preserve">the </w:t>
      </w:r>
      <w:r w:rsidRPr="000200F3">
        <w:rPr>
          <w:rStyle w:val="Emphasis"/>
          <w:rFonts w:asciiTheme="minorHAnsi" w:hAnsiTheme="minorHAnsi" w:cstheme="minorHAnsi"/>
          <w:highlight w:val="cyan"/>
        </w:rPr>
        <w:t>worst-case</w:t>
      </w:r>
      <w:r w:rsidRPr="000E37B4">
        <w:rPr>
          <w:rStyle w:val="Emphasis"/>
          <w:rFonts w:asciiTheme="minorHAnsi" w:hAnsiTheme="minorHAnsi" w:cstheme="minorHAnsi"/>
        </w:rPr>
        <w:t xml:space="preserve"> climate scenarios</w:t>
      </w:r>
      <w:r w:rsidRPr="000E37B4">
        <w:rPr>
          <w:rFonts w:asciiTheme="minorHAnsi" w:hAnsiTheme="minorHAnsi" w:cstheme="minorHAnsi"/>
          <w:sz w:val="16"/>
        </w:rPr>
        <w:t xml:space="preserve"> produced in the last decade, which assumed unbounded economic growth and fossil-fuel development, </w:t>
      </w:r>
      <w:r w:rsidRPr="000200F3">
        <w:rPr>
          <w:rStyle w:val="StyleUnderline"/>
          <w:rFonts w:asciiTheme="minorHAnsi" w:hAnsiTheme="minorHAnsi" w:cstheme="minorHAnsi"/>
          <w:highlight w:val="cyan"/>
        </w:rPr>
        <w:t>are</w:t>
      </w:r>
      <w:r w:rsidRPr="000E37B4">
        <w:rPr>
          <w:rFonts w:asciiTheme="minorHAnsi" w:hAnsiTheme="minorHAnsi" w:cstheme="minorHAnsi"/>
          <w:sz w:val="16"/>
        </w:rPr>
        <w:t xml:space="preserve"> also </w:t>
      </w:r>
      <w:r w:rsidRPr="000E37B4">
        <w:rPr>
          <w:rStyle w:val="Emphasis"/>
          <w:rFonts w:asciiTheme="minorHAnsi" w:hAnsiTheme="minorHAnsi" w:cstheme="minorHAnsi"/>
        </w:rPr>
        <w:t xml:space="preserve">very </w:t>
      </w:r>
      <w:r w:rsidRPr="000200F3">
        <w:rPr>
          <w:rStyle w:val="Emphasis"/>
          <w:rFonts w:asciiTheme="minorHAnsi" w:hAnsiTheme="minorHAnsi" w:cstheme="minorHAnsi"/>
          <w:highlight w:val="cyan"/>
        </w:rPr>
        <w:t>unlikely</w:t>
      </w:r>
      <w:r w:rsidRPr="000200F3">
        <w:rPr>
          <w:rStyle w:val="StyleUnderline"/>
          <w:rFonts w:asciiTheme="minorHAnsi" w:hAnsiTheme="minorHAnsi" w:cstheme="minorHAnsi"/>
          <w:highlight w:val="cyan"/>
        </w:rPr>
        <w:t>. There is</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still substantial </w:t>
      </w:r>
      <w:r w:rsidRPr="000200F3">
        <w:rPr>
          <w:rStyle w:val="Emphasis"/>
          <w:rFonts w:asciiTheme="minorHAnsi" w:hAnsiTheme="minorHAnsi" w:cstheme="minorHAnsi"/>
          <w:highlight w:val="cyan"/>
        </w:rPr>
        <w:t>uncertainty</w:t>
      </w:r>
      <w:r w:rsidRPr="000E37B4">
        <w:rPr>
          <w:rStyle w:val="StyleUnderline"/>
          <w:rFonts w:asciiTheme="minorHAnsi" w:hAnsiTheme="minorHAnsi" w:cstheme="minorHAnsi"/>
        </w:rPr>
        <w:t xml:space="preserve"> about</w:t>
      </w:r>
      <w:r w:rsidRPr="000E37B4">
        <w:rPr>
          <w:rFonts w:asciiTheme="minorHAnsi" w:hAnsiTheme="minorHAnsi" w:cstheme="minorHAnsi"/>
          <w:sz w:val="16"/>
        </w:rPr>
        <w:t xml:space="preserve"> how sensitive global </w:t>
      </w:r>
      <w:r w:rsidRPr="000E37B4">
        <w:rPr>
          <w:rStyle w:val="StyleUnderline"/>
          <w:rFonts w:asciiTheme="minorHAnsi" w:hAnsiTheme="minorHAnsi" w:cstheme="minorHAnsi"/>
        </w:rPr>
        <w:t>temperatures</w:t>
      </w:r>
      <w:r w:rsidRPr="000E37B4">
        <w:rPr>
          <w:rFonts w:asciiTheme="minorHAnsi" w:hAnsiTheme="minorHAnsi" w:cstheme="minorHAnsi"/>
          <w:sz w:val="16"/>
        </w:rPr>
        <w:t xml:space="preserve"> will be to higher emissions over the long-term. But </w:t>
      </w:r>
      <w:r w:rsidRPr="000E37B4">
        <w:rPr>
          <w:rStyle w:val="Emphasis"/>
          <w:rFonts w:asciiTheme="minorHAnsi" w:hAnsiTheme="minorHAnsi" w:cstheme="minorHAnsi"/>
        </w:rPr>
        <w:t xml:space="preserve">the best </w:t>
      </w:r>
      <w:r w:rsidRPr="000200F3">
        <w:rPr>
          <w:rStyle w:val="Emphasis"/>
          <w:rFonts w:asciiTheme="minorHAnsi" w:hAnsiTheme="minorHAnsi" w:cstheme="minorHAnsi"/>
          <w:highlight w:val="cyan"/>
        </w:rPr>
        <w:t>estimates</w:t>
      </w:r>
      <w:r w:rsidRPr="000E37B4">
        <w:rPr>
          <w:rFonts w:asciiTheme="minorHAnsi" w:hAnsiTheme="minorHAnsi" w:cstheme="minorHAnsi"/>
          <w:sz w:val="16"/>
        </w:rPr>
        <w:t xml:space="preserve"> now </w:t>
      </w:r>
      <w:r w:rsidRPr="000200F3">
        <w:rPr>
          <w:rStyle w:val="StyleUnderline"/>
          <w:rFonts w:asciiTheme="minorHAnsi" w:hAnsiTheme="minorHAnsi" w:cstheme="minorHAnsi"/>
          <w:highlight w:val="cyan"/>
        </w:rPr>
        <w:t>suggest</w:t>
      </w:r>
      <w:r w:rsidRPr="000E37B4">
        <w:rPr>
          <w:rFonts w:asciiTheme="minorHAnsi" w:hAnsiTheme="minorHAnsi" w:cstheme="minorHAnsi"/>
          <w:sz w:val="16"/>
        </w:rPr>
        <w:t xml:space="preserve"> that </w:t>
      </w:r>
      <w:r w:rsidRPr="000E37B4">
        <w:rPr>
          <w:rStyle w:val="StyleUnderline"/>
          <w:rFonts w:asciiTheme="minorHAnsi" w:hAnsiTheme="minorHAnsi" w:cstheme="minorHAnsi"/>
        </w:rPr>
        <w:t xml:space="preserve">the </w:t>
      </w:r>
      <w:r w:rsidRPr="000200F3">
        <w:rPr>
          <w:rStyle w:val="StyleUnderline"/>
          <w:rFonts w:asciiTheme="minorHAnsi" w:hAnsiTheme="minorHAnsi" w:cstheme="minorHAnsi"/>
          <w:highlight w:val="cyan"/>
        </w:rPr>
        <w:t>world is on</w:t>
      </w:r>
      <w:r w:rsidRPr="000E37B4">
        <w:rPr>
          <w:rStyle w:val="StyleUnderline"/>
          <w:rFonts w:asciiTheme="minorHAnsi" w:hAnsiTheme="minorHAnsi" w:cstheme="minorHAnsi"/>
        </w:rPr>
        <w:t xml:space="preserve"> track for </w:t>
      </w:r>
      <w:r w:rsidRPr="000200F3">
        <w:rPr>
          <w:rStyle w:val="Emphasis"/>
          <w:rFonts w:asciiTheme="minorHAnsi" w:hAnsiTheme="minorHAnsi" w:cstheme="minorHAnsi"/>
          <w:highlight w:val="cyan"/>
        </w:rPr>
        <w:t>3 degrees</w:t>
      </w:r>
      <w:r w:rsidRPr="000E37B4">
        <w:rPr>
          <w:rStyle w:val="Emphasis"/>
          <w:rFonts w:asciiTheme="minorHAnsi" w:hAnsiTheme="minorHAnsi" w:cstheme="minorHAnsi"/>
        </w:rPr>
        <w:t xml:space="preserve"> of warming</w:t>
      </w:r>
      <w:r w:rsidRPr="000E37B4">
        <w:rPr>
          <w:rFonts w:asciiTheme="minorHAnsi" w:hAnsiTheme="minorHAnsi" w:cstheme="minorHAnsi"/>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0E37B4">
        <w:rPr>
          <w:rStyle w:val="StyleUnderline"/>
          <w:rFonts w:asciiTheme="minorHAnsi" w:hAnsiTheme="minorHAnsi" w:cstheme="minorHAnsi"/>
        </w:rPr>
        <w:t>energy intensity</w:t>
      </w:r>
      <w:r w:rsidRPr="000E37B4">
        <w:rPr>
          <w:rFonts w:asciiTheme="minorHAnsi" w:hAnsiTheme="minorHAnsi" w:cstheme="minorHAnsi"/>
          <w:sz w:val="16"/>
        </w:rPr>
        <w:t xml:space="preserve"> of the global economy </w:t>
      </w:r>
      <w:r w:rsidRPr="000E37B4">
        <w:rPr>
          <w:rStyle w:val="StyleUnderline"/>
          <w:rFonts w:asciiTheme="minorHAnsi" w:hAnsiTheme="minorHAnsi" w:cstheme="minorHAnsi"/>
        </w:rPr>
        <w:t>continues to fall. Lower-carbon natural gas</w:t>
      </w:r>
      <w:r w:rsidRPr="000E37B4">
        <w:rPr>
          <w:rFonts w:asciiTheme="minorHAnsi" w:hAnsiTheme="minorHAnsi" w:cstheme="minorHAnsi"/>
          <w:sz w:val="16"/>
        </w:rPr>
        <w:t xml:space="preserve"> has </w:t>
      </w:r>
      <w:r w:rsidRPr="000E37B4">
        <w:rPr>
          <w:rStyle w:val="StyleUnderline"/>
          <w:rFonts w:asciiTheme="minorHAnsi" w:hAnsiTheme="minorHAnsi" w:cstheme="minorHAnsi"/>
        </w:rPr>
        <w:t>displaced coal</w:t>
      </w:r>
      <w:r w:rsidRPr="000E37B4">
        <w:rPr>
          <w:rFonts w:asciiTheme="minorHAnsi" w:hAnsiTheme="minorHAnsi" w:cstheme="minorHAnsi"/>
          <w:sz w:val="16"/>
        </w:rPr>
        <w:t xml:space="preserve"> as the primary source of new </w:t>
      </w:r>
      <w:r w:rsidRPr="000E37B4">
        <w:rPr>
          <w:rFonts w:asciiTheme="minorHAnsi" w:hAnsiTheme="minorHAnsi" w:cstheme="minorHAnsi"/>
          <w:sz w:val="16"/>
        </w:rPr>
        <w:lastRenderedPageBreak/>
        <w:t xml:space="preserve">fossil energy. The </w:t>
      </w:r>
      <w:r w:rsidRPr="000E37B4">
        <w:rPr>
          <w:rStyle w:val="StyleUnderline"/>
          <w:rFonts w:asciiTheme="minorHAnsi" w:hAnsiTheme="minorHAnsi" w:cstheme="minorHAnsi"/>
        </w:rPr>
        <w:t>falling cost of wind and solar energy</w:t>
      </w:r>
      <w:r w:rsidRPr="000E37B4">
        <w:rPr>
          <w:rFonts w:asciiTheme="minorHAnsi" w:hAnsiTheme="minorHAnsi" w:cstheme="minorHAnsi"/>
          <w:sz w:val="16"/>
        </w:rPr>
        <w:t xml:space="preserve"> has begun to </w:t>
      </w:r>
      <w:proofErr w:type="gramStart"/>
      <w:r w:rsidRPr="000E37B4">
        <w:rPr>
          <w:rStyle w:val="StyleUnderline"/>
          <w:rFonts w:asciiTheme="minorHAnsi" w:hAnsiTheme="minorHAnsi" w:cstheme="minorHAnsi"/>
        </w:rPr>
        <w:t>have an effect on</w:t>
      </w:r>
      <w:proofErr w:type="gramEnd"/>
      <w:r w:rsidRPr="000E37B4">
        <w:rPr>
          <w:rFonts w:asciiTheme="minorHAnsi" w:hAnsiTheme="minorHAnsi" w:cstheme="minorHAnsi"/>
          <w:sz w:val="16"/>
        </w:rPr>
        <w:t xml:space="preserve"> the growth of </w:t>
      </w:r>
      <w:r w:rsidRPr="000E37B4">
        <w:rPr>
          <w:rStyle w:val="StyleUnderline"/>
          <w:rFonts w:asciiTheme="minorHAnsi" w:hAnsiTheme="minorHAnsi" w:cstheme="minorHAnsi"/>
        </w:rPr>
        <w:t>fossil fuels. Even nuclear energy</w:t>
      </w:r>
      <w:r w:rsidRPr="000E37B4">
        <w:rPr>
          <w:rFonts w:asciiTheme="minorHAnsi" w:hAnsiTheme="minorHAnsi" w:cstheme="minorHAnsi"/>
          <w:sz w:val="16"/>
        </w:rPr>
        <w:t xml:space="preserve"> has </w:t>
      </w:r>
      <w:r w:rsidRPr="000E37B4">
        <w:rPr>
          <w:rStyle w:val="StyleUnderline"/>
          <w:rFonts w:asciiTheme="minorHAnsi" w:hAnsiTheme="minorHAnsi" w:cstheme="minorHAnsi"/>
        </w:rPr>
        <w:t>made a modest comeback</w:t>
      </w:r>
      <w:r w:rsidRPr="000E37B4">
        <w:rPr>
          <w:rFonts w:asciiTheme="minorHAnsi" w:hAnsiTheme="minorHAnsi" w:cstheme="minorHAnsi"/>
          <w:sz w:val="16"/>
        </w:rPr>
        <w:t xml:space="preserve"> in Asia.</w:t>
      </w:r>
    </w:p>
    <w:p w14:paraId="68541587" w14:textId="77777777" w:rsidR="00C7640C" w:rsidRPr="00AC0D90" w:rsidRDefault="00C7640C" w:rsidP="00C7640C"/>
    <w:p w14:paraId="45B492D8" w14:textId="0C0BF0EA" w:rsidR="00545136" w:rsidRDefault="00545136" w:rsidP="00545136">
      <w:pPr>
        <w:pStyle w:val="Heading2"/>
      </w:pPr>
      <w:proofErr w:type="spellStart"/>
      <w:r>
        <w:lastRenderedPageBreak/>
        <w:t>FWk</w:t>
      </w:r>
      <w:proofErr w:type="spellEnd"/>
      <w:r>
        <w:t>:</w:t>
      </w:r>
    </w:p>
    <w:p w14:paraId="4125F382" w14:textId="67FBAC66" w:rsidR="00545136" w:rsidRDefault="00545136" w:rsidP="00545136"/>
    <w:p w14:paraId="6A3FCF62" w14:textId="77777777" w:rsidR="00545136" w:rsidRPr="00CB1318" w:rsidRDefault="00545136" w:rsidP="00545136">
      <w:pPr>
        <w:pStyle w:val="Heading4"/>
        <w:rPr>
          <w:rFonts w:cs="Arial"/>
        </w:rPr>
      </w:pPr>
      <w:r w:rsidRPr="00CB1318">
        <w:rPr>
          <w:rFonts w:cs="Arial"/>
        </w:rPr>
        <w:t>2] Extinction outweighs---it’s the upmost moral evil and disavowal of the risk makes it more likely.</w:t>
      </w:r>
    </w:p>
    <w:p w14:paraId="2D03DC23" w14:textId="77777777" w:rsidR="00545136" w:rsidRPr="00F37AD5" w:rsidRDefault="00545136" w:rsidP="00545136">
      <w:pPr>
        <w:rPr>
          <w:rStyle w:val="Style13ptBold"/>
          <w:b w:val="0"/>
          <w:bCs/>
        </w:rPr>
      </w:pPr>
      <w:r w:rsidRPr="00CB1318">
        <w:rPr>
          <w:rStyle w:val="Style13ptBold"/>
          <w:rFonts w:eastAsia="Calibri"/>
        </w:rPr>
        <w:t>Burns</w:t>
      </w:r>
      <w:r w:rsidRPr="00CB1318">
        <w:rPr>
          <w:rStyle w:val="Style13ptBold"/>
        </w:rPr>
        <w:t xml:space="preserve"> </w:t>
      </w:r>
      <w:r w:rsidRPr="00F37AD5">
        <w:rPr>
          <w:rStyle w:val="Style13ptBold"/>
          <w:bCs/>
        </w:rPr>
        <w:t>20</w:t>
      </w:r>
      <w:r w:rsidRPr="00CB1318">
        <w:rPr>
          <w:rStyle w:val="Style13ptBold"/>
        </w:rPr>
        <w:t xml:space="preserve">17 </w:t>
      </w:r>
      <w:r w:rsidRPr="00F37AD5">
        <w:rPr>
          <w:rStyle w:val="Style13ptBold"/>
          <w:bCs/>
        </w:rPr>
        <w:t>(</w:t>
      </w:r>
      <w:r w:rsidRPr="00F37AD5">
        <w:rPr>
          <w:rStyle w:val="Style13ptBold"/>
          <w:rFonts w:eastAsia="Calibri"/>
          <w:bCs/>
        </w:rPr>
        <w:t>Elizabeth</w:t>
      </w:r>
      <w:r w:rsidRPr="00F37AD5">
        <w:rPr>
          <w:rStyle w:val="Style13ptBold"/>
          <w:bCs/>
        </w:rPr>
        <w:t xml:space="preserve"> </w:t>
      </w:r>
      <w:proofErr w:type="spellStart"/>
      <w:r w:rsidRPr="00F37AD5">
        <w:rPr>
          <w:rStyle w:val="Style13ptBold"/>
          <w:rFonts w:eastAsia="Calibri"/>
          <w:bCs/>
        </w:rPr>
        <w:t>Finneron</w:t>
      </w:r>
      <w:proofErr w:type="spellEnd"/>
      <w:r w:rsidRPr="00F37AD5">
        <w:rPr>
          <w:rStyle w:val="Style13ptBold"/>
          <w:bCs/>
        </w:rPr>
        <w:t>-</w:t>
      </w:r>
      <w:r w:rsidRPr="00F37AD5">
        <w:rPr>
          <w:rStyle w:val="Style13ptBold"/>
          <w:rFonts w:eastAsia="Calibri"/>
          <w:bCs/>
        </w:rPr>
        <w:t>Burns</w:t>
      </w:r>
      <w:r w:rsidRPr="00F37AD5">
        <w:rPr>
          <w:rStyle w:val="Style13ptBold"/>
          <w:bCs/>
        </w:rPr>
        <w:t xml:space="preserve"> </w:t>
      </w:r>
      <w:r w:rsidRPr="00F37AD5">
        <w:rPr>
          <w:rStyle w:val="Style13ptBold"/>
          <w:rFonts w:eastAsia="Calibri"/>
          <w:bCs/>
        </w:rPr>
        <w:t>is</w:t>
      </w:r>
      <w:r w:rsidRPr="00F37AD5">
        <w:rPr>
          <w:rStyle w:val="Style13ptBold"/>
          <w:bCs/>
        </w:rPr>
        <w:t xml:space="preserve"> </w:t>
      </w:r>
      <w:r w:rsidRPr="00F37AD5">
        <w:rPr>
          <w:rStyle w:val="Style13ptBold"/>
          <w:rFonts w:eastAsia="Calibri"/>
          <w:bCs/>
        </w:rPr>
        <w:t>a</w:t>
      </w:r>
      <w:r w:rsidRPr="00F37AD5">
        <w:rPr>
          <w:rStyle w:val="Style13ptBold"/>
          <w:bCs/>
        </w:rPr>
        <w:t xml:space="preserve"> </w:t>
      </w:r>
      <w:r w:rsidRPr="00F37AD5">
        <w:rPr>
          <w:rStyle w:val="Style13ptBold"/>
          <w:rFonts w:eastAsia="Calibri"/>
          <w:bCs/>
        </w:rPr>
        <w:t>Teaching</w:t>
      </w:r>
      <w:r w:rsidRPr="00F37AD5">
        <w:rPr>
          <w:rStyle w:val="Style13ptBold"/>
          <w:bCs/>
        </w:rPr>
        <w:t xml:space="preserve"> </w:t>
      </w:r>
      <w:r w:rsidRPr="00F37AD5">
        <w:rPr>
          <w:rStyle w:val="Style13ptBold"/>
          <w:rFonts w:eastAsia="Calibri"/>
          <w:bCs/>
        </w:rPr>
        <w:t>Fellow</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University</w:t>
      </w:r>
      <w:r w:rsidRPr="00F37AD5">
        <w:rPr>
          <w:rStyle w:val="Style13ptBold"/>
          <w:bCs/>
        </w:rPr>
        <w:t xml:space="preserve"> </w:t>
      </w:r>
      <w:r w:rsidRPr="00F37AD5">
        <w:rPr>
          <w:rStyle w:val="Style13ptBold"/>
          <w:rFonts w:eastAsia="Calibri"/>
          <w:bCs/>
        </w:rPr>
        <w:t>of</w:t>
      </w:r>
      <w:r w:rsidRPr="00F37AD5">
        <w:rPr>
          <w:rStyle w:val="Style13ptBold"/>
          <w:bCs/>
        </w:rPr>
        <w:t xml:space="preserve"> </w:t>
      </w:r>
      <w:r w:rsidRPr="00F37AD5">
        <w:rPr>
          <w:rStyle w:val="Style13ptBold"/>
          <w:rFonts w:eastAsia="Calibri"/>
          <w:bCs/>
        </w:rPr>
        <w:t>Warwick</w:t>
      </w:r>
      <w:r w:rsidRPr="00F37AD5">
        <w:rPr>
          <w:rStyle w:val="Style13ptBold"/>
          <w:bCs/>
        </w:rPr>
        <w:t xml:space="preserve"> </w:t>
      </w:r>
      <w:r w:rsidRPr="00F37AD5">
        <w:rPr>
          <w:rStyle w:val="Style13ptBold"/>
          <w:rFonts w:eastAsia="Calibri"/>
          <w:bCs/>
        </w:rPr>
        <w:t>and</w:t>
      </w:r>
      <w:r w:rsidRPr="00F37AD5">
        <w:rPr>
          <w:rStyle w:val="Style13ptBold"/>
          <w:bCs/>
        </w:rPr>
        <w:t xml:space="preserve"> </w:t>
      </w:r>
      <w:r w:rsidRPr="00F37AD5">
        <w:rPr>
          <w:rStyle w:val="Style13ptBold"/>
          <w:rFonts w:eastAsia="Calibri"/>
          <w:bCs/>
        </w:rPr>
        <w:t>an</w:t>
      </w:r>
      <w:r w:rsidRPr="00F37AD5">
        <w:rPr>
          <w:rStyle w:val="Style13ptBold"/>
          <w:bCs/>
        </w:rPr>
        <w:t xml:space="preserve"> </w:t>
      </w:r>
      <w:r w:rsidRPr="00F37AD5">
        <w:rPr>
          <w:rStyle w:val="Style13ptBold"/>
          <w:rFonts w:eastAsia="Calibri"/>
          <w:bCs/>
        </w:rPr>
        <w:t>Affiliated</w:t>
      </w:r>
      <w:r w:rsidRPr="00F37AD5">
        <w:rPr>
          <w:rStyle w:val="Style13ptBold"/>
          <w:bCs/>
        </w:rPr>
        <w:t xml:space="preserve"> </w:t>
      </w:r>
      <w:r w:rsidRPr="00F37AD5">
        <w:rPr>
          <w:rStyle w:val="Style13ptBold"/>
          <w:rFonts w:eastAsia="Calibri"/>
          <w:bCs/>
        </w:rPr>
        <w:t>Researcher</w:t>
      </w:r>
      <w:r w:rsidRPr="00F37AD5">
        <w:rPr>
          <w:rStyle w:val="Style13ptBold"/>
          <w:bCs/>
        </w:rPr>
        <w:t xml:space="preserve"> </w:t>
      </w:r>
      <w:r w:rsidRPr="00F37AD5">
        <w:rPr>
          <w:rStyle w:val="Style13ptBold"/>
          <w:rFonts w:eastAsia="Calibri"/>
          <w:bCs/>
        </w:rPr>
        <w:t>at</w:t>
      </w:r>
      <w:r w:rsidRPr="00F37AD5">
        <w:rPr>
          <w:rStyle w:val="Style13ptBold"/>
          <w:bCs/>
        </w:rPr>
        <w:t xml:space="preserve"> </w:t>
      </w:r>
      <w:r w:rsidRPr="00F37AD5">
        <w:rPr>
          <w:rStyle w:val="Style13ptBold"/>
          <w:rFonts w:eastAsia="Calibri"/>
          <w:bCs/>
        </w:rPr>
        <w:t>the</w:t>
      </w:r>
      <w:r w:rsidRPr="00F37AD5">
        <w:rPr>
          <w:rStyle w:val="Style13ptBold"/>
          <w:bCs/>
        </w:rPr>
        <w:t xml:space="preserve"> </w:t>
      </w:r>
      <w:r w:rsidRPr="00F37AD5">
        <w:rPr>
          <w:rStyle w:val="Style13ptBold"/>
          <w:rFonts w:eastAsia="Calibri"/>
          <w:bCs/>
        </w:rPr>
        <w:t>Institute</w:t>
      </w:r>
      <w:r w:rsidRPr="00F37AD5">
        <w:rPr>
          <w:rStyle w:val="Style13ptBold"/>
          <w:bCs/>
        </w:rPr>
        <w:t xml:space="preserve"> </w:t>
      </w:r>
      <w:r w:rsidRPr="00F37AD5">
        <w:rPr>
          <w:rStyle w:val="Style13ptBold"/>
          <w:rFonts w:eastAsia="Calibri"/>
          <w:bCs/>
        </w:rPr>
        <w:t>for</w:t>
      </w:r>
      <w:r w:rsidRPr="00F37AD5">
        <w:rPr>
          <w:rStyle w:val="Style13ptBold"/>
          <w:bCs/>
        </w:rPr>
        <w:t xml:space="preserve"> </w:t>
      </w:r>
      <w:r w:rsidRPr="00F37AD5">
        <w:rPr>
          <w:rStyle w:val="Style13ptBold"/>
          <w:rFonts w:eastAsia="Calibri"/>
          <w:bCs/>
        </w:rPr>
        <w:t>Futures</w:t>
      </w:r>
      <w:r w:rsidRPr="00F37AD5">
        <w:rPr>
          <w:rStyle w:val="Style13ptBold"/>
          <w:bCs/>
        </w:rPr>
        <w:t xml:space="preserve"> </w:t>
      </w:r>
      <w:r w:rsidRPr="00F37AD5">
        <w:rPr>
          <w:rStyle w:val="Style13ptBold"/>
          <w:rFonts w:eastAsia="Calibri"/>
          <w:bCs/>
        </w:rPr>
        <w:t>Studies</w:t>
      </w:r>
      <w:r w:rsidRPr="00F37AD5">
        <w:rPr>
          <w:rStyle w:val="Style13ptBold"/>
          <w:bCs/>
        </w:rPr>
        <w:t xml:space="preserve"> </w:t>
      </w:r>
      <w:r w:rsidRPr="00F37AD5">
        <w:rPr>
          <w:rStyle w:val="Style13ptBold"/>
          <w:rFonts w:eastAsia="Calibri"/>
          <w:bCs/>
        </w:rPr>
        <w:t>in</w:t>
      </w:r>
      <w:r w:rsidRPr="00F37AD5">
        <w:rPr>
          <w:rStyle w:val="Style13ptBold"/>
          <w:bCs/>
        </w:rPr>
        <w:t xml:space="preserve"> </w:t>
      </w:r>
      <w:r w:rsidRPr="00F37AD5">
        <w:rPr>
          <w:rStyle w:val="Style13ptBold"/>
          <w:rFonts w:eastAsia="Calibri"/>
          <w:bCs/>
        </w:rPr>
        <w:t>Stockholm</w:t>
      </w:r>
      <w:r w:rsidRPr="00F37AD5">
        <w:rPr>
          <w:rStyle w:val="Style13ptBold"/>
          <w:bCs/>
        </w:rPr>
        <w:t xml:space="preserve">, </w:t>
      </w:r>
      <w:r w:rsidRPr="00F37AD5">
        <w:rPr>
          <w:rStyle w:val="Style13ptBold"/>
          <w:rFonts w:eastAsia="Calibri"/>
          <w:bCs/>
        </w:rPr>
        <w:t>What</w:t>
      </w:r>
      <w:r w:rsidRPr="00F37AD5">
        <w:rPr>
          <w:rStyle w:val="Style13ptBold"/>
          <w:bCs/>
        </w:rPr>
        <w:t>’</w:t>
      </w:r>
      <w:r w:rsidRPr="00F37AD5">
        <w:rPr>
          <w:rStyle w:val="Style13ptBold"/>
          <w:rFonts w:eastAsia="Calibri"/>
          <w:bCs/>
        </w:rPr>
        <w:t>s</w:t>
      </w:r>
      <w:r w:rsidRPr="00F37AD5">
        <w:rPr>
          <w:rStyle w:val="Style13ptBold"/>
          <w:bCs/>
        </w:rPr>
        <w:t xml:space="preserve"> </w:t>
      </w:r>
      <w:r w:rsidRPr="00F37AD5">
        <w:rPr>
          <w:rStyle w:val="Style13ptBold"/>
          <w:rFonts w:eastAsia="Calibri"/>
          <w:bCs/>
        </w:rPr>
        <w:t>wrong</w:t>
      </w:r>
      <w:r w:rsidRPr="00F37AD5">
        <w:rPr>
          <w:rStyle w:val="Style13ptBold"/>
          <w:bCs/>
        </w:rPr>
        <w:t xml:space="preserve"> </w:t>
      </w:r>
      <w:r w:rsidRPr="00F37AD5">
        <w:rPr>
          <w:rStyle w:val="Style13ptBold"/>
          <w:rFonts w:eastAsia="Calibri"/>
          <w:bCs/>
        </w:rPr>
        <w:t>with</w:t>
      </w:r>
      <w:r w:rsidRPr="00F37AD5">
        <w:rPr>
          <w:rStyle w:val="Style13ptBold"/>
          <w:bCs/>
        </w:rPr>
        <w:t xml:space="preserve"> </w:t>
      </w:r>
      <w:r w:rsidRPr="00F37AD5">
        <w:rPr>
          <w:rStyle w:val="Style13ptBold"/>
          <w:rFonts w:eastAsia="Calibri"/>
          <w:bCs/>
        </w:rPr>
        <w:t>human</w:t>
      </w:r>
      <w:r w:rsidRPr="00F37AD5">
        <w:rPr>
          <w:rStyle w:val="Style13ptBold"/>
          <w:bCs/>
        </w:rPr>
        <w:t xml:space="preserve"> </w:t>
      </w:r>
      <w:r w:rsidRPr="00F37AD5">
        <w:rPr>
          <w:rStyle w:val="Style13ptBold"/>
          <w:rFonts w:eastAsia="Calibri"/>
          <w:bCs/>
        </w:rPr>
        <w:t>extinction</w:t>
      </w:r>
      <w:r w:rsidRPr="00F37AD5">
        <w:rPr>
          <w:rStyle w:val="Style13ptBold"/>
          <w:bCs/>
        </w:rPr>
        <w:t>?,</w:t>
      </w:r>
      <w:r w:rsidRPr="00CB1318">
        <w:rPr>
          <w:rStyle w:val="Style13ptBold"/>
        </w:rPr>
        <w:t xml:space="preserve"> </w:t>
      </w:r>
      <w:hyperlink r:id="rId10" w:history="1">
        <w:r w:rsidRPr="00CB1318">
          <w:rPr>
            <w:rStyle w:val="Hyperlink"/>
            <w:rFonts w:eastAsia="Calibri"/>
          </w:rPr>
          <w:t>http</w:t>
        </w:r>
        <w:r w:rsidRPr="00CB1318">
          <w:rPr>
            <w:rStyle w:val="Hyperlink"/>
          </w:rPr>
          <w:t>://</w:t>
        </w:r>
        <w:r w:rsidRPr="00CB1318">
          <w:rPr>
            <w:rStyle w:val="Hyperlink"/>
            <w:rFonts w:eastAsia="Calibri"/>
          </w:rPr>
          <w:t>www</w:t>
        </w:r>
        <w:r w:rsidRPr="00CB1318">
          <w:rPr>
            <w:rStyle w:val="Hyperlink"/>
          </w:rPr>
          <w:t>.</w:t>
        </w:r>
        <w:r w:rsidRPr="00CB1318">
          <w:rPr>
            <w:rStyle w:val="Hyperlink"/>
            <w:rFonts w:eastAsia="Calibri"/>
          </w:rPr>
          <w:t>tandfonline</w:t>
        </w:r>
        <w:r w:rsidRPr="00CB1318">
          <w:rPr>
            <w:rStyle w:val="Hyperlink"/>
          </w:rPr>
          <w:t>.</w:t>
        </w:r>
        <w:r w:rsidRPr="00CB1318">
          <w:rPr>
            <w:rStyle w:val="Hyperlink"/>
            <w:rFonts w:eastAsia="Calibri"/>
          </w:rPr>
          <w:t>com</w:t>
        </w:r>
        <w:r w:rsidRPr="00CB1318">
          <w:rPr>
            <w:rStyle w:val="Hyperlink"/>
          </w:rPr>
          <w:t>/</w:t>
        </w:r>
        <w:r w:rsidRPr="00CB1318">
          <w:rPr>
            <w:rStyle w:val="Hyperlink"/>
            <w:rFonts w:eastAsia="Calibri"/>
          </w:rPr>
          <w:t>doi</w:t>
        </w:r>
        <w:r w:rsidRPr="00CB1318">
          <w:rPr>
            <w:rStyle w:val="Hyperlink"/>
          </w:rPr>
          <w:t>/</w:t>
        </w:r>
        <w:r w:rsidRPr="00CB1318">
          <w:rPr>
            <w:rStyle w:val="Hyperlink"/>
            <w:rFonts w:eastAsia="Calibri"/>
          </w:rPr>
          <w:t>pdf</w:t>
        </w:r>
        <w:r w:rsidRPr="00CB1318">
          <w:rPr>
            <w:rStyle w:val="Hyperlink"/>
          </w:rPr>
          <w:t>/10.1080/00455091.2016.1278150?</w:t>
        </w:r>
        <w:r w:rsidRPr="00CB1318">
          <w:rPr>
            <w:rStyle w:val="Hyperlink"/>
            <w:rFonts w:eastAsia="Calibri"/>
          </w:rPr>
          <w:t>needAccess</w:t>
        </w:r>
        <w:r w:rsidRPr="00CB1318">
          <w:rPr>
            <w:rStyle w:val="Hyperlink"/>
          </w:rPr>
          <w:t>=</w:t>
        </w:r>
        <w:r w:rsidRPr="00CB1318">
          <w:rPr>
            <w:rStyle w:val="Hyperlink"/>
            <w:rFonts w:eastAsia="Calibri"/>
          </w:rPr>
          <w:t>true</w:t>
        </w:r>
      </w:hyperlink>
      <w:r w:rsidRPr="00CB1318">
        <w:rPr>
          <w:rStyle w:val="Style13ptBold"/>
        </w:rPr>
        <w:t xml:space="preserve">, </w:t>
      </w:r>
      <w:r w:rsidRPr="00CB1318">
        <w:rPr>
          <w:rStyle w:val="Style13ptBold"/>
          <w:rFonts w:eastAsia="Calibri"/>
        </w:rPr>
        <w:t>Canadian</w:t>
      </w:r>
      <w:r w:rsidRPr="00CB1318">
        <w:rPr>
          <w:rStyle w:val="Style13ptBold"/>
        </w:rPr>
        <w:t xml:space="preserve"> </w:t>
      </w:r>
      <w:r w:rsidRPr="00CB1318">
        <w:rPr>
          <w:rStyle w:val="Style13ptBold"/>
          <w:rFonts w:eastAsia="Calibri"/>
        </w:rPr>
        <w:t>Journal</w:t>
      </w:r>
      <w:r w:rsidRPr="00CB1318">
        <w:rPr>
          <w:rStyle w:val="Style13ptBold"/>
        </w:rPr>
        <w:t xml:space="preserve"> </w:t>
      </w:r>
      <w:r w:rsidRPr="00CB1318">
        <w:rPr>
          <w:rStyle w:val="Style13ptBold"/>
          <w:rFonts w:eastAsia="Calibri"/>
        </w:rPr>
        <w:t>of</w:t>
      </w:r>
      <w:r w:rsidRPr="00CB1318">
        <w:rPr>
          <w:rStyle w:val="Style13ptBold"/>
        </w:rPr>
        <w:t xml:space="preserve"> </w:t>
      </w:r>
      <w:r w:rsidRPr="00CB1318">
        <w:rPr>
          <w:rStyle w:val="Style13ptBold"/>
          <w:rFonts w:eastAsia="Calibri"/>
        </w:rPr>
        <w:t>Philosophy</w:t>
      </w:r>
      <w:r w:rsidRPr="00F37AD5">
        <w:rPr>
          <w:rStyle w:val="Style13ptBold"/>
          <w:bCs/>
        </w:rPr>
        <w:t>, 2017)</w:t>
      </w:r>
    </w:p>
    <w:p w14:paraId="3D11ADA8" w14:textId="0820F606" w:rsidR="00545136" w:rsidRPr="00545136" w:rsidRDefault="00545136" w:rsidP="00545136">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proofErr w:type="gramStart"/>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proofErr w:type="gramStart"/>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it</w:t>
      </w:r>
      <w:r w:rsidRPr="00CB1318">
        <w:rPr>
          <w:rStyle w:val="StyleUnderline"/>
          <w:highlight w:val="cyan"/>
        </w:rPr>
        <w:t xml:space="preserve"> </w:t>
      </w:r>
      <w:r w:rsidRPr="00CB1318">
        <w:rPr>
          <w:rStyle w:val="StyleUnderline"/>
          <w:rFonts w:eastAsia="Calibri"/>
          <w:highlight w:val="cyan"/>
        </w:rPr>
        <w:t>is</w:t>
      </w:r>
      <w:r w:rsidRPr="00CB1318">
        <w:rPr>
          <w:rStyle w:val="StyleUnderline"/>
          <w:highlight w:val="cyan"/>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highlight w:val="cyan"/>
        </w:rPr>
        <w:t>good</w:t>
      </w:r>
      <w:r w:rsidRPr="00CB1318">
        <w:rPr>
          <w:rStyle w:val="StyleUnderline"/>
          <w:highlight w:val="cyan"/>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to</w:t>
      </w:r>
      <w:r w:rsidRPr="00CB1318">
        <w:rPr>
          <w:rStyle w:val="StyleUnderline"/>
          <w:highlight w:val="cyan"/>
        </w:rPr>
        <w:t xml:space="preserve"> </w:t>
      </w:r>
      <w:r w:rsidRPr="00CB1318">
        <w:rPr>
          <w:rStyle w:val="StyleUnderline"/>
          <w:rFonts w:eastAsia="Calibri"/>
          <w:highlight w:val="cyan"/>
        </w:rPr>
        <w:t>exist</w:t>
      </w:r>
      <w:r w:rsidRPr="00CB1318">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extinction</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deprive</w:t>
      </w:r>
      <w:r w:rsidRPr="00CB1318">
        <w:rPr>
          <w:rStyle w:val="StyleUnderline"/>
          <w:highlight w:val="cyan"/>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highlight w:val="cyan"/>
        </w:rPr>
        <w:t>people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rPr>
        <w:t>enjoying</w:t>
      </w:r>
      <w:r w:rsidRPr="00CB1318">
        <w:rPr>
          <w:rStyle w:val="StyleUnderline"/>
        </w:rPr>
        <w:t xml:space="preserve"> </w:t>
      </w:r>
      <w:r w:rsidRPr="00CB1318">
        <w:rPr>
          <w:rStyle w:val="StyleUnderline"/>
          <w:rFonts w:eastAsia="Calibri"/>
          <w:highlight w:val="cyan"/>
        </w:rPr>
        <w:t>this</w:t>
      </w:r>
      <w:r w:rsidRPr="00CB1318">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proofErr w:type="spellStart"/>
      <w:r w:rsidRPr="00CB1318">
        <w:rPr>
          <w:rFonts w:eastAsia="Calibri"/>
          <w:sz w:val="8"/>
        </w:rPr>
        <w:t>Beckstead</w:t>
      </w:r>
      <w:proofErr w:type="spellEnd"/>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Style w:val="Emphasis"/>
          <w:rFonts w:eastAsia="Calibri"/>
          <w:highlight w:val="cyan"/>
        </w:rPr>
        <w:t>billions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rPr>
        <w:t>likely</w:t>
      </w:r>
      <w:r w:rsidRPr="00CB1318">
        <w:rPr>
          <w:rStyle w:val="Emphasis"/>
        </w:rPr>
        <w:t xml:space="preserve"> </w:t>
      </w:r>
      <w:r w:rsidRPr="00CB1318">
        <w:rPr>
          <w:rStyle w:val="Emphasis"/>
          <w:rFonts w:eastAsia="Calibri"/>
          <w:highlight w:val="cyan"/>
        </w:rPr>
        <w:t>die</w:t>
      </w:r>
      <w:r w:rsidRPr="00CB1318">
        <w:rPr>
          <w:rStyle w:val="Emphasis"/>
          <w:highlight w:val="cyan"/>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future</w:t>
      </w:r>
      <w:r w:rsidRPr="00CB1318">
        <w:rPr>
          <w:rStyle w:val="StyleUnderline"/>
          <w:highlight w:val="cyan"/>
        </w:rPr>
        <w:t xml:space="preserve"> </w:t>
      </w:r>
      <w:r w:rsidRPr="00CB1318">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all</w:t>
      </w:r>
      <w:r w:rsidRPr="00CB1318">
        <w:rPr>
          <w:rStyle w:val="Emphasis"/>
          <w:highlight w:val="cyan"/>
        </w:rPr>
        <w:t xml:space="preserve"> </w:t>
      </w:r>
      <w:r w:rsidRPr="00CB1318">
        <w:rPr>
          <w:rStyle w:val="Emphasis"/>
          <w:rFonts w:eastAsia="Calibri"/>
          <w:highlight w:val="cyan"/>
        </w:rPr>
        <w:t>those</w:t>
      </w:r>
      <w:r w:rsidRPr="00CB1318">
        <w:rPr>
          <w:rStyle w:val="Emphasis"/>
          <w:highlight w:val="cyan"/>
        </w:rPr>
        <w:t xml:space="preserve"> </w:t>
      </w:r>
      <w:r w:rsidRPr="00CB1318">
        <w:rPr>
          <w:rStyle w:val="Emphasis"/>
          <w:rFonts w:eastAsia="Calibri"/>
          <w:highlight w:val="cyan"/>
        </w:rPr>
        <w:t>generations</w:t>
      </w:r>
      <w:r w:rsidRPr="00CB1318">
        <w:rPr>
          <w:rStyle w:val="Emphasis"/>
          <w:highlight w:val="cyan"/>
        </w:rPr>
        <w:t xml:space="preserve"> </w:t>
      </w:r>
      <w:r w:rsidRPr="00CB1318">
        <w:rPr>
          <w:rStyle w:val="Emphasis"/>
          <w:rFonts w:eastAsia="Calibri"/>
          <w:highlight w:val="cyan"/>
        </w:rPr>
        <w:t>together</w:t>
      </w:r>
      <w:r w:rsidRPr="00CB1318">
        <w:rPr>
          <w:rStyle w:val="Emphasis"/>
          <w:highlight w:val="cyan"/>
        </w:rPr>
        <w:t xml:space="preserve"> </w:t>
      </w:r>
      <w:r w:rsidRPr="00CB1318">
        <w:rPr>
          <w:rStyle w:val="Emphasis"/>
          <w:rFonts w:eastAsia="Calibri"/>
          <w:highlight w:val="cyan"/>
        </w:rPr>
        <w:t>greatly</w:t>
      </w:r>
      <w:r w:rsidRPr="00CB1318">
        <w:rPr>
          <w:rStyle w:val="Emphasis"/>
          <w:highlight w:val="cyan"/>
        </w:rPr>
        <w:t xml:space="preserve"> </w:t>
      </w:r>
      <w:r w:rsidRPr="00CB1318">
        <w:rPr>
          <w:rStyle w:val="Emphasis"/>
          <w:rFonts w:eastAsia="Calibri"/>
          <w:highlight w:val="cyan"/>
        </w:rPr>
        <w:t>exceeds</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value</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current</w:t>
      </w:r>
      <w:r w:rsidRPr="00CB1318">
        <w:rPr>
          <w:rStyle w:val="Emphasis"/>
          <w:highlight w:val="cyan"/>
        </w:rPr>
        <w:t xml:space="preserve"> </w:t>
      </w:r>
      <w:r w:rsidRPr="00CB1318">
        <w:rPr>
          <w:rStyle w:val="Emphasis"/>
          <w:rFonts w:eastAsia="Calibri"/>
          <w:highlight w:val="cyan"/>
        </w:rPr>
        <w:t>generation</w:t>
      </w:r>
      <w:r w:rsidRPr="00CB1318">
        <w:rPr>
          <w:sz w:val="8"/>
        </w:rPr>
        <w:t>. (</w:t>
      </w:r>
      <w:proofErr w:type="spellStart"/>
      <w:r w:rsidRPr="00CB1318">
        <w:rPr>
          <w:rFonts w:eastAsia="Calibri"/>
          <w:sz w:val="8"/>
        </w:rPr>
        <w:t>Beckstead</w:t>
      </w:r>
      <w:proofErr w:type="spellEnd"/>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proofErr w:type="gramStart"/>
      <w:r w:rsidRPr="00CB1318">
        <w:rPr>
          <w:rStyle w:val="StyleUnderline"/>
          <w:rFonts w:eastAsia="Calibri"/>
        </w:rPr>
        <w:t>and</w:t>
      </w:r>
      <w:r w:rsidRPr="00CB1318">
        <w:rPr>
          <w:sz w:val="8"/>
        </w:rPr>
        <w:t xml:space="preserve"> </w:t>
      </w:r>
      <w:r w:rsidRPr="00CB1318">
        <w:rPr>
          <w:rFonts w:eastAsia="Calibri"/>
          <w:sz w:val="8"/>
        </w:rPr>
        <w:t>also</w:t>
      </w:r>
      <w:proofErr w:type="gramEnd"/>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be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proofErr w:type="gramStart"/>
      <w:r w:rsidRPr="00CB1318">
        <w:rPr>
          <w:rFonts w:eastAsia="Calibri"/>
          <w:sz w:val="8"/>
        </w:rPr>
        <w:t>latter</w:t>
      </w:r>
      <w:r w:rsidRPr="00CB1318">
        <w:rPr>
          <w:sz w:val="8"/>
        </w:rPr>
        <w:t>’</w:t>
      </w:r>
      <w:r w:rsidRPr="00CB1318">
        <w:rPr>
          <w:rFonts w:eastAsia="Calibri"/>
          <w:sz w:val="8"/>
        </w:rPr>
        <w:t>s</w:t>
      </w:r>
      <w:proofErr w:type="gramEnd"/>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proofErr w:type="spellStart"/>
      <w:r w:rsidRPr="00CB1318">
        <w:rPr>
          <w:rFonts w:eastAsia="Calibri"/>
          <w:sz w:val="8"/>
        </w:rPr>
        <w:t>utilitarians</w:t>
      </w:r>
      <w:proofErr w:type="spellEnd"/>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proofErr w:type="gramStart"/>
      <w:r w:rsidRPr="00CB1318">
        <w:rPr>
          <w:rFonts w:eastAsia="Calibri"/>
          <w:sz w:val="8"/>
        </w:rPr>
        <w:t>assuming</w:t>
      </w:r>
      <w:r w:rsidRPr="00CB1318">
        <w:rPr>
          <w:sz w:val="8"/>
        </w:rPr>
        <w:t xml:space="preserve"> </w:t>
      </w:r>
      <w:r w:rsidRPr="00CB1318">
        <w:rPr>
          <w:rFonts w:eastAsia="Calibri"/>
          <w:sz w:val="8"/>
        </w:rPr>
        <w:t>that</w:t>
      </w:r>
      <w:proofErr w:type="gramEnd"/>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proofErr w:type="gramEnd"/>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exist</w:t>
      </w:r>
      <w:proofErr w:type="gramEnd"/>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proofErr w:type="gramStart"/>
      <w:r w:rsidRPr="00CB1318">
        <w:rPr>
          <w:rFonts w:eastAsia="Calibri"/>
          <w:sz w:val="8"/>
        </w:rPr>
        <w:t>all</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proofErr w:type="gramStart"/>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proofErr w:type="gramEnd"/>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proofErr w:type="spellStart"/>
      <w:r w:rsidRPr="00CB1318">
        <w:rPr>
          <w:rFonts w:eastAsia="Calibri"/>
          <w:sz w:val="8"/>
        </w:rPr>
        <w:t>hypothesi</w:t>
      </w:r>
      <w:proofErr w:type="spellEnd"/>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proofErr w:type="spellStart"/>
      <w:r w:rsidRPr="00CB1318">
        <w:rPr>
          <w:rFonts w:eastAsia="Calibri"/>
          <w:sz w:val="8"/>
        </w:rPr>
        <w:t>contractualism</w:t>
      </w:r>
      <w:proofErr w:type="spellEnd"/>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proofErr w:type="gramStart"/>
      <w:r w:rsidRPr="00CB1318">
        <w:rPr>
          <w:rFonts w:eastAsia="Calibri"/>
          <w:sz w:val="8"/>
        </w:rPr>
        <w:t>particular</w:t>
      </w:r>
      <w:r w:rsidRPr="00CB1318">
        <w:rPr>
          <w:sz w:val="8"/>
        </w:rPr>
        <w:t xml:space="preserve"> </w:t>
      </w:r>
      <w:r w:rsidRPr="00CB1318">
        <w:rPr>
          <w:rFonts w:eastAsia="Calibri"/>
          <w:sz w:val="8"/>
        </w:rPr>
        <w:t>future</w:t>
      </w:r>
      <w:proofErr w:type="gramEnd"/>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proofErr w:type="gramStart"/>
      <w:r w:rsidRPr="00CB1318">
        <w:rPr>
          <w:rFonts w:eastAsia="Calibri"/>
          <w:sz w:val="8"/>
        </w:rPr>
        <w:t>later</w:t>
      </w:r>
      <w:r w:rsidRPr="00CB1318">
        <w:rPr>
          <w:sz w:val="8"/>
        </w:rPr>
        <w:t xml:space="preserve"> </w:t>
      </w:r>
      <w:r w:rsidRPr="00CB1318">
        <w:rPr>
          <w:rFonts w:eastAsia="Calibri"/>
          <w:sz w:val="8"/>
        </w:rPr>
        <w:t>on</w:t>
      </w:r>
      <w:proofErr w:type="gramEnd"/>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CB1318">
        <w:rPr>
          <w:rStyle w:val="Emphasis"/>
          <w:rFonts w:eastAsia="Calibri"/>
          <w:highlight w:val="cyan"/>
        </w:rPr>
        <w:t>It</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mean</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loss</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the</w:t>
      </w:r>
      <w:r w:rsidRPr="00CB1318">
        <w:rPr>
          <w:rStyle w:val="Emphasis"/>
          <w:highlight w:val="cyan"/>
        </w:rPr>
        <w:t xml:space="preserve"> </w:t>
      </w:r>
      <w:r w:rsidRPr="00CB1318">
        <w:rPr>
          <w:rStyle w:val="Emphasis"/>
          <w:rFonts w:eastAsia="Calibri"/>
          <w:highlight w:val="cyan"/>
        </w:rPr>
        <w:t>only</w:t>
      </w:r>
      <w:r w:rsidRPr="00CB1318">
        <w:rPr>
          <w:rStyle w:val="Emphasis"/>
          <w:highlight w:val="cyan"/>
        </w:rPr>
        <w:t xml:space="preserve"> </w:t>
      </w:r>
      <w:r w:rsidRPr="00CB1318">
        <w:rPr>
          <w:rStyle w:val="Emphasis"/>
          <w:rFonts w:eastAsia="Calibri"/>
          <w:highlight w:val="cyan"/>
        </w:rPr>
        <w:t>known</w:t>
      </w:r>
      <w:r w:rsidRPr="00CB1318">
        <w:rPr>
          <w:rStyle w:val="Emphasis"/>
          <w:highlight w:val="cyan"/>
        </w:rPr>
        <w:t xml:space="preserve"> </w:t>
      </w:r>
      <w:r w:rsidRPr="00CB1318">
        <w:rPr>
          <w:rStyle w:val="Emphasis"/>
          <w:rFonts w:eastAsia="Calibri"/>
          <w:highlight w:val="cyan"/>
        </w:rPr>
        <w:t>form</w:t>
      </w:r>
      <w:r w:rsidRPr="00CB1318">
        <w:rPr>
          <w:rStyle w:val="Emphasis"/>
          <w:highlight w:val="cyan"/>
        </w:rPr>
        <w:t xml:space="preserve"> </w:t>
      </w:r>
      <w:r w:rsidRPr="00CB1318">
        <w:rPr>
          <w:rStyle w:val="Emphasis"/>
          <w:rFonts w:eastAsia="Calibri"/>
          <w:highlight w:val="cyan"/>
        </w:rPr>
        <w:t>of</w:t>
      </w:r>
      <w:r w:rsidRPr="00CB1318">
        <w:rPr>
          <w:rStyle w:val="Emphasis"/>
          <w:highlight w:val="cyan"/>
        </w:rPr>
        <w:t xml:space="preserve"> </w:t>
      </w:r>
      <w:r w:rsidRPr="00CB1318">
        <w:rPr>
          <w:rStyle w:val="Emphasis"/>
          <w:rFonts w:eastAsia="Calibri"/>
          <w:highlight w:val="cyan"/>
        </w:rPr>
        <w:t>intelligent</w:t>
      </w:r>
      <w:r w:rsidRPr="00CB1318">
        <w:rPr>
          <w:rStyle w:val="Emphasis"/>
          <w:highlight w:val="cyan"/>
        </w:rPr>
        <w:t xml:space="preserve"> </w:t>
      </w:r>
      <w:r w:rsidRPr="00CB1318">
        <w:rPr>
          <w:rStyle w:val="Emphasis"/>
          <w:rFonts w:eastAsia="Calibri"/>
          <w:highlight w:val="cyan"/>
        </w:rPr>
        <w:t>life</w:t>
      </w:r>
      <w:r w:rsidRPr="00CB1318">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capacity</w:t>
      </w:r>
      <w:r w:rsidRPr="00CB1318">
        <w:rPr>
          <w:rStyle w:val="StyleUnderline"/>
          <w:highlight w:val="cyan"/>
        </w:rPr>
        <w:t xml:space="preserve"> </w:t>
      </w:r>
      <w:r w:rsidRPr="00CB1318">
        <w:rPr>
          <w:rStyle w:val="StyleUnderline"/>
          <w:rFonts w:eastAsia="Calibri"/>
          <w:highlight w:val="cyan"/>
        </w:rPr>
        <w:t>for</w:t>
      </w:r>
      <w:r w:rsidRPr="00CB1318">
        <w:rPr>
          <w:rStyle w:val="StyleUnderline"/>
          <w:highlight w:val="cyan"/>
        </w:rPr>
        <w:t xml:space="preserve"> </w:t>
      </w:r>
      <w:r w:rsidRPr="00CB1318">
        <w:rPr>
          <w:rStyle w:val="StyleUnderline"/>
          <w:rFonts w:eastAsia="Calibri"/>
          <w:highlight w:val="cyan"/>
        </w:rPr>
        <w:t>rationality</w:t>
      </w:r>
      <w:r w:rsidRPr="00CB1318">
        <w:rPr>
          <w:sz w:val="8"/>
          <w:highlight w:val="cyan"/>
        </w:rPr>
        <w:t xml:space="preserve"> </w:t>
      </w:r>
      <w:r w:rsidRPr="00CB1318">
        <w:rPr>
          <w:rFonts w:eastAsia="Calibri"/>
          <w:sz w:val="8"/>
        </w:rPr>
        <w:t>which</w:t>
      </w:r>
      <w:r w:rsidRPr="00CB1318">
        <w:rPr>
          <w:sz w:val="8"/>
        </w:rPr>
        <w:t xml:space="preserve"> </w:t>
      </w:r>
      <w:r w:rsidRPr="00CB1318">
        <w:rPr>
          <w:rStyle w:val="StyleUnderline"/>
          <w:rFonts w:eastAsia="Calibri"/>
          <w:highlight w:val="cyan"/>
        </w:rPr>
        <w:t>is</w:t>
      </w:r>
      <w:r w:rsidRPr="00CB1318">
        <w:rPr>
          <w:rStyle w:val="StyleUnderline"/>
          <w:highlight w:val="cyan"/>
        </w:rPr>
        <w:t xml:space="preserve"> </w:t>
      </w:r>
      <w:proofErr w:type="gramStart"/>
      <w:r w:rsidRPr="00CB1318">
        <w:rPr>
          <w:rStyle w:val="StyleUnderline"/>
          <w:rFonts w:eastAsia="Calibri"/>
          <w:highlight w:val="cyan"/>
        </w:rPr>
        <w:t>valuable</w:t>
      </w:r>
      <w:r w:rsidRPr="00CB1318">
        <w:rPr>
          <w:rStyle w:val="StyleUnderline"/>
          <w:highlight w:val="cyan"/>
        </w:rPr>
        <w:t xml:space="preserve"> </w:t>
      </w:r>
      <w:r w:rsidRPr="00CB1318">
        <w:rPr>
          <w:rStyle w:val="StyleUnderline"/>
          <w:rFonts w:eastAsia="Calibri"/>
          <w:highlight w:val="cyan"/>
        </w:rPr>
        <w:t>in</w:t>
      </w:r>
      <w:r w:rsidRPr="00CB1318">
        <w:rPr>
          <w:rStyle w:val="StyleUnderline"/>
          <w:highlight w:val="cyan"/>
        </w:rPr>
        <w:t xml:space="preserve"> </w:t>
      </w:r>
      <w:r w:rsidRPr="00CB1318">
        <w:rPr>
          <w:rStyle w:val="StyleUnderline"/>
          <w:rFonts w:eastAsia="Calibri"/>
          <w:highlight w:val="cyan"/>
        </w:rPr>
        <w:t>itself</w:t>
      </w:r>
      <w:proofErr w:type="gramEnd"/>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proofErr w:type="gramStart"/>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lastRenderedPageBreak/>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CB1318">
        <w:rPr>
          <w:rStyle w:val="Emphasis"/>
          <w:rFonts w:eastAsia="Calibri"/>
          <w:highlight w:val="cyan"/>
        </w:rPr>
        <w:t>Existing</w:t>
      </w:r>
      <w:r w:rsidRPr="00CB1318">
        <w:rPr>
          <w:rStyle w:val="Emphasis"/>
          <w:highlight w:val="cyan"/>
        </w:rPr>
        <w:t xml:space="preserve"> </w:t>
      </w:r>
      <w:r w:rsidRPr="00CB1318">
        <w:rPr>
          <w:rStyle w:val="Emphasis"/>
          <w:rFonts w:eastAsia="Calibri"/>
          <w:highlight w:val="cyan"/>
        </w:rPr>
        <w:t>people</w:t>
      </w:r>
      <w:r w:rsidRPr="00CB1318">
        <w:rPr>
          <w:rStyle w:val="Emphasis"/>
          <w:highlight w:val="cyan"/>
        </w:rPr>
        <w:t xml:space="preserve"> </w:t>
      </w:r>
      <w:r w:rsidRPr="00CB1318">
        <w:rPr>
          <w:rStyle w:val="Emphasis"/>
          <w:rFonts w:eastAsia="Calibri"/>
          <w:highlight w:val="cyan"/>
        </w:rPr>
        <w:t>would</w:t>
      </w:r>
      <w:r w:rsidRPr="00CB1318">
        <w:rPr>
          <w:rStyle w:val="Emphasis"/>
          <w:highlight w:val="cyan"/>
        </w:rPr>
        <w:t xml:space="preserve"> </w:t>
      </w:r>
      <w:r w:rsidRPr="00CB1318">
        <w:rPr>
          <w:rStyle w:val="Emphasis"/>
          <w:rFonts w:eastAsia="Calibri"/>
          <w:highlight w:val="cyan"/>
        </w:rPr>
        <w:t>endure</w:t>
      </w:r>
      <w:r w:rsidRPr="00CB1318">
        <w:rPr>
          <w:rStyle w:val="Emphasis"/>
          <w:highlight w:val="cyan"/>
        </w:rPr>
        <w:t xml:space="preserve"> </w:t>
      </w:r>
      <w:r w:rsidRPr="00CB1318">
        <w:rPr>
          <w:rStyle w:val="Emphasis"/>
          <w:rFonts w:eastAsia="Calibri"/>
          <w:highlight w:val="cyan"/>
        </w:rPr>
        <w:t>physical</w:t>
      </w:r>
      <w:r w:rsidRPr="00CB1318">
        <w:rPr>
          <w:rStyle w:val="Emphasis"/>
          <w:highlight w:val="cyan"/>
        </w:rPr>
        <w:t xml:space="preserve"> </w:t>
      </w:r>
      <w:r w:rsidRPr="00CB1318">
        <w:rPr>
          <w:rStyle w:val="Emphasis"/>
          <w:rFonts w:eastAsia="Calibri"/>
          <w:highlight w:val="cyan"/>
        </w:rPr>
        <w:t>pain</w:t>
      </w:r>
      <w:r w:rsidRPr="00CB1318">
        <w:rPr>
          <w:rStyle w:val="Emphasis"/>
          <w:highlight w:val="cyan"/>
        </w:rPr>
        <w:t xml:space="preserve"> </w:t>
      </w:r>
      <w:r w:rsidRPr="00CB1318">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painful</w:t>
      </w:r>
      <w:r w:rsidRPr="00CB1318">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CB1318">
        <w:rPr>
          <w:rStyle w:val="Emphasis"/>
          <w:rFonts w:eastAsia="Calibri"/>
          <w:highlight w:val="cyan"/>
        </w:rPr>
        <w:t>premature</w:t>
      </w:r>
      <w:r w:rsidRPr="00CB1318">
        <w:rPr>
          <w:rStyle w:val="Emphasis"/>
          <w:highlight w:val="cyan"/>
        </w:rPr>
        <w:t xml:space="preserve"> </w:t>
      </w:r>
      <w:r w:rsidRPr="00CB1318">
        <w:rPr>
          <w:rStyle w:val="Emphasis"/>
          <w:rFonts w:eastAsia="Calibri"/>
          <w:highlight w:val="cyan"/>
        </w:rPr>
        <w:t>deaths</w:t>
      </w:r>
      <w:r w:rsidRPr="00CB1318">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proofErr w:type="gramStart"/>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proofErr w:type="gramStart"/>
      <w:r w:rsidRPr="00CB1318">
        <w:rPr>
          <w:rStyle w:val="StyleUnderline"/>
          <w:rFonts w:eastAsia="Calibri"/>
        </w:rPr>
        <w:t>anyone</w:t>
      </w:r>
      <w:r w:rsidRPr="00CB1318">
        <w:rPr>
          <w:rStyle w:val="StyleUnderline"/>
        </w:rPr>
        <w:t xml:space="preserve">, </w:t>
      </w:r>
      <w:r w:rsidRPr="00CB1318">
        <w:rPr>
          <w:rStyle w:val="StyleUnderline"/>
          <w:rFonts w:eastAsia="Calibri"/>
        </w:rPr>
        <w:t>but</w:t>
      </w:r>
      <w:proofErr w:type="gramEnd"/>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actually</w:t>
      </w:r>
      <w:r w:rsidRPr="00CB1318">
        <w:rPr>
          <w:sz w:val="8"/>
        </w:rPr>
        <w:t xml:space="preserve"> </w:t>
      </w:r>
      <w:r w:rsidRPr="00CB1318">
        <w:rPr>
          <w:rFonts w:eastAsia="Calibri"/>
          <w:sz w:val="8"/>
        </w:rPr>
        <w:t>the</w:t>
      </w:r>
      <w:proofErr w:type="gramEnd"/>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proofErr w:type="gramStart"/>
      <w:r w:rsidRPr="00CB1318">
        <w:rPr>
          <w:rFonts w:eastAsia="Calibri"/>
          <w:sz w:val="8"/>
        </w:rPr>
        <w:t>life</w:t>
      </w:r>
      <w:r w:rsidRPr="00CB1318">
        <w:rPr>
          <w:sz w:val="8"/>
        </w:rPr>
        <w:t>-</w:t>
      </w:r>
      <w:r w:rsidRPr="00CB1318">
        <w:rPr>
          <w:rFonts w:eastAsia="Calibri"/>
          <w:sz w:val="8"/>
        </w:rPr>
        <w:t>saving</w:t>
      </w:r>
      <w:proofErr w:type="gramEnd"/>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proofErr w:type="gramStart"/>
      <w:r w:rsidRPr="00CB1318">
        <w:rPr>
          <w:rFonts w:eastAsia="Calibri"/>
          <w:sz w:val="8"/>
        </w:rPr>
        <w:t>cases</w:t>
      </w:r>
      <w:proofErr w:type="gramEnd"/>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proofErr w:type="gramStart"/>
      <w:r w:rsidRPr="00CB1318">
        <w:rPr>
          <w:rFonts w:eastAsia="Calibri"/>
          <w:sz w:val="8"/>
        </w:rPr>
        <w:t>Of</w:t>
      </w:r>
      <w:r w:rsidRPr="00CB1318">
        <w:rPr>
          <w:sz w:val="8"/>
        </w:rPr>
        <w:t xml:space="preserve"> </w:t>
      </w:r>
      <w:r w:rsidRPr="00CB1318">
        <w:rPr>
          <w:rFonts w:eastAsia="Calibri"/>
          <w:sz w:val="8"/>
        </w:rPr>
        <w:t>course</w:t>
      </w:r>
      <w:proofErr w:type="gramEnd"/>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proofErr w:type="spellStart"/>
      <w:r w:rsidRPr="00CB1318">
        <w:rPr>
          <w:rFonts w:eastAsia="Calibri"/>
          <w:sz w:val="8"/>
        </w:rPr>
        <w:t>favour</w:t>
      </w:r>
      <w:proofErr w:type="spellEnd"/>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proofErr w:type="gramStart"/>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proofErr w:type="gramEnd"/>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proofErr w:type="gramStart"/>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proofErr w:type="gramEnd"/>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could</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various</w:t>
      </w:r>
      <w:r w:rsidRPr="00CB1318">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CB1318">
        <w:rPr>
          <w:rStyle w:val="StyleUnderline"/>
          <w:rFonts w:eastAsia="Calibri"/>
          <w:highlight w:val="cyan"/>
        </w:rPr>
        <w:t>psychological</w:t>
      </w:r>
      <w:r w:rsidRPr="00CB1318">
        <w:rPr>
          <w:rStyle w:val="StyleUnderline"/>
          <w:highlight w:val="cyan"/>
        </w:rPr>
        <w:t xml:space="preserve"> </w:t>
      </w:r>
      <w:r w:rsidRPr="00CB1318">
        <w:rPr>
          <w:rStyle w:val="StyleUnderline"/>
          <w:rFonts w:eastAsia="Calibri"/>
          <w:highlight w:val="cyan"/>
        </w:rPr>
        <w:t>effects</w:t>
      </w:r>
      <w:r w:rsidRPr="00CB1318">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proofErr w:type="gramStart"/>
      <w:r w:rsidRPr="00CB1318">
        <w:rPr>
          <w:rStyle w:val="StyleUnderline"/>
          <w:rFonts w:eastAsia="Calibri"/>
        </w:rPr>
        <w:t>higher</w:t>
      </w:r>
      <w:r w:rsidRPr="00CB1318">
        <w:rPr>
          <w:rStyle w:val="StyleUnderline"/>
        </w:rPr>
        <w:t xml:space="preserve"> </w:t>
      </w:r>
      <w:r w:rsidRPr="00CB1318">
        <w:rPr>
          <w:rStyle w:val="StyleUnderline"/>
          <w:rFonts w:eastAsia="Calibri"/>
        </w:rPr>
        <w:t>level</w:t>
      </w:r>
      <w:proofErr w:type="gramEnd"/>
      <w:r w:rsidRPr="00CB1318">
        <w:rPr>
          <w:rStyle w:val="StyleUnderline"/>
        </w:rPr>
        <w:t xml:space="preserve"> </w:t>
      </w:r>
      <w:r w:rsidRPr="00CB1318">
        <w:rPr>
          <w:rStyle w:val="StyleUnderline"/>
          <w:rFonts w:eastAsia="Calibri"/>
          <w:highlight w:val="cyan"/>
        </w:rPr>
        <w:t>sense</w:t>
      </w:r>
      <w:r w:rsidRPr="00CB1318">
        <w:rPr>
          <w:rStyle w:val="StyleUnderline"/>
          <w:highlight w:val="cyan"/>
        </w:rPr>
        <w:t xml:space="preserve"> </w:t>
      </w:r>
      <w:r w:rsidRPr="00CB1318">
        <w:rPr>
          <w:rStyle w:val="StyleUnderline"/>
          <w:rFonts w:eastAsia="Calibri"/>
          <w:highlight w:val="cyan"/>
        </w:rPr>
        <w:t>of</w:t>
      </w:r>
      <w:r w:rsidRPr="00CB1318">
        <w:rPr>
          <w:rStyle w:val="StyleUnderline"/>
          <w:highlight w:val="cyan"/>
        </w:rPr>
        <w:t xml:space="preserve"> </w:t>
      </w:r>
      <w:r w:rsidRPr="00CB1318">
        <w:rPr>
          <w:rStyle w:val="StyleUnderline"/>
          <w:rFonts w:eastAsia="Calibri"/>
          <w:highlight w:val="cyan"/>
        </w:rPr>
        <w:t>hopelessness</w:t>
      </w:r>
      <w:r w:rsidRPr="00CB1318">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highlight w:val="cyan"/>
        </w:rPr>
        <w:t>there</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be</w:t>
      </w:r>
      <w:r w:rsidRPr="00CB1318">
        <w:rPr>
          <w:rStyle w:val="StyleUnderline"/>
          <w:highlight w:val="cyan"/>
        </w:rPr>
        <w:t xml:space="preserve"> </w:t>
      </w:r>
      <w:r w:rsidRPr="00CB1318">
        <w:rPr>
          <w:rStyle w:val="StyleUnderline"/>
          <w:rFonts w:eastAsia="Calibri"/>
          <w:highlight w:val="cyan"/>
        </w:rPr>
        <w:t>no</w:t>
      </w:r>
      <w:r w:rsidRPr="00CB1318">
        <w:rPr>
          <w:rStyle w:val="StyleUnderline"/>
          <w:highlight w:val="cyan"/>
        </w:rPr>
        <w:t xml:space="preserve"> </w:t>
      </w:r>
      <w:r w:rsidRPr="00CB1318">
        <w:rPr>
          <w:rStyle w:val="StyleUnderline"/>
          <w:rFonts w:eastAsia="Calibri"/>
          <w:highlight w:val="cyan"/>
        </w:rPr>
        <w:t>more</w:t>
      </w:r>
      <w:r w:rsidRPr="00CB1318">
        <w:rPr>
          <w:rStyle w:val="StyleUnderline"/>
          <w:highlight w:val="cyan"/>
        </w:rPr>
        <w:t xml:space="preserve"> </w:t>
      </w:r>
      <w:r w:rsidRPr="00CB1318">
        <w:rPr>
          <w:rStyle w:val="StyleUnderline"/>
          <w:rFonts w:eastAsia="Calibri"/>
          <w:highlight w:val="cyan"/>
        </w:rPr>
        <w:t>humans</w:t>
      </w:r>
      <w:r w:rsidRPr="00CB1318">
        <w:rPr>
          <w:rStyle w:val="StyleUnderline"/>
          <w:highlight w:val="cyan"/>
        </w:rPr>
        <w:t xml:space="preserve"> </w:t>
      </w:r>
      <w:r w:rsidRPr="00CB1318">
        <w:rPr>
          <w:rStyle w:val="StyleUnderline"/>
          <w:rFonts w:eastAsia="Calibri"/>
          <w:highlight w:val="cyan"/>
        </w:rPr>
        <w:t>and</w:t>
      </w:r>
      <w:r w:rsidRPr="00CB1318">
        <w:rPr>
          <w:rStyle w:val="StyleUnderline"/>
          <w:highlight w:val="cyan"/>
        </w:rPr>
        <w:t xml:space="preserve"> </w:t>
      </w:r>
      <w:r w:rsidRPr="00CB1318">
        <w:rPr>
          <w:rStyle w:val="StyleUnderline"/>
          <w:rFonts w:eastAsia="Calibri"/>
          <w:highlight w:val="cyan"/>
        </w:rPr>
        <w:t>that</w:t>
      </w:r>
      <w:r w:rsidRPr="00CB1318">
        <w:rPr>
          <w:rStyle w:val="StyleUnderline"/>
          <w:highlight w:val="cyan"/>
        </w:rPr>
        <w:t xml:space="preserve"> </w:t>
      </w:r>
      <w:r w:rsidRPr="00CB1318">
        <w:rPr>
          <w:rStyle w:val="StyleUnderline"/>
          <w:rFonts w:eastAsia="Calibri"/>
          <w:highlight w:val="cyan"/>
        </w:rPr>
        <w:t>your</w:t>
      </w:r>
      <w:r w:rsidRPr="00CB1318">
        <w:rPr>
          <w:rStyle w:val="StyleUnderline"/>
          <w:highlight w:val="cyan"/>
        </w:rPr>
        <w:t xml:space="preserve"> </w:t>
      </w:r>
      <w:r w:rsidRPr="00CB1318">
        <w:rPr>
          <w:rStyle w:val="StyleUnderline"/>
          <w:rFonts w:eastAsia="Calibri"/>
          <w:highlight w:val="cyan"/>
        </w:rPr>
        <w:t>projects</w:t>
      </w:r>
      <w:r w:rsidRPr="00CB1318">
        <w:rPr>
          <w:rStyle w:val="StyleUnderline"/>
          <w:highlight w:val="cyan"/>
        </w:rPr>
        <w:t xml:space="preserve"> </w:t>
      </w:r>
      <w:r w:rsidRPr="00CB1318">
        <w:rPr>
          <w:rStyle w:val="StyleUnderline"/>
          <w:rFonts w:eastAsia="Calibri"/>
          <w:highlight w:val="cyan"/>
        </w:rPr>
        <w:t>will</w:t>
      </w:r>
      <w:r w:rsidRPr="00CB1318">
        <w:rPr>
          <w:rStyle w:val="StyleUnderline"/>
          <w:highlight w:val="cyan"/>
        </w:rPr>
        <w:t xml:space="preserve"> </w:t>
      </w:r>
      <w:r w:rsidRPr="00CB1318">
        <w:rPr>
          <w:rStyle w:val="StyleUnderline"/>
          <w:rFonts w:eastAsia="Calibri"/>
          <w:highlight w:val="cyan"/>
        </w:rPr>
        <w:t>end</w:t>
      </w:r>
      <w:r w:rsidRPr="00CB1318">
        <w:rPr>
          <w:rStyle w:val="StyleUnderline"/>
          <w:highlight w:val="cyan"/>
        </w:rPr>
        <w:t xml:space="preserve"> </w:t>
      </w:r>
      <w:r w:rsidRPr="00CB1318">
        <w:rPr>
          <w:rStyle w:val="StyleUnderline"/>
          <w:rFonts w:eastAsia="Calibri"/>
          <w:highlight w:val="cyan"/>
        </w:rPr>
        <w:t>with</w:t>
      </w:r>
      <w:r w:rsidRPr="00CB1318">
        <w:rPr>
          <w:rStyle w:val="StyleUnderline"/>
          <w:highlight w:val="cyan"/>
        </w:rPr>
        <w:t xml:space="preserve"> </w:t>
      </w:r>
      <w:r w:rsidRPr="00CB1318">
        <w:rPr>
          <w:rStyle w:val="StyleUnderline"/>
          <w:rFonts w:eastAsia="Calibri"/>
          <w:highlight w:val="cyan"/>
        </w:rPr>
        <w:t>you</w:t>
      </w:r>
      <w:r w:rsidRPr="00CB1318">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proofErr w:type="spellStart"/>
      <w:r w:rsidRPr="00CB1318">
        <w:rPr>
          <w:rFonts w:eastAsia="Calibri"/>
          <w:sz w:val="8"/>
        </w:rPr>
        <w:t>Faron</w:t>
      </w:r>
      <w:proofErr w:type="spellEnd"/>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proofErr w:type="gramStart"/>
      <w:r w:rsidRPr="00CB1318">
        <w:rPr>
          <w:rFonts w:eastAsia="Calibri"/>
          <w:sz w:val="8"/>
        </w:rPr>
        <w:t>being</w:t>
      </w:r>
      <w:proofErr w:type="gramEnd"/>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proofErr w:type="spellStart"/>
      <w:r w:rsidRPr="00CB1318">
        <w:rPr>
          <w:rStyle w:val="StyleUnderline"/>
          <w:rFonts w:eastAsia="Calibri"/>
        </w:rPr>
        <w:t>defences</w:t>
      </w:r>
      <w:proofErr w:type="spellEnd"/>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lastRenderedPageBreak/>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proofErr w:type="spellStart"/>
      <w:r w:rsidRPr="00CB1318">
        <w:rPr>
          <w:rFonts w:eastAsia="Calibri"/>
          <w:sz w:val="8"/>
        </w:rPr>
        <w:t>contractualist</w:t>
      </w:r>
      <w:proofErr w:type="spellEnd"/>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w:t>
      </w:r>
    </w:p>
    <w:p w14:paraId="27B3BB4F" w14:textId="11109F1B" w:rsidR="0052667D" w:rsidRDefault="0052667D" w:rsidP="0052667D">
      <w:pPr>
        <w:pStyle w:val="Heading4"/>
      </w:pPr>
      <w:r>
        <w:t>Warming doesn’t trigger extinction</w:t>
      </w:r>
    </w:p>
    <w:p w14:paraId="35258730" w14:textId="77777777" w:rsidR="0052667D" w:rsidRDefault="0052667D" w:rsidP="0052667D">
      <w:pPr>
        <w:pStyle w:val="ListParagraph"/>
        <w:numPr>
          <w:ilvl w:val="0"/>
          <w:numId w:val="13"/>
        </w:numPr>
      </w:pPr>
      <w:r>
        <w:t xml:space="preserve">peer-reviewed journal shows IPCC exaggeration </w:t>
      </w:r>
    </w:p>
    <w:p w14:paraId="7BC00CD5" w14:textId="77777777" w:rsidR="0052667D" w:rsidRDefault="0052667D" w:rsidP="0052667D">
      <w:pPr>
        <w:pStyle w:val="ListParagraph"/>
        <w:numPr>
          <w:ilvl w:val="0"/>
          <w:numId w:val="13"/>
        </w:numPr>
      </w:pPr>
      <w:r>
        <w:t>history proves resilience</w:t>
      </w:r>
    </w:p>
    <w:p w14:paraId="11B943C3" w14:textId="77777777" w:rsidR="0052667D" w:rsidRDefault="0052667D" w:rsidP="0052667D">
      <w:pPr>
        <w:pStyle w:val="ListParagraph"/>
        <w:numPr>
          <w:ilvl w:val="0"/>
          <w:numId w:val="13"/>
        </w:numPr>
      </w:pPr>
      <w:r>
        <w:t>no extinction- warming under Paris goals</w:t>
      </w:r>
    </w:p>
    <w:p w14:paraId="0B695766" w14:textId="77777777" w:rsidR="0052667D" w:rsidRPr="00203BA1" w:rsidRDefault="0052667D" w:rsidP="0052667D">
      <w:pPr>
        <w:pStyle w:val="ListParagraph"/>
        <w:numPr>
          <w:ilvl w:val="0"/>
          <w:numId w:val="13"/>
        </w:numPr>
      </w:pPr>
      <w:r>
        <w:t>rock breaking strategy could offset warming</w:t>
      </w:r>
    </w:p>
    <w:p w14:paraId="634AA970" w14:textId="77777777" w:rsidR="0052667D" w:rsidRPr="008D083C" w:rsidRDefault="0052667D" w:rsidP="0052667D">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42530F2B" w14:textId="77777777" w:rsidR="0052667D" w:rsidRPr="009B4579" w:rsidRDefault="0052667D" w:rsidP="0052667D">
      <w:r w:rsidRPr="009B4579">
        <w:t xml:space="preserve">Settled Science: A </w:t>
      </w:r>
      <w:r w:rsidRPr="009B4579">
        <w:rPr>
          <w:rStyle w:val="Emphasis"/>
          <w:highlight w:val="cyan"/>
        </w:rPr>
        <w:t>new study</w:t>
      </w:r>
      <w:r w:rsidRPr="009B4579">
        <w:rPr>
          <w:rStyle w:val="Emphasis"/>
        </w:rPr>
        <w:t xml:space="preserve"> published </w:t>
      </w:r>
      <w:r w:rsidRPr="009B4579">
        <w:rPr>
          <w:rStyle w:val="Emphasis"/>
          <w:highlight w:val="cyan"/>
        </w:rPr>
        <w:t>in a peer-reviewed journal finds</w:t>
      </w:r>
      <w:r w:rsidRPr="00203BA1">
        <w:rPr>
          <w:u w:val="single"/>
        </w:rPr>
        <w:t xml:space="preserve"> that </w:t>
      </w:r>
      <w:r w:rsidRPr="009B4579">
        <w:rPr>
          <w:rStyle w:val="Emphasis"/>
          <w:highlight w:val="cyan"/>
        </w:rPr>
        <w:t>climate models exaggerate</w:t>
      </w:r>
      <w:r w:rsidRPr="00203BA1">
        <w:rPr>
          <w:u w:val="single"/>
        </w:rPr>
        <w:t xml:space="preserve"> the global </w:t>
      </w:r>
      <w:r w:rsidRPr="00203BA1">
        <w:rPr>
          <w:highlight w:val="cyan"/>
          <w:u w:val="single"/>
        </w:rPr>
        <w:t>warming from CO2</w:t>
      </w:r>
      <w:r w:rsidRPr="00203BA1">
        <w:rPr>
          <w:u w:val="single"/>
        </w:rPr>
        <w:t xml:space="preserve"> emissions </w:t>
      </w:r>
      <w:r w:rsidRPr="00203BA1">
        <w:rPr>
          <w:highlight w:val="cyan"/>
          <w:u w:val="single"/>
        </w:rPr>
        <w:t>by</w:t>
      </w:r>
      <w:r w:rsidRPr="00203BA1">
        <w:rPr>
          <w:u w:val="single"/>
        </w:rPr>
        <w:t xml:space="preserve"> as much as </w:t>
      </w:r>
      <w:r w:rsidRPr="00203BA1">
        <w:rPr>
          <w:highlight w:val="cyan"/>
          <w:u w:val="single"/>
        </w:rPr>
        <w:t>45%</w:t>
      </w:r>
      <w:r w:rsidRPr="00203BA1">
        <w:rPr>
          <w:u w:val="single"/>
        </w:rPr>
        <w:t>.</w:t>
      </w:r>
      <w:r w:rsidRPr="009B4579">
        <w:t xml:space="preserve"> If these findings hold true, it's huge news. No wonder the mainstream press is ignoring it.</w:t>
      </w:r>
    </w:p>
    <w:p w14:paraId="0779CA87" w14:textId="77777777" w:rsidR="0052667D" w:rsidRPr="009B4579" w:rsidRDefault="0052667D" w:rsidP="0052667D">
      <w:r w:rsidRPr="009B4579">
        <w:t xml:space="preserve">In the study, authors </w:t>
      </w:r>
      <w:r w:rsidRPr="00C37F5F">
        <w:rPr>
          <w:u w:val="single"/>
        </w:rPr>
        <w:t xml:space="preserve">Nic Lewis and Judith Curry looked at </w:t>
      </w:r>
      <w:r w:rsidRPr="00203BA1">
        <w:rPr>
          <w:highlight w:val="cyan"/>
          <w:u w:val="single"/>
        </w:rPr>
        <w:t>actual temperature records</w:t>
      </w:r>
      <w:r w:rsidRPr="00C37F5F">
        <w:rPr>
          <w:u w:val="single"/>
        </w:rPr>
        <w:t xml:space="preserve"> and </w:t>
      </w:r>
      <w:r w:rsidRPr="00203BA1">
        <w:rPr>
          <w:highlight w:val="cyan"/>
          <w:u w:val="single"/>
        </w:rPr>
        <w:t>compared</w:t>
      </w:r>
      <w:r w:rsidRPr="00C37F5F">
        <w:rPr>
          <w:u w:val="single"/>
        </w:rPr>
        <w:t xml:space="preserve"> them </w:t>
      </w:r>
      <w:r w:rsidRPr="00203BA1">
        <w:rPr>
          <w:highlight w:val="cyan"/>
          <w:u w:val="single"/>
        </w:rPr>
        <w:t>with climate</w:t>
      </w:r>
      <w:r w:rsidRPr="00C37F5F">
        <w:rPr>
          <w:u w:val="single"/>
        </w:rPr>
        <w:t xml:space="preserve"> change </w:t>
      </w:r>
      <w:r w:rsidRPr="00203BA1">
        <w:rPr>
          <w:u w:val="single"/>
        </w:rPr>
        <w:t xml:space="preserve">computer </w:t>
      </w:r>
      <w:r w:rsidRPr="00203BA1">
        <w:rPr>
          <w:highlight w:val="cyan"/>
          <w:u w:val="single"/>
        </w:rPr>
        <w:t>models</w:t>
      </w:r>
      <w:r w:rsidRPr="009B4579">
        <w:t xml:space="preserve">. What they </w:t>
      </w:r>
      <w:r w:rsidRPr="00C37F5F">
        <w:rPr>
          <w:u w:val="single"/>
        </w:rPr>
        <w:t>found</w:t>
      </w:r>
      <w:r w:rsidRPr="009B4579">
        <w:t xml:space="preserve"> is that </w:t>
      </w:r>
      <w:r w:rsidRPr="00C37F5F">
        <w:rPr>
          <w:u w:val="single"/>
        </w:rPr>
        <w:t xml:space="preserve">the </w:t>
      </w:r>
      <w:r w:rsidRPr="00203BA1">
        <w:rPr>
          <w:highlight w:val="cyan"/>
          <w:u w:val="single"/>
        </w:rPr>
        <w:t>planet has shown</w:t>
      </w:r>
      <w:r w:rsidRPr="00C37F5F">
        <w:rPr>
          <w:u w:val="single"/>
        </w:rPr>
        <w:t xml:space="preserve"> itself to be </w:t>
      </w:r>
      <w:r w:rsidRPr="00203BA1">
        <w:rPr>
          <w:rStyle w:val="Emphasis"/>
          <w:highlight w:val="cyan"/>
        </w:rPr>
        <w:t>far less sensitive</w:t>
      </w:r>
      <w:r w:rsidRPr="00203BA1">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t xml:space="preserve">. As a result, they say, </w:t>
      </w:r>
      <w:r w:rsidRPr="00C37F5F">
        <w:rPr>
          <w:u w:val="single"/>
        </w:rPr>
        <w:t xml:space="preserve">the planet </w:t>
      </w:r>
      <w:r w:rsidRPr="00203BA1">
        <w:rPr>
          <w:highlight w:val="cyan"/>
          <w:u w:val="single"/>
        </w:rPr>
        <w:t>will warm less than</w:t>
      </w:r>
      <w:r w:rsidRPr="00C37F5F">
        <w:rPr>
          <w:u w:val="single"/>
        </w:rPr>
        <w:t xml:space="preserve"> the </w:t>
      </w:r>
      <w:r w:rsidRPr="00203BA1">
        <w:rPr>
          <w:highlight w:val="cyan"/>
          <w:u w:val="single"/>
        </w:rPr>
        <w:t>models predict</w:t>
      </w:r>
      <w:r w:rsidRPr="009B4579">
        <w:t>, even if we continue pumping CO2 into the atmosphere.</w:t>
      </w:r>
    </w:p>
    <w:p w14:paraId="665B51B7" w14:textId="77777777" w:rsidR="0052667D" w:rsidRDefault="0052667D" w:rsidP="0052667D">
      <w:pPr>
        <w:rPr>
          <w:u w:val="single"/>
        </w:rPr>
      </w:pPr>
      <w:r w:rsidRPr="009B4579">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203BA1">
        <w:rPr>
          <w:highlight w:val="cyan"/>
          <w:u w:val="single"/>
        </w:rPr>
        <w:t>future warming is</w:t>
      </w:r>
      <w:r w:rsidRPr="00C37F5F">
        <w:rPr>
          <w:u w:val="single"/>
        </w:rPr>
        <w:t xml:space="preserve"> likely to be </w:t>
      </w:r>
      <w:r w:rsidRPr="009B4579">
        <w:rPr>
          <w:rStyle w:val="Emphasis"/>
          <w:highlight w:val="cyan"/>
        </w:rPr>
        <w:t>substantially lower</w:t>
      </w:r>
      <w:r w:rsidRPr="00203BA1">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203BA1">
        <w:rPr>
          <w:highlight w:val="cyan"/>
          <w:u w:val="single"/>
        </w:rPr>
        <w:t>projected by</w:t>
      </w:r>
      <w:r w:rsidRPr="00C37F5F">
        <w:rPr>
          <w:u w:val="single"/>
        </w:rPr>
        <w:t xml:space="preserve"> the (United Nations </w:t>
      </w:r>
      <w:r w:rsidRPr="009B4579">
        <w:rPr>
          <w:rStyle w:val="Emphasis"/>
          <w:highlight w:val="cyan"/>
        </w:rPr>
        <w:t>I</w:t>
      </w:r>
      <w:r w:rsidRPr="00C37F5F">
        <w:rPr>
          <w:u w:val="single"/>
        </w:rPr>
        <w:t xml:space="preserve">ntergovernmental </w:t>
      </w:r>
      <w:r w:rsidRPr="009B4579">
        <w:rPr>
          <w:rStyle w:val="Emphasis"/>
          <w:highlight w:val="cyan"/>
        </w:rPr>
        <w:t>P</w:t>
      </w:r>
      <w:r w:rsidRPr="00C37F5F">
        <w:rPr>
          <w:u w:val="single"/>
        </w:rPr>
        <w:t xml:space="preserve">anel on </w:t>
      </w:r>
      <w:r w:rsidRPr="009B4579">
        <w:rPr>
          <w:rStyle w:val="Emphasis"/>
          <w:highlight w:val="cyan"/>
        </w:rPr>
        <w:t>C</w:t>
      </w:r>
      <w:r w:rsidRPr="00C37F5F">
        <w:rPr>
          <w:u w:val="single"/>
        </w:rPr>
        <w:t xml:space="preserve">limate </w:t>
      </w:r>
      <w:r w:rsidRPr="009B4579">
        <w:rPr>
          <w:rStyle w:val="Emphasis"/>
          <w:highlight w:val="cyan"/>
        </w:rPr>
        <w:t>C</w:t>
      </w:r>
      <w:r w:rsidRPr="00C37F5F">
        <w:rPr>
          <w:u w:val="single"/>
        </w:rPr>
        <w:t>hange), and highly unlikely to exceed that level.</w:t>
      </w:r>
    </w:p>
    <w:p w14:paraId="585ACDEB" w14:textId="77777777" w:rsidR="0052667D" w:rsidRPr="009B4579" w:rsidRDefault="0052667D" w:rsidP="0052667D">
      <w:r w:rsidRPr="00C37F5F">
        <w:rPr>
          <w:u w:val="single"/>
        </w:rPr>
        <w:t>How much lower</w:t>
      </w:r>
      <w:r w:rsidRPr="009B4579">
        <w:t xml:space="preserve">? Lewis and Curry say that </w:t>
      </w:r>
      <w:r w:rsidRPr="00C37F5F">
        <w:rPr>
          <w:u w:val="single"/>
        </w:rPr>
        <w:t>their findings show temperature increases will be 30%-45% lower than the climate models say</w:t>
      </w:r>
      <w:r w:rsidRPr="009B4579">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t>.</w:t>
      </w:r>
    </w:p>
    <w:p w14:paraId="2E9A948D" w14:textId="77777777" w:rsidR="0052667D" w:rsidRPr="009B4579" w:rsidRDefault="0052667D" w:rsidP="0052667D">
      <w:r w:rsidRPr="009B4579">
        <w:t xml:space="preserve">The </w:t>
      </w:r>
      <w:r w:rsidRPr="00203BA1">
        <w:rPr>
          <w:highlight w:val="cyan"/>
          <w:u w:val="single"/>
        </w:rPr>
        <w:t>planet will warm</w:t>
      </w:r>
      <w:r w:rsidRPr="00C37F5F">
        <w:rPr>
          <w:u w:val="single"/>
        </w:rPr>
        <w:t xml:space="preserve"> from human activity, but </w:t>
      </w:r>
      <w:r w:rsidRPr="00203BA1">
        <w:rPr>
          <w:rStyle w:val="Emphasis"/>
          <w:highlight w:val="cyan"/>
        </w:rPr>
        <w:t>not nearly enough to cause</w:t>
      </w:r>
      <w:r w:rsidRPr="00C37F5F">
        <w:rPr>
          <w:rStyle w:val="Emphasis"/>
        </w:rPr>
        <w:t xml:space="preserve"> the sort of </w:t>
      </w:r>
      <w:r w:rsidRPr="00203BA1">
        <w:rPr>
          <w:rStyle w:val="Emphasis"/>
          <w:highlight w:val="cyan"/>
        </w:rPr>
        <w:t>end-of-the-world calamities</w:t>
      </w:r>
      <w:r w:rsidRPr="00C37F5F">
        <w:rPr>
          <w:u w:val="single"/>
        </w:rPr>
        <w:t xml:space="preserve"> we keep hearing about.</w:t>
      </w:r>
      <w:r w:rsidRPr="009B4579">
        <w:t xml:space="preserve"> In fact, the </w:t>
      </w:r>
      <w:r w:rsidRPr="00C37F5F">
        <w:rPr>
          <w:u w:val="single"/>
        </w:rPr>
        <w:t xml:space="preserve">resulting warming would be </w:t>
      </w:r>
      <w:r w:rsidRPr="009B4579">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203BA1">
        <w:rPr>
          <w:highlight w:val="cyan"/>
          <w:u w:val="single"/>
        </w:rPr>
        <w:t>Paris</w:t>
      </w:r>
      <w:r w:rsidRPr="00C37F5F">
        <w:rPr>
          <w:u w:val="single"/>
        </w:rPr>
        <w:t xml:space="preserve"> agreement</w:t>
      </w:r>
      <w:r w:rsidRPr="009B4579">
        <w:t>.</w:t>
      </w:r>
    </w:p>
    <w:p w14:paraId="7B41B970" w14:textId="77777777" w:rsidR="0052667D" w:rsidRPr="009B4579" w:rsidRDefault="0052667D" w:rsidP="0052667D">
      <w:r w:rsidRPr="009B4579">
        <w:t>This would be tremendously good news.</w:t>
      </w:r>
    </w:p>
    <w:p w14:paraId="23740430" w14:textId="77777777" w:rsidR="0052667D" w:rsidRDefault="0052667D" w:rsidP="0052667D">
      <w:pPr>
        <w:rPr>
          <w:u w:val="single"/>
        </w:rPr>
      </w:pPr>
      <w:r w:rsidRPr="009B4579">
        <w:t xml:space="preserve">The fact that the Lewis and Curry </w:t>
      </w:r>
      <w:r w:rsidRPr="00C37F5F">
        <w:rPr>
          <w:u w:val="single"/>
        </w:rPr>
        <w:t xml:space="preserve">study </w:t>
      </w:r>
      <w:r w:rsidRPr="00203BA1">
        <w:rPr>
          <w:highlight w:val="cyan"/>
          <w:u w:val="single"/>
        </w:rPr>
        <w:t>appears in</w:t>
      </w:r>
      <w:r w:rsidRPr="00C37F5F">
        <w:rPr>
          <w:u w:val="single"/>
        </w:rPr>
        <w:t xml:space="preserve"> the peer-reviewed </w:t>
      </w:r>
      <w:r w:rsidRPr="00203BA1">
        <w:rPr>
          <w:highlight w:val="cyan"/>
          <w:u w:val="single"/>
        </w:rPr>
        <w:t>A</w:t>
      </w:r>
      <w:r w:rsidRPr="00C37F5F">
        <w:rPr>
          <w:u w:val="single"/>
        </w:rPr>
        <w:t xml:space="preserve">merican </w:t>
      </w:r>
      <w:r w:rsidRPr="00203BA1">
        <w:rPr>
          <w:highlight w:val="cyan"/>
          <w:u w:val="single"/>
        </w:rPr>
        <w:t>M</w:t>
      </w:r>
      <w:r w:rsidRPr="00C37F5F">
        <w:rPr>
          <w:u w:val="single"/>
        </w:rPr>
        <w:t xml:space="preserve">eteorological </w:t>
      </w:r>
      <w:r w:rsidRPr="00203BA1">
        <w:rPr>
          <w:highlight w:val="cyan"/>
          <w:u w:val="single"/>
        </w:rPr>
        <w:t>S</w:t>
      </w:r>
      <w:r w:rsidRPr="00C37F5F">
        <w:rPr>
          <w:u w:val="single"/>
        </w:rPr>
        <w:t xml:space="preserve">ociety's </w:t>
      </w:r>
      <w:r w:rsidRPr="00203BA1">
        <w:rPr>
          <w:highlight w:val="cyan"/>
          <w:u w:val="single"/>
        </w:rPr>
        <w:t>Journal of Climate</w:t>
      </w:r>
      <w:r w:rsidRPr="00C37F5F">
        <w:rPr>
          <w:u w:val="single"/>
        </w:rPr>
        <w:t xml:space="preserve"> lends credibility to their findings.</w:t>
      </w:r>
      <w:r w:rsidRPr="009B4579">
        <w:t xml:space="preserve"> This is </w:t>
      </w:r>
      <w:r w:rsidRPr="00C37F5F">
        <w:rPr>
          <w:u w:val="single"/>
        </w:rPr>
        <w:t xml:space="preserve">the </w:t>
      </w:r>
      <w:r w:rsidRPr="00203BA1">
        <w:rPr>
          <w:highlight w:val="cyan"/>
          <w:u w:val="single"/>
        </w:rPr>
        <w:t>same journal</w:t>
      </w:r>
      <w:r w:rsidRPr="009B4579">
        <w:t xml:space="preserve">, after all, </w:t>
      </w:r>
      <w:r w:rsidRPr="00C37F5F">
        <w:rPr>
          <w:u w:val="single"/>
        </w:rPr>
        <w:t xml:space="preserve">that recently </w:t>
      </w:r>
      <w:r w:rsidRPr="00203BA1">
        <w:rPr>
          <w:highlight w:val="cyan"/>
          <w:u w:val="single"/>
        </w:rPr>
        <w:t>published</w:t>
      </w:r>
      <w:r w:rsidRPr="00C37F5F">
        <w:rPr>
          <w:u w:val="single"/>
        </w:rPr>
        <w:t xml:space="preserve"> widely covered </w:t>
      </w:r>
      <w:r w:rsidRPr="00203BA1">
        <w:rPr>
          <w:highlight w:val="cyan"/>
          <w:u w:val="single"/>
        </w:rPr>
        <w:t>studies saying</w:t>
      </w:r>
      <w:r w:rsidRPr="00C37F5F">
        <w:rPr>
          <w:u w:val="single"/>
        </w:rPr>
        <w:t xml:space="preserve"> the Sahara has been growing and the </w:t>
      </w:r>
      <w:r w:rsidRPr="009B4579">
        <w:rPr>
          <w:rStyle w:val="Emphasis"/>
          <w:highlight w:val="cyan"/>
        </w:rPr>
        <w:t>climate boundary</w:t>
      </w:r>
      <w:r w:rsidRPr="00203BA1">
        <w:rPr>
          <w:highlight w:val="cyan"/>
          <w:u w:val="single"/>
        </w:rPr>
        <w:t xml:space="preserve"> in</w:t>
      </w:r>
      <w:r w:rsidRPr="00C37F5F">
        <w:rPr>
          <w:u w:val="single"/>
        </w:rPr>
        <w:t xml:space="preserve"> central </w:t>
      </w:r>
      <w:r w:rsidRPr="00203BA1">
        <w:rPr>
          <w:highlight w:val="cyan"/>
          <w:u w:val="single"/>
        </w:rPr>
        <w:t xml:space="preserve">U.S. </w:t>
      </w:r>
      <w:r w:rsidRPr="009B4579">
        <w:rPr>
          <w:rStyle w:val="Emphasis"/>
          <w:highlight w:val="cyan"/>
        </w:rPr>
        <w:t>has shifted</w:t>
      </w:r>
      <w:r w:rsidRPr="009B4579">
        <w:rPr>
          <w:rStyle w:val="Emphasis"/>
        </w:rPr>
        <w:t xml:space="preserve"> 140 miles to the east</w:t>
      </w:r>
      <w:r w:rsidRPr="00C37F5F">
        <w:rPr>
          <w:u w:val="single"/>
        </w:rPr>
        <w:t xml:space="preserve"> </w:t>
      </w:r>
      <w:r w:rsidRPr="00203BA1">
        <w:rPr>
          <w:highlight w:val="cyan"/>
          <w:u w:val="single"/>
        </w:rPr>
        <w:t>because of</w:t>
      </w:r>
      <w:r w:rsidRPr="00C37F5F">
        <w:rPr>
          <w:u w:val="single"/>
        </w:rPr>
        <w:t xml:space="preserve"> global </w:t>
      </w:r>
      <w:r w:rsidRPr="00203BA1">
        <w:rPr>
          <w:highlight w:val="cyan"/>
          <w:u w:val="single"/>
        </w:rPr>
        <w:t>warming</w:t>
      </w:r>
      <w:r w:rsidRPr="00C37F5F">
        <w:rPr>
          <w:u w:val="single"/>
        </w:rPr>
        <w:t>.</w:t>
      </w:r>
    </w:p>
    <w:p w14:paraId="34D15AB6" w14:textId="77777777" w:rsidR="0052667D" w:rsidRPr="009B4579" w:rsidRDefault="0052667D" w:rsidP="0052667D">
      <w:r w:rsidRPr="009B4579">
        <w:t xml:space="preserve">The Lewis and Curry findings </w:t>
      </w:r>
      <w:r w:rsidRPr="00C37F5F">
        <w:rPr>
          <w:u w:val="single"/>
        </w:rPr>
        <w:t xml:space="preserve">come after </w:t>
      </w:r>
      <w:r w:rsidRPr="00203BA1">
        <w:rPr>
          <w:highlight w:val="cyan"/>
          <w:u w:val="single"/>
        </w:rPr>
        <w:t>another study</w:t>
      </w:r>
      <w:r w:rsidRPr="00C37F5F">
        <w:rPr>
          <w:u w:val="single"/>
        </w:rPr>
        <w:t xml:space="preserve">, published </w:t>
      </w:r>
      <w:r w:rsidRPr="00203BA1">
        <w:rPr>
          <w:highlight w:val="cyan"/>
          <w:u w:val="single"/>
        </w:rPr>
        <w:t>in the</w:t>
      </w:r>
      <w:r w:rsidRPr="00C37F5F">
        <w:rPr>
          <w:u w:val="single"/>
        </w:rPr>
        <w:t xml:space="preserve"> prestigious </w:t>
      </w:r>
      <w:r w:rsidRPr="00203BA1">
        <w:rPr>
          <w:highlight w:val="cyan"/>
          <w:u w:val="single"/>
        </w:rPr>
        <w:t>journal Nature,</w:t>
      </w:r>
      <w:r w:rsidRPr="00C37F5F">
        <w:rPr>
          <w:u w:val="single"/>
        </w:rPr>
        <w:t xml:space="preserve"> that </w:t>
      </w:r>
      <w:r w:rsidRPr="00203BA1">
        <w:rPr>
          <w:highlight w:val="cyan"/>
          <w:u w:val="single"/>
        </w:rPr>
        <w:t>found</w:t>
      </w:r>
      <w:r w:rsidRPr="00C37F5F">
        <w:rPr>
          <w:u w:val="single"/>
        </w:rPr>
        <w:t xml:space="preserve"> the </w:t>
      </w:r>
      <w:r w:rsidRPr="009B4579">
        <w:rPr>
          <w:rStyle w:val="Emphasis"/>
        </w:rPr>
        <w:t xml:space="preserve">long-held view that a </w:t>
      </w:r>
      <w:r w:rsidRPr="009B4579">
        <w:rPr>
          <w:rStyle w:val="Emphasis"/>
          <w:highlight w:val="cyan"/>
        </w:rPr>
        <w:t>doubling of CO2</w:t>
      </w:r>
      <w:r w:rsidRPr="009B4579">
        <w:rPr>
          <w:rStyle w:val="Emphasis"/>
        </w:rPr>
        <w:t xml:space="preserve"> </w:t>
      </w:r>
      <w:r w:rsidRPr="009B4579">
        <w:rPr>
          <w:rStyle w:val="Emphasis"/>
          <w:highlight w:val="cyan"/>
        </w:rPr>
        <w:t>would boost</w:t>
      </w:r>
      <w:r w:rsidRPr="009B4579">
        <w:rPr>
          <w:rStyle w:val="Emphasis"/>
        </w:rPr>
        <w:t xml:space="preserve"> global temperatures</w:t>
      </w:r>
      <w:r w:rsidRPr="00C37F5F">
        <w:rPr>
          <w:u w:val="single"/>
        </w:rPr>
        <w:t xml:space="preserve"> as much as </w:t>
      </w:r>
      <w:r w:rsidRPr="00203BA1">
        <w:rPr>
          <w:highlight w:val="cyan"/>
          <w:u w:val="single"/>
        </w:rPr>
        <w:t>4.5 degrees C</w:t>
      </w:r>
      <w:r w:rsidRPr="00C37F5F">
        <w:rPr>
          <w:u w:val="single"/>
        </w:rPr>
        <w:t xml:space="preserve">elsius </w:t>
      </w:r>
      <w:r w:rsidRPr="009B4579">
        <w:rPr>
          <w:rStyle w:val="Emphasis"/>
        </w:rPr>
        <w:t xml:space="preserve">was </w:t>
      </w:r>
      <w:r w:rsidRPr="009B4579">
        <w:rPr>
          <w:rStyle w:val="Emphasis"/>
          <w:highlight w:val="cyan"/>
        </w:rPr>
        <w:t>wrong</w:t>
      </w:r>
      <w:r w:rsidRPr="009B4579">
        <w:rPr>
          <w:b/>
        </w:rPr>
        <w:t>.</w:t>
      </w:r>
      <w:r w:rsidRPr="009B4579">
        <w:t xml:space="preserve"> The </w:t>
      </w:r>
      <w:r w:rsidRPr="00C37F5F">
        <w:rPr>
          <w:u w:val="single"/>
        </w:rPr>
        <w:t>most temperatures would likely climb is 3.4 degrees</w:t>
      </w:r>
      <w:r w:rsidRPr="009B4579">
        <w:t>.</w:t>
      </w:r>
    </w:p>
    <w:p w14:paraId="67054CBD" w14:textId="4A0FA9F0" w:rsidR="00984AD9" w:rsidRPr="00CC0004" w:rsidRDefault="0052667D" w:rsidP="00B00198">
      <w:pPr>
        <w:rPr>
          <w:rStyle w:val="Emphasis"/>
          <w:b w:val="0"/>
          <w:iCs w:val="0"/>
        </w:rPr>
      </w:pPr>
      <w:r w:rsidRPr="009B4579">
        <w:lastRenderedPageBreak/>
        <w:t xml:space="preserve">It also follows a </w:t>
      </w:r>
      <w:r w:rsidRPr="00C37F5F">
        <w:rPr>
          <w:u w:val="single"/>
        </w:rPr>
        <w:t xml:space="preserve">study published in </w:t>
      </w:r>
      <w:proofErr w:type="gramStart"/>
      <w:r w:rsidRPr="00C37F5F">
        <w:rPr>
          <w:u w:val="single"/>
        </w:rPr>
        <w:t>Science</w:t>
      </w:r>
      <w:proofErr w:type="gramEnd"/>
      <w:r w:rsidRPr="00C37F5F">
        <w:rPr>
          <w:u w:val="single"/>
        </w:rPr>
        <w:t xml:space="preserve">, which found that </w:t>
      </w:r>
      <w:r w:rsidRPr="00203BA1">
        <w:rPr>
          <w:highlight w:val="cyan"/>
          <w:u w:val="single"/>
        </w:rPr>
        <w:t>rocks contain</w:t>
      </w:r>
      <w:r w:rsidRPr="00C37F5F">
        <w:rPr>
          <w:u w:val="single"/>
        </w:rPr>
        <w:t xml:space="preserve"> vast amounts of </w:t>
      </w:r>
      <w:r w:rsidRPr="00203BA1">
        <w:rPr>
          <w:highlight w:val="cyan"/>
          <w:u w:val="single"/>
        </w:rPr>
        <w:t>nitrogen that plants could use to</w:t>
      </w:r>
      <w:r w:rsidRPr="00C37F5F">
        <w:rPr>
          <w:u w:val="single"/>
        </w:rPr>
        <w:t xml:space="preserve"> grow and absorb more CO2, potentially </w:t>
      </w:r>
      <w:r w:rsidRPr="00203BA1">
        <w:rPr>
          <w:highlight w:val="cyan"/>
          <w:u w:val="single"/>
        </w:rPr>
        <w:t>offset</w:t>
      </w:r>
      <w:r w:rsidRPr="00C37F5F">
        <w:rPr>
          <w:u w:val="single"/>
        </w:rPr>
        <w:t xml:space="preserve">ting at least some of the effects of </w:t>
      </w:r>
      <w:r w:rsidRPr="00203BA1">
        <w:rPr>
          <w:highlight w:val="cyan"/>
          <w:u w:val="single"/>
        </w:rPr>
        <w:t>CO2</w:t>
      </w:r>
      <w:r w:rsidRPr="00C37F5F">
        <w:rPr>
          <w:u w:val="single"/>
        </w:rPr>
        <w:t xml:space="preserve"> emissions and reducing future temperature increases.</w:t>
      </w:r>
    </w:p>
    <w:sectPr w:rsidR="00984AD9" w:rsidRPr="00CC00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Droid Sans Fallback">
    <w:altName w:val="Segoe UI"/>
    <w:panose1 w:val="020B0604020202020204"/>
    <w:charset w:val="0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81051"/>
    <w:multiLevelType w:val="hybridMultilevel"/>
    <w:tmpl w:val="3C88AB7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23023C"/>
    <w:multiLevelType w:val="hybridMultilevel"/>
    <w:tmpl w:val="EB9EA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5AC"/>
    <w:multiLevelType w:val="multilevel"/>
    <w:tmpl w:val="A17A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7973"/>
    <w:multiLevelType w:val="hybridMultilevel"/>
    <w:tmpl w:val="5E50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90E66A7"/>
    <w:multiLevelType w:val="hybridMultilevel"/>
    <w:tmpl w:val="2E5611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52EF3"/>
    <w:multiLevelType w:val="hybridMultilevel"/>
    <w:tmpl w:val="8BC8DEC6"/>
    <w:lvl w:ilvl="0" w:tplc="B3647B38">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7"/>
  </w:num>
  <w:num w:numId="4">
    <w:abstractNumId w:val="26"/>
  </w:num>
  <w:num w:numId="5">
    <w:abstractNumId w:val="17"/>
  </w:num>
  <w:num w:numId="6">
    <w:abstractNumId w:val="33"/>
  </w:num>
  <w:num w:numId="7">
    <w:abstractNumId w:val="30"/>
  </w:num>
  <w:num w:numId="8">
    <w:abstractNumId w:val="25"/>
  </w:num>
  <w:num w:numId="9">
    <w:abstractNumId w:val="31"/>
  </w:num>
  <w:num w:numId="10">
    <w:abstractNumId w:val="20"/>
  </w:num>
  <w:num w:numId="11">
    <w:abstractNumId w:val="13"/>
  </w:num>
  <w:num w:numId="12">
    <w:abstractNumId w:val="14"/>
  </w:num>
  <w:num w:numId="13">
    <w:abstractNumId w:val="36"/>
  </w:num>
  <w:num w:numId="14">
    <w:abstractNumId w:val="12"/>
  </w:num>
  <w:num w:numId="15">
    <w:abstractNumId w:val="24"/>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2"/>
  </w:num>
  <w:num w:numId="28">
    <w:abstractNumId w:val="23"/>
  </w:num>
  <w:num w:numId="29">
    <w:abstractNumId w:val="28"/>
  </w:num>
  <w:num w:numId="30">
    <w:abstractNumId w:val="34"/>
  </w:num>
  <w:num w:numId="31">
    <w:abstractNumId w:val="19"/>
  </w:num>
  <w:num w:numId="32">
    <w:abstractNumId w:val="32"/>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65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8A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CF9"/>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44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EC0"/>
    <w:rsid w:val="00496BB2"/>
    <w:rsid w:val="004B37B4"/>
    <w:rsid w:val="004B72B4"/>
    <w:rsid w:val="004C0314"/>
    <w:rsid w:val="004C0D3D"/>
    <w:rsid w:val="004C213E"/>
    <w:rsid w:val="004C376C"/>
    <w:rsid w:val="004C657F"/>
    <w:rsid w:val="004C6631"/>
    <w:rsid w:val="004D17D8"/>
    <w:rsid w:val="004D52D8"/>
    <w:rsid w:val="004E355B"/>
    <w:rsid w:val="005028E5"/>
    <w:rsid w:val="00503735"/>
    <w:rsid w:val="00516A88"/>
    <w:rsid w:val="00522065"/>
    <w:rsid w:val="005224F2"/>
    <w:rsid w:val="0052667D"/>
    <w:rsid w:val="00533F1C"/>
    <w:rsid w:val="00536D8B"/>
    <w:rsid w:val="005379C3"/>
    <w:rsid w:val="0054513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9605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DB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DAC"/>
    <w:rsid w:val="00961C9D"/>
    <w:rsid w:val="00963065"/>
    <w:rsid w:val="0097151F"/>
    <w:rsid w:val="00973777"/>
    <w:rsid w:val="00976E78"/>
    <w:rsid w:val="009775C0"/>
    <w:rsid w:val="00981F23"/>
    <w:rsid w:val="00984AD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19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F9D"/>
    <w:rsid w:val="00C56DCC"/>
    <w:rsid w:val="00C57075"/>
    <w:rsid w:val="00C72AFE"/>
    <w:rsid w:val="00C7640C"/>
    <w:rsid w:val="00C81619"/>
    <w:rsid w:val="00CA013C"/>
    <w:rsid w:val="00CA6D6D"/>
    <w:rsid w:val="00CC000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C5A"/>
    <w:rsid w:val="00D43A8C"/>
    <w:rsid w:val="00D53072"/>
    <w:rsid w:val="00D61A4E"/>
    <w:rsid w:val="00D634EA"/>
    <w:rsid w:val="00D713A1"/>
    <w:rsid w:val="00D76E44"/>
    <w:rsid w:val="00D77956"/>
    <w:rsid w:val="00D80F0C"/>
    <w:rsid w:val="00D92077"/>
    <w:rsid w:val="00D951E2"/>
    <w:rsid w:val="00D9565A"/>
    <w:rsid w:val="00DB2337"/>
    <w:rsid w:val="00DB5F87"/>
    <w:rsid w:val="00DB699B"/>
    <w:rsid w:val="00DC0376"/>
    <w:rsid w:val="00DC099B"/>
    <w:rsid w:val="00DC2BE5"/>
    <w:rsid w:val="00DC6AE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FFA"/>
    <w:rsid w:val="00EB33FF"/>
    <w:rsid w:val="00EB3D1A"/>
    <w:rsid w:val="00EC2759"/>
    <w:rsid w:val="00EC7106"/>
    <w:rsid w:val="00ED0120"/>
    <w:rsid w:val="00ED3BBA"/>
    <w:rsid w:val="00ED4E12"/>
    <w:rsid w:val="00ED65A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A894F"/>
  <w14:defaultImageDpi w14:val="300"/>
  <w15:docId w15:val="{AEF09914-121F-9C49-A777-130A9EA5D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6"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5AC"/>
    <w:pPr>
      <w:spacing w:after="160" w:line="259" w:lineRule="auto"/>
    </w:pPr>
    <w:rPr>
      <w:rFonts w:ascii="Calibri" w:hAnsi="Calibri"/>
      <w:sz w:val="22"/>
    </w:rPr>
  </w:style>
  <w:style w:type="paragraph" w:styleId="Heading1">
    <w:name w:val="heading 1"/>
    <w:aliases w:val="Pocket,Heading 1 Char1,ALEX,Heading,Block Header,Argument,Subscript,Heading 1 Char Char,Block Name,Page Heading,Heading 1 Char Char Char Char,Header Char Char Char Char Char,Heading 1 Char Char Char Char Char Char,Header 1 Char,AHeading 1"/>
    <w:basedOn w:val="Normal"/>
    <w:next w:val="Normal"/>
    <w:link w:val="Heading1Char"/>
    <w:uiPriority w:val="9"/>
    <w:qFormat/>
    <w:rsid w:val="00ED65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ED65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ED65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ED65A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qFormat/>
    <w:rsid w:val="00545136"/>
    <w:pPr>
      <w:outlineLvl w:val="4"/>
    </w:pPr>
    <w:rPr>
      <w:szCs w:val="26"/>
    </w:rPr>
  </w:style>
  <w:style w:type="paragraph" w:styleId="Heading6">
    <w:name w:val="heading 6"/>
    <w:basedOn w:val="Normal"/>
    <w:next w:val="Normal"/>
    <w:link w:val="Heading6Char"/>
    <w:uiPriority w:val="9"/>
    <w:qFormat/>
    <w:rsid w:val="0054513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4513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4513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4513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D65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5AC"/>
  </w:style>
  <w:style w:type="character" w:customStyle="1" w:styleId="Heading1Char">
    <w:name w:val="Heading 1 Char"/>
    <w:aliases w:val="Pocket Char,Heading 1 Char1 Char,ALEX Char,Heading Char,Block Header Char,Argument Char,Subscript Char,Heading 1 Char Char Char,Block Name Char,Page Heading Char,Heading 1 Char Char Char Char Char,Header Char Char Char Char Char Char"/>
    <w:basedOn w:val="DefaultParagraphFont"/>
    <w:link w:val="Heading1"/>
    <w:uiPriority w:val="9"/>
    <w:rsid w:val="00ED65AC"/>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1,Char2 Char,Heading 2 Char Char1 Char,Heading 2 Char Char Char Char2,Heading 2 Char Char Char1,Heading 2 Char Char Char1 Char Char"/>
    <w:basedOn w:val="DefaultParagraphFont"/>
    <w:link w:val="Heading2"/>
    <w:qFormat/>
    <w:rsid w:val="00ED65AC"/>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ED65A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ED65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65AC"/>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
    <w:basedOn w:val="DefaultParagraphFont"/>
    <w:uiPriority w:val="1"/>
    <w:qFormat/>
    <w:rsid w:val="00ED65A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ED65A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D65A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T"/>
    <w:basedOn w:val="DefaultParagraphFont"/>
    <w:link w:val="Card"/>
    <w:uiPriority w:val="6"/>
    <w:unhideWhenUsed/>
    <w:qFormat/>
    <w:rsid w:val="00ED65AC"/>
    <w:rPr>
      <w:color w:val="auto"/>
      <w:u w:val="none"/>
    </w:rPr>
  </w:style>
  <w:style w:type="paragraph" w:styleId="DocumentMap">
    <w:name w:val="Document Map"/>
    <w:basedOn w:val="Normal"/>
    <w:link w:val="DocumentMapChar"/>
    <w:uiPriority w:val="99"/>
    <w:unhideWhenUsed/>
    <w:rsid w:val="00ED65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D65AC"/>
    <w:rPr>
      <w:rFonts w:ascii="Lucida Grande" w:hAnsi="Lucida Grande" w:cs="Lucida Grande"/>
    </w:rPr>
  </w:style>
  <w:style w:type="paragraph" w:customStyle="1" w:styleId="textbold">
    <w:name w:val="text bold"/>
    <w:basedOn w:val="Normal"/>
    <w:link w:val="Emphasis"/>
    <w:uiPriority w:val="20"/>
    <w:qFormat/>
    <w:rsid w:val="00ED65AC"/>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card,Debate Text"/>
    <w:basedOn w:val="Heading1"/>
    <w:link w:val="Hyperlink"/>
    <w:autoRedefine/>
    <w:qFormat/>
    <w:rsid w:val="00ED65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C47F9D"/>
    <w:pPr>
      <w:ind w:left="720"/>
      <w:contextualSpacing/>
    </w:pPr>
  </w:style>
  <w:style w:type="paragraph" w:customStyle="1" w:styleId="Emphasis1">
    <w:name w:val="Emphasis1"/>
    <w:basedOn w:val="Normal"/>
    <w:uiPriority w:val="20"/>
    <w:qFormat/>
    <w:rsid w:val="00326CF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9"/>
    <w:rsid w:val="00545136"/>
    <w:rPr>
      <w:rFonts w:ascii="Calibri" w:hAnsi="Calibri"/>
      <w:sz w:val="22"/>
      <w:szCs w:val="26"/>
    </w:rPr>
  </w:style>
  <w:style w:type="character" w:customStyle="1" w:styleId="Heading6Char">
    <w:name w:val="Heading 6 Char"/>
    <w:basedOn w:val="DefaultParagraphFont"/>
    <w:link w:val="Heading6"/>
    <w:uiPriority w:val="9"/>
    <w:rsid w:val="00545136"/>
    <w:rPr>
      <w:rFonts w:ascii="Cambria" w:eastAsia="Times New Roman" w:hAnsi="Cambria"/>
      <w:b/>
      <w:bCs/>
      <w:i/>
      <w:iCs/>
      <w:sz w:val="20"/>
      <w:lang w:bidi="en-US"/>
    </w:rPr>
  </w:style>
  <w:style w:type="character" w:customStyle="1" w:styleId="Heading7Char">
    <w:name w:val="Heading 7 Char"/>
    <w:basedOn w:val="DefaultParagraphFont"/>
    <w:link w:val="Heading7"/>
    <w:rsid w:val="0054513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4513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45136"/>
    <w:rPr>
      <w:rFonts w:ascii="Cambria" w:eastAsia="Times New Roman" w:hAnsi="Cambria"/>
      <w:i/>
      <w:iCs/>
      <w:sz w:val="18"/>
      <w:szCs w:val="18"/>
      <w:lang w:bidi="en-US"/>
    </w:rPr>
  </w:style>
  <w:style w:type="paragraph" w:customStyle="1" w:styleId="UnderlinePara">
    <w:name w:val="Underline Para"/>
    <w:basedOn w:val="Normal"/>
    <w:uiPriority w:val="6"/>
    <w:qFormat/>
    <w:rsid w:val="00545136"/>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545136"/>
  </w:style>
  <w:style w:type="character" w:customStyle="1" w:styleId="m86561310344189514gmail-styleunderline">
    <w:name w:val="m_86561310344189514gmail-styleunderline"/>
    <w:basedOn w:val="DefaultParagraphFont"/>
    <w:rsid w:val="00545136"/>
  </w:style>
  <w:style w:type="character" w:customStyle="1" w:styleId="StyleBold">
    <w:name w:val="Style Bold"/>
    <w:basedOn w:val="DefaultParagraphFont"/>
    <w:uiPriority w:val="9"/>
    <w:semiHidden/>
    <w:qFormat/>
    <w:rsid w:val="00545136"/>
    <w:rPr>
      <w:b/>
      <w:bCs/>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545136"/>
    <w:pPr>
      <w:tabs>
        <w:tab w:val="center" w:pos="4680"/>
        <w:tab w:val="right" w:pos="9360"/>
      </w:tabs>
    </w:p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545136"/>
    <w:rPr>
      <w:rFonts w:ascii="Calibri" w:hAnsi="Calibri"/>
      <w:sz w:val="22"/>
    </w:rPr>
  </w:style>
  <w:style w:type="paragraph" w:styleId="Footer">
    <w:name w:val="footer"/>
    <w:basedOn w:val="Normal"/>
    <w:link w:val="FooterChar"/>
    <w:uiPriority w:val="99"/>
    <w:rsid w:val="00545136"/>
    <w:pPr>
      <w:tabs>
        <w:tab w:val="center" w:pos="4680"/>
        <w:tab w:val="right" w:pos="9360"/>
      </w:tabs>
    </w:pPr>
  </w:style>
  <w:style w:type="character" w:customStyle="1" w:styleId="FooterChar">
    <w:name w:val="Footer Char"/>
    <w:basedOn w:val="DefaultParagraphFont"/>
    <w:link w:val="Footer"/>
    <w:uiPriority w:val="99"/>
    <w:rsid w:val="00545136"/>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545136"/>
  </w:style>
  <w:style w:type="character" w:styleId="PageNumber">
    <w:name w:val="page number"/>
    <w:aliases w:val="card ununderlined"/>
    <w:basedOn w:val="DefaultParagraphFont"/>
    <w:uiPriority w:val="99"/>
    <w:rsid w:val="00545136"/>
  </w:style>
  <w:style w:type="character" w:customStyle="1" w:styleId="DocumentMapChar1">
    <w:name w:val="Document Map Char1"/>
    <w:basedOn w:val="DefaultParagraphFont"/>
    <w:uiPriority w:val="99"/>
    <w:rsid w:val="00545136"/>
    <w:rPr>
      <w:rFonts w:ascii="Times New Roman" w:eastAsia="Times New Roman" w:hAnsi="Times New Roman" w:cs="Times New Roman"/>
      <w:szCs w:val="18"/>
      <w:shd w:val="clear" w:color="auto" w:fill="C6D5EC"/>
      <w:lang w:bidi="en-US"/>
    </w:rPr>
  </w:style>
  <w:style w:type="paragraph" w:customStyle="1" w:styleId="SmallText">
    <w:name w:val="Small Text"/>
    <w:basedOn w:val="Heading2"/>
    <w:rsid w:val="00545136"/>
    <w:pPr>
      <w:keepLines w:val="0"/>
      <w:pageBreakBefore w:val="0"/>
      <w:spacing w:before="0"/>
      <w:jc w:val="left"/>
    </w:pPr>
    <w:rPr>
      <w:rFonts w:eastAsia="Times New Roman" w:cs="Times New Roman"/>
      <w:b w:val="0"/>
      <w:bCs w:val="0"/>
      <w:sz w:val="16"/>
      <w:szCs w:val="20"/>
      <w:u w:val="none"/>
    </w:rPr>
  </w:style>
  <w:style w:type="paragraph" w:customStyle="1" w:styleId="Underlining">
    <w:name w:val="Underlining"/>
    <w:next w:val="Normal"/>
    <w:qFormat/>
    <w:rsid w:val="00545136"/>
    <w:rPr>
      <w:rFonts w:ascii="Times New Roman" w:eastAsia="Times New Roman" w:hAnsi="Times New Roman" w:cs="Times New Roman"/>
      <w:sz w:val="20"/>
      <w:u w:val="single"/>
    </w:rPr>
  </w:style>
  <w:style w:type="character" w:customStyle="1" w:styleId="UnderliningChar">
    <w:name w:val="Underlining Char"/>
    <w:basedOn w:val="DefaultParagraphFont"/>
    <w:rsid w:val="00545136"/>
    <w:rPr>
      <w:szCs w:val="24"/>
      <w:u w:val="single"/>
      <w:lang w:val="en-US" w:eastAsia="en-US" w:bidi="ar-SA"/>
    </w:rPr>
  </w:style>
  <w:style w:type="character" w:customStyle="1" w:styleId="CardTextChar">
    <w:name w:val="Card Text Char"/>
    <w:basedOn w:val="DefaultParagraphFont"/>
    <w:rsid w:val="00545136"/>
    <w:rPr>
      <w:sz w:val="12"/>
      <w:szCs w:val="24"/>
      <w:lang w:val="en-US" w:eastAsia="en-US" w:bidi="ar-SA"/>
    </w:rPr>
  </w:style>
  <w:style w:type="character" w:customStyle="1" w:styleId="MicrotextChar">
    <w:name w:val="Microtext Char"/>
    <w:basedOn w:val="DefaultParagraphFont"/>
    <w:link w:val="Microtext"/>
    <w:rsid w:val="00545136"/>
    <w:rPr>
      <w:sz w:val="12"/>
    </w:rPr>
  </w:style>
  <w:style w:type="paragraph" w:customStyle="1" w:styleId="Style1">
    <w:name w:val="Style1"/>
    <w:basedOn w:val="Normal"/>
    <w:rsid w:val="00545136"/>
    <w:rPr>
      <w:sz w:val="16"/>
      <w:szCs w:val="20"/>
    </w:rPr>
  </w:style>
  <w:style w:type="paragraph" w:styleId="TOC1">
    <w:name w:val="toc 1"/>
    <w:aliases w:val="good index,Index Basic"/>
    <w:basedOn w:val="Normal"/>
    <w:next w:val="Normal"/>
    <w:autoRedefine/>
    <w:uiPriority w:val="39"/>
    <w:qFormat/>
    <w:rsid w:val="00545136"/>
  </w:style>
  <w:style w:type="character" w:customStyle="1" w:styleId="UnderlineChar1">
    <w:name w:val="Underline Char1"/>
    <w:basedOn w:val="DefaultParagraphFont"/>
    <w:rsid w:val="00545136"/>
    <w:rPr>
      <w:rFonts w:ascii="Garamond" w:hAnsi="Garamond"/>
      <w:sz w:val="22"/>
      <w:szCs w:val="18"/>
      <w:u w:val="single"/>
      <w:lang w:val="en-US" w:eastAsia="en-US" w:bidi="ar-SA"/>
    </w:rPr>
  </w:style>
  <w:style w:type="character" w:styleId="UnresolvedMention">
    <w:name w:val="Unresolved Mention"/>
    <w:basedOn w:val="DefaultParagraphFont"/>
    <w:uiPriority w:val="99"/>
    <w:unhideWhenUsed/>
    <w:rsid w:val="00545136"/>
    <w:rPr>
      <w:color w:val="605E5C"/>
      <w:shd w:val="clear" w:color="auto" w:fill="E1DFDD"/>
    </w:rPr>
  </w:style>
  <w:style w:type="paragraph" w:styleId="NoSpacing">
    <w:name w:val="No Spacing"/>
    <w:aliases w:val="Card Format,ClearFormatting,DDI Tag,Tag Title,CD - Cite,No Spacing6,No Spacing7,No Spacing8,Dont u,No Spacing311,No Spacing51,ca,Note Level 2,Note Level 21,Clear,No Spacing11211,No Spacing1111111"/>
    <w:basedOn w:val="Heading1"/>
    <w:autoRedefine/>
    <w:uiPriority w:val="99"/>
    <w:qFormat/>
    <w:rsid w:val="005451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qFormat/>
    <w:rsid w:val="0054513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545136"/>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45136"/>
    <w:rPr>
      <w:sz w:val="22"/>
      <w:u w:val="single"/>
    </w:rPr>
  </w:style>
  <w:style w:type="paragraph" w:customStyle="1" w:styleId="Analytic">
    <w:name w:val="Analytic"/>
    <w:basedOn w:val="Heading4"/>
    <w:link w:val="AnalyticChar"/>
    <w:uiPriority w:val="4"/>
    <w:qFormat/>
    <w:rsid w:val="00545136"/>
    <w:pPr>
      <w:outlineLvl w:val="9"/>
    </w:pPr>
  </w:style>
  <w:style w:type="character" w:customStyle="1" w:styleId="AnalyticChar">
    <w:name w:val="Analytic Char"/>
    <w:basedOn w:val="DefaultParagraphFont"/>
    <w:link w:val="Analytic"/>
    <w:uiPriority w:val="4"/>
    <w:rsid w:val="00545136"/>
    <w:rPr>
      <w:rFonts w:ascii="Calibri" w:eastAsiaTheme="majorEastAsia" w:hAnsi="Calibri" w:cstheme="majorBidi"/>
      <w:b/>
      <w:bCs/>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545136"/>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545136"/>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545136"/>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545136"/>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545136"/>
    <w:rPr>
      <w:rFonts w:ascii="Calibri" w:hAnsi="Calibri"/>
      <w:b/>
      <w:sz w:val="26"/>
    </w:rPr>
  </w:style>
  <w:style w:type="character" w:customStyle="1" w:styleId="Heading4Char3">
    <w:name w:val="Heading 4 Char3"/>
    <w:aliases w:val="Tag Char3,heading 2 Char3,Heading 2 Char2 Char Char1,Heading 2 Char1 Char Char Char1,ta Char"/>
    <w:rsid w:val="00545136"/>
    <w:rPr>
      <w:rFonts w:ascii="Calibri" w:hAnsi="Calibri"/>
      <w:b/>
      <w:sz w:val="26"/>
    </w:rPr>
  </w:style>
  <w:style w:type="character" w:customStyle="1" w:styleId="UnderlineBold">
    <w:name w:val="Underline + Bold"/>
    <w:uiPriority w:val="1"/>
    <w:qFormat/>
    <w:rsid w:val="00545136"/>
    <w:rPr>
      <w:rFonts w:ascii="Georgia" w:hAnsi="Georgia"/>
      <w:b w:val="0"/>
      <w:bCs w:val="0"/>
      <w:sz w:val="22"/>
      <w:u w:val="single"/>
    </w:rPr>
  </w:style>
  <w:style w:type="paragraph" w:customStyle="1" w:styleId="underlined">
    <w:name w:val="underlined"/>
    <w:next w:val="Normal"/>
    <w:link w:val="underlinedChar"/>
    <w:autoRedefine/>
    <w:qFormat/>
    <w:rsid w:val="00545136"/>
    <w:pPr>
      <w:contextualSpacing/>
    </w:pPr>
    <w:rPr>
      <w:rFonts w:ascii="Times New Roman" w:eastAsia="Malgun Gothic" w:hAnsi="Times New Roman" w:cs="Times New Roman"/>
      <w:u w:val="single"/>
    </w:rPr>
  </w:style>
  <w:style w:type="character" w:customStyle="1" w:styleId="underlinedChar">
    <w:name w:val="underlined Char"/>
    <w:link w:val="underlined"/>
    <w:rsid w:val="00545136"/>
    <w:rPr>
      <w:rFonts w:ascii="Times New Roman" w:eastAsia="Malgun Gothic" w:hAnsi="Times New Roman" w:cs="Times New Roman"/>
      <w:u w:val="single"/>
    </w:rPr>
  </w:style>
  <w:style w:type="paragraph" w:customStyle="1" w:styleId="Style4">
    <w:name w:val="Style4"/>
    <w:basedOn w:val="Normal"/>
    <w:link w:val="Style4Char"/>
    <w:qFormat/>
    <w:rsid w:val="00545136"/>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545136"/>
    <w:rPr>
      <w:rFonts w:ascii="Times New Roman" w:eastAsia="Calibri" w:hAnsi="Times New Roman"/>
      <w:u w:val="single"/>
      <w:lang w:val="x-none"/>
    </w:rPr>
  </w:style>
  <w:style w:type="paragraph" w:customStyle="1" w:styleId="Analytics">
    <w:name w:val="Analytics"/>
    <w:basedOn w:val="Heading4"/>
    <w:link w:val="AnalyticsChar"/>
    <w:uiPriority w:val="99"/>
    <w:qFormat/>
    <w:rsid w:val="00545136"/>
    <w:rPr>
      <w:bCs w:val="0"/>
      <w:szCs w:val="22"/>
    </w:rPr>
  </w:style>
  <w:style w:type="character" w:customStyle="1" w:styleId="AnalyticsChar">
    <w:name w:val="Analytics Char"/>
    <w:basedOn w:val="DefaultParagraphFont"/>
    <w:link w:val="Analytics"/>
    <w:uiPriority w:val="99"/>
    <w:rsid w:val="00545136"/>
    <w:rPr>
      <w:rFonts w:ascii="Calibri" w:eastAsiaTheme="majorEastAsia" w:hAnsi="Calibri" w:cstheme="majorBidi"/>
      <w:b/>
      <w:sz w:val="26"/>
      <w:szCs w:val="22"/>
    </w:rPr>
  </w:style>
  <w:style w:type="numbering" w:customStyle="1" w:styleId="NoList1">
    <w:name w:val="No List1"/>
    <w:next w:val="NoList"/>
    <w:uiPriority w:val="99"/>
    <w:semiHidden/>
    <w:unhideWhenUsed/>
    <w:rsid w:val="00545136"/>
  </w:style>
  <w:style w:type="character" w:customStyle="1" w:styleId="underline">
    <w:name w:val="underline"/>
    <w:basedOn w:val="DefaultParagraphFont"/>
    <w:qFormat/>
    <w:locked/>
    <w:rsid w:val="00545136"/>
    <w:rPr>
      <w:rFonts w:ascii="Times New Roman" w:hAnsi="Times New Roman" w:cs="Times New Roman" w:hint="default"/>
      <w:u w:val="single"/>
    </w:rPr>
  </w:style>
  <w:style w:type="character" w:customStyle="1" w:styleId="Style11ptUnderline">
    <w:name w:val="Style 11 pt Underline"/>
    <w:basedOn w:val="DefaultParagraphFont"/>
    <w:qFormat/>
    <w:rsid w:val="00545136"/>
    <w:rPr>
      <w:sz w:val="20"/>
      <w:u w:val="single"/>
    </w:rPr>
  </w:style>
  <w:style w:type="character" w:customStyle="1" w:styleId="Style11pt">
    <w:name w:val="Style 11 pt"/>
    <w:basedOn w:val="DefaultParagraphFont"/>
    <w:qFormat/>
    <w:rsid w:val="00545136"/>
    <w:rPr>
      <w:sz w:val="20"/>
    </w:rPr>
  </w:style>
  <w:style w:type="character" w:customStyle="1" w:styleId="Style1Char1">
    <w:name w:val="Style1 Char1"/>
    <w:basedOn w:val="DefaultParagraphFont"/>
    <w:qFormat/>
    <w:rsid w:val="00545136"/>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545136"/>
    <w:rPr>
      <w:sz w:val="18"/>
      <w:szCs w:val="18"/>
    </w:rPr>
  </w:style>
  <w:style w:type="paragraph" w:styleId="CommentText">
    <w:name w:val="annotation text"/>
    <w:basedOn w:val="Normal"/>
    <w:link w:val="CommentTextChar"/>
    <w:uiPriority w:val="99"/>
    <w:unhideWhenUsed/>
    <w:rsid w:val="00545136"/>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545136"/>
    <w:rPr>
      <w:rFonts w:ascii="Times New Roman" w:hAnsi="Times New Roman"/>
    </w:rPr>
  </w:style>
  <w:style w:type="paragraph" w:styleId="CommentSubject">
    <w:name w:val="annotation subject"/>
    <w:basedOn w:val="CommentText"/>
    <w:next w:val="CommentText"/>
    <w:link w:val="CommentSubjectChar"/>
    <w:uiPriority w:val="99"/>
    <w:unhideWhenUsed/>
    <w:rsid w:val="00545136"/>
    <w:rPr>
      <w:b/>
      <w:bCs/>
      <w:sz w:val="20"/>
      <w:szCs w:val="20"/>
    </w:rPr>
  </w:style>
  <w:style w:type="character" w:customStyle="1" w:styleId="CommentSubjectChar">
    <w:name w:val="Comment Subject Char"/>
    <w:basedOn w:val="CommentTextChar"/>
    <w:link w:val="CommentSubject"/>
    <w:uiPriority w:val="99"/>
    <w:rsid w:val="00545136"/>
    <w:rPr>
      <w:rFonts w:ascii="Times New Roman" w:hAnsi="Times New Roman"/>
      <w:b/>
      <w:bCs/>
      <w:sz w:val="20"/>
      <w:szCs w:val="20"/>
    </w:rPr>
  </w:style>
  <w:style w:type="character" w:customStyle="1" w:styleId="cardChar">
    <w:name w:val="card Char"/>
    <w:aliases w:val="Bold Cite Char Char,Speed Cite Char"/>
    <w:qFormat/>
    <w:rsid w:val="00545136"/>
    <w:rPr>
      <w:rFonts w:ascii="Times New Roman" w:eastAsiaTheme="minorEastAsia" w:hAnsi="Times New Roman"/>
      <w:sz w:val="16"/>
      <w:szCs w:val="24"/>
    </w:rPr>
  </w:style>
  <w:style w:type="character" w:customStyle="1" w:styleId="StyleDate">
    <w:name w:val="Style Date"/>
    <w:aliases w:val="Author"/>
    <w:uiPriority w:val="1"/>
    <w:qFormat/>
    <w:rsid w:val="00545136"/>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545136"/>
    <w:rPr>
      <w:b/>
      <w:bCs/>
    </w:rPr>
  </w:style>
  <w:style w:type="character" w:customStyle="1" w:styleId="apple-converted-space">
    <w:name w:val="apple-converted-space"/>
    <w:basedOn w:val="DefaultParagraphFont"/>
    <w:qFormat/>
    <w:rsid w:val="00545136"/>
  </w:style>
  <w:style w:type="character" w:customStyle="1" w:styleId="st">
    <w:name w:val="st"/>
    <w:rsid w:val="00545136"/>
  </w:style>
  <w:style w:type="character" w:customStyle="1" w:styleId="CharChar11">
    <w:name w:val="Char Char11"/>
    <w:rsid w:val="00545136"/>
    <w:rPr>
      <w:rFonts w:cs="Arial"/>
      <w:bCs/>
      <w:szCs w:val="26"/>
      <w:u w:val="single"/>
      <w:lang w:val="en-US" w:eastAsia="en-US" w:bidi="ar-SA"/>
    </w:rPr>
  </w:style>
  <w:style w:type="character" w:customStyle="1" w:styleId="DebateHighlighted">
    <w:name w:val="Debate Highlighted"/>
    <w:basedOn w:val="DefaultParagraphFont"/>
    <w:qFormat/>
    <w:rsid w:val="00545136"/>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0"/>
    <w:qFormat/>
    <w:rsid w:val="00545136"/>
    <w:rPr>
      <w:rFonts w:ascii="Times New Roman" w:eastAsia="MS Mincho" w:hAnsi="Times New Roman" w:cs="Times New Roman"/>
      <w:sz w:val="16"/>
    </w:rPr>
  </w:style>
  <w:style w:type="character" w:customStyle="1" w:styleId="Highlightedunderline">
    <w:name w:val="Highlighted underline"/>
    <w:qFormat/>
    <w:rsid w:val="00545136"/>
    <w:rPr>
      <w:rFonts w:ascii="Times New Roman" w:hAnsi="Times New Roman"/>
      <w:sz w:val="20"/>
      <w:shd w:val="clear" w:color="auto" w:fill="C0C0C0"/>
    </w:rPr>
  </w:style>
  <w:style w:type="paragraph" w:customStyle="1" w:styleId="CITE">
    <w:name w:val="CITE"/>
    <w:basedOn w:val="Normal"/>
    <w:next w:val="Normal"/>
    <w:link w:val="CITEChar"/>
    <w:qFormat/>
    <w:rsid w:val="00545136"/>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545136"/>
    <w:rPr>
      <w:rFonts w:ascii="Liberation Sans" w:hAnsi="Liberation Sans" w:cs="Georgia"/>
      <w:sz w:val="20"/>
      <w:szCs w:val="20"/>
      <w:u w:val="single"/>
    </w:rPr>
  </w:style>
  <w:style w:type="paragraph" w:customStyle="1" w:styleId="cardtext">
    <w:name w:val="card text"/>
    <w:basedOn w:val="Normal"/>
    <w:link w:val="cardtextChar0"/>
    <w:qFormat/>
    <w:rsid w:val="00545136"/>
    <w:pPr>
      <w:widowControl w:val="0"/>
      <w:ind w:left="288" w:right="288"/>
    </w:pPr>
    <w:rPr>
      <w:rFonts w:ascii="Georgia" w:eastAsia="Calibri" w:hAnsi="Georgia"/>
      <w:sz w:val="24"/>
    </w:rPr>
  </w:style>
  <w:style w:type="character" w:customStyle="1" w:styleId="cardtextChar0">
    <w:name w:val="card text Char"/>
    <w:basedOn w:val="DefaultParagraphFont"/>
    <w:link w:val="cardtext"/>
    <w:rsid w:val="00545136"/>
    <w:rPr>
      <w:rFonts w:ascii="Georgia" w:eastAsia="Calibri" w:hAnsi="Georgia"/>
    </w:rPr>
  </w:style>
  <w:style w:type="character" w:customStyle="1" w:styleId="UnderlineBold0">
    <w:name w:val="Underline Bold"/>
    <w:basedOn w:val="DefaultParagraphFont"/>
    <w:qFormat/>
    <w:rsid w:val="00545136"/>
    <w:rPr>
      <w:b/>
      <w:sz w:val="20"/>
      <w:u w:val="single"/>
    </w:rPr>
  </w:style>
  <w:style w:type="paragraph" w:styleId="BodyText">
    <w:name w:val="Body Text"/>
    <w:basedOn w:val="Normal"/>
    <w:link w:val="BodyTextChar"/>
    <w:unhideWhenUsed/>
    <w:qFormat/>
    <w:rsid w:val="00545136"/>
    <w:pPr>
      <w:spacing w:after="120"/>
    </w:pPr>
  </w:style>
  <w:style w:type="character" w:customStyle="1" w:styleId="BodyTextChar">
    <w:name w:val="Body Text Char"/>
    <w:basedOn w:val="DefaultParagraphFont"/>
    <w:link w:val="BodyText"/>
    <w:qFormat/>
    <w:rsid w:val="00545136"/>
    <w:rPr>
      <w:rFonts w:ascii="Calibri" w:hAnsi="Calibri"/>
      <w:sz w:val="22"/>
    </w:rPr>
  </w:style>
  <w:style w:type="character" w:customStyle="1" w:styleId="titlechar0">
    <w:name w:val="titlechar"/>
    <w:basedOn w:val="DefaultParagraphFont"/>
    <w:rsid w:val="00545136"/>
  </w:style>
  <w:style w:type="paragraph" w:customStyle="1" w:styleId="tiny">
    <w:name w:val="tiny"/>
    <w:next w:val="Normal"/>
    <w:link w:val="tinyChar"/>
    <w:autoRedefine/>
    <w:qFormat/>
    <w:rsid w:val="00545136"/>
    <w:pPr>
      <w:contextualSpacing/>
    </w:pPr>
    <w:rPr>
      <w:rFonts w:ascii="Times New Roman" w:eastAsia="Malgun Gothic" w:hAnsi="Times New Roman" w:cs="Times New Roman"/>
      <w:sz w:val="12"/>
    </w:rPr>
  </w:style>
  <w:style w:type="character" w:customStyle="1" w:styleId="tinyChar">
    <w:name w:val="tiny Char"/>
    <w:link w:val="tiny"/>
    <w:rsid w:val="00545136"/>
    <w:rPr>
      <w:rFonts w:ascii="Times New Roman" w:eastAsia="Malgun Gothic" w:hAnsi="Times New Roman" w:cs="Times New Roman"/>
      <w:sz w:val="12"/>
    </w:rPr>
  </w:style>
  <w:style w:type="character" w:customStyle="1" w:styleId="CommentSubjectChar1">
    <w:name w:val="Comment Subject Char1"/>
    <w:basedOn w:val="CommentTextChar"/>
    <w:uiPriority w:val="99"/>
    <w:semiHidden/>
    <w:rsid w:val="00545136"/>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545136"/>
    <w:rPr>
      <w:rFonts w:ascii="Lucida Grande" w:eastAsiaTheme="minorHAnsi" w:hAnsi="Lucida Grande" w:cs="Lucida Grande"/>
      <w:sz w:val="18"/>
      <w:szCs w:val="18"/>
    </w:rPr>
  </w:style>
  <w:style w:type="character" w:customStyle="1" w:styleId="Style1Char">
    <w:name w:val="Style1 Char"/>
    <w:basedOn w:val="DefaultParagraphFont"/>
    <w:qFormat/>
    <w:rsid w:val="00545136"/>
    <w:rPr>
      <w:rFonts w:eastAsia="SimSun"/>
      <w:sz w:val="20"/>
      <w:szCs w:val="24"/>
      <w:u w:val="single"/>
      <w:lang w:val="en-US" w:eastAsia="zh-CN" w:bidi="ar-SA"/>
    </w:rPr>
  </w:style>
  <w:style w:type="paragraph" w:customStyle="1" w:styleId="Tag2">
    <w:name w:val="Tag2"/>
    <w:basedOn w:val="Normal"/>
    <w:autoRedefine/>
    <w:uiPriority w:val="99"/>
    <w:qFormat/>
    <w:rsid w:val="00545136"/>
    <w:rPr>
      <w:rFonts w:eastAsia="Calibri" w:cs="Arial"/>
      <w:b/>
    </w:rPr>
  </w:style>
  <w:style w:type="character" w:customStyle="1" w:styleId="CommentTextChar1">
    <w:name w:val="Comment Text Char1"/>
    <w:basedOn w:val="DefaultParagraphFont"/>
    <w:uiPriority w:val="99"/>
    <w:rsid w:val="00545136"/>
    <w:rPr>
      <w:rFonts w:ascii="Calibri" w:hAnsi="Calibri"/>
    </w:rPr>
  </w:style>
  <w:style w:type="character" w:customStyle="1" w:styleId="apple-style-span">
    <w:name w:val="apple-style-span"/>
    <w:basedOn w:val="DefaultParagraphFont"/>
    <w:qFormat/>
    <w:rsid w:val="00545136"/>
  </w:style>
  <w:style w:type="character" w:customStyle="1" w:styleId="FootnoteTextChar">
    <w:name w:val="Footnote Text Char"/>
    <w:basedOn w:val="DefaultParagraphFont"/>
    <w:link w:val="FootnoteText"/>
    <w:rsid w:val="00545136"/>
    <w:rPr>
      <w:rFonts w:ascii="Calibri" w:hAnsi="Calibri"/>
    </w:rPr>
  </w:style>
  <w:style w:type="paragraph" w:styleId="FootnoteText">
    <w:name w:val="footnote text"/>
    <w:basedOn w:val="Normal"/>
    <w:link w:val="FootnoteTextChar"/>
    <w:unhideWhenUsed/>
    <w:qFormat/>
    <w:rsid w:val="00545136"/>
    <w:pPr>
      <w:spacing w:after="0" w:line="240" w:lineRule="auto"/>
    </w:pPr>
    <w:rPr>
      <w:sz w:val="24"/>
    </w:rPr>
  </w:style>
  <w:style w:type="character" w:customStyle="1" w:styleId="FootnoteTextChar1">
    <w:name w:val="Footnote Text Char1"/>
    <w:basedOn w:val="DefaultParagraphFont"/>
    <w:uiPriority w:val="99"/>
    <w:rsid w:val="00545136"/>
    <w:rPr>
      <w:rFonts w:ascii="Calibri" w:hAnsi="Calibri"/>
      <w:sz w:val="20"/>
      <w:szCs w:val="20"/>
    </w:rPr>
  </w:style>
  <w:style w:type="paragraph" w:customStyle="1" w:styleId="p">
    <w:name w:val="p"/>
    <w:basedOn w:val="Normal"/>
    <w:rsid w:val="00545136"/>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545136"/>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545136"/>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545136"/>
    <w:rPr>
      <w:vertAlign w:val="superscript"/>
    </w:rPr>
  </w:style>
  <w:style w:type="paragraph" w:customStyle="1" w:styleId="para">
    <w:name w:val="para"/>
    <w:basedOn w:val="Normal"/>
    <w:rsid w:val="00545136"/>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545136"/>
    <w:pPr>
      <w:spacing w:before="100" w:beforeAutospacing="1" w:after="100" w:afterAutospacing="1" w:line="240" w:lineRule="auto"/>
    </w:pPr>
    <w:rPr>
      <w:rFonts w:cs="Times New Roman"/>
    </w:rPr>
  </w:style>
  <w:style w:type="character" w:customStyle="1" w:styleId="vm-hook">
    <w:name w:val="vm-hook"/>
    <w:basedOn w:val="DefaultParagraphFont"/>
    <w:rsid w:val="00545136"/>
  </w:style>
  <w:style w:type="character" w:customStyle="1" w:styleId="dfm-title">
    <w:name w:val="dfm-title"/>
    <w:basedOn w:val="DefaultParagraphFont"/>
    <w:rsid w:val="00545136"/>
  </w:style>
  <w:style w:type="paragraph" w:customStyle="1" w:styleId="evidencetext">
    <w:name w:val="evidence text"/>
    <w:basedOn w:val="Normal"/>
    <w:link w:val="evidencetextChar1"/>
    <w:qFormat/>
    <w:rsid w:val="00545136"/>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545136"/>
    <w:rPr>
      <w:rFonts w:ascii="Arial" w:hAnsi="Arial" w:cs="Arial"/>
      <w:color w:val="000000"/>
      <w:sz w:val="22"/>
      <w:lang w:val="x-none" w:eastAsia="x-none"/>
    </w:rPr>
  </w:style>
  <w:style w:type="paragraph" w:customStyle="1" w:styleId="CardIndented">
    <w:name w:val="Card (Indented)"/>
    <w:basedOn w:val="Normal"/>
    <w:link w:val="CardIndentedChar"/>
    <w:qFormat/>
    <w:rsid w:val="00545136"/>
    <w:pPr>
      <w:spacing w:after="0" w:line="240" w:lineRule="auto"/>
      <w:ind w:left="288"/>
    </w:pPr>
    <w:rPr>
      <w:rFonts w:ascii="Arial" w:hAnsi="Arial" w:cs="Arial"/>
    </w:rPr>
  </w:style>
  <w:style w:type="paragraph" w:customStyle="1" w:styleId="Emphasize">
    <w:name w:val="Emphasize"/>
    <w:basedOn w:val="Normal"/>
    <w:uiPriority w:val="7"/>
    <w:qFormat/>
    <w:rsid w:val="0054513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545136"/>
    <w:rPr>
      <w:rFonts w:asciiTheme="minorHAnsi" w:hAnsiTheme="minorHAnsi"/>
      <w:sz w:val="22"/>
    </w:rPr>
  </w:style>
  <w:style w:type="character" w:customStyle="1" w:styleId="UnresolvedMention1">
    <w:name w:val="Unresolved Mention1"/>
    <w:basedOn w:val="DefaultParagraphFont"/>
    <w:uiPriority w:val="99"/>
    <w:unhideWhenUsed/>
    <w:rsid w:val="00545136"/>
    <w:rPr>
      <w:color w:val="808080"/>
      <w:shd w:val="clear" w:color="auto" w:fill="E6E6E6"/>
    </w:rPr>
  </w:style>
  <w:style w:type="character" w:customStyle="1" w:styleId="BodyTextChar1">
    <w:name w:val="Body Text Char1"/>
    <w:aliases w:val="Very Small Text Char1"/>
    <w:basedOn w:val="DefaultParagraphFont"/>
    <w:rsid w:val="00545136"/>
    <w:rPr>
      <w:rFonts w:ascii="Times New Roman" w:hAnsi="Times New Roman"/>
      <w:sz w:val="24"/>
    </w:rPr>
  </w:style>
  <w:style w:type="character" w:customStyle="1" w:styleId="UnresolvedMention2">
    <w:name w:val="Unresolved Mention2"/>
    <w:basedOn w:val="DefaultParagraphFont"/>
    <w:uiPriority w:val="99"/>
    <w:unhideWhenUsed/>
    <w:rsid w:val="00545136"/>
    <w:rPr>
      <w:color w:val="808080"/>
      <w:shd w:val="clear" w:color="auto" w:fill="E6E6E6"/>
    </w:rPr>
  </w:style>
  <w:style w:type="character" w:customStyle="1" w:styleId="Author-Date">
    <w:name w:val="Author-Date"/>
    <w:qFormat/>
    <w:rsid w:val="00545136"/>
    <w:rPr>
      <w:b/>
      <w:sz w:val="24"/>
    </w:rPr>
  </w:style>
  <w:style w:type="character" w:customStyle="1" w:styleId="ListLabel12">
    <w:name w:val="ListLabel 12"/>
    <w:qFormat/>
    <w:rsid w:val="00545136"/>
    <w:rPr>
      <w:strike w:val="0"/>
      <w:dstrike w:val="0"/>
      <w:color w:val="000000"/>
      <w:spacing w:val="0"/>
      <w:w w:val="100"/>
      <w:sz w:val="16"/>
      <w:lang w:val="en-US"/>
    </w:rPr>
  </w:style>
  <w:style w:type="character" w:customStyle="1" w:styleId="ListLabel11">
    <w:name w:val="ListLabel 11"/>
    <w:qFormat/>
    <w:rsid w:val="00545136"/>
    <w:rPr>
      <w:strike w:val="0"/>
      <w:dstrike w:val="0"/>
      <w:color w:val="000000"/>
      <w:spacing w:val="70"/>
      <w:w w:val="100"/>
      <w:sz w:val="16"/>
      <w:lang w:val="en-US"/>
    </w:rPr>
  </w:style>
  <w:style w:type="character" w:customStyle="1" w:styleId="ListLabel10">
    <w:name w:val="ListLabel 10"/>
    <w:qFormat/>
    <w:rsid w:val="00545136"/>
    <w:rPr>
      <w:strike w:val="0"/>
      <w:dstrike w:val="0"/>
      <w:color w:val="000000"/>
      <w:spacing w:val="0"/>
      <w:w w:val="100"/>
      <w:sz w:val="18"/>
      <w:lang w:val="en-US"/>
    </w:rPr>
  </w:style>
  <w:style w:type="character" w:customStyle="1" w:styleId="ListLabel9">
    <w:name w:val="ListLabel 9"/>
    <w:qFormat/>
    <w:rsid w:val="00545136"/>
    <w:rPr>
      <w:strike w:val="0"/>
      <w:dstrike w:val="0"/>
      <w:color w:val="000000"/>
      <w:spacing w:val="0"/>
      <w:w w:val="100"/>
      <w:sz w:val="21"/>
      <w:lang w:val="en-US"/>
    </w:rPr>
  </w:style>
  <w:style w:type="character" w:customStyle="1" w:styleId="ListLabel8">
    <w:name w:val="ListLabel 8"/>
    <w:qFormat/>
    <w:rsid w:val="00545136"/>
    <w:rPr>
      <w:strike w:val="0"/>
      <w:dstrike w:val="0"/>
      <w:color w:val="000000"/>
      <w:spacing w:val="0"/>
      <w:w w:val="100"/>
      <w:sz w:val="20"/>
      <w:lang w:val="en-US"/>
    </w:rPr>
  </w:style>
  <w:style w:type="character" w:customStyle="1" w:styleId="ListLabel7">
    <w:name w:val="ListLabel 7"/>
    <w:qFormat/>
    <w:rsid w:val="00545136"/>
    <w:rPr>
      <w:strike w:val="0"/>
      <w:dstrike w:val="0"/>
      <w:color w:val="000000"/>
      <w:spacing w:val="0"/>
      <w:w w:val="100"/>
      <w:sz w:val="20"/>
      <w:lang w:val="en-US"/>
    </w:rPr>
  </w:style>
  <w:style w:type="character" w:customStyle="1" w:styleId="ListLabel6">
    <w:name w:val="ListLabel 6"/>
    <w:qFormat/>
    <w:rsid w:val="00545136"/>
    <w:rPr>
      <w:i/>
      <w:strike w:val="0"/>
      <w:dstrike w:val="0"/>
      <w:color w:val="000000"/>
      <w:spacing w:val="0"/>
      <w:w w:val="100"/>
      <w:sz w:val="20"/>
      <w:lang w:val="en-US"/>
    </w:rPr>
  </w:style>
  <w:style w:type="character" w:customStyle="1" w:styleId="ListLabel5">
    <w:name w:val="ListLabel 5"/>
    <w:qFormat/>
    <w:rsid w:val="00545136"/>
    <w:rPr>
      <w:strike w:val="0"/>
      <w:dstrike w:val="0"/>
      <w:color w:val="000000"/>
      <w:spacing w:val="0"/>
      <w:w w:val="100"/>
      <w:sz w:val="20"/>
      <w:lang w:val="en-US"/>
    </w:rPr>
  </w:style>
  <w:style w:type="character" w:customStyle="1" w:styleId="ListLabel4">
    <w:name w:val="ListLabel 4"/>
    <w:qFormat/>
    <w:rsid w:val="00545136"/>
    <w:rPr>
      <w:strike w:val="0"/>
      <w:dstrike w:val="0"/>
      <w:color w:val="000000"/>
      <w:spacing w:val="0"/>
      <w:w w:val="100"/>
      <w:sz w:val="19"/>
      <w:lang w:val="en-US"/>
    </w:rPr>
  </w:style>
  <w:style w:type="character" w:customStyle="1" w:styleId="ListLabel3">
    <w:name w:val="ListLabel 3"/>
    <w:qFormat/>
    <w:rsid w:val="00545136"/>
    <w:rPr>
      <w:i/>
      <w:strike w:val="0"/>
      <w:dstrike w:val="0"/>
      <w:color w:val="000000"/>
      <w:spacing w:val="0"/>
      <w:w w:val="100"/>
      <w:sz w:val="20"/>
      <w:lang w:val="en-US"/>
    </w:rPr>
  </w:style>
  <w:style w:type="character" w:customStyle="1" w:styleId="ListLabel2">
    <w:name w:val="ListLabel 2"/>
    <w:qFormat/>
    <w:rsid w:val="00545136"/>
    <w:rPr>
      <w:strike w:val="0"/>
      <w:dstrike w:val="0"/>
      <w:color w:val="000000"/>
      <w:spacing w:val="0"/>
      <w:w w:val="100"/>
      <w:sz w:val="20"/>
      <w:lang w:val="en-US"/>
    </w:rPr>
  </w:style>
  <w:style w:type="character" w:customStyle="1" w:styleId="ListLabel1">
    <w:name w:val="ListLabel 1"/>
    <w:qFormat/>
    <w:rsid w:val="00545136"/>
    <w:rPr>
      <w:i/>
      <w:strike w:val="0"/>
      <w:dstrike w:val="0"/>
      <w:color w:val="000000"/>
      <w:spacing w:val="0"/>
      <w:w w:val="100"/>
      <w:sz w:val="18"/>
      <w:lang w:val="en-US"/>
    </w:rPr>
  </w:style>
  <w:style w:type="character" w:customStyle="1" w:styleId="verdana">
    <w:name w:val="verdana"/>
    <w:basedOn w:val="DefaultParagraphFont"/>
    <w:qFormat/>
    <w:rsid w:val="00545136"/>
    <w:rPr>
      <w:rFonts w:cs="Times New Roman"/>
    </w:rPr>
  </w:style>
  <w:style w:type="character" w:customStyle="1" w:styleId="italic">
    <w:name w:val="italic"/>
    <w:basedOn w:val="DefaultParagraphFont"/>
    <w:qFormat/>
    <w:rsid w:val="00545136"/>
    <w:rPr>
      <w:rFonts w:cs="Times New Roman"/>
    </w:rPr>
  </w:style>
  <w:style w:type="character" w:customStyle="1" w:styleId="hit">
    <w:name w:val="hit"/>
    <w:basedOn w:val="DefaultParagraphFont"/>
    <w:qFormat/>
    <w:rsid w:val="00545136"/>
    <w:rPr>
      <w:rFonts w:cs="Times New Roman"/>
    </w:rPr>
  </w:style>
  <w:style w:type="character" w:customStyle="1" w:styleId="blue">
    <w:name w:val="blue"/>
    <w:basedOn w:val="DefaultParagraphFont"/>
    <w:qFormat/>
    <w:rsid w:val="00545136"/>
    <w:rPr>
      <w:rFonts w:cs="Times New Roman"/>
    </w:rPr>
  </w:style>
  <w:style w:type="character" w:customStyle="1" w:styleId="copyrightdescription">
    <w:name w:val="copyrightdescription"/>
    <w:basedOn w:val="DefaultParagraphFont"/>
    <w:qFormat/>
    <w:rsid w:val="00545136"/>
    <w:rPr>
      <w:rFonts w:cs="Times New Roman"/>
    </w:rPr>
  </w:style>
  <w:style w:type="character" w:customStyle="1" w:styleId="tabtitle">
    <w:name w:val="tabtitle"/>
    <w:basedOn w:val="DefaultParagraphFont"/>
    <w:qFormat/>
    <w:rsid w:val="00545136"/>
    <w:rPr>
      <w:rFonts w:cs="Times New Roman"/>
    </w:rPr>
  </w:style>
  <w:style w:type="character" w:customStyle="1" w:styleId="resultbodyblack">
    <w:name w:val="resultbodyblack"/>
    <w:basedOn w:val="DefaultParagraphFont"/>
    <w:qFormat/>
    <w:rsid w:val="00545136"/>
    <w:rPr>
      <w:rFonts w:cs="Times New Roman"/>
    </w:rPr>
  </w:style>
  <w:style w:type="character" w:customStyle="1" w:styleId="resultbody">
    <w:name w:val="resultbody"/>
    <w:basedOn w:val="DefaultParagraphFont"/>
    <w:qFormat/>
    <w:rsid w:val="00545136"/>
    <w:rPr>
      <w:rFonts w:cs="Times New Roman"/>
    </w:rPr>
  </w:style>
  <w:style w:type="character" w:customStyle="1" w:styleId="resultbodysmallitalic">
    <w:name w:val="resultbodysmallitalic"/>
    <w:basedOn w:val="DefaultParagraphFont"/>
    <w:qFormat/>
    <w:rsid w:val="00545136"/>
    <w:rPr>
      <w:rFonts w:cs="Times New Roman"/>
    </w:rPr>
  </w:style>
  <w:style w:type="character" w:customStyle="1" w:styleId="resultpron">
    <w:name w:val="resultpron"/>
    <w:basedOn w:val="DefaultParagraphFont"/>
    <w:qFormat/>
    <w:rsid w:val="00545136"/>
    <w:rPr>
      <w:rFonts w:cs="Times New Roman"/>
    </w:rPr>
  </w:style>
  <w:style w:type="character" w:customStyle="1" w:styleId="NumberingSymbols">
    <w:name w:val="Numbering Symbols"/>
    <w:qFormat/>
    <w:rsid w:val="00545136"/>
  </w:style>
  <w:style w:type="character" w:customStyle="1" w:styleId="StrongEmphasis">
    <w:name w:val="Strong Emphasis"/>
    <w:qFormat/>
    <w:rsid w:val="00545136"/>
    <w:rPr>
      <w:b/>
      <w:bCs/>
    </w:rPr>
  </w:style>
  <w:style w:type="character" w:customStyle="1" w:styleId="Emphasis2">
    <w:name w:val="Emphasis2"/>
    <w:basedOn w:val="DefaultParagraphFont"/>
    <w:qFormat/>
    <w:rsid w:val="00545136"/>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545136"/>
    <w:rPr>
      <w:rFonts w:ascii="Times New Roman" w:hAnsi="Times New Roman"/>
      <w:sz w:val="20"/>
      <w:szCs w:val="24"/>
      <w:u w:val="single"/>
      <w:lang w:val="en-US" w:eastAsia="en-US" w:bidi="ar-SA"/>
    </w:rPr>
  </w:style>
  <w:style w:type="character" w:customStyle="1" w:styleId="pg">
    <w:name w:val="pg"/>
    <w:basedOn w:val="DefaultParagraphFont"/>
    <w:qFormat/>
    <w:rsid w:val="00545136"/>
  </w:style>
  <w:style w:type="character" w:customStyle="1" w:styleId="ital-inline">
    <w:name w:val="ital-inline"/>
    <w:basedOn w:val="DefaultParagraphFont"/>
    <w:qFormat/>
    <w:rsid w:val="00545136"/>
  </w:style>
  <w:style w:type="character" w:customStyle="1" w:styleId="senselabelstart">
    <w:name w:val="sense_label start"/>
    <w:basedOn w:val="DefaultParagraphFont"/>
    <w:qFormat/>
    <w:rsid w:val="00545136"/>
  </w:style>
  <w:style w:type="character" w:customStyle="1" w:styleId="sensecontent">
    <w:name w:val="sense_content"/>
    <w:basedOn w:val="DefaultParagraphFont"/>
    <w:qFormat/>
    <w:rsid w:val="00545136"/>
  </w:style>
  <w:style w:type="character" w:customStyle="1" w:styleId="vi">
    <w:name w:val="vi"/>
    <w:basedOn w:val="DefaultParagraphFont"/>
    <w:qFormat/>
    <w:rsid w:val="00545136"/>
  </w:style>
  <w:style w:type="character" w:customStyle="1" w:styleId="senselabel">
    <w:name w:val="sense_label"/>
    <w:basedOn w:val="DefaultParagraphFont"/>
    <w:qFormat/>
    <w:rsid w:val="00545136"/>
  </w:style>
  <w:style w:type="character" w:customStyle="1" w:styleId="Style11ptItalicUnderline">
    <w:name w:val="Style 11 pt Italic Underline"/>
    <w:basedOn w:val="DefaultParagraphFont"/>
    <w:qFormat/>
    <w:rsid w:val="00545136"/>
    <w:rPr>
      <w:i/>
      <w:iCs/>
      <w:sz w:val="20"/>
      <w:u w:val="single"/>
    </w:rPr>
  </w:style>
  <w:style w:type="character" w:customStyle="1" w:styleId="Style11ptBoldUnderline">
    <w:name w:val="Style 11 pt Bold Underline"/>
    <w:basedOn w:val="DefaultParagraphFont"/>
    <w:qFormat/>
    <w:rsid w:val="00545136"/>
    <w:rPr>
      <w:b/>
      <w:bCs/>
      <w:sz w:val="20"/>
      <w:u w:val="single"/>
    </w:rPr>
  </w:style>
  <w:style w:type="character" w:customStyle="1" w:styleId="StyleStyle4CharTimesNewRoman11ptItalic">
    <w:name w:val="Style Style4 Char + Times New Roman 11 pt Italic"/>
    <w:basedOn w:val="DefaultParagraphFont"/>
    <w:qFormat/>
    <w:rsid w:val="00545136"/>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545136"/>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545136"/>
    <w:rPr>
      <w:color w:val="000000"/>
      <w:sz w:val="20"/>
    </w:rPr>
  </w:style>
  <w:style w:type="character" w:customStyle="1" w:styleId="Style11ptBlackUnderline">
    <w:name w:val="Style 11 pt Black Underline"/>
    <w:basedOn w:val="DefaultParagraphFont"/>
    <w:qFormat/>
    <w:rsid w:val="00545136"/>
    <w:rPr>
      <w:color w:val="000000"/>
      <w:sz w:val="20"/>
      <w:u w:val="single"/>
    </w:rPr>
  </w:style>
  <w:style w:type="character" w:customStyle="1" w:styleId="pmterms1">
    <w:name w:val="pmterms1"/>
    <w:basedOn w:val="DefaultParagraphFont"/>
    <w:qFormat/>
    <w:rsid w:val="00545136"/>
  </w:style>
  <w:style w:type="character" w:customStyle="1" w:styleId="HTMLTypewriter3">
    <w:name w:val="HTML Typewriter3"/>
    <w:basedOn w:val="DefaultParagraphFont"/>
    <w:qFormat/>
    <w:rsid w:val="00545136"/>
    <w:rPr>
      <w:rFonts w:ascii="Courier New" w:eastAsia="SimSun" w:hAnsi="Courier New" w:cs="Courier New"/>
      <w:sz w:val="20"/>
      <w:szCs w:val="20"/>
    </w:rPr>
  </w:style>
  <w:style w:type="character" w:customStyle="1" w:styleId="CardsChar">
    <w:name w:val="Cards Char"/>
    <w:basedOn w:val="DefaultParagraphFont"/>
    <w:qFormat/>
    <w:rsid w:val="00545136"/>
    <w:rPr>
      <w:rFonts w:ascii="Times New Roman" w:hAnsi="Times New Roman" w:cs="Times New Roman"/>
      <w:lang w:val="en-US" w:bidi="ar-SA"/>
    </w:rPr>
  </w:style>
  <w:style w:type="character" w:customStyle="1" w:styleId="CardsFont12pt0">
    <w:name w:val="Cards + Font 12pt"/>
    <w:basedOn w:val="CardsChar"/>
    <w:uiPriority w:val="1"/>
    <w:qFormat/>
    <w:rsid w:val="00545136"/>
    <w:rPr>
      <w:rFonts w:ascii="Times New Roman" w:hAnsi="Times New Roman" w:cs="Times New Roman"/>
      <w:sz w:val="24"/>
      <w:u w:val="single"/>
      <w:lang w:val="en-US" w:bidi="ar-SA"/>
    </w:rPr>
  </w:style>
  <w:style w:type="character" w:customStyle="1" w:styleId="AuthorDateChar">
    <w:name w:val="AuthorDate Char"/>
    <w:basedOn w:val="DefaultParagraphFont"/>
    <w:qFormat/>
    <w:rsid w:val="00545136"/>
    <w:rPr>
      <w:rFonts w:ascii="Times New Roman" w:hAnsi="Times New Roman" w:cs="Times New Roman"/>
      <w:b/>
      <w:sz w:val="24"/>
      <w:u w:val="single"/>
      <w:lang w:val="en-US" w:bidi="ar-SA"/>
    </w:rPr>
  </w:style>
  <w:style w:type="character" w:styleId="HTMLCite">
    <w:name w:val="HTML Cite"/>
    <w:basedOn w:val="DefaultParagraphFont"/>
    <w:uiPriority w:val="99"/>
    <w:qFormat/>
    <w:rsid w:val="00545136"/>
    <w:rPr>
      <w:rFonts w:cs="Times New Roman"/>
      <w:i/>
    </w:rPr>
  </w:style>
  <w:style w:type="character" w:customStyle="1" w:styleId="VisitedInternetLink">
    <w:name w:val="Visited Internet Link"/>
    <w:basedOn w:val="DefaultParagraphFont"/>
    <w:rsid w:val="00545136"/>
    <w:rPr>
      <w:color w:val="800080"/>
      <w:u w:val="single"/>
    </w:rPr>
  </w:style>
  <w:style w:type="character" w:customStyle="1" w:styleId="CitesChar">
    <w:name w:val="Cites Char"/>
    <w:basedOn w:val="DefaultParagraphFont"/>
    <w:qFormat/>
    <w:rsid w:val="00545136"/>
    <w:rPr>
      <w:szCs w:val="24"/>
      <w:lang w:val="en-US" w:bidi="ar-SA"/>
    </w:rPr>
  </w:style>
  <w:style w:type="character" w:customStyle="1" w:styleId="loose">
    <w:name w:val="loose"/>
    <w:qFormat/>
    <w:rsid w:val="00545136"/>
  </w:style>
  <w:style w:type="character" w:customStyle="1" w:styleId="domtooltips">
    <w:name w:val="domtooltips"/>
    <w:basedOn w:val="DefaultParagraphFont"/>
    <w:qFormat/>
    <w:rsid w:val="00545136"/>
  </w:style>
  <w:style w:type="character" w:customStyle="1" w:styleId="caps">
    <w:name w:val="caps"/>
    <w:basedOn w:val="DefaultParagraphFont"/>
    <w:qFormat/>
    <w:rsid w:val="00545136"/>
  </w:style>
  <w:style w:type="character" w:customStyle="1" w:styleId="Style11ptUnderlineBorderSinglesolidlineAuto05pt">
    <w:name w:val="Style 11 pt Underline Border: : (Single solid line Auto  0.5 pt..."/>
    <w:basedOn w:val="DefaultParagraphFont"/>
    <w:qFormat/>
    <w:rsid w:val="00545136"/>
    <w:rPr>
      <w:sz w:val="20"/>
      <w:u w:val="single"/>
      <w:bdr w:val="single" w:sz="4" w:space="0" w:color="00000A"/>
    </w:rPr>
  </w:style>
  <w:style w:type="character" w:customStyle="1" w:styleId="StyleUnderlineChar11pt">
    <w:name w:val="Style Underline Char + 11 pt"/>
    <w:basedOn w:val="DefaultParagraphFont"/>
    <w:qFormat/>
    <w:rsid w:val="00545136"/>
    <w:rPr>
      <w:rFonts w:ascii="Times New Roman" w:hAnsi="Times New Roman"/>
      <w:sz w:val="20"/>
      <w:szCs w:val="24"/>
      <w:u w:val="single"/>
      <w:lang w:val="en-US" w:eastAsia="en-US" w:bidi="ar-SA"/>
    </w:rPr>
  </w:style>
  <w:style w:type="paragraph" w:styleId="List">
    <w:name w:val="List"/>
    <w:basedOn w:val="BodyText"/>
    <w:uiPriority w:val="99"/>
    <w:rsid w:val="00545136"/>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545136"/>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545136"/>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545136"/>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545136"/>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45136"/>
    <w:rPr>
      <w:color w:val="5A5A5A" w:themeColor="text1" w:themeTint="A5"/>
      <w:spacing w:val="15"/>
      <w:sz w:val="22"/>
    </w:rPr>
  </w:style>
  <w:style w:type="paragraph" w:customStyle="1" w:styleId="FrameContents">
    <w:name w:val="Frame Contents"/>
    <w:basedOn w:val="Normal"/>
    <w:qFormat/>
    <w:rsid w:val="00545136"/>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545136"/>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545136"/>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545136"/>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545136"/>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545136"/>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545136"/>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545136"/>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545136"/>
    <w:rPr>
      <w:rFonts w:ascii="Times New Roman" w:eastAsia="Times New Roman" w:hAnsi="Times New Roman" w:cs="Arial"/>
      <w:bCs/>
      <w:caps/>
      <w:color w:val="00000A"/>
      <w:sz w:val="20"/>
      <w:szCs w:val="20"/>
    </w:rPr>
  </w:style>
  <w:style w:type="character" w:customStyle="1" w:styleId="Heading3Char1">
    <w:name w:val="Heading 3 Char1"/>
    <w:qFormat/>
    <w:rsid w:val="00545136"/>
    <w:rPr>
      <w:rFonts w:cs="Arial"/>
      <w:bCs/>
      <w:szCs w:val="26"/>
      <w:u w:val="single"/>
      <w:lang w:val="en-US" w:eastAsia="en-US" w:bidi="ar-SA"/>
    </w:rPr>
  </w:style>
  <w:style w:type="paragraph" w:styleId="Revision">
    <w:name w:val="Revision"/>
    <w:hidden/>
    <w:uiPriority w:val="99"/>
    <w:semiHidden/>
    <w:rsid w:val="00545136"/>
    <w:rPr>
      <w:rFonts w:ascii="Calibri" w:hAnsi="Calibri"/>
      <w:sz w:val="22"/>
    </w:rPr>
  </w:style>
  <w:style w:type="paragraph" w:customStyle="1" w:styleId="Smalltext0">
    <w:name w:val="Small text"/>
    <w:aliases w:val="Quote1,Quote11"/>
    <w:basedOn w:val="Normal"/>
    <w:link w:val="SmalltextChar"/>
    <w:qFormat/>
    <w:rsid w:val="00545136"/>
    <w:rPr>
      <w:rFonts w:ascii="Times New Roman" w:eastAsia="MS Mincho" w:hAnsi="Times New Roman" w:cs="Times New Roman"/>
      <w:sz w:val="16"/>
    </w:rPr>
  </w:style>
  <w:style w:type="character" w:customStyle="1" w:styleId="BoldUnderlineChar">
    <w:name w:val="Bold Underline Char"/>
    <w:basedOn w:val="DefaultParagraphFont"/>
    <w:locked/>
    <w:rsid w:val="00545136"/>
    <w:rPr>
      <w:rFonts w:ascii="Times New Roman" w:eastAsia="Times New Roman" w:hAnsi="Times New Roman" w:cs="Times New Roman"/>
      <w:b/>
      <w:bCs/>
      <w:sz w:val="20"/>
      <w:szCs w:val="24"/>
      <w:u w:val="single"/>
    </w:rPr>
  </w:style>
  <w:style w:type="character" w:customStyle="1" w:styleId="StyleGaramond">
    <w:name w:val="Style Garamond"/>
    <w:qFormat/>
    <w:rsid w:val="00545136"/>
    <w:rPr>
      <w:rFonts w:ascii="Garamond" w:hAnsi="Garamond" w:cs="Garamond"/>
    </w:rPr>
  </w:style>
  <w:style w:type="character" w:customStyle="1" w:styleId="StyletagGaramondChar">
    <w:name w:val="Style tag + Garamond Char"/>
    <w:qFormat/>
    <w:rsid w:val="00545136"/>
    <w:rPr>
      <w:rFonts w:ascii="Garamond" w:hAnsi="Garamond" w:cs="Garamond"/>
      <w:b/>
      <w:bCs/>
      <w:sz w:val="24"/>
      <w:szCs w:val="24"/>
      <w:lang w:val="en-US" w:bidi="ar-SA"/>
    </w:rPr>
  </w:style>
  <w:style w:type="character" w:customStyle="1" w:styleId="StylecardGaramond12ptUnderlineChar">
    <w:name w:val="Style card + Garamond 12 pt Underline Char"/>
    <w:qFormat/>
    <w:rsid w:val="00545136"/>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545136"/>
    <w:rPr>
      <w:rFonts w:ascii="Arial" w:hAnsi="Arial"/>
      <w:b/>
      <w:sz w:val="20"/>
      <w:u w:val="single"/>
    </w:rPr>
  </w:style>
  <w:style w:type="character" w:customStyle="1" w:styleId="WW8Num2z0">
    <w:name w:val="WW8Num2z0"/>
    <w:qFormat/>
    <w:rsid w:val="00545136"/>
  </w:style>
  <w:style w:type="character" w:customStyle="1" w:styleId="WW8Num2z1">
    <w:name w:val="WW8Num2z1"/>
    <w:qFormat/>
    <w:rsid w:val="00545136"/>
  </w:style>
  <w:style w:type="character" w:customStyle="1" w:styleId="WW8Num2z2">
    <w:name w:val="WW8Num2z2"/>
    <w:qFormat/>
    <w:rsid w:val="00545136"/>
  </w:style>
  <w:style w:type="character" w:customStyle="1" w:styleId="WW8Num2z3">
    <w:name w:val="WW8Num2z3"/>
    <w:qFormat/>
    <w:rsid w:val="00545136"/>
  </w:style>
  <w:style w:type="character" w:customStyle="1" w:styleId="WW8Num2z4">
    <w:name w:val="WW8Num2z4"/>
    <w:qFormat/>
    <w:rsid w:val="00545136"/>
  </w:style>
  <w:style w:type="character" w:customStyle="1" w:styleId="WW8Num2z5">
    <w:name w:val="WW8Num2z5"/>
    <w:qFormat/>
    <w:rsid w:val="00545136"/>
  </w:style>
  <w:style w:type="character" w:customStyle="1" w:styleId="WW8Num2z6">
    <w:name w:val="WW8Num2z6"/>
    <w:qFormat/>
    <w:rsid w:val="00545136"/>
  </w:style>
  <w:style w:type="character" w:customStyle="1" w:styleId="WW8Num2z7">
    <w:name w:val="WW8Num2z7"/>
    <w:qFormat/>
    <w:rsid w:val="00545136"/>
  </w:style>
  <w:style w:type="character" w:customStyle="1" w:styleId="WW8Num2z8">
    <w:name w:val="WW8Num2z8"/>
    <w:qFormat/>
    <w:rsid w:val="00545136"/>
  </w:style>
  <w:style w:type="character" w:customStyle="1" w:styleId="WW8Num5z0">
    <w:name w:val="WW8Num5z0"/>
    <w:qFormat/>
    <w:rsid w:val="00545136"/>
  </w:style>
  <w:style w:type="character" w:customStyle="1" w:styleId="WW8Num5z1">
    <w:name w:val="WW8Num5z1"/>
    <w:qFormat/>
    <w:rsid w:val="00545136"/>
  </w:style>
  <w:style w:type="character" w:customStyle="1" w:styleId="WW8Num5z2">
    <w:name w:val="WW8Num5z2"/>
    <w:qFormat/>
    <w:rsid w:val="00545136"/>
  </w:style>
  <w:style w:type="character" w:customStyle="1" w:styleId="WW8Num5z3">
    <w:name w:val="WW8Num5z3"/>
    <w:qFormat/>
    <w:rsid w:val="00545136"/>
  </w:style>
  <w:style w:type="character" w:customStyle="1" w:styleId="WW8Num5z4">
    <w:name w:val="WW8Num5z4"/>
    <w:qFormat/>
    <w:rsid w:val="00545136"/>
  </w:style>
  <w:style w:type="character" w:customStyle="1" w:styleId="WW8Num5z5">
    <w:name w:val="WW8Num5z5"/>
    <w:qFormat/>
    <w:rsid w:val="00545136"/>
  </w:style>
  <w:style w:type="character" w:customStyle="1" w:styleId="WW8Num5z6">
    <w:name w:val="WW8Num5z6"/>
    <w:qFormat/>
    <w:rsid w:val="00545136"/>
  </w:style>
  <w:style w:type="character" w:customStyle="1" w:styleId="WW8Num5z7">
    <w:name w:val="WW8Num5z7"/>
    <w:qFormat/>
    <w:rsid w:val="00545136"/>
  </w:style>
  <w:style w:type="character" w:customStyle="1" w:styleId="WW8Num5z8">
    <w:name w:val="WW8Num5z8"/>
    <w:qFormat/>
    <w:rsid w:val="00545136"/>
  </w:style>
  <w:style w:type="character" w:customStyle="1" w:styleId="CiteChar0">
    <w:name w:val="Cite Char"/>
    <w:aliases w:val="cite_tag Char,Char Char Char Char1 Char Char1,Taglines Char Char, Cha"/>
    <w:basedOn w:val="DefaultParagraphFont"/>
    <w:qFormat/>
    <w:rsid w:val="00545136"/>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545136"/>
    <w:rPr>
      <w:rFonts w:ascii="Times New Roman" w:eastAsia="Times New Roman" w:hAnsi="Times New Roman" w:cs="Times New Roman"/>
      <w:u w:val="thick"/>
    </w:rPr>
  </w:style>
  <w:style w:type="character" w:customStyle="1" w:styleId="ListLabel19">
    <w:name w:val="ListLabel 19"/>
    <w:qFormat/>
    <w:rsid w:val="00545136"/>
    <w:rPr>
      <w:b/>
      <w:i/>
      <w:strike w:val="0"/>
      <w:dstrike w:val="0"/>
      <w:spacing w:val="0"/>
      <w:w w:val="100"/>
      <w:sz w:val="26"/>
    </w:rPr>
  </w:style>
  <w:style w:type="paragraph" w:customStyle="1" w:styleId="TagCite">
    <w:name w:val="Tag/Cite"/>
    <w:basedOn w:val="Normal"/>
    <w:uiPriority w:val="99"/>
    <w:qFormat/>
    <w:rsid w:val="00545136"/>
    <w:rPr>
      <w:rFonts w:eastAsia="Times New Roman" w:cs="Times New Roman"/>
      <w:b/>
    </w:rPr>
  </w:style>
  <w:style w:type="paragraph" w:customStyle="1" w:styleId="NormalText">
    <w:name w:val="Normal Text"/>
    <w:basedOn w:val="Normal"/>
    <w:link w:val="NormalTextChar"/>
    <w:qFormat/>
    <w:rsid w:val="00545136"/>
    <w:pPr>
      <w:jc w:val="both"/>
    </w:pPr>
    <w:rPr>
      <w:sz w:val="20"/>
      <w:szCs w:val="26"/>
    </w:rPr>
  </w:style>
  <w:style w:type="paragraph" w:customStyle="1" w:styleId="CardsFont6pt">
    <w:name w:val="Cards + Font: 6 pt"/>
    <w:basedOn w:val="Normal"/>
    <w:link w:val="CardsFont6ptChar1"/>
    <w:qFormat/>
    <w:rsid w:val="00545136"/>
    <w:pPr>
      <w:ind w:left="432" w:right="432"/>
      <w:jc w:val="both"/>
    </w:pPr>
    <w:rPr>
      <w:rFonts w:eastAsia="Times New Roman" w:cs="Times New Roman"/>
      <w:sz w:val="12"/>
      <w:szCs w:val="20"/>
    </w:rPr>
  </w:style>
  <w:style w:type="paragraph" w:customStyle="1" w:styleId="Small">
    <w:name w:val="Small"/>
    <w:basedOn w:val="Normal"/>
    <w:uiPriority w:val="99"/>
    <w:qFormat/>
    <w:rsid w:val="00545136"/>
    <w:rPr>
      <w:sz w:val="14"/>
    </w:rPr>
  </w:style>
  <w:style w:type="paragraph" w:customStyle="1" w:styleId="NotUnderlined">
    <w:name w:val="Not Underlined"/>
    <w:basedOn w:val="Normal"/>
    <w:uiPriority w:val="99"/>
    <w:qFormat/>
    <w:rsid w:val="00545136"/>
  </w:style>
  <w:style w:type="numbering" w:customStyle="1" w:styleId="WW8Num2">
    <w:name w:val="WW8Num2"/>
    <w:qFormat/>
    <w:rsid w:val="00545136"/>
  </w:style>
  <w:style w:type="numbering" w:customStyle="1" w:styleId="WW8Num5">
    <w:name w:val="WW8Num5"/>
    <w:qFormat/>
    <w:rsid w:val="00545136"/>
  </w:style>
  <w:style w:type="paragraph" w:customStyle="1" w:styleId="citenon-bold">
    <w:name w:val="cite non-bold"/>
    <w:basedOn w:val="Normal"/>
    <w:link w:val="citenon-boldChar"/>
    <w:qFormat/>
    <w:rsid w:val="00545136"/>
    <w:rPr>
      <w:rFonts w:ascii="Georgia" w:eastAsia="Calibri" w:hAnsi="Georgia"/>
    </w:rPr>
  </w:style>
  <w:style w:type="character" w:customStyle="1" w:styleId="citenon-boldChar">
    <w:name w:val="cite non-bold Char"/>
    <w:link w:val="citenon-bold"/>
    <w:rsid w:val="00545136"/>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545136"/>
    <w:rPr>
      <w:rFonts w:ascii="Calibri" w:hAnsi="Calibri"/>
      <w:sz w:val="22"/>
    </w:rPr>
  </w:style>
  <w:style w:type="paragraph" w:customStyle="1" w:styleId="NewDebate">
    <w:name w:val="New Debate"/>
    <w:basedOn w:val="Heading4"/>
    <w:link w:val="NewDebateChar"/>
    <w:uiPriority w:val="4"/>
    <w:qFormat/>
    <w:rsid w:val="00545136"/>
    <w:rPr>
      <w:szCs w:val="22"/>
    </w:rPr>
  </w:style>
  <w:style w:type="character" w:customStyle="1" w:styleId="NewDebateChar">
    <w:name w:val="New Debate Char"/>
    <w:basedOn w:val="DefaultParagraphFont"/>
    <w:link w:val="NewDebate"/>
    <w:uiPriority w:val="4"/>
    <w:rsid w:val="00545136"/>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545136"/>
    <w:rPr>
      <w:rFonts w:eastAsia="Calibri"/>
      <w:sz w:val="10"/>
    </w:rPr>
  </w:style>
  <w:style w:type="character" w:customStyle="1" w:styleId="ReallyfuckingsmallChar">
    <w:name w:val="Really fucking small Char"/>
    <w:basedOn w:val="DefaultParagraphFont"/>
    <w:link w:val="Reallyfuckingsmall"/>
    <w:rsid w:val="00545136"/>
    <w:rPr>
      <w:rFonts w:ascii="Calibri" w:eastAsia="Calibri" w:hAnsi="Calibri"/>
      <w:sz w:val="10"/>
    </w:rPr>
  </w:style>
  <w:style w:type="character" w:customStyle="1" w:styleId="NothingChar">
    <w:name w:val="Nothing Char"/>
    <w:link w:val="Nothing"/>
    <w:uiPriority w:val="99"/>
    <w:rsid w:val="00545136"/>
    <w:rPr>
      <w:rFonts w:ascii="Times New Roman" w:eastAsia="Times New Roman" w:hAnsi="Times New Roman" w:cs="Times New Roman"/>
      <w:color w:val="00000A"/>
      <w:sz w:val="20"/>
    </w:rPr>
  </w:style>
  <w:style w:type="character" w:customStyle="1" w:styleId="Footnote2Char">
    <w:name w:val="Footnote2 Char"/>
    <w:link w:val="Footnote2"/>
    <w:locked/>
    <w:rsid w:val="00545136"/>
  </w:style>
  <w:style w:type="paragraph" w:customStyle="1" w:styleId="Footnote2">
    <w:name w:val="Footnote2"/>
    <w:basedOn w:val="Normal"/>
    <w:next w:val="Normal"/>
    <w:link w:val="Footnote2Char"/>
    <w:autoRedefine/>
    <w:qFormat/>
    <w:rsid w:val="00545136"/>
    <w:pPr>
      <w:spacing w:after="120" w:line="480" w:lineRule="auto"/>
    </w:pPr>
    <w:rPr>
      <w:rFonts w:asciiTheme="minorHAnsi" w:hAnsiTheme="minorHAnsi"/>
      <w:sz w:val="24"/>
    </w:rPr>
  </w:style>
  <w:style w:type="character" w:customStyle="1" w:styleId="UnderlineCharChar">
    <w:name w:val="Underline Char Char"/>
    <w:basedOn w:val="DefaultParagraphFont"/>
    <w:rsid w:val="00545136"/>
    <w:rPr>
      <w:noProof w:val="0"/>
      <w:u w:val="single"/>
      <w:lang w:val="en-US" w:eastAsia="en-US" w:bidi="ar-SA"/>
    </w:rPr>
  </w:style>
  <w:style w:type="character" w:customStyle="1" w:styleId="UnderlinesCharChar">
    <w:name w:val="Underlines Char Char"/>
    <w:basedOn w:val="DefaultParagraphFont"/>
    <w:rsid w:val="00545136"/>
    <w:rPr>
      <w:rFonts w:cs="Arial"/>
      <w:b/>
      <w:bCs/>
      <w:noProof w:val="0"/>
      <w:sz w:val="22"/>
      <w:szCs w:val="26"/>
      <w:u w:val="single"/>
      <w:lang w:val="en-US" w:eastAsia="en-US" w:bidi="ar-SA"/>
    </w:rPr>
  </w:style>
  <w:style w:type="paragraph" w:customStyle="1" w:styleId="Style3">
    <w:name w:val="Style3"/>
    <w:basedOn w:val="Normal"/>
    <w:link w:val="Style3Char"/>
    <w:qFormat/>
    <w:rsid w:val="00545136"/>
    <w:rPr>
      <w:rFonts w:ascii="Arial Narrow" w:eastAsia="Times New Roman" w:hAnsi="Arial Narrow" w:cs="Times New Roman"/>
      <w:b/>
      <w:sz w:val="20"/>
    </w:rPr>
  </w:style>
  <w:style w:type="character" w:customStyle="1" w:styleId="Style3Char">
    <w:name w:val="Style3 Char"/>
    <w:basedOn w:val="DefaultParagraphFont"/>
    <w:link w:val="Style3"/>
    <w:rsid w:val="00545136"/>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545136"/>
    <w:rPr>
      <w:rFonts w:eastAsia="Times New Roman"/>
      <w:sz w:val="20"/>
      <w:u w:val="single"/>
    </w:rPr>
  </w:style>
  <w:style w:type="character" w:customStyle="1" w:styleId="StyleStyle411ptChar">
    <w:name w:val="Style Style4 + 11 pt Char"/>
    <w:link w:val="StyleStyle411pt"/>
    <w:rsid w:val="00545136"/>
    <w:rPr>
      <w:rFonts w:ascii="Calibri" w:eastAsia="Times New Roman" w:hAnsi="Calibri"/>
      <w:sz w:val="20"/>
      <w:u w:val="single"/>
    </w:rPr>
  </w:style>
  <w:style w:type="paragraph" w:customStyle="1" w:styleId="StyleStyle411ptBold">
    <w:name w:val="Style Style4 + 11 pt Bold"/>
    <w:basedOn w:val="Normal"/>
    <w:link w:val="StyleStyle411ptBoldChar"/>
    <w:qFormat/>
    <w:rsid w:val="00545136"/>
    <w:rPr>
      <w:b/>
      <w:bCs/>
      <w:sz w:val="20"/>
      <w:u w:val="single"/>
    </w:rPr>
  </w:style>
  <w:style w:type="character" w:customStyle="1" w:styleId="StyleStyle411ptBoldChar">
    <w:name w:val="Style Style4 + 11 pt Bold Char"/>
    <w:link w:val="StyleStyle411ptBold"/>
    <w:rsid w:val="00545136"/>
    <w:rPr>
      <w:rFonts w:ascii="Calibri" w:hAnsi="Calibri"/>
      <w:b/>
      <w:bCs/>
      <w:sz w:val="20"/>
      <w:u w:val="single"/>
    </w:rPr>
  </w:style>
  <w:style w:type="character" w:customStyle="1" w:styleId="StyleTimesNewRoman12ptBold">
    <w:name w:val="Style Times New Roman 12 pt Bold"/>
    <w:rsid w:val="00545136"/>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545136"/>
    <w:rPr>
      <w:rFonts w:ascii="Century Gothic" w:hAnsi="Century Gothic"/>
      <w:sz w:val="24"/>
      <w:u w:val="thick"/>
    </w:rPr>
  </w:style>
  <w:style w:type="paragraph" w:customStyle="1" w:styleId="Cardstyle">
    <w:name w:val="Cardstyle"/>
    <w:basedOn w:val="Normal"/>
    <w:next w:val="Normal"/>
    <w:uiPriority w:val="99"/>
    <w:qFormat/>
    <w:rsid w:val="00545136"/>
    <w:rPr>
      <w:rFonts w:eastAsia="Times New Roman" w:cs="Times New Roman"/>
      <w:sz w:val="20"/>
    </w:rPr>
  </w:style>
  <w:style w:type="character" w:customStyle="1" w:styleId="Style8pt1">
    <w:name w:val="Style 8 pt1"/>
    <w:basedOn w:val="DefaultParagraphFont"/>
    <w:rsid w:val="00545136"/>
    <w:rPr>
      <w:rFonts w:ascii="Georgia" w:hAnsi="Georgia"/>
      <w:sz w:val="16"/>
    </w:rPr>
  </w:style>
  <w:style w:type="character" w:customStyle="1" w:styleId="Style8pt">
    <w:name w:val="Style 8 pt"/>
    <w:basedOn w:val="DefaultParagraphFont"/>
    <w:rsid w:val="00545136"/>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545136"/>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45136"/>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545136"/>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545136"/>
    <w:rPr>
      <w:rFonts w:eastAsia="Times New Roman" w:cs="Times New Roman"/>
      <w:b/>
      <w:bCs/>
      <w:sz w:val="20"/>
      <w:u w:val="single"/>
    </w:rPr>
  </w:style>
  <w:style w:type="character" w:customStyle="1" w:styleId="StyleUnderlineChar11ptBoldChar">
    <w:name w:val="Style Underline Char + 11 pt Bold Char"/>
    <w:link w:val="StyleUnderlineChar11ptBold"/>
    <w:rsid w:val="00545136"/>
    <w:rPr>
      <w:rFonts w:ascii="Calibri" w:eastAsia="Times New Roman" w:hAnsi="Calibri" w:cs="Times New Roman"/>
      <w:b/>
      <w:bCs/>
      <w:sz w:val="20"/>
      <w:u w:val="single"/>
    </w:rPr>
  </w:style>
  <w:style w:type="character" w:customStyle="1" w:styleId="NormalTextChar">
    <w:name w:val="Normal Text Char"/>
    <w:link w:val="NormalText"/>
    <w:rsid w:val="00545136"/>
    <w:rPr>
      <w:rFonts w:ascii="Calibri" w:hAnsi="Calibri"/>
      <w:sz w:val="20"/>
      <w:szCs w:val="26"/>
    </w:rPr>
  </w:style>
  <w:style w:type="character" w:customStyle="1" w:styleId="ShrinkChar">
    <w:name w:val="Shrink Char"/>
    <w:link w:val="Shrink"/>
    <w:rsid w:val="00545136"/>
    <w:rPr>
      <w:rFonts w:ascii="Garamond" w:hAnsi="Garamond"/>
      <w:sz w:val="12"/>
    </w:rPr>
  </w:style>
  <w:style w:type="paragraph" w:customStyle="1" w:styleId="Shrink">
    <w:name w:val="Shrink"/>
    <w:link w:val="ShrinkChar"/>
    <w:qFormat/>
    <w:rsid w:val="00545136"/>
    <w:pPr>
      <w:ind w:left="288" w:right="288"/>
    </w:pPr>
    <w:rPr>
      <w:rFonts w:ascii="Garamond" w:hAnsi="Garamond"/>
      <w:sz w:val="12"/>
    </w:rPr>
  </w:style>
  <w:style w:type="paragraph" w:customStyle="1" w:styleId="cites0">
    <w:name w:val="cites"/>
    <w:link w:val="citesChar0"/>
    <w:autoRedefine/>
    <w:qFormat/>
    <w:rsid w:val="00545136"/>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545136"/>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54513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45136"/>
    <w:rPr>
      <w:rFonts w:ascii="Times New Roman" w:eastAsia="Times New Roman" w:hAnsi="Times New Roman" w:cs="Times New Roman"/>
      <w:strike/>
      <w:sz w:val="20"/>
    </w:rPr>
  </w:style>
  <w:style w:type="character" w:customStyle="1" w:styleId="CardsHighlight">
    <w:name w:val="Cards Highlight"/>
    <w:basedOn w:val="DefaultParagraphFont"/>
    <w:rsid w:val="00545136"/>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545136"/>
  </w:style>
  <w:style w:type="character" w:customStyle="1" w:styleId="CardsChar1">
    <w:name w:val="Cards Char1"/>
    <w:uiPriority w:val="99"/>
    <w:rsid w:val="00545136"/>
    <w:rPr>
      <w:rFonts w:ascii="Times New Roman" w:hAnsi="Times New Roman" w:cs="Times New Roman"/>
      <w:sz w:val="20"/>
      <w:szCs w:val="20"/>
    </w:rPr>
  </w:style>
  <w:style w:type="character" w:customStyle="1" w:styleId="AuthorYear">
    <w:name w:val="AuthorYear"/>
    <w:uiPriority w:val="1"/>
    <w:qFormat/>
    <w:rsid w:val="00545136"/>
    <w:rPr>
      <w:rFonts w:ascii="Georgia" w:hAnsi="Georgia"/>
      <w:b/>
      <w:sz w:val="24"/>
    </w:rPr>
  </w:style>
  <w:style w:type="paragraph" w:customStyle="1" w:styleId="Shrink8">
    <w:name w:val="Shrink8"/>
    <w:basedOn w:val="Normal"/>
    <w:uiPriority w:val="99"/>
    <w:qFormat/>
    <w:rsid w:val="00545136"/>
    <w:rPr>
      <w:sz w:val="16"/>
    </w:rPr>
  </w:style>
  <w:style w:type="paragraph" w:customStyle="1" w:styleId="Normal1">
    <w:name w:val="Normal1"/>
    <w:uiPriority w:val="99"/>
    <w:qFormat/>
    <w:rsid w:val="00545136"/>
    <w:rPr>
      <w:rFonts w:ascii="Calibri" w:eastAsia="Calibri" w:hAnsi="Calibri" w:cs="Calibri"/>
      <w:color w:val="000000"/>
      <w:sz w:val="22"/>
      <w:szCs w:val="20"/>
      <w:lang w:val="es-US" w:eastAsia="es-US"/>
    </w:rPr>
  </w:style>
  <w:style w:type="character" w:customStyle="1" w:styleId="highlight2">
    <w:name w:val="highlight2"/>
    <w:rsid w:val="00545136"/>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545136"/>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cardChar"/>
    <w:link w:val="Stylecard11pt"/>
    <w:rsid w:val="00545136"/>
    <w:rPr>
      <w:rFonts w:ascii="Times New Roman" w:eastAsia="SimSun" w:hAnsi="Times New Roman" w:cs="Times New Roman"/>
      <w:color w:val="00000A"/>
      <w:sz w:val="20"/>
      <w:szCs w:val="24"/>
      <w:lang w:eastAsia="zh-CN"/>
    </w:rPr>
  </w:style>
  <w:style w:type="paragraph" w:customStyle="1" w:styleId="Stylecard11ptUnderline">
    <w:name w:val="Style card + 11 pt Underline"/>
    <w:basedOn w:val="Normal"/>
    <w:link w:val="Stylecard11ptUnderlineChar"/>
    <w:qFormat/>
    <w:rsid w:val="00545136"/>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545136"/>
    <w:rPr>
      <w:rFonts w:ascii="Times New Roman" w:eastAsia="SimSun" w:hAnsi="Times New Roman" w:cs="Times New Roman"/>
      <w:color w:val="00000A"/>
      <w:sz w:val="20"/>
      <w:szCs w:val="24"/>
      <w:lang w:eastAsia="zh-CN"/>
    </w:rPr>
  </w:style>
  <w:style w:type="character" w:customStyle="1" w:styleId="UnderlinedChar0">
    <w:name w:val="Underlined Char"/>
    <w:aliases w:val="small text Char Char"/>
    <w:rsid w:val="00545136"/>
    <w:rPr>
      <w:rFonts w:ascii="Times New Roman" w:eastAsia="MS Mincho" w:hAnsi="Times New Roman" w:cs="Times New Roman"/>
      <w:sz w:val="20"/>
      <w:u w:val="single"/>
    </w:rPr>
  </w:style>
  <w:style w:type="character" w:customStyle="1" w:styleId="UNDERLINECharChar0">
    <w:name w:val="UNDERLINE Char Char"/>
    <w:basedOn w:val="DefaultParagraphFont"/>
    <w:rsid w:val="00545136"/>
    <w:rPr>
      <w:bCs/>
      <w:kern w:val="28"/>
      <w:szCs w:val="32"/>
      <w:u w:val="single"/>
    </w:rPr>
  </w:style>
  <w:style w:type="character" w:customStyle="1" w:styleId="term">
    <w:name w:val="term"/>
    <w:basedOn w:val="DefaultParagraphFont"/>
    <w:rsid w:val="00545136"/>
  </w:style>
  <w:style w:type="character" w:customStyle="1" w:styleId="SmallFontCharCharCharChar">
    <w:name w:val="Small Font Char Char Char Char"/>
    <w:basedOn w:val="DefaultParagraphFont"/>
    <w:rsid w:val="00545136"/>
    <w:rPr>
      <w:rFonts w:ascii="Arial" w:hAnsi="Arial"/>
      <w:sz w:val="12"/>
      <w:szCs w:val="24"/>
    </w:rPr>
  </w:style>
  <w:style w:type="character" w:customStyle="1" w:styleId="vitstoryheadline">
    <w:name w:val="vitstoryheadline"/>
    <w:basedOn w:val="DefaultParagraphFont"/>
    <w:rsid w:val="00545136"/>
  </w:style>
  <w:style w:type="character" w:customStyle="1" w:styleId="regtext">
    <w:name w:val="regtext"/>
    <w:basedOn w:val="DefaultParagraphFont"/>
    <w:rsid w:val="00545136"/>
  </w:style>
  <w:style w:type="character" w:customStyle="1" w:styleId="bps-topic-ident">
    <w:name w:val="bps-topic-ident"/>
    <w:basedOn w:val="DefaultParagraphFont"/>
    <w:rsid w:val="00545136"/>
  </w:style>
  <w:style w:type="character" w:customStyle="1" w:styleId="CharChar4">
    <w:name w:val="Char Char4"/>
    <w:basedOn w:val="DefaultParagraphFont"/>
    <w:rsid w:val="00545136"/>
    <w:rPr>
      <w:b/>
      <w:bCs/>
      <w:sz w:val="28"/>
      <w:szCs w:val="28"/>
    </w:rPr>
  </w:style>
  <w:style w:type="character" w:customStyle="1" w:styleId="CharChar5">
    <w:name w:val="Char Char5"/>
    <w:basedOn w:val="DefaultParagraphFont"/>
    <w:rsid w:val="00545136"/>
    <w:rPr>
      <w:rFonts w:ascii="Arial" w:hAnsi="Arial" w:cs="Arial"/>
      <w:b/>
      <w:bCs/>
      <w:sz w:val="26"/>
      <w:szCs w:val="26"/>
    </w:rPr>
  </w:style>
  <w:style w:type="paragraph" w:customStyle="1" w:styleId="tagcite0">
    <w:name w:val="tagcite"/>
    <w:basedOn w:val="Normal"/>
    <w:qFormat/>
    <w:rsid w:val="00545136"/>
    <w:rPr>
      <w:rFonts w:eastAsia="Times New Roman" w:cs="Times New Roman"/>
      <w:b/>
    </w:rPr>
  </w:style>
  <w:style w:type="paragraph" w:customStyle="1" w:styleId="Regular">
    <w:name w:val="Regular"/>
    <w:link w:val="RegularChar"/>
    <w:rsid w:val="00545136"/>
    <w:rPr>
      <w:rFonts w:ascii="Garamond" w:eastAsia="Times New Roman" w:hAnsi="Garamond" w:cs="Arial"/>
      <w:bCs/>
      <w:kern w:val="20"/>
      <w:sz w:val="20"/>
      <w:szCs w:val="32"/>
    </w:rPr>
  </w:style>
  <w:style w:type="paragraph" w:customStyle="1" w:styleId="Boldunderline0">
    <w:name w:val="Bold underline"/>
    <w:basedOn w:val="Normal"/>
    <w:rsid w:val="00545136"/>
    <w:rPr>
      <w:rFonts w:eastAsia="Times New Roman" w:cs="Arial"/>
      <w:b/>
      <w:bCs/>
      <w:kern w:val="20"/>
      <w:sz w:val="20"/>
      <w:szCs w:val="32"/>
      <w:u w:val="single"/>
    </w:rPr>
  </w:style>
  <w:style w:type="character" w:customStyle="1" w:styleId="BoldunderlineChar0">
    <w:name w:val="Bold underline Char"/>
    <w:basedOn w:val="DefaultParagraphFont"/>
    <w:rsid w:val="00545136"/>
    <w:rPr>
      <w:rFonts w:ascii="Garamond" w:hAnsi="Garamond" w:cs="Arial"/>
      <w:b/>
      <w:bCs/>
      <w:kern w:val="20"/>
      <w:szCs w:val="32"/>
      <w:u w:val="single"/>
      <w:lang w:val="en-US" w:eastAsia="en-US" w:bidi="ar-SA"/>
    </w:rPr>
  </w:style>
  <w:style w:type="paragraph" w:customStyle="1" w:styleId="tag1">
    <w:name w:val="tag1"/>
    <w:basedOn w:val="Normal"/>
    <w:qFormat/>
    <w:rsid w:val="00545136"/>
    <w:rPr>
      <w:rFonts w:eastAsia="Times New Roman" w:cs="Times New Roman"/>
      <w:b/>
      <w:szCs w:val="20"/>
    </w:rPr>
  </w:style>
  <w:style w:type="character" w:customStyle="1" w:styleId="byline">
    <w:name w:val="byline"/>
    <w:basedOn w:val="DefaultParagraphFont"/>
    <w:rsid w:val="00545136"/>
  </w:style>
  <w:style w:type="character" w:customStyle="1" w:styleId="7TimesNewRoman">
    <w:name w:val="7 Times New Roman"/>
    <w:rsid w:val="0054513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545136"/>
    <w:rPr>
      <w:rFonts w:ascii="Cambria" w:eastAsia="Times New Roman" w:hAnsi="Cambria" w:cs="Times New Roman"/>
      <w:sz w:val="18"/>
      <w:szCs w:val="20"/>
    </w:rPr>
  </w:style>
  <w:style w:type="character" w:customStyle="1" w:styleId="Boxed">
    <w:name w:val="Boxed"/>
    <w:qFormat/>
    <w:rsid w:val="00545136"/>
    <w:rPr>
      <w:rFonts w:ascii="Garamond" w:hAnsi="Garamond"/>
      <w:sz w:val="20"/>
      <w:bdr w:val="single" w:sz="6" w:space="0" w:color="auto"/>
    </w:rPr>
  </w:style>
  <w:style w:type="character" w:customStyle="1" w:styleId="CardtextChar1">
    <w:name w:val="Card text Char"/>
    <w:basedOn w:val="DefaultParagraphFont"/>
    <w:link w:val="Cardtext0"/>
    <w:rsid w:val="00545136"/>
    <w:rPr>
      <w:rFonts w:ascii="Garamond" w:hAnsi="Garamond"/>
      <w:u w:val="single"/>
    </w:rPr>
  </w:style>
  <w:style w:type="paragraph" w:styleId="Date">
    <w:name w:val="Date"/>
    <w:aliases w:val="date"/>
    <w:basedOn w:val="Normal"/>
    <w:next w:val="Normal"/>
    <w:link w:val="DateChar"/>
    <w:uiPriority w:val="99"/>
    <w:rsid w:val="00545136"/>
    <w:rPr>
      <w:rFonts w:eastAsia="Times New Roman" w:cs="Times New Roman"/>
      <w:sz w:val="16"/>
    </w:rPr>
  </w:style>
  <w:style w:type="character" w:customStyle="1" w:styleId="DateChar">
    <w:name w:val="Date Char"/>
    <w:aliases w:val="date Char"/>
    <w:basedOn w:val="DefaultParagraphFont"/>
    <w:link w:val="Date"/>
    <w:uiPriority w:val="99"/>
    <w:rsid w:val="00545136"/>
    <w:rPr>
      <w:rFonts w:ascii="Calibri" w:eastAsia="Times New Roman" w:hAnsi="Calibri" w:cs="Times New Roman"/>
      <w:sz w:val="16"/>
    </w:rPr>
  </w:style>
  <w:style w:type="paragraph" w:customStyle="1" w:styleId="DebateCardSmall">
    <w:name w:val="Debate Card Small"/>
    <w:basedOn w:val="Normal"/>
    <w:link w:val="DebateCardSmallChar"/>
    <w:qFormat/>
    <w:rsid w:val="00545136"/>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545136"/>
    <w:rPr>
      <w:rFonts w:ascii="Calibri" w:eastAsia="Times New Roman" w:hAnsi="Calibri" w:cs="Times New Roman"/>
      <w:sz w:val="16"/>
      <w:szCs w:val="16"/>
      <w:lang w:val="x-none" w:eastAsia="x-none"/>
    </w:rPr>
  </w:style>
  <w:style w:type="character" w:customStyle="1" w:styleId="reduce2">
    <w:name w:val="reduce2"/>
    <w:rsid w:val="00545136"/>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545136"/>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545136"/>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545136"/>
  </w:style>
  <w:style w:type="character" w:customStyle="1" w:styleId="Style1CharChar">
    <w:name w:val="Style1 Char Char"/>
    <w:basedOn w:val="DefaultParagraphFont"/>
    <w:rsid w:val="00545136"/>
    <w:rPr>
      <w:sz w:val="16"/>
      <w:szCs w:val="16"/>
      <w:lang w:val="en-US" w:eastAsia="en-US" w:bidi="ar-SA"/>
    </w:rPr>
  </w:style>
  <w:style w:type="character" w:customStyle="1" w:styleId="Style2CharChar">
    <w:name w:val="Style2 Char Char"/>
    <w:basedOn w:val="DefaultParagraphFont"/>
    <w:rsid w:val="00545136"/>
    <w:rPr>
      <w:u w:val="thick"/>
      <w:lang w:val="en-US" w:eastAsia="en-US" w:bidi="ar-SA"/>
    </w:rPr>
  </w:style>
  <w:style w:type="character" w:customStyle="1" w:styleId="dateline">
    <w:name w:val="dateline"/>
    <w:basedOn w:val="DefaultParagraphFont"/>
    <w:rsid w:val="00545136"/>
  </w:style>
  <w:style w:type="character" w:customStyle="1" w:styleId="date-display-single">
    <w:name w:val="date-display-single"/>
    <w:basedOn w:val="DefaultParagraphFont"/>
    <w:rsid w:val="00545136"/>
  </w:style>
  <w:style w:type="character" w:customStyle="1" w:styleId="wikigeneratedlinkcontent">
    <w:name w:val="wikigeneratedlinkcontent"/>
    <w:basedOn w:val="DefaultParagraphFont"/>
    <w:rsid w:val="00545136"/>
  </w:style>
  <w:style w:type="character" w:customStyle="1" w:styleId="Heading3CharCharChar3">
    <w:name w:val="Heading 3 Char Char Char3"/>
    <w:aliases w:val=" Char Char Char3,Char Char Char3,Heading 3 Char Char Char2, Char Char Char2,Char Char Char2"/>
    <w:basedOn w:val="DefaultParagraphFont"/>
    <w:rsid w:val="00545136"/>
    <w:rPr>
      <w:rFonts w:cs="Arial"/>
      <w:bCs/>
      <w:szCs w:val="26"/>
      <w:u w:val="single"/>
      <w:lang w:val="en-US" w:eastAsia="en-US" w:bidi="ar-SA"/>
    </w:rPr>
  </w:style>
  <w:style w:type="character" w:customStyle="1" w:styleId="aqj">
    <w:name w:val="aqj"/>
    <w:rsid w:val="00545136"/>
  </w:style>
  <w:style w:type="character" w:customStyle="1" w:styleId="CardTextChar2">
    <w:name w:val="CardText Char"/>
    <w:basedOn w:val="DefaultParagraphFont"/>
    <w:link w:val="CardText1"/>
    <w:locked/>
    <w:rsid w:val="00545136"/>
    <w:rPr>
      <w:rFonts w:ascii="Times New Roman" w:eastAsia="Times New Roman" w:hAnsi="Times New Roman" w:cs="Times New Roman"/>
      <w:sz w:val="16"/>
    </w:rPr>
  </w:style>
  <w:style w:type="paragraph" w:customStyle="1" w:styleId="CardText1">
    <w:name w:val="CardText"/>
    <w:basedOn w:val="Normal"/>
    <w:next w:val="Normal"/>
    <w:link w:val="CardTextChar2"/>
    <w:qFormat/>
    <w:rsid w:val="00545136"/>
    <w:pPr>
      <w:ind w:left="288" w:right="288"/>
    </w:pPr>
    <w:rPr>
      <w:rFonts w:ascii="Times New Roman" w:eastAsia="Times New Roman" w:hAnsi="Times New Roman" w:cs="Times New Roman"/>
      <w:sz w:val="16"/>
    </w:rPr>
  </w:style>
  <w:style w:type="character" w:customStyle="1" w:styleId="ilad">
    <w:name w:val="il_ad"/>
    <w:rsid w:val="00545136"/>
  </w:style>
  <w:style w:type="character" w:customStyle="1" w:styleId="CardsUnderlined">
    <w:name w:val="Cards Underlined"/>
    <w:qFormat/>
    <w:rsid w:val="00545136"/>
    <w:rPr>
      <w:rFonts w:ascii="Helvetica" w:hAnsi="Helvetica"/>
      <w:sz w:val="22"/>
      <w:szCs w:val="24"/>
      <w:u w:val="thick"/>
    </w:rPr>
  </w:style>
  <w:style w:type="paragraph" w:customStyle="1" w:styleId="BBCite">
    <w:name w:val="BB Cite"/>
    <w:basedOn w:val="Normal"/>
    <w:autoRedefine/>
    <w:rsid w:val="00545136"/>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545136"/>
  </w:style>
  <w:style w:type="character" w:customStyle="1" w:styleId="StyleStyleUnderline411pt">
    <w:name w:val="Style Style Underline4 + 11 pt"/>
    <w:basedOn w:val="DefaultParagraphFont"/>
    <w:rsid w:val="00545136"/>
    <w:rPr>
      <w:sz w:val="20"/>
      <w:u w:val="single"/>
    </w:rPr>
  </w:style>
  <w:style w:type="character" w:customStyle="1" w:styleId="StyleStyleUnderline411ptBold">
    <w:name w:val="Style Style Underline4 + 11 pt Bold"/>
    <w:basedOn w:val="DefaultParagraphFont"/>
    <w:rsid w:val="00545136"/>
    <w:rPr>
      <w:b/>
      <w:bCs/>
      <w:sz w:val="20"/>
      <w:u w:val="single"/>
    </w:rPr>
  </w:style>
  <w:style w:type="character" w:customStyle="1" w:styleId="StyleStyleUnderline311pt">
    <w:name w:val="Style Style Underline3 + 11 pt"/>
    <w:basedOn w:val="DefaultParagraphFont"/>
    <w:rsid w:val="00545136"/>
    <w:rPr>
      <w:sz w:val="20"/>
      <w:u w:val="single"/>
    </w:rPr>
  </w:style>
  <w:style w:type="character" w:customStyle="1" w:styleId="StyleStyleUnderline311ptBold">
    <w:name w:val="Style Style Underline3 + 11 pt Bold"/>
    <w:basedOn w:val="DefaultParagraphFont"/>
    <w:rsid w:val="00545136"/>
    <w:rPr>
      <w:b/>
      <w:bCs/>
      <w:sz w:val="20"/>
      <w:u w:val="single"/>
    </w:rPr>
  </w:style>
  <w:style w:type="character" w:customStyle="1" w:styleId="red-subtitle">
    <w:name w:val="red-subtitle"/>
    <w:basedOn w:val="DefaultParagraphFont"/>
    <w:rsid w:val="00545136"/>
  </w:style>
  <w:style w:type="character" w:customStyle="1" w:styleId="ft1">
    <w:name w:val="ft1"/>
    <w:basedOn w:val="DefaultParagraphFont"/>
    <w:rsid w:val="00545136"/>
  </w:style>
  <w:style w:type="character" w:customStyle="1" w:styleId="dropcap">
    <w:name w:val="dropcap"/>
    <w:basedOn w:val="DefaultParagraphFont"/>
    <w:rsid w:val="00545136"/>
  </w:style>
  <w:style w:type="paragraph" w:customStyle="1" w:styleId="TagText">
    <w:name w:val="TagText"/>
    <w:basedOn w:val="Normal"/>
    <w:uiPriority w:val="99"/>
    <w:qFormat/>
    <w:rsid w:val="00545136"/>
    <w:pPr>
      <w:spacing w:before="200"/>
    </w:pPr>
    <w:rPr>
      <w:rFonts w:eastAsia="Calibri"/>
      <w:b/>
      <w:sz w:val="24"/>
    </w:rPr>
  </w:style>
  <w:style w:type="paragraph" w:customStyle="1" w:styleId="BreakTag">
    <w:name w:val="Break Tag"/>
    <w:basedOn w:val="Normal"/>
    <w:autoRedefine/>
    <w:uiPriority w:val="4"/>
    <w:qFormat/>
    <w:rsid w:val="00545136"/>
    <w:pPr>
      <w:spacing w:before="240"/>
    </w:pPr>
    <w:rPr>
      <w:rFonts w:ascii="Arial" w:hAnsi="Arial" w:cs="Arial"/>
      <w:b/>
      <w:sz w:val="26"/>
    </w:rPr>
  </w:style>
  <w:style w:type="paragraph" w:customStyle="1" w:styleId="BreakBlock">
    <w:name w:val="Break Block"/>
    <w:basedOn w:val="Normal"/>
    <w:link w:val="BreakBlockChar"/>
    <w:autoRedefine/>
    <w:qFormat/>
    <w:rsid w:val="0054513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45136"/>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545136"/>
  </w:style>
  <w:style w:type="character" w:customStyle="1" w:styleId="Mention1">
    <w:name w:val="Mention1"/>
    <w:basedOn w:val="DefaultParagraphFont"/>
    <w:uiPriority w:val="99"/>
    <w:semiHidden/>
    <w:unhideWhenUsed/>
    <w:rsid w:val="00545136"/>
    <w:rPr>
      <w:color w:val="2B579A"/>
      <w:shd w:val="clear" w:color="auto" w:fill="E6E6E6"/>
    </w:rPr>
  </w:style>
  <w:style w:type="character" w:customStyle="1" w:styleId="Styleunderline11pt">
    <w:name w:val="Style underline + 11 pt"/>
    <w:rsid w:val="00545136"/>
    <w:rPr>
      <w:rFonts w:ascii="Times New Roman" w:hAnsi="Times New Roman"/>
      <w:sz w:val="20"/>
      <w:u w:val="single"/>
    </w:rPr>
  </w:style>
  <w:style w:type="paragraph" w:customStyle="1" w:styleId="Minimize">
    <w:name w:val="Minimize"/>
    <w:basedOn w:val="Normal"/>
    <w:next w:val="Normal"/>
    <w:link w:val="MinimizeChar"/>
    <w:qFormat/>
    <w:rsid w:val="00545136"/>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545136"/>
    <w:rPr>
      <w:rFonts w:ascii="Georgia" w:hAnsi="Georgia"/>
      <w:bCs/>
      <w:color w:val="000000"/>
      <w:sz w:val="12"/>
      <w:szCs w:val="20"/>
    </w:rPr>
  </w:style>
  <w:style w:type="character" w:customStyle="1" w:styleId="hilite1">
    <w:name w:val="hilite1"/>
    <w:basedOn w:val="DefaultParagraphFont"/>
    <w:rsid w:val="00545136"/>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545136"/>
    <w:rPr>
      <w:rFonts w:eastAsia="Times New Roman"/>
      <w:b/>
      <w:szCs w:val="20"/>
    </w:rPr>
  </w:style>
  <w:style w:type="character" w:customStyle="1" w:styleId="NormaltagChar">
    <w:name w:val="Normal tag Char"/>
    <w:basedOn w:val="DefaultParagraphFont"/>
    <w:link w:val="Normaltag"/>
    <w:locked/>
    <w:rsid w:val="00545136"/>
    <w:rPr>
      <w:rFonts w:ascii="Calibri" w:eastAsia="Times New Roman" w:hAnsi="Calibri"/>
      <w:b/>
      <w:sz w:val="22"/>
      <w:szCs w:val="20"/>
    </w:rPr>
  </w:style>
  <w:style w:type="character" w:customStyle="1" w:styleId="CitesChar2">
    <w:name w:val="Cites Char2"/>
    <w:link w:val="Cites"/>
    <w:rsid w:val="00545136"/>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545136"/>
    <w:pPr>
      <w:spacing w:after="240"/>
      <w:jc w:val="center"/>
    </w:pPr>
    <w:rPr>
      <w:rFonts w:eastAsia="Times New Roman"/>
      <w:b/>
      <w:sz w:val="32"/>
      <w:u w:val="single"/>
      <w:lang w:bidi="en-US"/>
    </w:rPr>
  </w:style>
  <w:style w:type="paragraph" w:styleId="TOC9">
    <w:name w:val="toc 9"/>
    <w:basedOn w:val="Normal"/>
    <w:next w:val="Normal"/>
    <w:autoRedefine/>
    <w:uiPriority w:val="39"/>
    <w:rsid w:val="00545136"/>
    <w:pPr>
      <w:ind w:left="1600"/>
    </w:pPr>
    <w:rPr>
      <w:rFonts w:eastAsia="Times New Roman"/>
      <w:sz w:val="20"/>
      <w:lang w:bidi="en-US"/>
    </w:rPr>
  </w:style>
  <w:style w:type="paragraph" w:customStyle="1" w:styleId="TxBrp1">
    <w:name w:val="TxBr_p1"/>
    <w:basedOn w:val="Normal"/>
    <w:uiPriority w:val="99"/>
    <w:qFormat/>
    <w:rsid w:val="0054513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545136"/>
    <w:pPr>
      <w:spacing w:before="100" w:beforeAutospacing="1" w:after="100" w:afterAutospacing="1"/>
    </w:pPr>
    <w:rPr>
      <w:rFonts w:eastAsia="Times New Roman"/>
      <w:lang w:bidi="en-US"/>
    </w:rPr>
  </w:style>
  <w:style w:type="character" w:customStyle="1" w:styleId="standardcontent">
    <w:name w:val="standardcontent"/>
    <w:basedOn w:val="DefaultParagraphFont"/>
    <w:rsid w:val="00545136"/>
  </w:style>
  <w:style w:type="paragraph" w:customStyle="1" w:styleId="hat">
    <w:name w:val="hat"/>
    <w:basedOn w:val="Normal"/>
    <w:next w:val="Normal"/>
    <w:link w:val="hatChar"/>
    <w:qFormat/>
    <w:rsid w:val="0054513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45136"/>
  </w:style>
  <w:style w:type="paragraph" w:customStyle="1" w:styleId="HotRouteChar">
    <w:name w:val="Hot Route! Char"/>
    <w:basedOn w:val="Normal"/>
    <w:uiPriority w:val="99"/>
    <w:qFormat/>
    <w:rsid w:val="00545136"/>
    <w:pPr>
      <w:ind w:left="144"/>
    </w:pPr>
    <w:rPr>
      <w:rFonts w:eastAsia="Times New Roman"/>
      <w:sz w:val="20"/>
      <w:lang w:bidi="en-US"/>
    </w:rPr>
  </w:style>
  <w:style w:type="paragraph" w:customStyle="1" w:styleId="Default">
    <w:name w:val="Default"/>
    <w:uiPriority w:val="99"/>
    <w:qFormat/>
    <w:rsid w:val="0054513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45136"/>
    <w:rPr>
      <w:rFonts w:ascii="Cambria" w:hAnsi="Cambria" w:cs="Times New Roman"/>
      <w:b/>
      <w:bCs/>
      <w:sz w:val="26"/>
      <w:szCs w:val="26"/>
    </w:rPr>
  </w:style>
  <w:style w:type="character" w:customStyle="1" w:styleId="CardCharChar1">
    <w:name w:val="Card Char Char1"/>
    <w:basedOn w:val="DefaultParagraphFont"/>
    <w:rsid w:val="00545136"/>
    <w:rPr>
      <w:rFonts w:cs="Times New Roman"/>
      <w:b/>
      <w:bCs/>
      <w:sz w:val="28"/>
      <w:szCs w:val="28"/>
    </w:rPr>
  </w:style>
  <w:style w:type="paragraph" w:customStyle="1" w:styleId="SmallFont">
    <w:name w:val="Small Font"/>
    <w:basedOn w:val="Normal"/>
    <w:link w:val="SmallFontChar"/>
    <w:qFormat/>
    <w:rsid w:val="00545136"/>
    <w:pPr>
      <w:spacing w:after="200"/>
      <w:jc w:val="both"/>
    </w:pPr>
    <w:rPr>
      <w:rFonts w:eastAsia="Calibri"/>
      <w:szCs w:val="18"/>
    </w:rPr>
  </w:style>
  <w:style w:type="character" w:customStyle="1" w:styleId="SmallFontChar">
    <w:name w:val="Small Font Char"/>
    <w:basedOn w:val="DefaultParagraphFont"/>
    <w:link w:val="SmallFont"/>
    <w:locked/>
    <w:rsid w:val="00545136"/>
    <w:rPr>
      <w:rFonts w:ascii="Calibri" w:eastAsia="Calibri" w:hAnsi="Calibri"/>
      <w:sz w:val="22"/>
      <w:szCs w:val="18"/>
    </w:rPr>
  </w:style>
  <w:style w:type="character" w:customStyle="1" w:styleId="CircleChar1">
    <w:name w:val="Circle Char1"/>
    <w:basedOn w:val="DefaultParagraphFont"/>
    <w:rsid w:val="00545136"/>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54513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45136"/>
    <w:rPr>
      <w:rFonts w:ascii="Calibri" w:eastAsia="Times New Roman" w:hAnsi="Calibri" w:cs="Times New Roman"/>
      <w:b/>
      <w:sz w:val="20"/>
      <w:szCs w:val="20"/>
    </w:rPr>
  </w:style>
  <w:style w:type="character" w:customStyle="1" w:styleId="hit1">
    <w:name w:val="hit1"/>
    <w:basedOn w:val="DefaultParagraphFont"/>
    <w:rsid w:val="00545136"/>
    <w:rPr>
      <w:b/>
      <w:bCs/>
      <w:color w:val="CC0033"/>
    </w:rPr>
  </w:style>
  <w:style w:type="character" w:customStyle="1" w:styleId="upper">
    <w:name w:val="upper"/>
    <w:basedOn w:val="DefaultParagraphFont"/>
    <w:rsid w:val="00545136"/>
  </w:style>
  <w:style w:type="character" w:customStyle="1" w:styleId="SmallFont7pt">
    <w:name w:val="Small Font (7 pt)"/>
    <w:basedOn w:val="DefaultParagraphFont"/>
    <w:qFormat/>
    <w:rsid w:val="00545136"/>
    <w:rPr>
      <w:sz w:val="14"/>
    </w:rPr>
  </w:style>
  <w:style w:type="paragraph" w:customStyle="1" w:styleId="UnderlinedText">
    <w:name w:val="Underlined Text"/>
    <w:basedOn w:val="Normal"/>
    <w:uiPriority w:val="99"/>
    <w:qFormat/>
    <w:rsid w:val="00545136"/>
    <w:rPr>
      <w:rFonts w:eastAsia="Times New Roman"/>
      <w:b/>
      <w:szCs w:val="20"/>
    </w:rPr>
  </w:style>
  <w:style w:type="character" w:customStyle="1" w:styleId="SmallText-New">
    <w:name w:val="Small Text - New"/>
    <w:basedOn w:val="DefaultParagraphFont"/>
    <w:rsid w:val="00545136"/>
    <w:rPr>
      <w:rFonts w:ascii="Arial Narrow" w:hAnsi="Arial Narrow"/>
      <w:sz w:val="14"/>
    </w:rPr>
  </w:style>
  <w:style w:type="character" w:customStyle="1" w:styleId="Underlined-New">
    <w:name w:val="Underlined - New"/>
    <w:basedOn w:val="DefaultParagraphFont"/>
    <w:rsid w:val="00545136"/>
    <w:rPr>
      <w:rFonts w:ascii="Arial Narrow" w:hAnsi="Arial Narrow"/>
      <w:sz w:val="16"/>
      <w:u w:val="single"/>
    </w:rPr>
  </w:style>
  <w:style w:type="paragraph" w:styleId="TOC2">
    <w:name w:val="toc 2"/>
    <w:basedOn w:val="Normal"/>
    <w:next w:val="Normal"/>
    <w:autoRedefine/>
    <w:uiPriority w:val="39"/>
    <w:qFormat/>
    <w:rsid w:val="00545136"/>
    <w:pPr>
      <w:ind w:left="200"/>
    </w:pPr>
    <w:rPr>
      <w:rFonts w:eastAsia="Times New Roman"/>
      <w:sz w:val="20"/>
      <w:lang w:bidi="en-US"/>
    </w:rPr>
  </w:style>
  <w:style w:type="paragraph" w:styleId="TOCHeading">
    <w:name w:val="TOC Heading"/>
    <w:basedOn w:val="Heading1"/>
    <w:next w:val="Normal"/>
    <w:uiPriority w:val="39"/>
    <w:qFormat/>
    <w:rsid w:val="0054513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545136"/>
    <w:rPr>
      <w:rFonts w:ascii="Arial Narrow" w:hAnsi="Arial Narrow"/>
      <w:dstrike w:val="0"/>
      <w:sz w:val="20"/>
      <w:bdr w:val="single" w:sz="2" w:space="0" w:color="auto"/>
      <w:vertAlign w:val="baseline"/>
    </w:rPr>
  </w:style>
  <w:style w:type="character" w:customStyle="1" w:styleId="style65">
    <w:name w:val="style65"/>
    <w:basedOn w:val="DefaultParagraphFont"/>
    <w:rsid w:val="00545136"/>
    <w:rPr>
      <w:rFonts w:cs="Times New Roman"/>
    </w:rPr>
  </w:style>
  <w:style w:type="character" w:customStyle="1" w:styleId="qlabel">
    <w:name w:val="q_label"/>
    <w:basedOn w:val="DefaultParagraphFont"/>
    <w:rsid w:val="00545136"/>
  </w:style>
  <w:style w:type="character" w:customStyle="1" w:styleId="alabel">
    <w:name w:val="a_label"/>
    <w:basedOn w:val="DefaultParagraphFont"/>
    <w:rsid w:val="00545136"/>
  </w:style>
  <w:style w:type="character" w:customStyle="1" w:styleId="BoldandUnderlineCharChar">
    <w:name w:val="Bold and Underline Char Char"/>
    <w:basedOn w:val="DefaultParagraphFont"/>
    <w:rsid w:val="00545136"/>
    <w:rPr>
      <w:rFonts w:eastAsia="MS Mincho"/>
      <w:b/>
      <w:u w:val="single"/>
      <w:lang w:val="en-US" w:eastAsia="en-US" w:bidi="ar-SA"/>
    </w:rPr>
  </w:style>
  <w:style w:type="character" w:customStyle="1" w:styleId="BoldUnderlineChar1">
    <w:name w:val="BoldUnderline Char"/>
    <w:basedOn w:val="DefaultParagraphFont"/>
    <w:uiPriority w:val="99"/>
    <w:rsid w:val="0054513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45136"/>
    <w:rPr>
      <w:rFonts w:cs="Arial"/>
      <w:bCs/>
      <w:szCs w:val="26"/>
      <w:u w:val="single"/>
      <w:lang w:val="en-US" w:eastAsia="en-US" w:bidi="ar-SA"/>
    </w:rPr>
  </w:style>
  <w:style w:type="paragraph" w:customStyle="1" w:styleId="evidencetextChar">
    <w:name w:val="evidence text Char"/>
    <w:basedOn w:val="Normal"/>
    <w:uiPriority w:val="99"/>
    <w:qFormat/>
    <w:rsid w:val="00545136"/>
    <w:pPr>
      <w:ind w:left="1728" w:right="1008"/>
    </w:pPr>
    <w:rPr>
      <w:rFonts w:eastAsia="Times New Roman"/>
      <w:color w:val="000000"/>
      <w:sz w:val="18"/>
    </w:rPr>
  </w:style>
  <w:style w:type="character" w:customStyle="1" w:styleId="underline2">
    <w:name w:val="underline2"/>
    <w:basedOn w:val="DefaultParagraphFont"/>
    <w:rsid w:val="00545136"/>
    <w:rPr>
      <w:u w:val="single"/>
    </w:rPr>
  </w:style>
  <w:style w:type="character" w:customStyle="1" w:styleId="UnderlineChar4Char">
    <w:name w:val="Underline Char4 Char"/>
    <w:basedOn w:val="DefaultParagraphFont"/>
    <w:link w:val="UnderlineChar4"/>
    <w:rsid w:val="00545136"/>
    <w:rPr>
      <w:u w:val="single"/>
    </w:rPr>
  </w:style>
  <w:style w:type="paragraph" w:customStyle="1" w:styleId="UnderlineChar4">
    <w:name w:val="Underline Char4"/>
    <w:basedOn w:val="Normal"/>
    <w:link w:val="UnderlineChar4Char"/>
    <w:qFormat/>
    <w:rsid w:val="00545136"/>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45136"/>
    <w:rPr>
      <w:b/>
      <w:u w:val="single"/>
    </w:rPr>
  </w:style>
  <w:style w:type="paragraph" w:customStyle="1" w:styleId="BoldandUnderlineChar3">
    <w:name w:val="Bold and Underline Char3"/>
    <w:basedOn w:val="Normal"/>
    <w:link w:val="BoldandUnderlineChar3Char2"/>
    <w:qFormat/>
    <w:rsid w:val="00545136"/>
    <w:rPr>
      <w:rFonts w:asciiTheme="minorHAnsi" w:hAnsiTheme="minorHAnsi"/>
      <w:b/>
      <w:sz w:val="24"/>
      <w:u w:val="single"/>
    </w:rPr>
  </w:style>
  <w:style w:type="character" w:customStyle="1" w:styleId="inside-head">
    <w:name w:val="inside-head"/>
    <w:basedOn w:val="DefaultParagraphFont"/>
    <w:rsid w:val="00545136"/>
  </w:style>
  <w:style w:type="character" w:customStyle="1" w:styleId="officialstitle-">
    <w:name w:val="official_s_title-"/>
    <w:basedOn w:val="DefaultParagraphFont"/>
    <w:rsid w:val="00545136"/>
  </w:style>
  <w:style w:type="character" w:customStyle="1" w:styleId="officialsbureau">
    <w:name w:val="official_s_bureau"/>
    <w:basedOn w:val="DefaultParagraphFont"/>
    <w:rsid w:val="00545136"/>
  </w:style>
  <w:style w:type="paragraph" w:customStyle="1" w:styleId="Stylecard11ptBoldUnderline">
    <w:name w:val="Style card + 11 pt Bold Underline"/>
    <w:basedOn w:val="Normal"/>
    <w:link w:val="Stylecard11ptBoldUnderlineChar"/>
    <w:qFormat/>
    <w:rsid w:val="00545136"/>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545136"/>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54513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45136"/>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545136"/>
    <w:rPr>
      <w:rFonts w:ascii="Georgia" w:eastAsia="SimSun" w:hAnsi="Georgia"/>
      <w:bCs/>
      <w:sz w:val="16"/>
      <w:szCs w:val="24"/>
      <w:lang w:eastAsia="zh-CN"/>
    </w:rPr>
  </w:style>
  <w:style w:type="paragraph" w:styleId="HTMLPreformatted">
    <w:name w:val="HTML Preformatted"/>
    <w:basedOn w:val="Normal"/>
    <w:link w:val="HTMLPreformattedChar"/>
    <w:uiPriority w:val="99"/>
    <w:rsid w:val="00545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54513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45136"/>
    <w:rPr>
      <w:u w:val="single"/>
    </w:rPr>
  </w:style>
  <w:style w:type="character" w:customStyle="1" w:styleId="StyleUnderlining11ptChar">
    <w:name w:val="Style Underlining + 11 pt Char"/>
    <w:basedOn w:val="DefaultParagraphFont"/>
    <w:link w:val="StyleUnderlining11pt"/>
    <w:rsid w:val="00545136"/>
    <w:rPr>
      <w:rFonts w:ascii="Calibri" w:hAnsi="Calibri"/>
      <w:sz w:val="22"/>
      <w:u w:val="single"/>
    </w:rPr>
  </w:style>
  <w:style w:type="paragraph" w:customStyle="1" w:styleId="StyleCardText9pt">
    <w:name w:val="Style Card Text + 9 pt"/>
    <w:basedOn w:val="Normal"/>
    <w:link w:val="StyleCardText9ptChar"/>
    <w:qFormat/>
    <w:rsid w:val="00545136"/>
    <w:pPr>
      <w:spacing w:after="200"/>
      <w:contextualSpacing/>
    </w:pPr>
    <w:rPr>
      <w:rFonts w:eastAsia="Calibri"/>
    </w:rPr>
  </w:style>
  <w:style w:type="character" w:customStyle="1" w:styleId="StyleCardText9ptChar">
    <w:name w:val="Style Card Text + 9 pt Char"/>
    <w:basedOn w:val="DefaultParagraphFont"/>
    <w:link w:val="StyleCardText9pt"/>
    <w:rsid w:val="00545136"/>
    <w:rPr>
      <w:rFonts w:ascii="Calibri" w:eastAsia="Calibri" w:hAnsi="Calibri"/>
      <w:sz w:val="22"/>
    </w:rPr>
  </w:style>
  <w:style w:type="paragraph" w:styleId="Quote">
    <w:name w:val="Quote"/>
    <w:basedOn w:val="Normal"/>
    <w:next w:val="Normal"/>
    <w:link w:val="QuoteChar"/>
    <w:uiPriority w:val="29"/>
    <w:qFormat/>
    <w:rsid w:val="00545136"/>
    <w:pPr>
      <w:widowControl w:val="0"/>
    </w:pPr>
    <w:rPr>
      <w:rFonts w:eastAsia="Times New Roman"/>
      <w:iCs/>
      <w:color w:val="000000"/>
      <w:lang w:bidi="en-US"/>
    </w:rPr>
  </w:style>
  <w:style w:type="character" w:customStyle="1" w:styleId="QuoteChar">
    <w:name w:val="Quote Char"/>
    <w:basedOn w:val="DefaultParagraphFont"/>
    <w:link w:val="Quote"/>
    <w:uiPriority w:val="29"/>
    <w:rsid w:val="00545136"/>
    <w:rPr>
      <w:rFonts w:ascii="Calibri" w:eastAsia="Times New Roman" w:hAnsi="Calibri"/>
      <w:iCs/>
      <w:color w:val="000000"/>
      <w:sz w:val="22"/>
      <w:lang w:bidi="en-US"/>
    </w:rPr>
  </w:style>
  <w:style w:type="character" w:customStyle="1" w:styleId="underlineChar">
    <w:name w:val="underline Char"/>
    <w:basedOn w:val="DefaultParagraphFont"/>
    <w:rsid w:val="0054513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4513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45136"/>
    <w:rPr>
      <w:sz w:val="20"/>
      <w:u w:val="single"/>
    </w:rPr>
  </w:style>
  <w:style w:type="paragraph" w:styleId="BodyTextIndent2">
    <w:name w:val="Body Text Indent 2"/>
    <w:basedOn w:val="Normal"/>
    <w:link w:val="BodyTextIndent2Char"/>
    <w:unhideWhenUsed/>
    <w:rsid w:val="00545136"/>
    <w:pPr>
      <w:spacing w:after="120" w:line="480" w:lineRule="auto"/>
      <w:ind w:left="360"/>
    </w:pPr>
  </w:style>
  <w:style w:type="character" w:customStyle="1" w:styleId="BodyTextIndent2Char">
    <w:name w:val="Body Text Indent 2 Char"/>
    <w:basedOn w:val="DefaultParagraphFont"/>
    <w:link w:val="BodyTextIndent2"/>
    <w:rsid w:val="00545136"/>
    <w:rPr>
      <w:rFonts w:ascii="Calibri" w:hAnsi="Calibri"/>
      <w:sz w:val="22"/>
    </w:rPr>
  </w:style>
  <w:style w:type="paragraph" w:styleId="BodyTextIndent3">
    <w:name w:val="Body Text Indent 3"/>
    <w:basedOn w:val="Normal"/>
    <w:link w:val="BodyTextIndent3Char"/>
    <w:uiPriority w:val="99"/>
    <w:unhideWhenUsed/>
    <w:rsid w:val="00545136"/>
    <w:pPr>
      <w:spacing w:after="120"/>
      <w:ind w:left="360"/>
    </w:pPr>
    <w:rPr>
      <w:szCs w:val="16"/>
    </w:rPr>
  </w:style>
  <w:style w:type="character" w:customStyle="1" w:styleId="BodyTextIndent3Char">
    <w:name w:val="Body Text Indent 3 Char"/>
    <w:basedOn w:val="DefaultParagraphFont"/>
    <w:link w:val="BodyTextIndent3"/>
    <w:uiPriority w:val="99"/>
    <w:rsid w:val="00545136"/>
    <w:rPr>
      <w:rFonts w:ascii="Calibri" w:hAnsi="Calibri"/>
      <w:sz w:val="22"/>
      <w:szCs w:val="16"/>
    </w:rPr>
  </w:style>
  <w:style w:type="paragraph" w:styleId="BodyText2">
    <w:name w:val="Body Text 2"/>
    <w:basedOn w:val="Normal"/>
    <w:link w:val="BodyText2Char"/>
    <w:unhideWhenUsed/>
    <w:rsid w:val="00545136"/>
    <w:pPr>
      <w:spacing w:after="120" w:line="480" w:lineRule="auto"/>
    </w:pPr>
  </w:style>
  <w:style w:type="character" w:customStyle="1" w:styleId="BodyText2Char">
    <w:name w:val="Body Text 2 Char"/>
    <w:basedOn w:val="DefaultParagraphFont"/>
    <w:link w:val="BodyText2"/>
    <w:rsid w:val="00545136"/>
    <w:rPr>
      <w:rFonts w:ascii="Calibri" w:hAnsi="Calibri"/>
      <w:sz w:val="22"/>
    </w:rPr>
  </w:style>
  <w:style w:type="paragraph" w:styleId="BodyTextIndent">
    <w:name w:val="Body Text Indent"/>
    <w:basedOn w:val="Normal"/>
    <w:link w:val="BodyTextIndentChar"/>
    <w:uiPriority w:val="99"/>
    <w:unhideWhenUsed/>
    <w:rsid w:val="00545136"/>
    <w:pPr>
      <w:spacing w:after="120"/>
      <w:ind w:left="360"/>
    </w:pPr>
  </w:style>
  <w:style w:type="character" w:customStyle="1" w:styleId="BodyTextIndentChar">
    <w:name w:val="Body Text Indent Char"/>
    <w:basedOn w:val="DefaultParagraphFont"/>
    <w:link w:val="BodyTextIndent"/>
    <w:uiPriority w:val="99"/>
    <w:rsid w:val="00545136"/>
    <w:rPr>
      <w:rFonts w:ascii="Calibri" w:hAnsi="Calibri"/>
      <w:sz w:val="22"/>
    </w:rPr>
  </w:style>
  <w:style w:type="paragraph" w:styleId="BodyText3">
    <w:name w:val="Body Text 3"/>
    <w:basedOn w:val="Normal"/>
    <w:link w:val="BodyText3Char"/>
    <w:unhideWhenUsed/>
    <w:rsid w:val="00545136"/>
    <w:pPr>
      <w:spacing w:after="120"/>
    </w:pPr>
    <w:rPr>
      <w:szCs w:val="16"/>
    </w:rPr>
  </w:style>
  <w:style w:type="character" w:customStyle="1" w:styleId="BodyText3Char">
    <w:name w:val="Body Text 3 Char"/>
    <w:basedOn w:val="DefaultParagraphFont"/>
    <w:link w:val="BodyText3"/>
    <w:rsid w:val="00545136"/>
    <w:rPr>
      <w:rFonts w:ascii="Calibri" w:hAnsi="Calibri"/>
      <w:sz w:val="22"/>
      <w:szCs w:val="16"/>
    </w:rPr>
  </w:style>
  <w:style w:type="character" w:customStyle="1" w:styleId="body-text">
    <w:name w:val="body-text"/>
    <w:basedOn w:val="DefaultParagraphFont"/>
    <w:rsid w:val="00545136"/>
  </w:style>
  <w:style w:type="paragraph" w:customStyle="1" w:styleId="StyleStyle411ptBoldBorderSinglesolidlineAuto0">
    <w:name w:val="Style Style4 + 11 pt Bold Border: : (Single solid line Auto  0...."/>
    <w:basedOn w:val="Normal"/>
    <w:link w:val="StyleStyle411ptBoldBorderSinglesolidlineAuto0Char"/>
    <w:qFormat/>
    <w:rsid w:val="0054513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45136"/>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545136"/>
  </w:style>
  <w:style w:type="paragraph" w:customStyle="1" w:styleId="StyleStyle112pt">
    <w:name w:val="Style Style1 + 12 pt"/>
    <w:basedOn w:val="Normal"/>
    <w:link w:val="StyleStyle112ptChar"/>
    <w:qFormat/>
    <w:rsid w:val="00545136"/>
    <w:rPr>
      <w:rFonts w:eastAsia="SimSun"/>
      <w:u w:val="single"/>
      <w:lang w:eastAsia="zh-CN"/>
    </w:rPr>
  </w:style>
  <w:style w:type="character" w:customStyle="1" w:styleId="StyleStyle112ptChar">
    <w:name w:val="Style Style1 + 12 pt Char"/>
    <w:basedOn w:val="DefaultParagraphFont"/>
    <w:link w:val="StyleStyle112pt"/>
    <w:rsid w:val="00545136"/>
    <w:rPr>
      <w:rFonts w:ascii="Calibri" w:eastAsia="SimSun" w:hAnsi="Calibri"/>
      <w:sz w:val="22"/>
      <w:u w:val="single"/>
      <w:lang w:eastAsia="zh-CN"/>
    </w:rPr>
  </w:style>
  <w:style w:type="paragraph" w:customStyle="1" w:styleId="MinimizedText">
    <w:name w:val="Minimized Text"/>
    <w:basedOn w:val="Normal"/>
    <w:link w:val="MinimizedTextChar"/>
    <w:qFormat/>
    <w:rsid w:val="00545136"/>
    <w:rPr>
      <w:rFonts w:eastAsia="Times New Roman"/>
    </w:rPr>
  </w:style>
  <w:style w:type="character" w:customStyle="1" w:styleId="MinimizedTextChar">
    <w:name w:val="Minimized Text Char"/>
    <w:basedOn w:val="DefaultParagraphFont"/>
    <w:link w:val="MinimizedText"/>
    <w:rsid w:val="00545136"/>
    <w:rPr>
      <w:rFonts w:ascii="Calibri" w:eastAsia="Times New Roman" w:hAnsi="Calibri"/>
      <w:sz w:val="22"/>
    </w:rPr>
  </w:style>
  <w:style w:type="character" w:customStyle="1" w:styleId="term1">
    <w:name w:val="term1"/>
    <w:basedOn w:val="DefaultParagraphFont"/>
    <w:rsid w:val="00545136"/>
    <w:rPr>
      <w:b/>
      <w:bCs/>
    </w:rPr>
  </w:style>
  <w:style w:type="character" w:customStyle="1" w:styleId="Styleterm111ptUnderline">
    <w:name w:val="Style term1 + 11 pt Underline"/>
    <w:basedOn w:val="term1"/>
    <w:rsid w:val="00545136"/>
    <w:rPr>
      <w:b/>
      <w:bCs/>
      <w:sz w:val="20"/>
      <w:u w:val="single"/>
    </w:rPr>
  </w:style>
  <w:style w:type="paragraph" w:customStyle="1" w:styleId="StyleMinimizedTextArialNarrow10pt">
    <w:name w:val="Style Minimized Text + Arial Narrow 10 pt"/>
    <w:basedOn w:val="MinimizedText"/>
    <w:link w:val="StyleMinimizedTextArialNarrow10ptChar"/>
    <w:qFormat/>
    <w:rsid w:val="00545136"/>
    <w:rPr>
      <w:sz w:val="20"/>
    </w:rPr>
  </w:style>
  <w:style w:type="character" w:customStyle="1" w:styleId="StyleMinimizedTextArialNarrow10ptChar">
    <w:name w:val="Style Minimized Text + Arial Narrow 10 pt Char"/>
    <w:basedOn w:val="MinimizedTextChar"/>
    <w:link w:val="StyleMinimizedTextArialNarrow10pt"/>
    <w:rsid w:val="00545136"/>
    <w:rPr>
      <w:rFonts w:ascii="Calibri" w:eastAsia="Times New Roman" w:hAnsi="Calibri"/>
      <w:sz w:val="20"/>
    </w:rPr>
  </w:style>
  <w:style w:type="character" w:customStyle="1" w:styleId="Styleunderline11ptBold">
    <w:name w:val="Style underline + 11 pt Bold"/>
    <w:basedOn w:val="underline"/>
    <w:rsid w:val="00545136"/>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4513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45136"/>
    <w:rPr>
      <w:rFonts w:ascii="Calibri" w:eastAsia="Times New Roman" w:hAnsi="Calibri"/>
      <w:sz w:val="22"/>
      <w:u w:val="single"/>
      <w:bdr w:val="single" w:sz="4" w:space="0" w:color="auto"/>
    </w:rPr>
  </w:style>
  <w:style w:type="character" w:customStyle="1" w:styleId="Style9pt">
    <w:name w:val="Style 9 pt"/>
    <w:basedOn w:val="DefaultParagraphFont"/>
    <w:rsid w:val="00545136"/>
    <w:rPr>
      <w:rFonts w:ascii="Times New Roman" w:hAnsi="Times New Roman"/>
      <w:sz w:val="20"/>
    </w:rPr>
  </w:style>
  <w:style w:type="paragraph" w:customStyle="1" w:styleId="StyleStyle49pt3">
    <w:name w:val="Style Style4 + 9 pt3"/>
    <w:basedOn w:val="Style4"/>
    <w:link w:val="StyleStyle49pt3Char"/>
    <w:qFormat/>
    <w:rsid w:val="00545136"/>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545136"/>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545136"/>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545136"/>
    <w:rPr>
      <w:rFonts w:ascii="Calibri" w:eastAsia="Times New Roman" w:hAnsi="Calibri" w:cs="Times New Roman"/>
      <w:b/>
      <w:bCs/>
      <w:u w:val="single"/>
      <w:lang w:val="x-none"/>
    </w:rPr>
  </w:style>
  <w:style w:type="character" w:customStyle="1" w:styleId="a">
    <w:name w:val="a"/>
    <w:basedOn w:val="DefaultParagraphFont"/>
    <w:rsid w:val="00545136"/>
  </w:style>
  <w:style w:type="character" w:customStyle="1" w:styleId="StyleUnderline3">
    <w:name w:val="Style Underline3"/>
    <w:basedOn w:val="DefaultParagraphFont"/>
    <w:rsid w:val="00545136"/>
    <w:rPr>
      <w:u w:val="single"/>
    </w:rPr>
  </w:style>
  <w:style w:type="paragraph" w:customStyle="1" w:styleId="StyleStyle111ptBorderSinglesolidlineAuto05ptL">
    <w:name w:val="Style Style1 + 11 pt Border: : (Single solid line Auto  0.5 pt L..."/>
    <w:link w:val="StyleStyle111ptBorderSinglesolidlineAuto05ptLChar"/>
    <w:qFormat/>
    <w:rsid w:val="0054513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45136"/>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545136"/>
    <w:rPr>
      <w:u w:val="single"/>
    </w:rPr>
  </w:style>
  <w:style w:type="paragraph" w:customStyle="1" w:styleId="Circled">
    <w:name w:val="Circled"/>
    <w:link w:val="CircledChar"/>
    <w:qFormat/>
    <w:rsid w:val="00545136"/>
    <w:pPr>
      <w:spacing w:after="200" w:line="276" w:lineRule="auto"/>
    </w:pPr>
    <w:rPr>
      <w:rFonts w:ascii="Times New Roman" w:eastAsia="MS Mincho" w:hAnsi="Times New Roman" w:cs="Times New Roman"/>
      <w:b/>
      <w:sz w:val="12"/>
      <w:szCs w:val="20"/>
      <w:u w:val="single"/>
      <w:lang w:eastAsia="ja-JP"/>
    </w:rPr>
  </w:style>
  <w:style w:type="character" w:customStyle="1" w:styleId="CircledChar">
    <w:name w:val="Circled Char"/>
    <w:basedOn w:val="CardTextChar"/>
    <w:link w:val="Circled"/>
    <w:rsid w:val="00545136"/>
    <w:rPr>
      <w:rFonts w:ascii="Times New Roman" w:eastAsia="MS Mincho" w:hAnsi="Times New Roman" w:cs="Times New Roman"/>
      <w:b/>
      <w:sz w:val="12"/>
      <w:szCs w:val="20"/>
      <w:u w:val="single"/>
      <w:lang w:val="en-US" w:eastAsia="ja-JP" w:bidi="ar-SA"/>
    </w:rPr>
  </w:style>
  <w:style w:type="character" w:customStyle="1" w:styleId="base">
    <w:name w:val="base"/>
    <w:basedOn w:val="DefaultParagraphFont"/>
    <w:rsid w:val="00545136"/>
  </w:style>
  <w:style w:type="character" w:customStyle="1" w:styleId="part-of-speech">
    <w:name w:val="part-of-speech"/>
    <w:basedOn w:val="DefaultParagraphFont"/>
    <w:rsid w:val="00545136"/>
  </w:style>
  <w:style w:type="character" w:customStyle="1" w:styleId="sep">
    <w:name w:val="sep"/>
    <w:basedOn w:val="DefaultParagraphFont"/>
    <w:rsid w:val="00545136"/>
  </w:style>
  <w:style w:type="character" w:customStyle="1" w:styleId="pron">
    <w:name w:val="pron"/>
    <w:basedOn w:val="DefaultParagraphFont"/>
    <w:rsid w:val="00545136"/>
  </w:style>
  <w:style w:type="paragraph" w:customStyle="1" w:styleId="StyleStyle4LatinTimesNewRomanAsianSimSun">
    <w:name w:val="Style Style4 + (Latin) Times New Roman (Asian) SimSun"/>
    <w:basedOn w:val="Normal"/>
    <w:link w:val="StyleStyle4LatinTimesNewRomanAsianSimSunChar"/>
    <w:qFormat/>
    <w:rsid w:val="0054513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45136"/>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4513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45136"/>
    <w:rPr>
      <w:rFonts w:ascii="Calibri" w:eastAsia="SimSun" w:hAnsi="Calibri"/>
      <w:b/>
      <w:bCs/>
      <w:sz w:val="22"/>
      <w:u w:val="single"/>
    </w:rPr>
  </w:style>
  <w:style w:type="character" w:customStyle="1" w:styleId="CharChar3">
    <w:name w:val="Char Char3"/>
    <w:basedOn w:val="DefaultParagraphFont"/>
    <w:rsid w:val="00545136"/>
    <w:rPr>
      <w:rFonts w:cs="Arial"/>
      <w:b/>
      <w:bCs/>
      <w:iCs/>
      <w:lang w:val="en-US" w:eastAsia="en-US" w:bidi="ar-SA"/>
    </w:rPr>
  </w:style>
  <w:style w:type="character" w:customStyle="1" w:styleId="SubtitleChar1">
    <w:name w:val="Subtitle Char1"/>
    <w:aliases w:val="Underlined card text Char1"/>
    <w:basedOn w:val="DefaultParagraphFont"/>
    <w:uiPriority w:val="11"/>
    <w:rsid w:val="00545136"/>
    <w:rPr>
      <w:color w:val="5A5A5A" w:themeColor="text1" w:themeTint="A5"/>
      <w:spacing w:val="15"/>
      <w:sz w:val="22"/>
      <w:szCs w:val="22"/>
    </w:rPr>
  </w:style>
  <w:style w:type="paragraph" w:customStyle="1" w:styleId="StyleStyle411pt1">
    <w:name w:val="Style Style4 + 11 pt1"/>
    <w:basedOn w:val="Style4"/>
    <w:link w:val="StyleStyle411pt1Char"/>
    <w:qFormat/>
    <w:rsid w:val="00545136"/>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545136"/>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545136"/>
    <w:rPr>
      <w:b/>
      <w:u w:val="single"/>
      <w:lang w:val="en-US" w:eastAsia="en-US" w:bidi="ar-SA"/>
    </w:rPr>
  </w:style>
  <w:style w:type="character" w:customStyle="1" w:styleId="StyleUnderlineCharChar111pt">
    <w:name w:val="Style Underline Char Char1 + 11 pt"/>
    <w:basedOn w:val="DefaultParagraphFont"/>
    <w:rsid w:val="0054513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4513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4513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45136"/>
    <w:rPr>
      <w:sz w:val="22"/>
      <w:u w:val="single"/>
    </w:rPr>
  </w:style>
  <w:style w:type="paragraph" w:customStyle="1" w:styleId="StyleMinimizedTextArialNarrow9pt">
    <w:name w:val="Style Minimized Text + Arial Narrow 9 pt"/>
    <w:basedOn w:val="Normal"/>
    <w:link w:val="StyleMinimizedTextArialNarrow9ptChar"/>
    <w:qFormat/>
    <w:rsid w:val="00545136"/>
    <w:rPr>
      <w:rFonts w:eastAsia="Times New Roman"/>
    </w:rPr>
  </w:style>
  <w:style w:type="character" w:customStyle="1" w:styleId="StyleMinimizedTextArialNarrow9ptChar">
    <w:name w:val="Style Minimized Text + Arial Narrow 9 pt Char"/>
    <w:basedOn w:val="DefaultParagraphFont"/>
    <w:link w:val="StyleMinimizedTextArialNarrow9pt"/>
    <w:rsid w:val="0054513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4513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4513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4513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4513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45136"/>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545136"/>
    <w:rPr>
      <w:b w:val="0"/>
      <w:bCs/>
      <w:sz w:val="20"/>
      <w:u w:val="single"/>
      <w:lang w:val="en-US" w:eastAsia="en-US" w:bidi="ar-SA"/>
    </w:rPr>
  </w:style>
  <w:style w:type="character" w:customStyle="1" w:styleId="Styleunderline9pt">
    <w:name w:val="Style underline + 9 pt"/>
    <w:basedOn w:val="underline"/>
    <w:rsid w:val="00545136"/>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545136"/>
    <w:rPr>
      <w:rFonts w:ascii="Times New Roman" w:hAnsi="Times New Roman"/>
      <w:sz w:val="20"/>
    </w:rPr>
  </w:style>
  <w:style w:type="character" w:customStyle="1" w:styleId="Styleunderline9pt1">
    <w:name w:val="Style underline + 9 pt1"/>
    <w:basedOn w:val="underline"/>
    <w:rsid w:val="00545136"/>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54513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45136"/>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545136"/>
    <w:rPr>
      <w:b/>
      <w:bCs/>
      <w:noProof w:val="0"/>
      <w:sz w:val="20"/>
      <w:u w:val="single"/>
      <w:lang w:val="en-US" w:eastAsia="en-US" w:bidi="ar-SA"/>
    </w:rPr>
  </w:style>
  <w:style w:type="character" w:customStyle="1" w:styleId="Hyperlink23">
    <w:name w:val="Hyperlink23"/>
    <w:basedOn w:val="DefaultParagraphFont"/>
    <w:rsid w:val="00545136"/>
    <w:rPr>
      <w:color w:val="3300CC"/>
      <w:u w:val="single"/>
    </w:rPr>
  </w:style>
  <w:style w:type="paragraph" w:customStyle="1" w:styleId="cardCharChar">
    <w:name w:val="card Char Char"/>
    <w:basedOn w:val="Normal"/>
    <w:link w:val="cardCharCharChar"/>
    <w:qFormat/>
    <w:rsid w:val="00545136"/>
    <w:pPr>
      <w:ind w:left="288" w:right="288"/>
    </w:pPr>
    <w:rPr>
      <w:rFonts w:eastAsia="Times New Roman"/>
      <w:szCs w:val="20"/>
    </w:rPr>
  </w:style>
  <w:style w:type="character" w:customStyle="1" w:styleId="cardCharCharChar">
    <w:name w:val="card Char Char Char"/>
    <w:basedOn w:val="DefaultParagraphFont"/>
    <w:link w:val="cardCharChar"/>
    <w:rsid w:val="00545136"/>
    <w:rPr>
      <w:rFonts w:ascii="Calibri" w:eastAsia="Times New Roman" w:hAnsi="Calibri"/>
      <w:sz w:val="22"/>
      <w:szCs w:val="20"/>
    </w:rPr>
  </w:style>
  <w:style w:type="character" w:customStyle="1" w:styleId="StyleunderlineArialNarrow9ptBold">
    <w:name w:val="Style underline + Arial Narrow 9 pt Bold"/>
    <w:basedOn w:val="underline"/>
    <w:rsid w:val="00545136"/>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545136"/>
  </w:style>
  <w:style w:type="character" w:customStyle="1" w:styleId="StylecardCharCharArialNarrow9ptChar">
    <w:name w:val="Style card Char Char + Arial Narrow 9 pt Char"/>
    <w:basedOn w:val="cardCharCharChar"/>
    <w:link w:val="StylecardCharCharArialNarrow9pt"/>
    <w:rsid w:val="00545136"/>
    <w:rPr>
      <w:rFonts w:ascii="Calibri" w:eastAsia="Times New Roman" w:hAnsi="Calibri"/>
      <w:sz w:val="22"/>
      <w:szCs w:val="20"/>
    </w:rPr>
  </w:style>
  <w:style w:type="character" w:customStyle="1" w:styleId="CardTextChar10">
    <w:name w:val="Card Text Char1"/>
    <w:basedOn w:val="DefaultParagraphFont"/>
    <w:rsid w:val="0054513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4513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54513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4513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45136"/>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545136"/>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54513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54513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45136"/>
    <w:rPr>
      <w:rFonts w:eastAsia="Times New Roman"/>
    </w:rPr>
  </w:style>
  <w:style w:type="character" w:customStyle="1" w:styleId="TextsmallChar">
    <w:name w:val="Textsmall Char"/>
    <w:basedOn w:val="DefaultParagraphFont"/>
    <w:link w:val="Textsmall"/>
    <w:rsid w:val="00545136"/>
    <w:rPr>
      <w:rFonts w:ascii="Calibri" w:eastAsia="Times New Roman" w:hAnsi="Calibri"/>
      <w:sz w:val="22"/>
    </w:rPr>
  </w:style>
  <w:style w:type="character" w:customStyle="1" w:styleId="CharChar111">
    <w:name w:val="Char Char111"/>
    <w:basedOn w:val="DefaultParagraphFont"/>
    <w:rsid w:val="00545136"/>
    <w:rPr>
      <w:rFonts w:cs="Arial"/>
      <w:bCs/>
      <w:szCs w:val="26"/>
      <w:u w:val="single"/>
      <w:lang w:val="en-US" w:eastAsia="en-US" w:bidi="ar-SA"/>
    </w:rPr>
  </w:style>
  <w:style w:type="paragraph" w:customStyle="1" w:styleId="cardtextsmall">
    <w:name w:val="card text small"/>
    <w:basedOn w:val="Normal"/>
    <w:uiPriority w:val="99"/>
    <w:qFormat/>
    <w:rsid w:val="00545136"/>
    <w:rPr>
      <w:rFonts w:ascii="Arial Narrow" w:eastAsia="Times New Roman" w:hAnsi="Arial Narrow"/>
    </w:rPr>
  </w:style>
  <w:style w:type="character" w:customStyle="1" w:styleId="AUnterdline">
    <w:name w:val="AUnterdline"/>
    <w:qFormat/>
    <w:rsid w:val="0054513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45136"/>
    <w:rPr>
      <w:rFonts w:ascii="Times New Roman" w:hAnsi="Times New Roman"/>
      <w:b/>
      <w:bCs/>
      <w:sz w:val="20"/>
      <w:u w:val="single"/>
      <w:bdr w:val="single" w:sz="4" w:space="0" w:color="auto"/>
    </w:rPr>
  </w:style>
  <w:style w:type="character" w:customStyle="1" w:styleId="highlightedsearchterm">
    <w:name w:val="highlightedsearchterm"/>
    <w:rsid w:val="00545136"/>
  </w:style>
  <w:style w:type="character" w:customStyle="1" w:styleId="StyleUnderline1">
    <w:name w:val="Style Underline1"/>
    <w:basedOn w:val="DefaultParagraphFont"/>
    <w:rsid w:val="00545136"/>
    <w:rPr>
      <w:rFonts w:ascii="Times New Roman" w:hAnsi="Times New Roman"/>
      <w:sz w:val="20"/>
      <w:u w:val="single"/>
    </w:rPr>
  </w:style>
  <w:style w:type="paragraph" w:customStyle="1" w:styleId="StyleStyle49pt10">
    <w:name w:val="Style Style4 + 9 pt10"/>
    <w:basedOn w:val="Style4"/>
    <w:link w:val="StyleStyle49pt10Char"/>
    <w:qFormat/>
    <w:rsid w:val="00545136"/>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545136"/>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545136"/>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54513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45136"/>
    <w:pPr>
      <w:ind w:left="288"/>
    </w:pPr>
    <w:rPr>
      <w:rFonts w:eastAsia="Times New Roman"/>
      <w:u w:val="single"/>
    </w:rPr>
  </w:style>
  <w:style w:type="character" w:customStyle="1" w:styleId="NormalUnderlineChar">
    <w:name w:val="Normal Underline Char"/>
    <w:link w:val="NormalUnderline"/>
    <w:rsid w:val="00545136"/>
    <w:rPr>
      <w:rFonts w:ascii="Calibri" w:eastAsia="Times New Roman" w:hAnsi="Calibri"/>
      <w:sz w:val="22"/>
      <w:u w:val="single"/>
    </w:rPr>
  </w:style>
  <w:style w:type="character" w:customStyle="1" w:styleId="DontRead">
    <w:name w:val="Don't Read"/>
    <w:qFormat/>
    <w:rsid w:val="00545136"/>
    <w:rPr>
      <w:rFonts w:ascii="Times New Roman" w:hAnsi="Times New Roman"/>
      <w:sz w:val="16"/>
    </w:rPr>
  </w:style>
  <w:style w:type="paragraph" w:customStyle="1" w:styleId="Underlinestyle">
    <w:name w:val="Underline style"/>
    <w:basedOn w:val="Normal"/>
    <w:uiPriority w:val="99"/>
    <w:qFormat/>
    <w:rsid w:val="00545136"/>
    <w:rPr>
      <w:rFonts w:eastAsia="Times New Roman"/>
      <w:u w:val="single"/>
    </w:rPr>
  </w:style>
  <w:style w:type="character" w:customStyle="1" w:styleId="Style11ptUnderline3">
    <w:name w:val="Style 11 pt Underline3"/>
    <w:rsid w:val="00545136"/>
    <w:rPr>
      <w:sz w:val="20"/>
      <w:u w:val="single"/>
    </w:rPr>
  </w:style>
  <w:style w:type="character" w:customStyle="1" w:styleId="27">
    <w:name w:val="27"/>
    <w:rsid w:val="00545136"/>
    <w:rPr>
      <w:rFonts w:cs="Arial"/>
      <w:bCs/>
      <w:sz w:val="20"/>
      <w:u w:val="single"/>
      <w:lang w:val="en-US" w:eastAsia="en-US" w:bidi="ar-SA"/>
    </w:rPr>
  </w:style>
  <w:style w:type="character" w:customStyle="1" w:styleId="2">
    <w:name w:val="2"/>
    <w:rsid w:val="00545136"/>
    <w:rPr>
      <w:rFonts w:cs="Arial"/>
      <w:bCs/>
      <w:sz w:val="20"/>
      <w:u w:val="single"/>
      <w:lang w:val="en-US" w:eastAsia="en-US" w:bidi="ar-SA"/>
    </w:rPr>
  </w:style>
  <w:style w:type="character" w:customStyle="1" w:styleId="Style9ptUnderline11">
    <w:name w:val="Style 9 pt Underline11"/>
    <w:basedOn w:val="DefaultParagraphFont"/>
    <w:rsid w:val="00545136"/>
    <w:rPr>
      <w:sz w:val="20"/>
      <w:u w:val="single"/>
    </w:rPr>
  </w:style>
  <w:style w:type="character" w:customStyle="1" w:styleId="Style9ptBoldUnderline5">
    <w:name w:val="Style 9 pt Bold Underline5"/>
    <w:basedOn w:val="DefaultParagraphFont"/>
    <w:rsid w:val="00545136"/>
    <w:rPr>
      <w:b/>
      <w:bCs/>
      <w:sz w:val="20"/>
      <w:u w:val="single"/>
    </w:rPr>
  </w:style>
  <w:style w:type="character" w:customStyle="1" w:styleId="CharChar114">
    <w:name w:val="Char Char114"/>
    <w:basedOn w:val="DefaultParagraphFont"/>
    <w:rsid w:val="00545136"/>
    <w:rPr>
      <w:rFonts w:cs="Arial"/>
      <w:bCs/>
      <w:szCs w:val="26"/>
      <w:u w:val="single"/>
      <w:lang w:val="en-US" w:eastAsia="en-US" w:bidi="ar-SA"/>
    </w:rPr>
  </w:style>
  <w:style w:type="character" w:customStyle="1" w:styleId="CharChar113">
    <w:name w:val="Char Char113"/>
    <w:basedOn w:val="DefaultParagraphFont"/>
    <w:rsid w:val="00545136"/>
    <w:rPr>
      <w:rFonts w:cs="Arial"/>
      <w:bCs/>
      <w:szCs w:val="26"/>
      <w:u w:val="single"/>
      <w:lang w:val="en-US" w:eastAsia="en-US" w:bidi="ar-SA"/>
    </w:rPr>
  </w:style>
  <w:style w:type="character" w:customStyle="1" w:styleId="CharChar112">
    <w:name w:val="Char Char112"/>
    <w:basedOn w:val="DefaultParagraphFont"/>
    <w:rsid w:val="00545136"/>
    <w:rPr>
      <w:rFonts w:cs="Arial"/>
      <w:bCs/>
      <w:szCs w:val="26"/>
      <w:u w:val="single"/>
      <w:lang w:val="en-US" w:eastAsia="en-US" w:bidi="ar-SA"/>
    </w:rPr>
  </w:style>
  <w:style w:type="character" w:customStyle="1" w:styleId="ssl0">
    <w:name w:val="ss_l0"/>
    <w:basedOn w:val="DefaultParagraphFont"/>
    <w:rsid w:val="00545136"/>
  </w:style>
  <w:style w:type="paragraph" w:customStyle="1" w:styleId="WW-Default1">
    <w:name w:val="WW-Default1"/>
    <w:basedOn w:val="Normal"/>
    <w:uiPriority w:val="99"/>
    <w:qFormat/>
    <w:rsid w:val="00545136"/>
    <w:pPr>
      <w:suppressAutoHyphens/>
    </w:pPr>
    <w:rPr>
      <w:rFonts w:eastAsia="Times New Roman"/>
      <w:b/>
      <w:bCs/>
      <w:szCs w:val="20"/>
      <w:lang w:eastAsia="ar-SA"/>
    </w:rPr>
  </w:style>
  <w:style w:type="character" w:customStyle="1" w:styleId="zoomme">
    <w:name w:val="zoomme"/>
    <w:basedOn w:val="DefaultParagraphFont"/>
    <w:rsid w:val="00545136"/>
  </w:style>
  <w:style w:type="character" w:customStyle="1" w:styleId="Date1">
    <w:name w:val="Date1"/>
    <w:basedOn w:val="DefaultParagraphFont"/>
    <w:rsid w:val="00545136"/>
  </w:style>
  <w:style w:type="character" w:customStyle="1" w:styleId="classauthor">
    <w:name w:val="class=&quot;author&quot;"/>
    <w:basedOn w:val="DefaultParagraphFont"/>
    <w:rsid w:val="00545136"/>
  </w:style>
  <w:style w:type="paragraph" w:customStyle="1" w:styleId="CardStyle0">
    <w:name w:val="Card Style"/>
    <w:basedOn w:val="Normal"/>
    <w:link w:val="CardStyleChar"/>
    <w:qFormat/>
    <w:rsid w:val="00545136"/>
    <w:rPr>
      <w:rFonts w:eastAsia="Times New Roman"/>
    </w:rPr>
  </w:style>
  <w:style w:type="character" w:customStyle="1" w:styleId="CharCharChar">
    <w:name w:val="Char Char Char"/>
    <w:basedOn w:val="DefaultParagraphFont"/>
    <w:rsid w:val="00545136"/>
    <w:rPr>
      <w:rFonts w:cs="Arial"/>
      <w:bCs/>
      <w:szCs w:val="26"/>
      <w:u w:val="single"/>
      <w:lang w:val="en-US" w:eastAsia="en-US" w:bidi="ar-SA"/>
    </w:rPr>
  </w:style>
  <w:style w:type="character" w:customStyle="1" w:styleId="texto1">
    <w:name w:val="texto1"/>
    <w:rsid w:val="0054513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45136"/>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45136"/>
    <w:rPr>
      <w:rFonts w:ascii="Calibri" w:eastAsia="Times New Roman" w:hAnsi="Calibri" w:cs="Arial"/>
      <w:b/>
      <w:szCs w:val="28"/>
    </w:rPr>
  </w:style>
  <w:style w:type="paragraph" w:customStyle="1" w:styleId="Style23">
    <w:name w:val="Style23"/>
    <w:basedOn w:val="Normal"/>
    <w:uiPriority w:val="99"/>
    <w:qFormat/>
    <w:rsid w:val="00545136"/>
    <w:pPr>
      <w:widowControl w:val="0"/>
      <w:autoSpaceDE w:val="0"/>
      <w:autoSpaceDN w:val="0"/>
      <w:adjustRightInd w:val="0"/>
      <w:spacing w:line="209" w:lineRule="exact"/>
    </w:pPr>
    <w:rPr>
      <w:rFonts w:eastAsia="SimSun"/>
    </w:rPr>
  </w:style>
  <w:style w:type="character" w:customStyle="1" w:styleId="gray">
    <w:name w:val="gray"/>
    <w:basedOn w:val="DefaultParagraphFont"/>
    <w:rsid w:val="00545136"/>
  </w:style>
  <w:style w:type="paragraph" w:customStyle="1" w:styleId="Tagtemplate">
    <w:name w:val="Tagtemplate"/>
    <w:basedOn w:val="Normal"/>
    <w:link w:val="TagtemplateChar"/>
    <w:autoRedefine/>
    <w:qFormat/>
    <w:rsid w:val="00545136"/>
    <w:pPr>
      <w:keepNext/>
      <w:keepLines/>
    </w:pPr>
    <w:rPr>
      <w:rFonts w:eastAsia="Calibri"/>
      <w:b/>
    </w:rPr>
  </w:style>
  <w:style w:type="character" w:customStyle="1" w:styleId="TagtemplateChar">
    <w:name w:val="Tagtemplate Char"/>
    <w:basedOn w:val="DefaultParagraphFont"/>
    <w:link w:val="Tagtemplate"/>
    <w:rsid w:val="00545136"/>
    <w:rPr>
      <w:rFonts w:ascii="Calibri" w:eastAsia="Calibri" w:hAnsi="Calibri"/>
      <w:b/>
      <w:sz w:val="22"/>
    </w:rPr>
  </w:style>
  <w:style w:type="character" w:customStyle="1" w:styleId="Styleunderline11ptBorderSinglesolidlineAuto05p">
    <w:name w:val="Style underline + 11 pt Border: : (Single solid line Auto  0.5 p..."/>
    <w:rsid w:val="00545136"/>
    <w:rPr>
      <w:sz w:val="20"/>
      <w:u w:val="single"/>
      <w:bdr w:val="single" w:sz="4" w:space="0" w:color="auto"/>
    </w:rPr>
  </w:style>
  <w:style w:type="paragraph" w:customStyle="1" w:styleId="Citation-FirstLine">
    <w:name w:val="Citation - First Line"/>
    <w:basedOn w:val="Normal"/>
    <w:next w:val="Normal"/>
    <w:autoRedefine/>
    <w:uiPriority w:val="99"/>
    <w:qFormat/>
    <w:rsid w:val="00545136"/>
    <w:pPr>
      <w:spacing w:line="240" w:lineRule="atLeast"/>
      <w:jc w:val="both"/>
    </w:pPr>
    <w:rPr>
      <w:rFonts w:ascii="Book Antiqua" w:eastAsia="Times New Roman" w:hAnsi="Book Antiqua"/>
    </w:rPr>
  </w:style>
  <w:style w:type="character" w:customStyle="1" w:styleId="CardText-Underlined">
    <w:name w:val="Card Text - Underlined"/>
    <w:rsid w:val="00545136"/>
    <w:rPr>
      <w:b/>
      <w:sz w:val="20"/>
      <w:u w:val="single"/>
    </w:rPr>
  </w:style>
  <w:style w:type="paragraph" w:customStyle="1" w:styleId="Citation-Complete">
    <w:name w:val="Citation - Complete"/>
    <w:basedOn w:val="Normal"/>
    <w:next w:val="Normal"/>
    <w:link w:val="Citation-CompleteChar"/>
    <w:autoRedefine/>
    <w:qFormat/>
    <w:rsid w:val="0054513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45136"/>
    <w:rPr>
      <w:rFonts w:ascii="Book Antiqua" w:eastAsia="Times New Roman" w:hAnsi="Book Antiqua"/>
      <w:sz w:val="22"/>
    </w:rPr>
  </w:style>
  <w:style w:type="character" w:customStyle="1" w:styleId="MicroTextChar0">
    <w:name w:val="MicroText Char"/>
    <w:link w:val="MicroText0"/>
    <w:rsid w:val="00545136"/>
    <w:rPr>
      <w:rFonts w:ascii="Arial Narrow" w:hAnsi="Arial Narrow"/>
      <w:sz w:val="12"/>
    </w:rPr>
  </w:style>
  <w:style w:type="character" w:customStyle="1" w:styleId="Style11ptItalic">
    <w:name w:val="Style 11 pt Italic"/>
    <w:basedOn w:val="DefaultParagraphFont"/>
    <w:rsid w:val="00545136"/>
    <w:rPr>
      <w:rFonts w:ascii="Times New Roman" w:hAnsi="Times New Roman"/>
      <w:i/>
      <w:iCs/>
      <w:sz w:val="20"/>
    </w:rPr>
  </w:style>
  <w:style w:type="character" w:customStyle="1" w:styleId="BoldandUnderlineChar">
    <w:name w:val="Bold and Underline Char"/>
    <w:basedOn w:val="DefaultParagraphFont"/>
    <w:link w:val="BoldandUnderline"/>
    <w:locked/>
    <w:rsid w:val="00545136"/>
    <w:rPr>
      <w:b/>
      <w:u w:val="single"/>
    </w:rPr>
  </w:style>
  <w:style w:type="paragraph" w:customStyle="1" w:styleId="BoldandUnderline">
    <w:name w:val="Bold and Underline"/>
    <w:basedOn w:val="Normal"/>
    <w:link w:val="BoldandUnderlineChar"/>
    <w:qFormat/>
    <w:rsid w:val="00545136"/>
    <w:rPr>
      <w:rFonts w:asciiTheme="minorHAnsi" w:hAnsiTheme="minorHAnsi"/>
      <w:b/>
      <w:sz w:val="24"/>
      <w:u w:val="single"/>
    </w:rPr>
  </w:style>
  <w:style w:type="character" w:customStyle="1" w:styleId="hdr">
    <w:name w:val="hdr"/>
    <w:basedOn w:val="DefaultParagraphFont"/>
    <w:rsid w:val="00545136"/>
  </w:style>
  <w:style w:type="paragraph" w:customStyle="1" w:styleId="StyleStyle49ptBold3">
    <w:name w:val="Style Style4 + 9 pt Bold3"/>
    <w:basedOn w:val="Style4"/>
    <w:link w:val="StyleStyle49ptBold3Char"/>
    <w:qFormat/>
    <w:rsid w:val="00545136"/>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545136"/>
    <w:rPr>
      <w:rFonts w:ascii="Calibri" w:eastAsia="Times New Roman" w:hAnsi="Calibri" w:cs="Times New Roman"/>
      <w:b/>
      <w:bCs/>
      <w:u w:val="single"/>
      <w:lang w:val="x-none"/>
    </w:rPr>
  </w:style>
  <w:style w:type="character" w:customStyle="1" w:styleId="Style9ptUnderline6">
    <w:name w:val="Style 9 pt Underline6"/>
    <w:basedOn w:val="DefaultParagraphFont"/>
    <w:rsid w:val="00545136"/>
    <w:rPr>
      <w:sz w:val="20"/>
      <w:u w:val="single"/>
    </w:rPr>
  </w:style>
  <w:style w:type="character" w:customStyle="1" w:styleId="ct-with-fmlt">
    <w:name w:val="ct-with-fmlt"/>
    <w:basedOn w:val="DefaultParagraphFont"/>
    <w:rsid w:val="00545136"/>
  </w:style>
  <w:style w:type="paragraph" w:customStyle="1" w:styleId="StyleStyle49pt">
    <w:name w:val="Style Style4 + 9 pt"/>
    <w:basedOn w:val="Normal"/>
    <w:link w:val="StyleStyle49ptChar"/>
    <w:qFormat/>
    <w:rsid w:val="00545136"/>
    <w:rPr>
      <w:rFonts w:eastAsia="Times New Roman"/>
      <w:u w:val="single"/>
    </w:rPr>
  </w:style>
  <w:style w:type="character" w:customStyle="1" w:styleId="StyleStyle49ptChar">
    <w:name w:val="Style Style4 + 9 pt Char"/>
    <w:basedOn w:val="DefaultParagraphFont"/>
    <w:link w:val="StyleStyle49pt"/>
    <w:rsid w:val="00545136"/>
    <w:rPr>
      <w:rFonts w:ascii="Calibri" w:eastAsia="Times New Roman" w:hAnsi="Calibri"/>
      <w:sz w:val="22"/>
      <w:u w:val="single"/>
    </w:rPr>
  </w:style>
  <w:style w:type="paragraph" w:customStyle="1" w:styleId="StyleStyle49ptBold">
    <w:name w:val="Style Style4 + 9 pt Bold"/>
    <w:basedOn w:val="Normal"/>
    <w:link w:val="StyleStyle49ptBoldChar"/>
    <w:qFormat/>
    <w:rsid w:val="00545136"/>
    <w:rPr>
      <w:rFonts w:eastAsia="Times New Roman"/>
      <w:b/>
      <w:bCs/>
      <w:u w:val="single"/>
    </w:rPr>
  </w:style>
  <w:style w:type="character" w:customStyle="1" w:styleId="StyleStyle49ptBoldChar">
    <w:name w:val="Style Style4 + 9 pt Bold Char"/>
    <w:basedOn w:val="DefaultParagraphFont"/>
    <w:link w:val="StyleStyle49ptBold"/>
    <w:rsid w:val="0054513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54513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4513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54513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45136"/>
    <w:rPr>
      <w:rFonts w:ascii="Arial" w:eastAsia="Times New Roman" w:hAnsi="Arial" w:cs="Arial"/>
      <w:b/>
      <w:bCs/>
      <w:sz w:val="22"/>
      <w:u w:val="single"/>
    </w:rPr>
  </w:style>
  <w:style w:type="paragraph" w:customStyle="1" w:styleId="StyleUnderlined11pt">
    <w:name w:val="Style Underlined + 11 pt"/>
    <w:link w:val="StyleUnderlined11ptChar"/>
    <w:qFormat/>
    <w:rsid w:val="0054513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45136"/>
    <w:rPr>
      <w:rFonts w:ascii="Arial" w:eastAsia="Times New Roman" w:hAnsi="Arial" w:cs="Arial"/>
      <w:sz w:val="22"/>
      <w:u w:val="single"/>
    </w:rPr>
  </w:style>
  <w:style w:type="character" w:customStyle="1" w:styleId="newscontent">
    <w:name w:val="newscontent"/>
    <w:rsid w:val="00545136"/>
  </w:style>
  <w:style w:type="character" w:customStyle="1" w:styleId="StyleUnderlinePatternClearYellow">
    <w:name w:val="Style Underline Pattern: Clear (Yellow)"/>
    <w:basedOn w:val="DefaultParagraphFont"/>
    <w:rsid w:val="00545136"/>
    <w:rPr>
      <w:u w:val="single"/>
      <w:shd w:val="clear" w:color="auto" w:fill="00FF00"/>
    </w:rPr>
  </w:style>
  <w:style w:type="paragraph" w:customStyle="1" w:styleId="StyleUnderlineChar11pt3">
    <w:name w:val="Style Underline Char + 11 pt3"/>
    <w:link w:val="StyleUnderlineChar11pt3Char"/>
    <w:qFormat/>
    <w:rsid w:val="0054513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45136"/>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545136"/>
    <w:rPr>
      <w:b w:val="0"/>
      <w:bCs/>
      <w:u w:val="single"/>
    </w:rPr>
  </w:style>
  <w:style w:type="paragraph" w:customStyle="1" w:styleId="Cite2">
    <w:name w:val="Cite 2"/>
    <w:basedOn w:val="Normal"/>
    <w:uiPriority w:val="99"/>
    <w:qFormat/>
    <w:rsid w:val="00545136"/>
    <w:rPr>
      <w:rFonts w:eastAsia="MS Mincho"/>
      <w:b/>
      <w:u w:val="single"/>
    </w:rPr>
  </w:style>
  <w:style w:type="character" w:customStyle="1" w:styleId="StyleunderlineBold">
    <w:name w:val="Style underline + Bold"/>
    <w:basedOn w:val="underline"/>
    <w:rsid w:val="00545136"/>
    <w:rPr>
      <w:rFonts w:ascii="Times New Roman" w:hAnsi="Times New Roman" w:cs="Times New Roman" w:hint="default"/>
      <w:b w:val="0"/>
      <w:bCs/>
      <w:sz w:val="20"/>
      <w:u w:val="single"/>
    </w:rPr>
  </w:style>
  <w:style w:type="paragraph" w:customStyle="1" w:styleId="cards0">
    <w:name w:val="cards"/>
    <w:basedOn w:val="Cites"/>
    <w:uiPriority w:val="99"/>
    <w:qFormat/>
    <w:rsid w:val="00545136"/>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545136"/>
    <w:rPr>
      <w:sz w:val="20"/>
      <w:u w:val="single"/>
    </w:rPr>
  </w:style>
  <w:style w:type="character" w:customStyle="1" w:styleId="slug-pub-date">
    <w:name w:val="slug-pub-date"/>
    <w:basedOn w:val="DefaultParagraphFont"/>
    <w:rsid w:val="00545136"/>
  </w:style>
  <w:style w:type="character" w:customStyle="1" w:styleId="slug-vol">
    <w:name w:val="slug-vol"/>
    <w:basedOn w:val="DefaultParagraphFont"/>
    <w:rsid w:val="00545136"/>
  </w:style>
  <w:style w:type="character" w:customStyle="1" w:styleId="slug-issue">
    <w:name w:val="slug-issue"/>
    <w:basedOn w:val="DefaultParagraphFont"/>
    <w:rsid w:val="00545136"/>
  </w:style>
  <w:style w:type="character" w:customStyle="1" w:styleId="slug-pages">
    <w:name w:val="slug-pages"/>
    <w:basedOn w:val="DefaultParagraphFont"/>
    <w:rsid w:val="0054513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45136"/>
    <w:rPr>
      <w:b/>
      <w:bCs/>
      <w:strike w:val="0"/>
      <w:dstrike w:val="0"/>
      <w:sz w:val="24"/>
      <w:u w:val="none"/>
      <w:effect w:val="none"/>
    </w:rPr>
  </w:style>
  <w:style w:type="character" w:customStyle="1" w:styleId="tagchar">
    <w:name w:val="tagchar"/>
    <w:basedOn w:val="DefaultParagraphFont"/>
    <w:rsid w:val="00545136"/>
  </w:style>
  <w:style w:type="character" w:customStyle="1" w:styleId="pmterms11">
    <w:name w:val="pmterms11"/>
    <w:basedOn w:val="DefaultParagraphFont"/>
    <w:rsid w:val="00545136"/>
    <w:rPr>
      <w:b/>
      <w:bCs/>
      <w:i w:val="0"/>
      <w:iCs w:val="0"/>
      <w:color w:val="000000"/>
    </w:rPr>
  </w:style>
  <w:style w:type="character" w:customStyle="1" w:styleId="StyleUnderlineChar9ptBold">
    <w:name w:val="Style Underline Char + 9 pt Bold"/>
    <w:basedOn w:val="DefaultParagraphFont"/>
    <w:rsid w:val="00545136"/>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545136"/>
    <w:rPr>
      <w:szCs w:val="24"/>
      <w:u w:val="single"/>
      <w:lang w:val="en-US" w:eastAsia="en-US" w:bidi="ar-SA"/>
    </w:rPr>
  </w:style>
  <w:style w:type="character" w:customStyle="1" w:styleId="BoldandUnderlineChar2Char1">
    <w:name w:val="Bold and Underline Char2 Char1"/>
    <w:basedOn w:val="DefaultParagraphFont"/>
    <w:rsid w:val="0054513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4513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45136"/>
    <w:rPr>
      <w:szCs w:val="24"/>
      <w:u w:val="single"/>
      <w:lang w:val="en-US" w:eastAsia="en-US" w:bidi="ar-SA"/>
    </w:rPr>
  </w:style>
  <w:style w:type="paragraph" w:customStyle="1" w:styleId="Language">
    <w:name w:val="Language"/>
    <w:basedOn w:val="Normal"/>
    <w:link w:val="LanguageChar"/>
    <w:qFormat/>
    <w:rsid w:val="00545136"/>
    <w:rPr>
      <w:rFonts w:eastAsia="Times New Roman"/>
      <w:strike/>
      <w:szCs w:val="20"/>
    </w:rPr>
  </w:style>
  <w:style w:type="character" w:customStyle="1" w:styleId="LanguageChar">
    <w:name w:val="Language Char"/>
    <w:basedOn w:val="DefaultParagraphFont"/>
    <w:link w:val="Language"/>
    <w:rsid w:val="00545136"/>
    <w:rPr>
      <w:rFonts w:ascii="Calibri" w:eastAsia="Times New Roman" w:hAnsi="Calibri"/>
      <w:strike/>
      <w:sz w:val="22"/>
      <w:szCs w:val="20"/>
    </w:rPr>
  </w:style>
  <w:style w:type="paragraph" w:customStyle="1" w:styleId="UnderlineChar3">
    <w:name w:val="Underline Char3"/>
    <w:basedOn w:val="Normal"/>
    <w:link w:val="UnderlineChar3Char"/>
    <w:qFormat/>
    <w:rsid w:val="00545136"/>
    <w:rPr>
      <w:rFonts w:eastAsia="Times New Roman"/>
      <w:u w:val="single"/>
    </w:rPr>
  </w:style>
  <w:style w:type="character" w:customStyle="1" w:styleId="UnderlineChar3Char">
    <w:name w:val="Underline Char3 Char"/>
    <w:basedOn w:val="DefaultParagraphFont"/>
    <w:link w:val="UnderlineChar3"/>
    <w:rsid w:val="0054513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45136"/>
    <w:rPr>
      <w:rFonts w:eastAsia="Times New Roman"/>
      <w:b/>
      <w:u w:val="single"/>
    </w:rPr>
  </w:style>
  <w:style w:type="character" w:customStyle="1" w:styleId="BoldandUnderlineChar3CharChar">
    <w:name w:val="Bold and Underline Char3 Char Char"/>
    <w:basedOn w:val="DefaultParagraphFont"/>
    <w:link w:val="BoldandUnderlineChar3Char"/>
    <w:rsid w:val="00545136"/>
    <w:rPr>
      <w:rFonts w:ascii="Calibri" w:eastAsia="Times New Roman" w:hAnsi="Calibri"/>
      <w:b/>
      <w:sz w:val="22"/>
      <w:u w:val="single"/>
    </w:rPr>
  </w:style>
  <w:style w:type="character" w:customStyle="1" w:styleId="BoldandUnderlineChar1Char2Char">
    <w:name w:val="Bold and Underline Char1 Char2 Char"/>
    <w:basedOn w:val="DefaultParagraphFont"/>
    <w:rsid w:val="00545136"/>
    <w:rPr>
      <w:b/>
      <w:szCs w:val="24"/>
      <w:u w:val="single"/>
      <w:lang w:val="en-US" w:eastAsia="en-US" w:bidi="ar-SA"/>
    </w:rPr>
  </w:style>
  <w:style w:type="paragraph" w:customStyle="1" w:styleId="HotRoute">
    <w:name w:val="Hot Route"/>
    <w:basedOn w:val="Normal"/>
    <w:link w:val="HotRouteChar0"/>
    <w:qFormat/>
    <w:rsid w:val="00545136"/>
    <w:pPr>
      <w:ind w:left="144"/>
    </w:pPr>
    <w:rPr>
      <w:rFonts w:eastAsia="Times New Roman"/>
    </w:rPr>
  </w:style>
  <w:style w:type="character" w:customStyle="1" w:styleId="Style12ptBoldUnderline1">
    <w:name w:val="Style 12 pt Bold Underline1"/>
    <w:basedOn w:val="DefaultParagraphFont"/>
    <w:rsid w:val="00545136"/>
    <w:rPr>
      <w:b/>
      <w:bCs/>
      <w:sz w:val="24"/>
      <w:u w:val="single"/>
    </w:rPr>
  </w:style>
  <w:style w:type="character" w:customStyle="1" w:styleId="StyleEmphasisArial12ptBoldNotItalic">
    <w:name w:val="Style Emphasis + Arial 12 pt Bold Not Italic"/>
    <w:basedOn w:val="Emphasis"/>
    <w:rsid w:val="00545136"/>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545136"/>
    <w:rPr>
      <w:rFonts w:ascii="SimSun" w:eastAsia="SimSun" w:hAnsi="SimSun"/>
      <w:sz w:val="15"/>
      <w:lang w:eastAsia="zh-CN"/>
    </w:rPr>
  </w:style>
  <w:style w:type="paragraph" w:customStyle="1" w:styleId="UnreadText">
    <w:name w:val="Unread Text"/>
    <w:basedOn w:val="Normal"/>
    <w:next w:val="Normal"/>
    <w:link w:val="UnreadTextChar"/>
    <w:autoRedefine/>
    <w:qFormat/>
    <w:rsid w:val="00545136"/>
    <w:pPr>
      <w:ind w:left="360"/>
    </w:pPr>
    <w:rPr>
      <w:rFonts w:ascii="SimSun" w:eastAsia="SimSun" w:hAnsi="SimSun"/>
      <w:sz w:val="15"/>
      <w:lang w:eastAsia="zh-CN"/>
    </w:rPr>
  </w:style>
  <w:style w:type="character" w:customStyle="1" w:styleId="smallChar">
    <w:name w:val="small Char"/>
    <w:rsid w:val="00545136"/>
    <w:rPr>
      <w:rFonts w:ascii="Calibri" w:eastAsia="Calibri" w:hAnsi="Calibri" w:cs="Calibri"/>
      <w:sz w:val="16"/>
      <w:szCs w:val="20"/>
      <w:lang w:val="x-none" w:eastAsia="x-none"/>
    </w:rPr>
  </w:style>
  <w:style w:type="paragraph" w:customStyle="1" w:styleId="HotRoute0">
    <w:name w:val="Hot Route!"/>
    <w:basedOn w:val="Normal"/>
    <w:uiPriority w:val="99"/>
    <w:qFormat/>
    <w:rsid w:val="0054513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45136"/>
    <w:rPr>
      <w:rFonts w:ascii="Times New Roman" w:hAnsi="Times New Roman" w:cs="Times New Roman"/>
      <w:sz w:val="16"/>
      <w:szCs w:val="16"/>
    </w:rPr>
  </w:style>
  <w:style w:type="character" w:customStyle="1" w:styleId="BodyText2Char1">
    <w:name w:val="Body Text 2 Char1"/>
    <w:basedOn w:val="DefaultParagraphFont"/>
    <w:uiPriority w:val="99"/>
    <w:semiHidden/>
    <w:rsid w:val="00545136"/>
    <w:rPr>
      <w:rFonts w:ascii="Times New Roman" w:hAnsi="Times New Roman" w:cs="Times New Roman"/>
      <w:sz w:val="20"/>
    </w:rPr>
  </w:style>
  <w:style w:type="character" w:customStyle="1" w:styleId="Heading2Char1CharCharCharCharCharC">
    <w:name w:val="Heading 2 Char1 Char Char Char Char Char C"/>
    <w:rsid w:val="00545136"/>
    <w:rPr>
      <w:rFonts w:cs="Arial"/>
      <w:b/>
      <w:bCs/>
      <w:iCs/>
      <w:sz w:val="24"/>
      <w:szCs w:val="28"/>
      <w:lang w:val="en-US" w:eastAsia="en-US" w:bidi="ar-SA"/>
    </w:rPr>
  </w:style>
  <w:style w:type="character" w:customStyle="1" w:styleId="underline1">
    <w:name w:val="underline1"/>
    <w:basedOn w:val="DefaultParagraphFont"/>
    <w:rsid w:val="00545136"/>
    <w:rPr>
      <w:u w:val="single"/>
    </w:rPr>
  </w:style>
  <w:style w:type="character" w:customStyle="1" w:styleId="author">
    <w:name w:val="author"/>
    <w:basedOn w:val="DefaultParagraphFont"/>
    <w:rsid w:val="00545136"/>
    <w:rPr>
      <w:rFonts w:ascii="Times New Roman" w:hAnsi="Times New Roman"/>
      <w:b/>
      <w:sz w:val="24"/>
    </w:rPr>
  </w:style>
  <w:style w:type="character" w:customStyle="1" w:styleId="FontStyle291">
    <w:name w:val="Font Style291"/>
    <w:basedOn w:val="DefaultParagraphFont"/>
    <w:uiPriority w:val="99"/>
    <w:rsid w:val="0054513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4513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4513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45136"/>
    <w:rPr>
      <w:rFonts w:ascii="Calibri" w:eastAsia="Times New Roman" w:hAnsi="Calibri"/>
      <w:sz w:val="22"/>
    </w:rPr>
  </w:style>
  <w:style w:type="paragraph" w:customStyle="1" w:styleId="Cards1">
    <w:name w:val="Cards1"/>
    <w:basedOn w:val="Normal"/>
    <w:link w:val="Cards1Char"/>
    <w:qFormat/>
    <w:rsid w:val="00545136"/>
    <w:pPr>
      <w:ind w:left="288"/>
    </w:pPr>
    <w:rPr>
      <w:rFonts w:eastAsia="Times New Roman"/>
      <w:u w:val="single"/>
    </w:rPr>
  </w:style>
  <w:style w:type="character" w:customStyle="1" w:styleId="Cards1Char">
    <w:name w:val="Cards1 Char"/>
    <w:basedOn w:val="DefaultParagraphFont"/>
    <w:link w:val="Cards1"/>
    <w:rsid w:val="0054513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54513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45136"/>
    <w:rPr>
      <w:rFonts w:ascii="Arial" w:eastAsia="Calibri" w:hAnsi="Arial" w:cs="Arial"/>
      <w:sz w:val="22"/>
      <w:szCs w:val="22"/>
      <w:u w:val="single"/>
    </w:rPr>
  </w:style>
  <w:style w:type="character" w:customStyle="1" w:styleId="EmphasizeThis">
    <w:name w:val="EmphasizeThis"/>
    <w:rsid w:val="00545136"/>
    <w:rPr>
      <w:rFonts w:ascii="Georgia" w:hAnsi="Georgia"/>
      <w:b/>
      <w:iCs/>
      <w:sz w:val="24"/>
      <w:u w:val="thick"/>
    </w:rPr>
  </w:style>
  <w:style w:type="paragraph" w:customStyle="1" w:styleId="Stylecard8pt">
    <w:name w:val="Style card + 8 pt"/>
    <w:basedOn w:val="Normal"/>
    <w:link w:val="Stylecard8ptChar"/>
    <w:qFormat/>
    <w:rsid w:val="00545136"/>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545136"/>
    <w:rPr>
      <w:rFonts w:ascii="Georgia" w:eastAsiaTheme="minorEastAsia" w:hAnsi="Georgia"/>
      <w:bCs/>
      <w:color w:val="000000"/>
      <w:sz w:val="16"/>
      <w:szCs w:val="24"/>
      <w:lang w:eastAsia="ar-SA"/>
    </w:rPr>
  </w:style>
  <w:style w:type="character" w:customStyle="1" w:styleId="bhl">
    <w:name w:val="bhl"/>
    <w:basedOn w:val="DefaultParagraphFont"/>
    <w:rsid w:val="00545136"/>
  </w:style>
  <w:style w:type="paragraph" w:customStyle="1" w:styleId="TagGA11">
    <w:name w:val="Tag GA 11"/>
    <w:basedOn w:val="TOC1"/>
    <w:uiPriority w:val="99"/>
    <w:qFormat/>
    <w:rsid w:val="00545136"/>
    <w:rPr>
      <w:rFonts w:ascii="Georgia" w:eastAsia="Calibri" w:hAnsi="Georgia"/>
      <w:b/>
    </w:rPr>
  </w:style>
  <w:style w:type="paragraph" w:customStyle="1" w:styleId="CiteCard">
    <w:name w:val="Cite/Card"/>
    <w:basedOn w:val="TOC2"/>
    <w:uiPriority w:val="99"/>
    <w:qFormat/>
    <w:rsid w:val="0054513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45136"/>
    <w:rPr>
      <w:rFonts w:ascii="Georgia" w:eastAsia="Times New Roman" w:hAnsi="Georgia" w:hint="default"/>
      <w:sz w:val="22"/>
      <w:u w:val="single"/>
      <w:lang w:eastAsia="zh-CN"/>
    </w:rPr>
  </w:style>
  <w:style w:type="character" w:customStyle="1" w:styleId="addmd">
    <w:name w:val="addmd"/>
    <w:basedOn w:val="DefaultParagraphFont"/>
    <w:rsid w:val="00545136"/>
  </w:style>
  <w:style w:type="character" w:customStyle="1" w:styleId="UnderlinedTextCharChar">
    <w:name w:val="Underlined Text Char Char"/>
    <w:basedOn w:val="DefaultParagraphFont"/>
    <w:rsid w:val="00545136"/>
    <w:rPr>
      <w:rFonts w:cs="Arial"/>
      <w:bCs/>
      <w:noProof w:val="0"/>
      <w:szCs w:val="26"/>
      <w:u w:val="single"/>
      <w:lang w:val="en-US" w:eastAsia="en-US" w:bidi="ar-SA"/>
    </w:rPr>
  </w:style>
  <w:style w:type="character" w:customStyle="1" w:styleId="CardText1Char">
    <w:name w:val="Card Text 1 Char"/>
    <w:rsid w:val="00545136"/>
    <w:rPr>
      <w:rFonts w:ascii="Georgia" w:hAnsi="Georgia"/>
      <w:color w:val="000000"/>
      <w:sz w:val="22"/>
      <w:szCs w:val="22"/>
      <w:u w:val="single"/>
    </w:rPr>
  </w:style>
  <w:style w:type="character" w:customStyle="1" w:styleId="BoldUnderlining">
    <w:name w:val="Bold Underlining"/>
    <w:rsid w:val="00545136"/>
    <w:rPr>
      <w:u w:val="single"/>
    </w:rPr>
  </w:style>
  <w:style w:type="character" w:customStyle="1" w:styleId="Intemphasis">
    <w:name w:val="Intemphasis"/>
    <w:uiPriority w:val="1"/>
    <w:qFormat/>
    <w:rsid w:val="00545136"/>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545136"/>
    <w:pPr>
      <w:ind w:left="288" w:right="288"/>
    </w:pPr>
    <w:rPr>
      <w:szCs w:val="16"/>
    </w:rPr>
  </w:style>
  <w:style w:type="character" w:customStyle="1" w:styleId="cardtextChar3">
    <w:name w:val="cardtext Char"/>
    <w:basedOn w:val="DefaultParagraphFont"/>
    <w:link w:val="cardtext2"/>
    <w:rsid w:val="00545136"/>
    <w:rPr>
      <w:rFonts w:ascii="Calibri" w:hAnsi="Calibri"/>
      <w:sz w:val="22"/>
      <w:szCs w:val="16"/>
    </w:rPr>
  </w:style>
  <w:style w:type="character" w:customStyle="1" w:styleId="BoldUnderlineChar10">
    <w:name w:val="BoldUnderline Char1"/>
    <w:rsid w:val="0054513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45136"/>
    <w:pPr>
      <w:spacing w:after="200"/>
      <w:contextualSpacing/>
    </w:pPr>
    <w:rPr>
      <w:rFonts w:eastAsia="Calibri"/>
      <w:u w:val="single"/>
    </w:rPr>
  </w:style>
  <w:style w:type="character" w:customStyle="1" w:styleId="UnderlinedCardTextChar">
    <w:name w:val="Underlined Card Text Char"/>
    <w:link w:val="UnderlinedCardText"/>
    <w:rsid w:val="00545136"/>
    <w:rPr>
      <w:rFonts w:ascii="Calibri" w:eastAsia="Calibri" w:hAnsi="Calibri"/>
      <w:sz w:val="22"/>
      <w:u w:val="single"/>
    </w:rPr>
  </w:style>
  <w:style w:type="character" w:customStyle="1" w:styleId="Hyperlink6">
    <w:name w:val="Hyperlink6"/>
    <w:basedOn w:val="DefaultParagraphFont"/>
    <w:rsid w:val="00545136"/>
    <w:rPr>
      <w:color w:val="3300CC"/>
      <w:u w:val="single"/>
    </w:rPr>
  </w:style>
  <w:style w:type="paragraph" w:customStyle="1" w:styleId="Tag12">
    <w:name w:val="Tag12"/>
    <w:basedOn w:val="Normal"/>
    <w:uiPriority w:val="99"/>
    <w:qFormat/>
    <w:rsid w:val="00545136"/>
    <w:pPr>
      <w:contextualSpacing/>
    </w:pPr>
    <w:rPr>
      <w:rFonts w:eastAsia="Cambria"/>
      <w:b/>
    </w:rPr>
  </w:style>
  <w:style w:type="character" w:customStyle="1" w:styleId="citation">
    <w:name w:val="citation"/>
    <w:basedOn w:val="DefaultParagraphFont"/>
    <w:rsid w:val="00545136"/>
  </w:style>
  <w:style w:type="paragraph" w:customStyle="1" w:styleId="UnderlineText">
    <w:name w:val="Underline Text"/>
    <w:basedOn w:val="Normal"/>
    <w:link w:val="UnderlineTextChar"/>
    <w:qFormat/>
    <w:rsid w:val="00545136"/>
    <w:pPr>
      <w:ind w:left="288"/>
    </w:pPr>
    <w:rPr>
      <w:rFonts w:eastAsia="Times New Roman"/>
      <w:u w:val="single"/>
    </w:rPr>
  </w:style>
  <w:style w:type="character" w:customStyle="1" w:styleId="UnderlineTextChar">
    <w:name w:val="Underline Text Char"/>
    <w:basedOn w:val="DefaultParagraphFont"/>
    <w:link w:val="UnderlineText"/>
    <w:rsid w:val="00545136"/>
    <w:rPr>
      <w:rFonts w:ascii="Calibri" w:eastAsia="Times New Roman" w:hAnsi="Calibri"/>
      <w:sz w:val="22"/>
      <w:u w:val="single"/>
    </w:rPr>
  </w:style>
  <w:style w:type="character" w:customStyle="1" w:styleId="il">
    <w:name w:val="il"/>
    <w:basedOn w:val="DefaultParagraphFont"/>
    <w:rsid w:val="00545136"/>
  </w:style>
  <w:style w:type="character" w:customStyle="1" w:styleId="commentstext">
    <w:name w:val="comments_text"/>
    <w:uiPriority w:val="99"/>
    <w:rsid w:val="00545136"/>
    <w:rPr>
      <w:rFonts w:cs="Times New Roman"/>
    </w:rPr>
  </w:style>
  <w:style w:type="paragraph" w:customStyle="1" w:styleId="Heading42">
    <w:name w:val="Heading 42"/>
    <w:basedOn w:val="Normal"/>
    <w:uiPriority w:val="99"/>
    <w:qFormat/>
    <w:rsid w:val="00545136"/>
    <w:rPr>
      <w:rFonts w:eastAsia="Times New Roman"/>
    </w:rPr>
  </w:style>
  <w:style w:type="paragraph" w:customStyle="1" w:styleId="DebateNormal">
    <w:name w:val="DebateNormal"/>
    <w:basedOn w:val="Normal"/>
    <w:link w:val="DebateNormalChar"/>
    <w:qFormat/>
    <w:rsid w:val="00545136"/>
    <w:pPr>
      <w:spacing w:line="276" w:lineRule="auto"/>
    </w:pPr>
    <w:rPr>
      <w:rFonts w:eastAsia="Calibri"/>
      <w:szCs w:val="20"/>
    </w:rPr>
  </w:style>
  <w:style w:type="character" w:customStyle="1" w:styleId="DebateNormalChar">
    <w:name w:val="DebateNormal Char"/>
    <w:basedOn w:val="DefaultParagraphFont"/>
    <w:link w:val="DebateNormal"/>
    <w:rsid w:val="00545136"/>
    <w:rPr>
      <w:rFonts w:ascii="Calibri" w:eastAsia="Calibri" w:hAnsi="Calibri"/>
      <w:sz w:val="22"/>
      <w:szCs w:val="20"/>
    </w:rPr>
  </w:style>
  <w:style w:type="paragraph" w:customStyle="1" w:styleId="DebateEmphasis">
    <w:name w:val="DebateEmphasis"/>
    <w:basedOn w:val="Normal"/>
    <w:link w:val="DebateEmphasisChar"/>
    <w:qFormat/>
    <w:rsid w:val="0054513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45136"/>
    <w:rPr>
      <w:rFonts w:ascii="Calibri" w:eastAsia="Calibri" w:hAnsi="Calibri"/>
      <w:b/>
      <w:sz w:val="22"/>
      <w:szCs w:val="20"/>
      <w:u w:val="single"/>
    </w:rPr>
  </w:style>
  <w:style w:type="paragraph" w:customStyle="1" w:styleId="NormalCite">
    <w:name w:val="NormalCite"/>
    <w:link w:val="NormalCiteChar"/>
    <w:qFormat/>
    <w:rsid w:val="0054513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45136"/>
    <w:rPr>
      <w:rFonts w:ascii="Times New Roman" w:eastAsiaTheme="minorHAnsi" w:hAnsi="Times New Roman" w:cs="Times New Roman"/>
      <w:sz w:val="18"/>
      <w:szCs w:val="22"/>
    </w:rPr>
  </w:style>
  <w:style w:type="character" w:customStyle="1" w:styleId="articletext">
    <w:name w:val="articletext"/>
    <w:basedOn w:val="DefaultParagraphFont"/>
    <w:rsid w:val="00545136"/>
  </w:style>
  <w:style w:type="character" w:customStyle="1" w:styleId="grey10">
    <w:name w:val="grey10"/>
    <w:basedOn w:val="DefaultParagraphFont"/>
    <w:rsid w:val="00545136"/>
  </w:style>
  <w:style w:type="character" w:customStyle="1" w:styleId="navy13bd">
    <w:name w:val="navy13bd"/>
    <w:basedOn w:val="DefaultParagraphFont"/>
    <w:rsid w:val="00545136"/>
  </w:style>
  <w:style w:type="character" w:customStyle="1" w:styleId="Style9ptUnderline2">
    <w:name w:val="Style 9 pt Underline2"/>
    <w:basedOn w:val="DefaultParagraphFont"/>
    <w:rsid w:val="00545136"/>
    <w:rPr>
      <w:sz w:val="20"/>
      <w:u w:val="single"/>
    </w:rPr>
  </w:style>
  <w:style w:type="character" w:customStyle="1" w:styleId="Style9ptBoldUnderline1">
    <w:name w:val="Style 9 pt Bold Underline1"/>
    <w:basedOn w:val="DefaultParagraphFont"/>
    <w:rsid w:val="00545136"/>
    <w:rPr>
      <w:b/>
      <w:bCs/>
      <w:sz w:val="20"/>
      <w:u w:val="single"/>
    </w:rPr>
  </w:style>
  <w:style w:type="character" w:customStyle="1" w:styleId="TagsCharChar">
    <w:name w:val="Tags Char Char"/>
    <w:basedOn w:val="DefaultParagraphFont"/>
    <w:rsid w:val="00545136"/>
    <w:rPr>
      <w:rFonts w:eastAsia="SimSun"/>
      <w:b/>
      <w:sz w:val="24"/>
      <w:lang w:val="en-US" w:eastAsia="zh-CN" w:bidi="ar-SA"/>
    </w:rPr>
  </w:style>
  <w:style w:type="paragraph" w:customStyle="1" w:styleId="cardCharCharCharChar">
    <w:name w:val="card Char Char Char Char"/>
    <w:basedOn w:val="Normal"/>
    <w:uiPriority w:val="99"/>
    <w:qFormat/>
    <w:rsid w:val="00545136"/>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545136"/>
    <w:rPr>
      <w:rFonts w:eastAsia="Times New Roman"/>
      <w:u w:val="single"/>
    </w:rPr>
  </w:style>
  <w:style w:type="character" w:customStyle="1" w:styleId="CARDChar0">
    <w:name w:val="CARD Char"/>
    <w:basedOn w:val="DefaultParagraphFont"/>
    <w:link w:val="CARD0"/>
    <w:rsid w:val="00545136"/>
    <w:rPr>
      <w:rFonts w:ascii="Calibri" w:eastAsia="Times New Roman" w:hAnsi="Calibri"/>
      <w:sz w:val="22"/>
      <w:u w:val="single"/>
    </w:rPr>
  </w:style>
  <w:style w:type="paragraph" w:customStyle="1" w:styleId="Normal2">
    <w:name w:val="Normal2"/>
    <w:basedOn w:val="Normal"/>
    <w:uiPriority w:val="99"/>
    <w:qFormat/>
    <w:rsid w:val="00545136"/>
    <w:rPr>
      <w:rFonts w:eastAsia="Times New Roman"/>
    </w:rPr>
  </w:style>
  <w:style w:type="character" w:customStyle="1" w:styleId="Style11ptThickunderline">
    <w:name w:val="Style 11 pt Thick underline"/>
    <w:rsid w:val="00545136"/>
    <w:rPr>
      <w:rFonts w:ascii="Times New Roman" w:hAnsi="Times New Roman"/>
      <w:sz w:val="20"/>
      <w:u w:val="single"/>
    </w:rPr>
  </w:style>
  <w:style w:type="character" w:customStyle="1" w:styleId="Style11ptBoldThickunderline">
    <w:name w:val="Style 11 pt Bold Thick underline"/>
    <w:rsid w:val="00545136"/>
    <w:rPr>
      <w:rFonts w:ascii="Times New Roman" w:hAnsi="Times New Roman"/>
      <w:b/>
      <w:bCs/>
      <w:sz w:val="20"/>
      <w:u w:val="single"/>
    </w:rPr>
  </w:style>
  <w:style w:type="paragraph" w:customStyle="1" w:styleId="UnderlineBoldIndent">
    <w:name w:val="Underline + Bold Indent"/>
    <w:basedOn w:val="Normal"/>
    <w:link w:val="UnderlineBoldIndentCharChar"/>
    <w:qFormat/>
    <w:rsid w:val="0054513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4513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45136"/>
    <w:rPr>
      <w:u w:val="single"/>
    </w:rPr>
  </w:style>
  <w:style w:type="character" w:customStyle="1" w:styleId="StyleUnderlineBoldIndent11ptChar">
    <w:name w:val="Style Underline + Bold Indent + 11 pt Char"/>
    <w:link w:val="StyleUnderlineBoldIndent11pt"/>
    <w:rsid w:val="0054513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45136"/>
    <w:rPr>
      <w:b/>
      <w:bCs/>
      <w:u w:val="single"/>
    </w:rPr>
  </w:style>
  <w:style w:type="character" w:customStyle="1" w:styleId="StyleUnderlineBoldIndent11ptBoldChar">
    <w:name w:val="Style Underline + Bold Indent + 11 pt Bold Char"/>
    <w:link w:val="StyleUnderlineBoldIndent11ptBold"/>
    <w:rsid w:val="00545136"/>
    <w:rPr>
      <w:rFonts w:ascii="Calibri" w:eastAsia="Times New Roman" w:hAnsi="Calibri"/>
      <w:b/>
      <w:bCs/>
      <w:sz w:val="22"/>
      <w:szCs w:val="20"/>
      <w:u w:val="single"/>
    </w:rPr>
  </w:style>
  <w:style w:type="paragraph" w:customStyle="1" w:styleId="Normal20pt">
    <w:name w:val="Normal  + 20 pt"/>
    <w:basedOn w:val="Normal"/>
    <w:uiPriority w:val="6"/>
    <w:qFormat/>
    <w:rsid w:val="00545136"/>
    <w:rPr>
      <w:bCs/>
      <w:u w:val="single"/>
    </w:rPr>
  </w:style>
  <w:style w:type="paragraph" w:customStyle="1" w:styleId="author-name">
    <w:name w:val="author-name"/>
    <w:basedOn w:val="Normal"/>
    <w:uiPriority w:val="99"/>
    <w:qFormat/>
    <w:rsid w:val="00545136"/>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54513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45136"/>
    <w:rPr>
      <w:rFonts w:ascii="Consolas" w:hAnsi="Consolas" w:cs="Consolas"/>
      <w:sz w:val="20"/>
      <w:szCs w:val="20"/>
    </w:rPr>
  </w:style>
  <w:style w:type="character" w:customStyle="1" w:styleId="headline">
    <w:name w:val="headline"/>
    <w:basedOn w:val="DefaultParagraphFont"/>
    <w:rsid w:val="00545136"/>
  </w:style>
  <w:style w:type="character" w:customStyle="1" w:styleId="yshortcuts">
    <w:name w:val="yshortcuts"/>
    <w:basedOn w:val="DefaultParagraphFont"/>
    <w:rsid w:val="00545136"/>
  </w:style>
  <w:style w:type="character" w:customStyle="1" w:styleId="HotRouteChar0">
    <w:name w:val="Hot Route Char"/>
    <w:link w:val="HotRoute"/>
    <w:rsid w:val="00545136"/>
    <w:rPr>
      <w:rFonts w:ascii="Calibri" w:eastAsia="Times New Roman" w:hAnsi="Calibri"/>
      <w:sz w:val="22"/>
    </w:rPr>
  </w:style>
  <w:style w:type="paragraph" w:styleId="PlainText">
    <w:name w:val="Plain Text"/>
    <w:basedOn w:val="Normal"/>
    <w:link w:val="PlainTextChar"/>
    <w:rsid w:val="00545136"/>
    <w:rPr>
      <w:rFonts w:ascii="Courier New" w:eastAsia="Times New Roman" w:hAnsi="Courier New" w:cs="Courier New"/>
      <w:szCs w:val="20"/>
    </w:rPr>
  </w:style>
  <w:style w:type="character" w:customStyle="1" w:styleId="PlainTextChar">
    <w:name w:val="Plain Text Char"/>
    <w:basedOn w:val="DefaultParagraphFont"/>
    <w:link w:val="PlainText"/>
    <w:rsid w:val="00545136"/>
    <w:rPr>
      <w:rFonts w:ascii="Courier New" w:eastAsia="Times New Roman" w:hAnsi="Courier New" w:cs="Courier New"/>
      <w:sz w:val="22"/>
      <w:szCs w:val="20"/>
    </w:rPr>
  </w:style>
  <w:style w:type="paragraph" w:customStyle="1" w:styleId="Microtext">
    <w:name w:val="Microtext"/>
    <w:basedOn w:val="Normal"/>
    <w:next w:val="Normal"/>
    <w:link w:val="MicrotextChar"/>
    <w:qFormat/>
    <w:rsid w:val="00545136"/>
    <w:rPr>
      <w:rFonts w:asciiTheme="minorHAnsi" w:hAnsiTheme="minorHAnsi"/>
      <w:sz w:val="12"/>
    </w:rPr>
  </w:style>
  <w:style w:type="paragraph" w:customStyle="1" w:styleId="Style6">
    <w:name w:val="Style6"/>
    <w:basedOn w:val="Normal"/>
    <w:link w:val="Style6Char"/>
    <w:autoRedefine/>
    <w:uiPriority w:val="99"/>
    <w:qFormat/>
    <w:rsid w:val="00545136"/>
    <w:rPr>
      <w:b/>
    </w:rPr>
  </w:style>
  <w:style w:type="character" w:customStyle="1" w:styleId="Style6Char">
    <w:name w:val="Style6 Char"/>
    <w:basedOn w:val="DefaultParagraphFont"/>
    <w:link w:val="Style6"/>
    <w:uiPriority w:val="99"/>
    <w:rsid w:val="00545136"/>
    <w:rPr>
      <w:rFonts w:ascii="Calibri" w:hAnsi="Calibri"/>
      <w:b/>
      <w:sz w:val="22"/>
    </w:rPr>
  </w:style>
  <w:style w:type="paragraph" w:customStyle="1" w:styleId="Style11">
    <w:name w:val="Style11"/>
    <w:basedOn w:val="Normal"/>
    <w:link w:val="Style11Char"/>
    <w:qFormat/>
    <w:rsid w:val="00545136"/>
    <w:rPr>
      <w:rFonts w:eastAsia="Times New Roman"/>
      <w:b/>
      <w:szCs w:val="20"/>
      <w:u w:val="thick"/>
    </w:rPr>
  </w:style>
  <w:style w:type="paragraph" w:customStyle="1" w:styleId="Style12">
    <w:name w:val="Style12"/>
    <w:basedOn w:val="Normal"/>
    <w:link w:val="Style12Char"/>
    <w:qFormat/>
    <w:rsid w:val="00545136"/>
    <w:rPr>
      <w:rFonts w:eastAsia="Times New Roman"/>
      <w:b/>
      <w:u w:val="thick"/>
    </w:rPr>
  </w:style>
  <w:style w:type="character" w:customStyle="1" w:styleId="Style11Char">
    <w:name w:val="Style11 Char"/>
    <w:basedOn w:val="DefaultParagraphFont"/>
    <w:link w:val="Style11"/>
    <w:rsid w:val="00545136"/>
    <w:rPr>
      <w:rFonts w:ascii="Calibri" w:eastAsia="Times New Roman" w:hAnsi="Calibri"/>
      <w:b/>
      <w:sz w:val="22"/>
      <w:szCs w:val="20"/>
      <w:u w:val="thick"/>
    </w:rPr>
  </w:style>
  <w:style w:type="character" w:customStyle="1" w:styleId="Style12Char">
    <w:name w:val="Style12 Char"/>
    <w:basedOn w:val="DefaultParagraphFont"/>
    <w:link w:val="Style12"/>
    <w:rsid w:val="00545136"/>
    <w:rPr>
      <w:rFonts w:ascii="Calibri" w:eastAsia="Times New Roman" w:hAnsi="Calibri"/>
      <w:b/>
      <w:sz w:val="22"/>
      <w:u w:val="thick"/>
    </w:rPr>
  </w:style>
  <w:style w:type="character" w:customStyle="1" w:styleId="caps-label">
    <w:name w:val="caps-label"/>
    <w:basedOn w:val="DefaultParagraphFont"/>
    <w:rsid w:val="00545136"/>
  </w:style>
  <w:style w:type="character" w:customStyle="1" w:styleId="wikiexternallink">
    <w:name w:val="wikiexternallink"/>
    <w:basedOn w:val="DefaultParagraphFont"/>
    <w:rsid w:val="00545136"/>
  </w:style>
  <w:style w:type="character" w:customStyle="1" w:styleId="StyleStyleBoldUnderlineIntenseEmphasisUnderlineapple-style-s">
    <w:name w:val="Style Style Bold UnderlineIntense EmphasisUnderlineapple-style-s..."/>
    <w:basedOn w:val="DefaultParagraphFont"/>
    <w:rsid w:val="00545136"/>
    <w:rPr>
      <w:b w:val="0"/>
      <w:bCs w:val="0"/>
      <w:sz w:val="22"/>
      <w:u w:val="single"/>
      <w:bdr w:val="none" w:sz="0" w:space="0" w:color="auto"/>
    </w:rPr>
  </w:style>
  <w:style w:type="paragraph" w:customStyle="1" w:styleId="blocktitle0">
    <w:name w:val="block title"/>
    <w:basedOn w:val="Normal"/>
    <w:link w:val="blocktitleChar"/>
    <w:autoRedefine/>
    <w:qFormat/>
    <w:rsid w:val="00545136"/>
    <w:pPr>
      <w:spacing w:after="240"/>
      <w:jc w:val="center"/>
      <w:outlineLvl w:val="0"/>
    </w:pPr>
    <w:rPr>
      <w:rFonts w:eastAsia="Calibri"/>
      <w:b/>
      <w:caps/>
      <w:sz w:val="28"/>
      <w:szCs w:val="28"/>
      <w:lang w:val="es-ES"/>
    </w:rPr>
  </w:style>
  <w:style w:type="character" w:customStyle="1" w:styleId="UnderlineCard">
    <w:name w:val="Underline Card"/>
    <w:uiPriority w:val="6"/>
    <w:qFormat/>
    <w:rsid w:val="00545136"/>
    <w:rPr>
      <w:rFonts w:ascii="Arial" w:hAnsi="Arial"/>
      <w:b w:val="0"/>
      <w:bCs/>
      <w:sz w:val="20"/>
      <w:u w:val="single"/>
    </w:rPr>
  </w:style>
  <w:style w:type="character" w:customStyle="1" w:styleId="story-author">
    <w:name w:val="story-author"/>
    <w:basedOn w:val="DefaultParagraphFont"/>
    <w:rsid w:val="00545136"/>
  </w:style>
  <w:style w:type="paragraph" w:customStyle="1" w:styleId="type">
    <w:name w:val="type"/>
    <w:basedOn w:val="Normal"/>
    <w:uiPriority w:val="99"/>
    <w:qFormat/>
    <w:rsid w:val="00545136"/>
    <w:pPr>
      <w:spacing w:before="100" w:beforeAutospacing="1" w:after="100" w:afterAutospacing="1"/>
    </w:pPr>
    <w:rPr>
      <w:rFonts w:eastAsia="Times New Roman"/>
    </w:rPr>
  </w:style>
  <w:style w:type="character" w:customStyle="1" w:styleId="institution">
    <w:name w:val="institution"/>
    <w:basedOn w:val="DefaultParagraphFont"/>
    <w:rsid w:val="00545136"/>
  </w:style>
  <w:style w:type="character" w:customStyle="1" w:styleId="abodyblack3">
    <w:name w:val="abodyblack3"/>
    <w:basedOn w:val="DefaultParagraphFont"/>
    <w:rsid w:val="00545136"/>
  </w:style>
  <w:style w:type="paragraph" w:customStyle="1" w:styleId="UnderlineChar2CharChar">
    <w:name w:val="Underline Char2 Char Char"/>
    <w:basedOn w:val="Normal"/>
    <w:link w:val="UnderlineChar2CharCharChar"/>
    <w:qFormat/>
    <w:rsid w:val="00545136"/>
    <w:rPr>
      <w:rFonts w:eastAsia="MS Mincho"/>
      <w:szCs w:val="20"/>
      <w:u w:val="single"/>
    </w:rPr>
  </w:style>
  <w:style w:type="character" w:customStyle="1" w:styleId="UnderlineChar2CharCharChar">
    <w:name w:val="Underline Char2 Char Char Char"/>
    <w:link w:val="UnderlineChar2CharChar"/>
    <w:rsid w:val="00545136"/>
    <w:rPr>
      <w:rFonts w:ascii="Calibri" w:eastAsia="MS Mincho" w:hAnsi="Calibri"/>
      <w:sz w:val="22"/>
      <w:szCs w:val="20"/>
      <w:u w:val="single"/>
    </w:rPr>
  </w:style>
  <w:style w:type="character" w:customStyle="1" w:styleId="CharacterStyle1">
    <w:name w:val="Character Style 1"/>
    <w:rsid w:val="00545136"/>
    <w:rPr>
      <w:sz w:val="20"/>
      <w:szCs w:val="20"/>
    </w:rPr>
  </w:style>
  <w:style w:type="character" w:customStyle="1" w:styleId="FontStyle177">
    <w:name w:val="Font Style177"/>
    <w:basedOn w:val="DefaultParagraphFont"/>
    <w:uiPriority w:val="99"/>
    <w:rsid w:val="00545136"/>
    <w:rPr>
      <w:rFonts w:ascii="Times New Roman" w:hAnsi="Times New Roman" w:cs="Times New Roman"/>
      <w:sz w:val="20"/>
      <w:szCs w:val="20"/>
    </w:rPr>
  </w:style>
  <w:style w:type="character" w:customStyle="1" w:styleId="FontStyle173">
    <w:name w:val="Font Style173"/>
    <w:basedOn w:val="DefaultParagraphFont"/>
    <w:uiPriority w:val="99"/>
    <w:rsid w:val="00545136"/>
    <w:rPr>
      <w:rFonts w:ascii="Times New Roman" w:hAnsi="Times New Roman" w:cs="Times New Roman"/>
      <w:sz w:val="14"/>
      <w:szCs w:val="14"/>
    </w:rPr>
  </w:style>
  <w:style w:type="character" w:customStyle="1" w:styleId="FontStyle151">
    <w:name w:val="Font Style151"/>
    <w:basedOn w:val="DefaultParagraphFont"/>
    <w:uiPriority w:val="99"/>
    <w:rsid w:val="00545136"/>
    <w:rPr>
      <w:rFonts w:ascii="Arial Narrow" w:hAnsi="Arial Narrow" w:cs="Arial Narrow"/>
      <w:b/>
      <w:bCs/>
      <w:sz w:val="12"/>
      <w:szCs w:val="12"/>
    </w:rPr>
  </w:style>
  <w:style w:type="character" w:customStyle="1" w:styleId="FontStyle156">
    <w:name w:val="Font Style156"/>
    <w:basedOn w:val="DefaultParagraphFont"/>
    <w:uiPriority w:val="99"/>
    <w:rsid w:val="00545136"/>
    <w:rPr>
      <w:rFonts w:ascii="Arial Narrow" w:hAnsi="Arial Narrow" w:cs="Arial Narrow"/>
      <w:sz w:val="8"/>
      <w:szCs w:val="8"/>
    </w:rPr>
  </w:style>
  <w:style w:type="character" w:customStyle="1" w:styleId="FontStyle160">
    <w:name w:val="Font Style160"/>
    <w:basedOn w:val="DefaultParagraphFont"/>
    <w:uiPriority w:val="99"/>
    <w:rsid w:val="00545136"/>
    <w:rPr>
      <w:rFonts w:ascii="Times New Roman" w:hAnsi="Times New Roman" w:cs="Times New Roman"/>
      <w:b/>
      <w:bCs/>
      <w:sz w:val="20"/>
      <w:szCs w:val="20"/>
    </w:rPr>
  </w:style>
  <w:style w:type="character" w:customStyle="1" w:styleId="FontStyle178">
    <w:name w:val="Font Style178"/>
    <w:basedOn w:val="DefaultParagraphFont"/>
    <w:uiPriority w:val="99"/>
    <w:rsid w:val="00545136"/>
    <w:rPr>
      <w:rFonts w:ascii="Times New Roman" w:hAnsi="Times New Roman" w:cs="Times New Roman"/>
      <w:sz w:val="18"/>
      <w:szCs w:val="18"/>
    </w:rPr>
  </w:style>
  <w:style w:type="paragraph" w:customStyle="1" w:styleId="Style14">
    <w:name w:val="Style14"/>
    <w:basedOn w:val="Normal"/>
    <w:uiPriority w:val="99"/>
    <w:qFormat/>
    <w:rsid w:val="0054513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4513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45136"/>
    <w:rPr>
      <w:rFonts w:ascii="Times New Roman" w:hAnsi="Times New Roman" w:cs="Times New Roman"/>
      <w:sz w:val="12"/>
      <w:szCs w:val="12"/>
    </w:rPr>
  </w:style>
  <w:style w:type="paragraph" w:customStyle="1" w:styleId="Style9">
    <w:name w:val="Style9"/>
    <w:basedOn w:val="Normal"/>
    <w:uiPriority w:val="99"/>
    <w:qFormat/>
    <w:rsid w:val="0054513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4513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4513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45136"/>
    <w:rPr>
      <w:rFonts w:ascii="Times New Roman" w:hAnsi="Times New Roman" w:cs="Times New Roman"/>
      <w:sz w:val="16"/>
      <w:szCs w:val="16"/>
    </w:rPr>
  </w:style>
  <w:style w:type="character" w:customStyle="1" w:styleId="f">
    <w:name w:val="f"/>
    <w:basedOn w:val="DefaultParagraphFont"/>
    <w:rsid w:val="00545136"/>
  </w:style>
  <w:style w:type="character" w:customStyle="1" w:styleId="TagsChar2">
    <w:name w:val="Tags Char2"/>
    <w:uiPriority w:val="99"/>
    <w:rsid w:val="00545136"/>
    <w:rPr>
      <w:b/>
      <w:sz w:val="24"/>
    </w:rPr>
  </w:style>
  <w:style w:type="paragraph" w:customStyle="1" w:styleId="CardsFont6ptChar">
    <w:name w:val="Cards + Font: 6 pt Char"/>
    <w:basedOn w:val="Normal"/>
    <w:link w:val="CardsFont6ptCharChar"/>
    <w:qFormat/>
    <w:rsid w:val="0054513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45136"/>
    <w:rPr>
      <w:rFonts w:ascii="Calibri" w:eastAsia="Times New Roman" w:hAnsi="Calibri"/>
      <w:sz w:val="12"/>
    </w:rPr>
  </w:style>
  <w:style w:type="character" w:customStyle="1" w:styleId="FontStyle172">
    <w:name w:val="Font Style172"/>
    <w:basedOn w:val="DefaultParagraphFont"/>
    <w:uiPriority w:val="99"/>
    <w:rsid w:val="00545136"/>
    <w:rPr>
      <w:rFonts w:ascii="Times New Roman" w:hAnsi="Times New Roman" w:cs="Times New Roman"/>
      <w:b/>
      <w:bCs/>
      <w:sz w:val="16"/>
      <w:szCs w:val="16"/>
    </w:rPr>
  </w:style>
  <w:style w:type="paragraph" w:customStyle="1" w:styleId="Style18">
    <w:name w:val="Style18"/>
    <w:basedOn w:val="Normal"/>
    <w:uiPriority w:val="99"/>
    <w:qFormat/>
    <w:rsid w:val="0054513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45136"/>
    <w:rPr>
      <w:rFonts w:ascii="Times New Roman" w:hAnsi="Times New Roman" w:cs="Times New Roman"/>
      <w:i/>
      <w:iCs/>
      <w:sz w:val="16"/>
      <w:szCs w:val="16"/>
    </w:rPr>
  </w:style>
  <w:style w:type="character" w:customStyle="1" w:styleId="FontStyle162">
    <w:name w:val="Font Style162"/>
    <w:basedOn w:val="DefaultParagraphFont"/>
    <w:uiPriority w:val="99"/>
    <w:rsid w:val="00545136"/>
    <w:rPr>
      <w:rFonts w:ascii="Times New Roman" w:hAnsi="Times New Roman" w:cs="Times New Roman"/>
      <w:b/>
      <w:bCs/>
      <w:sz w:val="18"/>
      <w:szCs w:val="18"/>
    </w:rPr>
  </w:style>
  <w:style w:type="character" w:customStyle="1" w:styleId="FontStyle167">
    <w:name w:val="Font Style167"/>
    <w:basedOn w:val="DefaultParagraphFont"/>
    <w:uiPriority w:val="99"/>
    <w:rsid w:val="00545136"/>
    <w:rPr>
      <w:rFonts w:ascii="Times New Roman" w:hAnsi="Times New Roman" w:cs="Times New Roman"/>
      <w:sz w:val="10"/>
      <w:szCs w:val="10"/>
    </w:rPr>
  </w:style>
  <w:style w:type="character" w:customStyle="1" w:styleId="FontStyle174">
    <w:name w:val="Font Style174"/>
    <w:basedOn w:val="DefaultParagraphFont"/>
    <w:uiPriority w:val="99"/>
    <w:rsid w:val="00545136"/>
    <w:rPr>
      <w:rFonts w:ascii="Arial Narrow" w:hAnsi="Arial Narrow" w:cs="Arial Narrow"/>
      <w:b/>
      <w:bCs/>
      <w:sz w:val="18"/>
      <w:szCs w:val="18"/>
    </w:rPr>
  </w:style>
  <w:style w:type="paragraph" w:customStyle="1" w:styleId="Style47">
    <w:name w:val="Style47"/>
    <w:basedOn w:val="Normal"/>
    <w:uiPriority w:val="99"/>
    <w:qFormat/>
    <w:rsid w:val="0054513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45136"/>
    <w:rPr>
      <w:rFonts w:ascii="Times New Roman" w:hAnsi="Times New Roman" w:cs="Times New Roman"/>
      <w:sz w:val="12"/>
      <w:szCs w:val="12"/>
    </w:rPr>
  </w:style>
  <w:style w:type="paragraph" w:customStyle="1" w:styleId="Style24">
    <w:name w:val="Style24"/>
    <w:basedOn w:val="Normal"/>
    <w:uiPriority w:val="99"/>
    <w:qFormat/>
    <w:rsid w:val="0054513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4513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4513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45136"/>
    <w:rPr>
      <w:rFonts w:ascii="Times New Roman" w:hAnsi="Times New Roman" w:cs="Times New Roman"/>
      <w:b/>
      <w:bCs/>
      <w:sz w:val="18"/>
      <w:szCs w:val="18"/>
    </w:rPr>
  </w:style>
  <w:style w:type="paragraph" w:customStyle="1" w:styleId="Style21">
    <w:name w:val="Style21"/>
    <w:basedOn w:val="Normal"/>
    <w:uiPriority w:val="99"/>
    <w:qFormat/>
    <w:rsid w:val="0054513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45136"/>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54513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45136"/>
    <w:rPr>
      <w:color w:val="000000"/>
      <w:sz w:val="32"/>
      <w:szCs w:val="32"/>
    </w:rPr>
  </w:style>
  <w:style w:type="paragraph" w:customStyle="1" w:styleId="Cardnon-underlined">
    <w:name w:val="Card non-underlined"/>
    <w:basedOn w:val="Normal"/>
    <w:link w:val="Cardnon-underlinedChar"/>
    <w:autoRedefine/>
    <w:qFormat/>
    <w:rsid w:val="00545136"/>
    <w:rPr>
      <w:rFonts w:eastAsia="Times New Roman"/>
      <w:szCs w:val="20"/>
    </w:rPr>
  </w:style>
  <w:style w:type="character" w:customStyle="1" w:styleId="Cardnon-underlinedChar">
    <w:name w:val="Card non-underlined Char"/>
    <w:basedOn w:val="DefaultParagraphFont"/>
    <w:link w:val="Cardnon-underlined"/>
    <w:rsid w:val="00545136"/>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545136"/>
    <w:rPr>
      <w:b/>
      <w:bCs/>
      <w:u w:val="single"/>
    </w:rPr>
  </w:style>
  <w:style w:type="paragraph" w:styleId="TOC3">
    <w:name w:val="toc 3"/>
    <w:basedOn w:val="Normal"/>
    <w:next w:val="Normal"/>
    <w:autoRedefine/>
    <w:uiPriority w:val="39"/>
    <w:qFormat/>
    <w:rsid w:val="00545136"/>
    <w:pPr>
      <w:ind w:left="400"/>
    </w:pPr>
    <w:rPr>
      <w:rFonts w:eastAsia="Times New Roman"/>
      <w:szCs w:val="20"/>
    </w:rPr>
  </w:style>
  <w:style w:type="paragraph" w:styleId="TOC4">
    <w:name w:val="toc 4"/>
    <w:basedOn w:val="Normal"/>
    <w:next w:val="Normal"/>
    <w:autoRedefine/>
    <w:uiPriority w:val="39"/>
    <w:rsid w:val="00545136"/>
    <w:pPr>
      <w:ind w:left="600"/>
    </w:pPr>
    <w:rPr>
      <w:rFonts w:eastAsia="Times New Roman"/>
      <w:szCs w:val="20"/>
    </w:rPr>
  </w:style>
  <w:style w:type="paragraph" w:styleId="TOC5">
    <w:name w:val="toc 5"/>
    <w:basedOn w:val="Normal"/>
    <w:next w:val="Normal"/>
    <w:autoRedefine/>
    <w:uiPriority w:val="39"/>
    <w:rsid w:val="00545136"/>
    <w:pPr>
      <w:ind w:left="800"/>
    </w:pPr>
    <w:rPr>
      <w:rFonts w:eastAsia="Times New Roman"/>
      <w:szCs w:val="20"/>
    </w:rPr>
  </w:style>
  <w:style w:type="paragraph" w:styleId="TOC6">
    <w:name w:val="toc 6"/>
    <w:basedOn w:val="Normal"/>
    <w:next w:val="Normal"/>
    <w:autoRedefine/>
    <w:uiPriority w:val="39"/>
    <w:rsid w:val="00545136"/>
    <w:pPr>
      <w:ind w:left="1000"/>
    </w:pPr>
    <w:rPr>
      <w:rFonts w:eastAsia="Times New Roman"/>
      <w:szCs w:val="20"/>
    </w:rPr>
  </w:style>
  <w:style w:type="paragraph" w:styleId="TOC7">
    <w:name w:val="toc 7"/>
    <w:basedOn w:val="Normal"/>
    <w:next w:val="Normal"/>
    <w:autoRedefine/>
    <w:uiPriority w:val="39"/>
    <w:rsid w:val="00545136"/>
    <w:pPr>
      <w:ind w:left="1200"/>
    </w:pPr>
    <w:rPr>
      <w:rFonts w:eastAsia="Times New Roman"/>
      <w:szCs w:val="20"/>
    </w:rPr>
  </w:style>
  <w:style w:type="paragraph" w:styleId="TOC8">
    <w:name w:val="toc 8"/>
    <w:basedOn w:val="Normal"/>
    <w:next w:val="Normal"/>
    <w:autoRedefine/>
    <w:uiPriority w:val="39"/>
    <w:rsid w:val="00545136"/>
    <w:pPr>
      <w:ind w:left="1400"/>
    </w:pPr>
    <w:rPr>
      <w:rFonts w:eastAsia="Times New Roman"/>
      <w:szCs w:val="20"/>
    </w:rPr>
  </w:style>
  <w:style w:type="character" w:customStyle="1" w:styleId="allocatoragentsleft">
    <w:name w:val="al_locatoragentsleft"/>
    <w:basedOn w:val="DefaultParagraphFont"/>
    <w:rsid w:val="00545136"/>
  </w:style>
  <w:style w:type="character" w:styleId="HTMLTypewriter">
    <w:name w:val="HTML Typewriter"/>
    <w:basedOn w:val="DefaultParagraphFont"/>
    <w:unhideWhenUsed/>
    <w:rsid w:val="00545136"/>
    <w:rPr>
      <w:rFonts w:ascii="Courier New" w:eastAsia="Times New Roman" w:hAnsi="Courier New" w:cs="Courier New"/>
      <w:sz w:val="20"/>
      <w:szCs w:val="20"/>
    </w:rPr>
  </w:style>
  <w:style w:type="paragraph" w:customStyle="1" w:styleId="Carding">
    <w:name w:val="Carding"/>
    <w:basedOn w:val="Normal"/>
    <w:uiPriority w:val="99"/>
    <w:qFormat/>
    <w:rsid w:val="00545136"/>
    <w:rPr>
      <w:rFonts w:eastAsia="Times New Roman"/>
      <w:sz w:val="18"/>
    </w:rPr>
  </w:style>
  <w:style w:type="character" w:customStyle="1" w:styleId="TagsChar1">
    <w:name w:val="Tags Char1"/>
    <w:aliases w:val="Super Script Char1,TagStyle Char1"/>
    <w:basedOn w:val="DefaultParagraphFont"/>
    <w:rsid w:val="00545136"/>
    <w:rPr>
      <w:rFonts w:ascii="Arial Narrow" w:hAnsi="Arial Narrow"/>
      <w:b/>
      <w:noProof w:val="0"/>
      <w:sz w:val="22"/>
      <w:szCs w:val="60"/>
      <w:lang w:val="en-US" w:eastAsia="en-US" w:bidi="ar-SA"/>
    </w:rPr>
  </w:style>
  <w:style w:type="character" w:customStyle="1" w:styleId="aunderline">
    <w:name w:val="aunderline"/>
    <w:basedOn w:val="DefaultParagraphFont"/>
    <w:qFormat/>
    <w:rsid w:val="00545136"/>
    <w:rPr>
      <w:rFonts w:ascii="Times New Roman" w:hAnsi="Times New Roman"/>
      <w:sz w:val="20"/>
      <w:szCs w:val="24"/>
      <w:u w:val="thick"/>
    </w:rPr>
  </w:style>
  <w:style w:type="character" w:customStyle="1" w:styleId="tagChar1">
    <w:name w:val="tag Char1"/>
    <w:aliases w:val="Heading 2 Char1 Char Char Char Char,Hat Char2,Hat Char1,TAG Char Char,Heading 2 Char1 Char Char11,Heading 2 Char Char Char Char11,Heading 2 Char11,Tags Ch,Char Char Char Char1 Char3,Heading 2 Cha Char1"/>
    <w:basedOn w:val="DefaultParagraphFont"/>
    <w:qFormat/>
    <w:rsid w:val="00545136"/>
    <w:rPr>
      <w:b/>
      <w:noProof w:val="0"/>
      <w:sz w:val="24"/>
      <w:lang w:val="en-US" w:eastAsia="en-US" w:bidi="ar-SA"/>
    </w:rPr>
  </w:style>
  <w:style w:type="character" w:customStyle="1" w:styleId="tagChar2">
    <w:name w:val="tag Char2"/>
    <w:basedOn w:val="DefaultParagraphFont"/>
    <w:uiPriority w:val="9"/>
    <w:qFormat/>
    <w:rsid w:val="00545136"/>
    <w:rPr>
      <w:b/>
      <w:noProof w:val="0"/>
      <w:sz w:val="24"/>
      <w:lang w:val="en-US" w:eastAsia="en-US" w:bidi="ar-SA"/>
    </w:rPr>
  </w:style>
  <w:style w:type="character" w:customStyle="1" w:styleId="Taggin-New">
    <w:name w:val="Taggin - New"/>
    <w:basedOn w:val="DefaultParagraphFont"/>
    <w:rsid w:val="00545136"/>
    <w:rPr>
      <w:rFonts w:ascii="Arial Narrow" w:hAnsi="Arial Narrow"/>
      <w:b/>
      <w:sz w:val="22"/>
    </w:rPr>
  </w:style>
  <w:style w:type="character" w:customStyle="1" w:styleId="Boxing-New">
    <w:name w:val="Boxing - New"/>
    <w:basedOn w:val="DefaultParagraphFont"/>
    <w:rsid w:val="00545136"/>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54513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4513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45136"/>
    <w:rPr>
      <w:rFonts w:ascii="Garamond" w:hAnsi="Garamond"/>
      <w:sz w:val="22"/>
      <w:szCs w:val="24"/>
      <w:u w:val="single"/>
      <w:lang w:val="en-US" w:eastAsia="en-US" w:bidi="ar-SA"/>
    </w:rPr>
  </w:style>
  <w:style w:type="paragraph" w:customStyle="1" w:styleId="Style2">
    <w:name w:val="Style2"/>
    <w:basedOn w:val="Heading4"/>
    <w:uiPriority w:val="99"/>
    <w:qFormat/>
    <w:rsid w:val="00545136"/>
    <w:rPr>
      <w:rFonts w:eastAsia="Times New Roman" w:cs="Times New Roman"/>
      <w:iCs/>
      <w:caps/>
      <w:szCs w:val="20"/>
    </w:rPr>
  </w:style>
  <w:style w:type="character" w:customStyle="1" w:styleId="pagetitle">
    <w:name w:val="pagetitle"/>
    <w:basedOn w:val="DefaultParagraphFont"/>
    <w:rsid w:val="00545136"/>
  </w:style>
  <w:style w:type="paragraph" w:customStyle="1" w:styleId="text">
    <w:name w:val="text"/>
    <w:basedOn w:val="Normal"/>
    <w:uiPriority w:val="99"/>
    <w:qFormat/>
    <w:rsid w:val="00545136"/>
    <w:pPr>
      <w:spacing w:before="100" w:beforeAutospacing="1" w:after="100" w:afterAutospacing="1"/>
    </w:pPr>
    <w:rPr>
      <w:rFonts w:eastAsia="Times New Roman"/>
    </w:rPr>
  </w:style>
  <w:style w:type="character" w:customStyle="1" w:styleId="StyleUnderlineCharChar9ptBold1">
    <w:name w:val="Style Underline Char Char + 9 pt Bold1"/>
    <w:rsid w:val="0054513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45136"/>
    <w:rPr>
      <w:rFonts w:ascii="Times New Roman" w:hAnsi="Times New Roman"/>
      <w:sz w:val="20"/>
      <w:szCs w:val="24"/>
      <w:u w:val="single"/>
      <w:lang w:val="en-US" w:eastAsia="en-US" w:bidi="ar-SA"/>
    </w:rPr>
  </w:style>
  <w:style w:type="character" w:customStyle="1" w:styleId="Style9ptBoldUnderline">
    <w:name w:val="Style 9 pt Bold Underline"/>
    <w:rsid w:val="00545136"/>
    <w:rPr>
      <w:b/>
      <w:bCs/>
      <w:sz w:val="20"/>
      <w:u w:val="single"/>
    </w:rPr>
  </w:style>
  <w:style w:type="paragraph" w:customStyle="1" w:styleId="StyleUnderline9pt0">
    <w:name w:val="Style Underline + 9 pt"/>
    <w:link w:val="StyleUnderline9ptChar"/>
    <w:qFormat/>
    <w:rsid w:val="0054513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45136"/>
    <w:rPr>
      <w:rFonts w:ascii="Arial" w:eastAsia="Times New Roman" w:hAnsi="Arial" w:cs="Times New Roman"/>
      <w:sz w:val="22"/>
      <w:szCs w:val="20"/>
      <w:u w:val="single"/>
    </w:rPr>
  </w:style>
  <w:style w:type="character" w:customStyle="1" w:styleId="StyleUnderlineChar1Bold">
    <w:name w:val="Style Underline Char1 + Bold"/>
    <w:rsid w:val="0054513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45136"/>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cardChar"/>
    <w:link w:val="Stylecard9pt"/>
    <w:rsid w:val="00545136"/>
    <w:rPr>
      <w:rFonts w:ascii="Times New Roman" w:eastAsiaTheme="minorEastAsia" w:hAnsi="Times New Roman"/>
      <w:bCs/>
      <w:kern w:val="32"/>
      <w:sz w:val="16"/>
      <w:szCs w:val="20"/>
      <w:lang w:eastAsia="ar-SA"/>
    </w:rPr>
  </w:style>
  <w:style w:type="character" w:customStyle="1" w:styleId="TagsCharCharChar">
    <w:name w:val="Tags Char Char Char"/>
    <w:basedOn w:val="DefaultParagraphFont"/>
    <w:rsid w:val="0054513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45136"/>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545136"/>
    <w:rPr>
      <w:rFonts w:ascii="Times" w:hAnsi="Times"/>
      <w:b w:val="0"/>
      <w:bCs/>
      <w:sz w:val="20"/>
      <w:u w:val="single"/>
    </w:rPr>
  </w:style>
  <w:style w:type="character" w:customStyle="1" w:styleId="blubigktbiz">
    <w:name w:val="blubigktbiz"/>
    <w:rsid w:val="0054513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45136"/>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545136"/>
    <w:rPr>
      <w:rFonts w:ascii="Calibri" w:hAnsi="Calibri"/>
      <w:color w:val="000000"/>
      <w:sz w:val="22"/>
      <w:lang w:val="x-none" w:eastAsia="x-none"/>
    </w:rPr>
  </w:style>
  <w:style w:type="character" w:customStyle="1" w:styleId="Style4CharChar">
    <w:name w:val="Style4 Char Char"/>
    <w:basedOn w:val="DefaultParagraphFont"/>
    <w:rsid w:val="0054513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45136"/>
    <w:rPr>
      <w:rFonts w:ascii="Times New Roman" w:hAnsi="Times New Roman" w:cs="Times New Roman"/>
      <w:sz w:val="16"/>
      <w:szCs w:val="16"/>
    </w:rPr>
  </w:style>
  <w:style w:type="character" w:customStyle="1" w:styleId="StyleEmphasisArial12ptBold">
    <w:name w:val="Style Emphasis + Arial 12 pt Bold"/>
    <w:rsid w:val="00545136"/>
    <w:rPr>
      <w:rFonts w:ascii="Arial" w:hAnsi="Arial"/>
      <w:b/>
      <w:bCs/>
      <w:i/>
      <w:iCs/>
      <w:sz w:val="24"/>
    </w:rPr>
  </w:style>
  <w:style w:type="character" w:customStyle="1" w:styleId="super">
    <w:name w:val="super"/>
    <w:rsid w:val="00545136"/>
  </w:style>
  <w:style w:type="character" w:customStyle="1" w:styleId="text30">
    <w:name w:val="text30"/>
    <w:rsid w:val="00545136"/>
  </w:style>
  <w:style w:type="character" w:customStyle="1" w:styleId="uppercase">
    <w:name w:val="uppercase"/>
    <w:rsid w:val="00545136"/>
  </w:style>
  <w:style w:type="character" w:customStyle="1" w:styleId="bodytext0">
    <w:name w:val="bodytext"/>
    <w:rsid w:val="00545136"/>
  </w:style>
  <w:style w:type="character" w:customStyle="1" w:styleId="entry-title">
    <w:name w:val="entry-title"/>
    <w:rsid w:val="00545136"/>
  </w:style>
  <w:style w:type="character" w:customStyle="1" w:styleId="BodyTextIndentChar1">
    <w:name w:val="Body Text Indent Char1"/>
    <w:basedOn w:val="DefaultParagraphFont"/>
    <w:uiPriority w:val="99"/>
    <w:semiHidden/>
    <w:rsid w:val="00545136"/>
    <w:rPr>
      <w:rFonts w:ascii="Times New Roman" w:hAnsi="Times New Roman" w:cs="Times New Roman"/>
      <w:sz w:val="20"/>
    </w:rPr>
  </w:style>
  <w:style w:type="character" w:customStyle="1" w:styleId="Style6pt">
    <w:name w:val="Style 6 pt"/>
    <w:basedOn w:val="DefaultParagraphFont"/>
    <w:qFormat/>
    <w:rsid w:val="00545136"/>
    <w:rPr>
      <w:sz w:val="12"/>
    </w:rPr>
  </w:style>
  <w:style w:type="character" w:customStyle="1" w:styleId="CiteCharCharCharCharCharChar">
    <w:name w:val="Cite Char Char Char Char Char Char"/>
    <w:basedOn w:val="DefaultParagraphFont"/>
    <w:rsid w:val="00545136"/>
    <w:rPr>
      <w:b/>
      <w:noProof w:val="0"/>
      <w:sz w:val="22"/>
      <w:szCs w:val="24"/>
      <w:u w:val="single"/>
      <w:lang w:val="en-US" w:eastAsia="en-US" w:bidi="ar-SA"/>
    </w:rPr>
  </w:style>
  <w:style w:type="character" w:customStyle="1" w:styleId="mainbody1">
    <w:name w:val="mainbody1"/>
    <w:basedOn w:val="DefaultParagraphFont"/>
    <w:rsid w:val="00545136"/>
    <w:rPr>
      <w:rFonts w:ascii="Verdana" w:hAnsi="Verdana" w:hint="default"/>
      <w:color w:val="000000"/>
      <w:sz w:val="22"/>
      <w:szCs w:val="22"/>
    </w:rPr>
  </w:style>
  <w:style w:type="character" w:customStyle="1" w:styleId="ssl4">
    <w:name w:val="ss_l4"/>
    <w:basedOn w:val="DefaultParagraphFont"/>
    <w:rsid w:val="00545136"/>
  </w:style>
  <w:style w:type="paragraph" w:customStyle="1" w:styleId="StyleNormalWeb11ptUnderline">
    <w:name w:val="Style Normal (Web) + 11 pt Underline"/>
    <w:basedOn w:val="NormalWeb"/>
    <w:link w:val="StyleNormalWeb11ptUnderlineChar"/>
    <w:qFormat/>
    <w:rsid w:val="00545136"/>
    <w:pPr>
      <w:spacing w:before="100" w:beforeAutospacing="1" w:after="100" w:afterAutospacing="1"/>
    </w:pPr>
    <w:rPr>
      <w:rFonts w:eastAsia="Calibri" w:cs="Calibri"/>
      <w:szCs w:val="22"/>
      <w:u w:val="single"/>
    </w:rPr>
  </w:style>
  <w:style w:type="character" w:customStyle="1" w:styleId="StyleNormalWeb11ptUnderlineChar">
    <w:name w:val="Style Normal (Web) + 11 pt Underline Char"/>
    <w:basedOn w:val="DefaultParagraphFont"/>
    <w:link w:val="StyleNormalWeb11ptUnderline"/>
    <w:rsid w:val="00545136"/>
    <w:rPr>
      <w:rFonts w:ascii="Calibri" w:eastAsia="Calibri" w:hAnsi="Calibri" w:cs="Calibri"/>
      <w:sz w:val="22"/>
      <w:szCs w:val="22"/>
      <w:u w:val="single"/>
    </w:rPr>
  </w:style>
  <w:style w:type="character" w:customStyle="1" w:styleId="cit-first-element">
    <w:name w:val="cit-first-element"/>
    <w:basedOn w:val="DefaultParagraphFont"/>
    <w:rsid w:val="00545136"/>
  </w:style>
  <w:style w:type="character" w:customStyle="1" w:styleId="title1">
    <w:name w:val="title1"/>
    <w:basedOn w:val="DefaultParagraphFont"/>
    <w:rsid w:val="00545136"/>
  </w:style>
  <w:style w:type="character" w:customStyle="1" w:styleId="StyleThickunderline1">
    <w:name w:val="Style Thick underline1"/>
    <w:basedOn w:val="DefaultParagraphFont"/>
    <w:rsid w:val="0054513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45136"/>
    <w:rPr>
      <w:rFonts w:ascii="Georgia" w:hAnsi="Georgia"/>
    </w:rPr>
  </w:style>
  <w:style w:type="character" w:customStyle="1" w:styleId="FooterChar1">
    <w:name w:val="Footer Char1"/>
    <w:basedOn w:val="DefaultParagraphFont"/>
    <w:uiPriority w:val="99"/>
    <w:semiHidden/>
    <w:rsid w:val="00545136"/>
    <w:rPr>
      <w:rFonts w:ascii="Georgia" w:hAnsi="Georgia"/>
    </w:rPr>
  </w:style>
  <w:style w:type="paragraph" w:customStyle="1" w:styleId="Underline20">
    <w:name w:val="Underline2"/>
    <w:basedOn w:val="Normal"/>
    <w:link w:val="Underline2Char"/>
    <w:autoRedefine/>
    <w:uiPriority w:val="4"/>
    <w:qFormat/>
    <w:rsid w:val="00545136"/>
    <w:rPr>
      <w:b/>
      <w:u w:val="single"/>
    </w:rPr>
  </w:style>
  <w:style w:type="character" w:customStyle="1" w:styleId="Underline2Char">
    <w:name w:val="Underline2 Char"/>
    <w:basedOn w:val="DefaultParagraphFont"/>
    <w:link w:val="Underline20"/>
    <w:uiPriority w:val="4"/>
    <w:qFormat/>
    <w:rsid w:val="00545136"/>
    <w:rPr>
      <w:rFonts w:ascii="Calibri" w:hAnsi="Calibri"/>
      <w:b/>
      <w:sz w:val="22"/>
      <w:u w:val="single"/>
    </w:rPr>
  </w:style>
  <w:style w:type="paragraph" w:customStyle="1" w:styleId="TableParagraph">
    <w:name w:val="Table Paragraph"/>
    <w:basedOn w:val="Normal"/>
    <w:uiPriority w:val="1"/>
    <w:qFormat/>
    <w:rsid w:val="00545136"/>
    <w:pPr>
      <w:widowControl w:val="0"/>
    </w:pPr>
  </w:style>
  <w:style w:type="character" w:customStyle="1" w:styleId="UnderlineChar0">
    <w:name w:val="UnderlineChar"/>
    <w:rsid w:val="00545136"/>
    <w:rPr>
      <w:sz w:val="24"/>
      <w:u w:val="single"/>
      <w:shd w:val="clear" w:color="auto" w:fill="auto"/>
    </w:rPr>
  </w:style>
  <w:style w:type="character" w:customStyle="1" w:styleId="foreground">
    <w:name w:val="foreground"/>
    <w:basedOn w:val="DefaultParagraphFont"/>
    <w:rsid w:val="00545136"/>
  </w:style>
  <w:style w:type="paragraph" w:customStyle="1" w:styleId="StyleCircled11pt">
    <w:name w:val="Style Circled + 11 pt"/>
    <w:basedOn w:val="Normal"/>
    <w:link w:val="StyleCircled11ptChar"/>
    <w:qFormat/>
    <w:rsid w:val="00545136"/>
    <w:rPr>
      <w:rFonts w:eastAsia="Times New Roman"/>
      <w:b/>
      <w:bCs/>
      <w:sz w:val="20"/>
      <w:u w:val="single"/>
    </w:rPr>
  </w:style>
  <w:style w:type="character" w:customStyle="1" w:styleId="StyleCircled11ptChar">
    <w:name w:val="Style Circled + 11 pt Char"/>
    <w:link w:val="StyleCircled11pt"/>
    <w:rsid w:val="0054513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4513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45136"/>
    <w:rPr>
      <w:rFonts w:ascii="Times" w:eastAsia="Times New Roman" w:hAnsi="Times"/>
      <w:sz w:val="20"/>
      <w:szCs w:val="28"/>
      <w:u w:val="single"/>
    </w:rPr>
  </w:style>
  <w:style w:type="paragraph" w:customStyle="1" w:styleId="cite20">
    <w:name w:val="cite2"/>
    <w:basedOn w:val="Normal"/>
    <w:uiPriority w:val="99"/>
    <w:qFormat/>
    <w:rsid w:val="00545136"/>
    <w:rPr>
      <w:rFonts w:eastAsia="Times New Roman"/>
      <w:color w:val="000000"/>
      <w:sz w:val="20"/>
      <w:szCs w:val="20"/>
    </w:rPr>
  </w:style>
  <w:style w:type="character" w:customStyle="1" w:styleId="postby">
    <w:name w:val="post_by"/>
    <w:basedOn w:val="DefaultParagraphFont"/>
    <w:rsid w:val="00545136"/>
  </w:style>
  <w:style w:type="character" w:customStyle="1" w:styleId="Style11ptBorderSinglesolidlineAuto05ptLinewidth">
    <w:name w:val="Style 11 pt Border: : (Single solid line Auto  0.5 pt Line width)"/>
    <w:rsid w:val="00545136"/>
    <w:rPr>
      <w:sz w:val="20"/>
      <w:bdr w:val="single" w:sz="4" w:space="0" w:color="auto" w:frame="1"/>
    </w:rPr>
  </w:style>
  <w:style w:type="character" w:customStyle="1" w:styleId="StyleUnderlineChar9ptBorderSinglesolidlineAuto0">
    <w:name w:val="Style Underline Char + 9 pt Border: : (Single solid line Auto  0..."/>
    <w:rsid w:val="0054513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4513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4513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4513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45136"/>
    <w:rPr>
      <w:sz w:val="20"/>
      <w:szCs w:val="24"/>
      <w:u w:val="single"/>
      <w:bdr w:val="single" w:sz="4" w:space="0" w:color="auto"/>
      <w:lang w:val="en-US" w:eastAsia="en-US" w:bidi="ar-SA"/>
    </w:rPr>
  </w:style>
  <w:style w:type="character" w:customStyle="1" w:styleId="StyleLatinGaramondUnderline">
    <w:name w:val="Style (Latin) Garamond Underline"/>
    <w:rsid w:val="00545136"/>
    <w:rPr>
      <w:rFonts w:ascii="Times New Roman" w:hAnsi="Times New Roman"/>
      <w:sz w:val="20"/>
      <w:u w:val="single"/>
    </w:rPr>
  </w:style>
  <w:style w:type="character" w:customStyle="1" w:styleId="StyleLatinGaramond">
    <w:name w:val="Style (Latin) Garamond"/>
    <w:rsid w:val="00545136"/>
    <w:rPr>
      <w:rFonts w:ascii="Times New Roman" w:hAnsi="Times New Roman"/>
      <w:sz w:val="20"/>
    </w:rPr>
  </w:style>
  <w:style w:type="character" w:customStyle="1" w:styleId="styletimesnewroman12ptbold0">
    <w:name w:val="styletimesnewroman12ptbold"/>
    <w:basedOn w:val="DefaultParagraphFont"/>
    <w:rsid w:val="00545136"/>
  </w:style>
  <w:style w:type="character" w:customStyle="1" w:styleId="mainheading">
    <w:name w:val="mainheading"/>
    <w:basedOn w:val="DefaultParagraphFont"/>
    <w:rsid w:val="00545136"/>
  </w:style>
  <w:style w:type="paragraph" w:customStyle="1" w:styleId="BoldandUnderlineChar2CharChar">
    <w:name w:val="Bold and Underline Char2 Char Char"/>
    <w:basedOn w:val="Normal"/>
    <w:link w:val="BoldandUnderlineChar2CharCharChar"/>
    <w:qFormat/>
    <w:rsid w:val="0054513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45136"/>
    <w:rPr>
      <w:rFonts w:ascii="Calibri" w:eastAsia="Times New Roman" w:hAnsi="Calibri"/>
      <w:b/>
      <w:sz w:val="22"/>
      <w:u w:val="single"/>
    </w:rPr>
  </w:style>
  <w:style w:type="character" w:customStyle="1" w:styleId="StyleUnderlineChar9ptChar">
    <w:name w:val="Style Underline Char + 9 pt Char"/>
    <w:basedOn w:val="UnderlineCharChar"/>
    <w:rsid w:val="0054513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4513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45136"/>
    <w:rPr>
      <w:sz w:val="16"/>
    </w:rPr>
  </w:style>
  <w:style w:type="paragraph" w:customStyle="1" w:styleId="Reduce8pt">
    <w:name w:val="Reduce 8pt"/>
    <w:basedOn w:val="Normal"/>
    <w:link w:val="Reduce8ptCharChar"/>
    <w:qFormat/>
    <w:rsid w:val="00545136"/>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545136"/>
    <w:rPr>
      <w:rFonts w:ascii="Arial" w:hAnsi="Arial" w:cs="Arial"/>
      <w:sz w:val="22"/>
    </w:rPr>
  </w:style>
  <w:style w:type="character" w:customStyle="1" w:styleId="boldciteChar4">
    <w:name w:val="bold cite Char4"/>
    <w:link w:val="boldcite"/>
    <w:locked/>
    <w:rsid w:val="00545136"/>
    <w:rPr>
      <w:rFonts w:eastAsia="Times New Roman" w:cs="Times New Roman"/>
      <w:b/>
      <w:color w:val="000000"/>
      <w:sz w:val="20"/>
      <w:u w:val="thick" w:color="000000"/>
    </w:rPr>
  </w:style>
  <w:style w:type="paragraph" w:customStyle="1" w:styleId="boldcite">
    <w:name w:val="bold cite"/>
    <w:basedOn w:val="Normal"/>
    <w:link w:val="boldciteChar4"/>
    <w:qFormat/>
    <w:rsid w:val="0054513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45136"/>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545136"/>
    <w:rPr>
      <w:rFonts w:eastAsia="Calibri"/>
      <w:b/>
    </w:rPr>
  </w:style>
  <w:style w:type="character" w:customStyle="1" w:styleId="HeadingsBaseChar">
    <w:name w:val="Headings Base Char"/>
    <w:basedOn w:val="DefaultParagraphFont"/>
    <w:link w:val="HeadingsBase"/>
    <w:locked/>
    <w:rsid w:val="00545136"/>
    <w:rPr>
      <w:rFonts w:ascii="Times New Roman" w:hAnsi="Times New Roman" w:cs="Times New Roman"/>
      <w:b/>
      <w:sz w:val="32"/>
    </w:rPr>
  </w:style>
  <w:style w:type="paragraph" w:customStyle="1" w:styleId="HeadingsBase">
    <w:name w:val="Headings Base"/>
    <w:basedOn w:val="Normal"/>
    <w:link w:val="HeadingsBaseChar"/>
    <w:qFormat/>
    <w:rsid w:val="0054513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545136"/>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545136"/>
    <w:pPr>
      <w:spacing w:line="480" w:lineRule="auto"/>
      <w:ind w:firstLine="720"/>
    </w:pPr>
    <w:rPr>
      <w:rFonts w:eastAsia="Calibri"/>
    </w:rPr>
  </w:style>
  <w:style w:type="paragraph" w:customStyle="1" w:styleId="SchoolBlockQuote">
    <w:name w:val="School Block Quote"/>
    <w:basedOn w:val="SchoolPaper"/>
    <w:uiPriority w:val="99"/>
    <w:qFormat/>
    <w:rsid w:val="00545136"/>
  </w:style>
  <w:style w:type="paragraph" w:customStyle="1" w:styleId="SchoolWorksCited">
    <w:name w:val="School Works Cited"/>
    <w:basedOn w:val="SchoolPaper"/>
    <w:uiPriority w:val="99"/>
    <w:qFormat/>
    <w:rsid w:val="00545136"/>
  </w:style>
  <w:style w:type="paragraph" w:customStyle="1" w:styleId="BlockQuote">
    <w:name w:val="Block Quote"/>
    <w:basedOn w:val="Normal"/>
    <w:uiPriority w:val="99"/>
    <w:qFormat/>
    <w:rsid w:val="00545136"/>
    <w:pPr>
      <w:ind w:left="720" w:right="720"/>
    </w:pPr>
    <w:rPr>
      <w:rFonts w:eastAsia="Calibri"/>
    </w:rPr>
  </w:style>
  <w:style w:type="paragraph" w:customStyle="1" w:styleId="PaperBody">
    <w:name w:val="Paper Body"/>
    <w:basedOn w:val="Normal"/>
    <w:uiPriority w:val="99"/>
    <w:qFormat/>
    <w:rsid w:val="00545136"/>
    <w:pPr>
      <w:spacing w:line="480" w:lineRule="auto"/>
      <w:ind w:firstLine="720"/>
    </w:pPr>
    <w:rPr>
      <w:rFonts w:eastAsia="Calibri"/>
    </w:rPr>
  </w:style>
  <w:style w:type="paragraph" w:customStyle="1" w:styleId="PaperCitation">
    <w:name w:val="Paper Citation"/>
    <w:basedOn w:val="Normal"/>
    <w:uiPriority w:val="99"/>
    <w:qFormat/>
    <w:rsid w:val="00545136"/>
    <w:pPr>
      <w:spacing w:line="480" w:lineRule="auto"/>
      <w:ind w:left="720" w:hanging="720"/>
    </w:pPr>
    <w:rPr>
      <w:rFonts w:eastAsia="Calibri"/>
    </w:rPr>
  </w:style>
  <w:style w:type="character" w:customStyle="1" w:styleId="hatChar">
    <w:name w:val="hat Char"/>
    <w:basedOn w:val="DefaultParagraphFont"/>
    <w:link w:val="hat"/>
    <w:locked/>
    <w:rsid w:val="00545136"/>
    <w:rPr>
      <w:rFonts w:ascii="Calibri" w:eastAsia="Times New Roman" w:hAnsi="Calibri"/>
      <w:b/>
      <w:bCs/>
      <w:sz w:val="32"/>
      <w:u w:val="single"/>
      <w:lang w:bidi="en-US"/>
    </w:rPr>
  </w:style>
  <w:style w:type="paragraph" w:customStyle="1" w:styleId="WW-Default">
    <w:name w:val="WW-Default"/>
    <w:uiPriority w:val="99"/>
    <w:qFormat/>
    <w:rsid w:val="00545136"/>
    <w:pPr>
      <w:suppressAutoHyphens/>
    </w:pPr>
    <w:rPr>
      <w:rFonts w:ascii="Georgia" w:eastAsia="Calibri" w:hAnsi="Georgia" w:cs="Calibri"/>
      <w:sz w:val="22"/>
      <w:szCs w:val="22"/>
      <w:lang w:eastAsia="ar-SA"/>
    </w:rPr>
  </w:style>
  <w:style w:type="paragraph" w:customStyle="1" w:styleId="B-TagCite">
    <w:name w:val="B-TagCite"/>
    <w:uiPriority w:val="99"/>
    <w:qFormat/>
    <w:rsid w:val="0054513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45136"/>
    <w:rPr>
      <w:rFonts w:ascii="Times New Roman" w:hAnsi="Times New Roman" w:cs="Times New Roman"/>
      <w:b/>
      <w:sz w:val="20"/>
    </w:rPr>
  </w:style>
  <w:style w:type="paragraph" w:customStyle="1" w:styleId="MicroText0">
    <w:name w:val="MicroText"/>
    <w:basedOn w:val="Normal"/>
    <w:next w:val="Normal"/>
    <w:link w:val="MicroTextChar0"/>
    <w:qFormat/>
    <w:rsid w:val="00545136"/>
    <w:rPr>
      <w:rFonts w:ascii="Arial Narrow" w:hAnsi="Arial Narrow"/>
      <w:sz w:val="12"/>
    </w:rPr>
  </w:style>
  <w:style w:type="paragraph" w:customStyle="1" w:styleId="indent">
    <w:name w:val="indent"/>
    <w:basedOn w:val="Normal"/>
    <w:uiPriority w:val="99"/>
    <w:qFormat/>
    <w:rsid w:val="00545136"/>
    <w:pPr>
      <w:spacing w:before="100" w:beforeAutospacing="1" w:after="100" w:afterAutospacing="1"/>
    </w:pPr>
    <w:rPr>
      <w:rFonts w:eastAsia="Times New Roman"/>
    </w:rPr>
  </w:style>
  <w:style w:type="paragraph" w:customStyle="1" w:styleId="PageHeaderLine1">
    <w:name w:val="PageHeaderLine1"/>
    <w:basedOn w:val="Normal"/>
    <w:uiPriority w:val="99"/>
    <w:qFormat/>
    <w:rsid w:val="00545136"/>
    <w:pPr>
      <w:tabs>
        <w:tab w:val="right" w:pos="10800"/>
      </w:tabs>
    </w:pPr>
    <w:rPr>
      <w:rFonts w:eastAsia="Calibri"/>
      <w:b/>
    </w:rPr>
  </w:style>
  <w:style w:type="paragraph" w:customStyle="1" w:styleId="PageHeaderLine2">
    <w:name w:val="PageHeaderLine2"/>
    <w:basedOn w:val="Normal"/>
    <w:next w:val="Normal"/>
    <w:link w:val="PageHeaderLine2Char"/>
    <w:qFormat/>
    <w:rsid w:val="00545136"/>
    <w:pPr>
      <w:tabs>
        <w:tab w:val="right" w:pos="10800"/>
      </w:tabs>
      <w:spacing w:line="480" w:lineRule="auto"/>
    </w:pPr>
    <w:rPr>
      <w:rFonts w:eastAsia="Calibri"/>
      <w:b/>
    </w:rPr>
  </w:style>
  <w:style w:type="character" w:customStyle="1" w:styleId="styleboldunderline">
    <w:name w:val="styleboldunderline"/>
    <w:basedOn w:val="DefaultParagraphFont"/>
    <w:rsid w:val="00545136"/>
  </w:style>
  <w:style w:type="character" w:customStyle="1" w:styleId="box">
    <w:name w:val="box"/>
    <w:basedOn w:val="DefaultParagraphFont"/>
    <w:rsid w:val="0054513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45136"/>
    <w:rPr>
      <w:rFonts w:ascii="Arial Narrow" w:hAnsi="Arial Narrow" w:cs="Arial Narrow" w:hint="default"/>
      <w:sz w:val="18"/>
      <w:szCs w:val="18"/>
    </w:rPr>
  </w:style>
  <w:style w:type="character" w:customStyle="1" w:styleId="FontStyle14">
    <w:name w:val="Font Style14"/>
    <w:basedOn w:val="DefaultParagraphFont"/>
    <w:uiPriority w:val="99"/>
    <w:rsid w:val="0054513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45136"/>
    <w:rPr>
      <w:rFonts w:ascii="Arial Narrow" w:hAnsi="Arial Narrow" w:cs="Arial Narrow" w:hint="default"/>
      <w:b/>
      <w:bCs/>
      <w:sz w:val="10"/>
      <w:szCs w:val="10"/>
    </w:rPr>
  </w:style>
  <w:style w:type="character" w:customStyle="1" w:styleId="CardTagandCiteChar">
    <w:name w:val="Card Tag and Cite Char"/>
    <w:basedOn w:val="DefaultParagraphFont"/>
    <w:rsid w:val="0054513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545136"/>
    <w:rPr>
      <w:rFonts w:ascii="Arial Narrow" w:hAnsi="Arial Narrow"/>
      <w:b/>
      <w:color w:val="000000"/>
      <w:sz w:val="22"/>
      <w:szCs w:val="22"/>
      <w:u w:val="single"/>
    </w:rPr>
  </w:style>
  <w:style w:type="character" w:customStyle="1" w:styleId="SmallText1">
    <w:name w:val="SmallText"/>
    <w:rsid w:val="00545136"/>
    <w:rPr>
      <w:color w:val="000000"/>
    </w:rPr>
  </w:style>
  <w:style w:type="character" w:customStyle="1" w:styleId="CitesChar1">
    <w:name w:val="Cites Char1"/>
    <w:basedOn w:val="DefaultParagraphFont"/>
    <w:rsid w:val="00545136"/>
    <w:rPr>
      <w:b/>
      <w:bCs w:val="0"/>
      <w:szCs w:val="24"/>
      <w:u w:val="single"/>
      <w:lang w:val="en-US" w:eastAsia="en-US" w:bidi="ar-SA"/>
    </w:rPr>
  </w:style>
  <w:style w:type="character" w:customStyle="1" w:styleId="CardUnderlinedChar">
    <w:name w:val="Card Underlined Char"/>
    <w:basedOn w:val="DefaultParagraphFont"/>
    <w:rsid w:val="00545136"/>
    <w:rPr>
      <w:rFonts w:ascii="Arial Narrow" w:hAnsi="Arial Narrow" w:hint="default"/>
      <w:sz w:val="22"/>
      <w:szCs w:val="24"/>
      <w:u w:val="single"/>
      <w:lang w:val="en-US" w:eastAsia="en-US" w:bidi="ar-SA"/>
    </w:rPr>
  </w:style>
  <w:style w:type="character" w:customStyle="1" w:styleId="underline3">
    <w:name w:val="underline3"/>
    <w:basedOn w:val="underline2"/>
    <w:rsid w:val="00545136"/>
    <w:rPr>
      <w:rFonts w:ascii="Arial" w:hAnsi="Arial"/>
      <w:sz w:val="18"/>
      <w:u w:val="single"/>
      <w:bdr w:val="none" w:sz="0" w:space="0" w:color="auto" w:frame="1"/>
      <w:shd w:val="clear" w:color="auto" w:fill="FFFF00"/>
    </w:rPr>
  </w:style>
  <w:style w:type="character" w:customStyle="1" w:styleId="menu">
    <w:name w:val="menu"/>
    <w:basedOn w:val="DefaultParagraphFont"/>
    <w:rsid w:val="00545136"/>
  </w:style>
  <w:style w:type="character" w:customStyle="1" w:styleId="itxtrst">
    <w:name w:val="itxtrst"/>
    <w:rsid w:val="00545136"/>
  </w:style>
  <w:style w:type="character" w:customStyle="1" w:styleId="A-Underlining">
    <w:name w:val="A-Underlining"/>
    <w:basedOn w:val="DefaultParagraphFont"/>
    <w:rsid w:val="00545136"/>
    <w:rPr>
      <w:rFonts w:ascii="Garamond" w:hAnsi="Garamond" w:hint="default"/>
      <w:color w:val="auto"/>
      <w:sz w:val="24"/>
      <w:u w:val="single"/>
    </w:rPr>
  </w:style>
  <w:style w:type="character" w:customStyle="1" w:styleId="StyleUnderlineBold0">
    <w:name w:val="Style Underline + Bold"/>
    <w:rsid w:val="00545136"/>
    <w:rPr>
      <w:b/>
      <w:bCs/>
      <w:u w:val="single"/>
    </w:rPr>
  </w:style>
  <w:style w:type="character" w:customStyle="1" w:styleId="Underline-Highlighted">
    <w:name w:val="Underline-Highlighted"/>
    <w:uiPriority w:val="1"/>
    <w:qFormat/>
    <w:rsid w:val="0054513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45136"/>
  </w:style>
  <w:style w:type="character" w:customStyle="1" w:styleId="newsmain">
    <w:name w:val="news_main"/>
    <w:basedOn w:val="DefaultParagraphFont"/>
    <w:rsid w:val="00545136"/>
  </w:style>
  <w:style w:type="character" w:customStyle="1" w:styleId="AuthorDate0">
    <w:name w:val="Author Date"/>
    <w:rsid w:val="00545136"/>
    <w:rPr>
      <w:b/>
      <w:bCs w:val="0"/>
      <w:sz w:val="24"/>
      <w:u w:val="thick"/>
    </w:rPr>
  </w:style>
  <w:style w:type="character" w:customStyle="1" w:styleId="red">
    <w:name w:val="red"/>
    <w:basedOn w:val="DefaultParagraphFont"/>
    <w:rsid w:val="00545136"/>
  </w:style>
  <w:style w:type="character" w:customStyle="1" w:styleId="at">
    <w:name w:val="at"/>
    <w:rsid w:val="00545136"/>
  </w:style>
  <w:style w:type="character" w:customStyle="1" w:styleId="org">
    <w:name w:val="org"/>
    <w:rsid w:val="00545136"/>
  </w:style>
  <w:style w:type="character" w:customStyle="1" w:styleId="pnumber">
    <w:name w:val="pnumber"/>
    <w:rsid w:val="00545136"/>
  </w:style>
  <w:style w:type="character" w:customStyle="1" w:styleId="ital">
    <w:name w:val="ital"/>
    <w:rsid w:val="00545136"/>
  </w:style>
  <w:style w:type="character" w:customStyle="1" w:styleId="orgdiv">
    <w:name w:val="orgdiv"/>
    <w:rsid w:val="00545136"/>
  </w:style>
  <w:style w:type="character" w:customStyle="1" w:styleId="orgname">
    <w:name w:val="orgname"/>
    <w:rsid w:val="00545136"/>
  </w:style>
  <w:style w:type="character" w:customStyle="1" w:styleId="city">
    <w:name w:val="city"/>
    <w:rsid w:val="00545136"/>
  </w:style>
  <w:style w:type="character" w:customStyle="1" w:styleId="state">
    <w:name w:val="state"/>
    <w:rsid w:val="00545136"/>
  </w:style>
  <w:style w:type="character" w:customStyle="1" w:styleId="country">
    <w:name w:val="country"/>
    <w:rsid w:val="00545136"/>
  </w:style>
  <w:style w:type="character" w:customStyle="1" w:styleId="articletitle">
    <w:name w:val="articletitle"/>
    <w:rsid w:val="00545136"/>
    <w:rPr>
      <w:rFonts w:ascii="Times New Roman" w:hAnsi="Times New Roman" w:cs="Times New Roman" w:hint="default"/>
    </w:rPr>
  </w:style>
  <w:style w:type="character" w:customStyle="1" w:styleId="6pointChar">
    <w:name w:val="6 point Char"/>
    <w:rsid w:val="00545136"/>
    <w:rPr>
      <w:rFonts w:ascii="Times New Roman" w:hAnsi="Times New Roman" w:cs="Times New Roman" w:hint="default"/>
      <w:sz w:val="12"/>
      <w:lang w:val="en-US" w:eastAsia="en-US"/>
    </w:rPr>
  </w:style>
  <w:style w:type="character" w:customStyle="1" w:styleId="StyleThickunderline">
    <w:name w:val="Style Thick underline"/>
    <w:qFormat/>
    <w:rsid w:val="00545136"/>
    <w:rPr>
      <w:u w:val="thick"/>
    </w:rPr>
  </w:style>
  <w:style w:type="character" w:customStyle="1" w:styleId="Box0">
    <w:name w:val="Box!"/>
    <w:uiPriority w:val="1"/>
    <w:rsid w:val="00545136"/>
    <w:rPr>
      <w:rFonts w:ascii="Garamond" w:hAnsi="Garamond" w:hint="default"/>
      <w:sz w:val="24"/>
      <w:u w:val="single"/>
      <w:bdr w:val="single" w:sz="4" w:space="0" w:color="auto" w:frame="1"/>
    </w:rPr>
  </w:style>
  <w:style w:type="character" w:customStyle="1" w:styleId="citechar1">
    <w:name w:val="citechar"/>
    <w:basedOn w:val="DefaultParagraphFont"/>
    <w:rsid w:val="00545136"/>
  </w:style>
  <w:style w:type="character" w:customStyle="1" w:styleId="underlinechar2">
    <w:name w:val="underlinechar"/>
    <w:basedOn w:val="DefaultParagraphFont"/>
    <w:rsid w:val="00545136"/>
  </w:style>
  <w:style w:type="character" w:customStyle="1" w:styleId="CardUnderlineChar">
    <w:name w:val="Card Underline Char"/>
    <w:rsid w:val="00545136"/>
    <w:rPr>
      <w:szCs w:val="24"/>
      <w:u w:val="single"/>
      <w:lang w:val="en-US" w:eastAsia="en-US" w:bidi="ar-SA"/>
    </w:rPr>
  </w:style>
  <w:style w:type="character" w:customStyle="1" w:styleId="tagciteChar">
    <w:name w:val="tag/cite Char"/>
    <w:basedOn w:val="DefaultParagraphFont"/>
    <w:rsid w:val="00545136"/>
    <w:rPr>
      <w:b/>
      <w:bCs w:val="0"/>
      <w:sz w:val="24"/>
      <w:lang w:val="en-US" w:eastAsia="en-US" w:bidi="ar-SA"/>
    </w:rPr>
  </w:style>
  <w:style w:type="character" w:customStyle="1" w:styleId="8pointChar">
    <w:name w:val="8 point Char"/>
    <w:basedOn w:val="DefaultParagraphFont"/>
    <w:rsid w:val="00545136"/>
    <w:rPr>
      <w:sz w:val="16"/>
      <w:lang w:val="en-US" w:eastAsia="en-US" w:bidi="ar-SA"/>
    </w:rPr>
  </w:style>
  <w:style w:type="character" w:customStyle="1" w:styleId="BoldText12pt">
    <w:name w:val="Bold Text 12 pt"/>
    <w:rsid w:val="0054513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45136"/>
  </w:style>
  <w:style w:type="table" w:styleId="TableGrid">
    <w:name w:val="Table Grid"/>
    <w:basedOn w:val="TableNormal"/>
    <w:rsid w:val="0054513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45136"/>
    <w:rPr>
      <w:b/>
      <w:bCs w:val="0"/>
      <w:sz w:val="24"/>
      <w:lang w:val="en-US" w:eastAsia="en-US" w:bidi="ar-SA"/>
    </w:rPr>
  </w:style>
  <w:style w:type="character" w:customStyle="1" w:styleId="Mention11">
    <w:name w:val="Mention11"/>
    <w:basedOn w:val="DefaultParagraphFont"/>
    <w:uiPriority w:val="99"/>
    <w:semiHidden/>
    <w:unhideWhenUsed/>
    <w:rsid w:val="00545136"/>
    <w:rPr>
      <w:color w:val="2B579A"/>
      <w:shd w:val="clear" w:color="auto" w:fill="E6E6E6"/>
    </w:rPr>
  </w:style>
  <w:style w:type="character" w:customStyle="1" w:styleId="Emph">
    <w:name w:val="Emph"/>
    <w:basedOn w:val="DefaultParagraphFont"/>
    <w:uiPriority w:val="1"/>
    <w:qFormat/>
    <w:rsid w:val="0054513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45136"/>
  </w:style>
  <w:style w:type="character" w:customStyle="1" w:styleId="Mention2">
    <w:name w:val="Mention2"/>
    <w:basedOn w:val="DefaultParagraphFont"/>
    <w:uiPriority w:val="99"/>
    <w:semiHidden/>
    <w:unhideWhenUsed/>
    <w:rsid w:val="00545136"/>
    <w:rPr>
      <w:color w:val="2B579A"/>
      <w:shd w:val="clear" w:color="auto" w:fill="E6E6E6"/>
    </w:rPr>
  </w:style>
  <w:style w:type="paragraph" w:customStyle="1" w:styleId="FlashTag">
    <w:name w:val="FlashTag"/>
    <w:basedOn w:val="Normal"/>
    <w:link w:val="FlashTagChar"/>
    <w:autoRedefine/>
    <w:uiPriority w:val="4"/>
    <w:qFormat/>
    <w:rsid w:val="00545136"/>
    <w:rPr>
      <w:rFonts w:asciiTheme="majorHAnsi" w:hAnsiTheme="majorHAnsi"/>
      <w:b/>
      <w:sz w:val="28"/>
    </w:rPr>
  </w:style>
  <w:style w:type="character" w:customStyle="1" w:styleId="FlashTagChar">
    <w:name w:val="FlashTag Char"/>
    <w:basedOn w:val="DefaultParagraphFont"/>
    <w:link w:val="FlashTag"/>
    <w:uiPriority w:val="4"/>
    <w:rsid w:val="00545136"/>
    <w:rPr>
      <w:rFonts w:asciiTheme="majorHAnsi" w:hAnsiTheme="majorHAnsi"/>
      <w:b/>
      <w:sz w:val="28"/>
    </w:rPr>
  </w:style>
  <w:style w:type="paragraph" w:customStyle="1" w:styleId="Warrant">
    <w:name w:val="Warrant"/>
    <w:autoRedefine/>
    <w:uiPriority w:val="4"/>
    <w:qFormat/>
    <w:rsid w:val="00545136"/>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545136"/>
  </w:style>
  <w:style w:type="character" w:customStyle="1" w:styleId="m-8793234324905335251gmail-style13ptbold">
    <w:name w:val="m_-8793234324905335251gmail-style13ptbold"/>
    <w:basedOn w:val="DefaultParagraphFont"/>
    <w:rsid w:val="00545136"/>
  </w:style>
  <w:style w:type="character" w:customStyle="1" w:styleId="EndnoteTextChar">
    <w:name w:val="Endnote Text Char"/>
    <w:basedOn w:val="DefaultParagraphFont"/>
    <w:link w:val="EndnoteText"/>
    <w:locked/>
    <w:rsid w:val="00545136"/>
    <w:rPr>
      <w:rFonts w:ascii="Georgia" w:eastAsia="Times New Roman" w:hAnsi="Georgia"/>
      <w:szCs w:val="20"/>
    </w:rPr>
  </w:style>
  <w:style w:type="paragraph" w:styleId="EndnoteText">
    <w:name w:val="endnote text"/>
    <w:basedOn w:val="Normal"/>
    <w:link w:val="EndnoteTextChar"/>
    <w:unhideWhenUsed/>
    <w:rsid w:val="00545136"/>
    <w:rPr>
      <w:rFonts w:ascii="Georgia" w:eastAsia="Times New Roman" w:hAnsi="Georgia"/>
      <w:sz w:val="24"/>
      <w:szCs w:val="20"/>
    </w:rPr>
  </w:style>
  <w:style w:type="character" w:customStyle="1" w:styleId="EndnoteTextChar1">
    <w:name w:val="Endnote Text Char1"/>
    <w:basedOn w:val="DefaultParagraphFont"/>
    <w:semiHidden/>
    <w:rsid w:val="00545136"/>
    <w:rPr>
      <w:rFonts w:ascii="Calibri" w:hAnsi="Calibri"/>
      <w:sz w:val="20"/>
      <w:szCs w:val="20"/>
    </w:rPr>
  </w:style>
  <w:style w:type="character" w:customStyle="1" w:styleId="DateChar1">
    <w:name w:val="Date Char1"/>
    <w:basedOn w:val="DefaultParagraphFont"/>
    <w:uiPriority w:val="99"/>
    <w:rsid w:val="00545136"/>
    <w:rPr>
      <w:rFonts w:ascii="Calibri" w:hAnsi="Calibri"/>
      <w:sz w:val="22"/>
    </w:rPr>
  </w:style>
  <w:style w:type="character" w:customStyle="1" w:styleId="BodyTextFirstIndentChar">
    <w:name w:val="Body Text First Indent Char"/>
    <w:basedOn w:val="BodyTextChar"/>
    <w:link w:val="BodyTextFirstIndent"/>
    <w:locked/>
    <w:rsid w:val="00545136"/>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545136"/>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545136"/>
    <w:rPr>
      <w:rFonts w:ascii="Calibri" w:hAnsi="Calibri"/>
      <w:sz w:val="22"/>
    </w:rPr>
  </w:style>
  <w:style w:type="character" w:customStyle="1" w:styleId="BodyTextIndent2Char1">
    <w:name w:val="Body Text Indent 2 Char1"/>
    <w:basedOn w:val="DefaultParagraphFont"/>
    <w:semiHidden/>
    <w:rsid w:val="00545136"/>
    <w:rPr>
      <w:rFonts w:ascii="Calibri" w:hAnsi="Calibri" w:cs="Calibri"/>
    </w:rPr>
  </w:style>
  <w:style w:type="character" w:customStyle="1" w:styleId="PlainTextChar1">
    <w:name w:val="Plain Text Char1"/>
    <w:basedOn w:val="DefaultParagraphFont"/>
    <w:semiHidden/>
    <w:rsid w:val="00545136"/>
    <w:rPr>
      <w:rFonts w:ascii="Consolas" w:hAnsi="Consolas" w:cs="Calibri"/>
      <w:sz w:val="21"/>
      <w:szCs w:val="21"/>
    </w:rPr>
  </w:style>
  <w:style w:type="paragraph" w:customStyle="1" w:styleId="msolistparagraphcxspfirst">
    <w:name w:val="msolistparagraphcxspfirst"/>
    <w:basedOn w:val="Normal"/>
    <w:uiPriority w:val="99"/>
    <w:qFormat/>
    <w:rsid w:val="0054513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54513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545136"/>
    <w:rPr>
      <w:rFonts w:ascii="Calibri" w:hAnsi="Calibri" w:cs="Calibri"/>
      <w:i/>
      <w:iCs/>
      <w:color w:val="000000" w:themeColor="text1"/>
    </w:rPr>
  </w:style>
  <w:style w:type="paragraph" w:customStyle="1" w:styleId="Heading2-NotBold">
    <w:name w:val="Heading 2 - Not Bold"/>
    <w:basedOn w:val="Heading2"/>
    <w:autoRedefine/>
    <w:uiPriority w:val="99"/>
    <w:qFormat/>
    <w:rsid w:val="00545136"/>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545136"/>
    <w:rPr>
      <w:rFonts w:ascii="Calibri" w:eastAsia="Calibri" w:hAnsi="Calibri"/>
      <w:b/>
      <w:sz w:val="22"/>
    </w:rPr>
  </w:style>
  <w:style w:type="paragraph" w:customStyle="1" w:styleId="Heading2-Bold">
    <w:name w:val="Heading 2 - Bold"/>
    <w:basedOn w:val="Normal"/>
    <w:autoRedefine/>
    <w:uiPriority w:val="99"/>
    <w:qFormat/>
    <w:rsid w:val="00545136"/>
    <w:rPr>
      <w:rFonts w:eastAsia="Calibri"/>
      <w:b/>
    </w:rPr>
  </w:style>
  <w:style w:type="paragraph" w:customStyle="1" w:styleId="tag">
    <w:name w:val="%tag"/>
    <w:basedOn w:val="Normal"/>
    <w:next w:val="Normal"/>
    <w:uiPriority w:val="99"/>
    <w:qFormat/>
    <w:rsid w:val="00545136"/>
    <w:rPr>
      <w:rFonts w:eastAsia="Calibri"/>
      <w:bCs/>
      <w:sz w:val="18"/>
    </w:rPr>
  </w:style>
  <w:style w:type="character" w:customStyle="1" w:styleId="Style2Char">
    <w:name w:val="Style 2 Char"/>
    <w:link w:val="Style20"/>
    <w:uiPriority w:val="99"/>
    <w:locked/>
    <w:rsid w:val="0054513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4513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54513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45136"/>
    <w:rPr>
      <w:rFonts w:ascii="Garamond" w:eastAsia="Times New Roman" w:hAnsi="Garamond"/>
      <w:sz w:val="24"/>
      <w:szCs w:val="20"/>
      <w:u w:val="single"/>
      <w:lang w:val="x-none" w:eastAsia="x-none"/>
    </w:rPr>
  </w:style>
  <w:style w:type="character" w:customStyle="1" w:styleId="textsmallChar0">
    <w:name w:val="textsmall Char"/>
    <w:link w:val="textsmall0"/>
    <w:locked/>
    <w:rsid w:val="00545136"/>
    <w:rPr>
      <w:rFonts w:ascii="Georgia" w:eastAsia="Times New Roman" w:hAnsi="Georgia"/>
      <w:sz w:val="18"/>
      <w:szCs w:val="20"/>
      <w:lang w:val="x-none" w:eastAsia="x-none"/>
    </w:rPr>
  </w:style>
  <w:style w:type="paragraph" w:customStyle="1" w:styleId="textsmall0">
    <w:name w:val="textsmall"/>
    <w:basedOn w:val="Normal"/>
    <w:link w:val="textsmallChar0"/>
    <w:qFormat/>
    <w:rsid w:val="0054513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4513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4513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45136"/>
    <w:rPr>
      <w:rFonts w:ascii="Arial" w:eastAsia="Times New Roman" w:hAnsi="Arial" w:cs="Arial"/>
      <w:sz w:val="12"/>
    </w:rPr>
  </w:style>
  <w:style w:type="paragraph" w:customStyle="1" w:styleId="Micro">
    <w:name w:val="Micro"/>
    <w:basedOn w:val="Normal"/>
    <w:next w:val="Normal"/>
    <w:link w:val="MicroChar"/>
    <w:qFormat/>
    <w:rsid w:val="00545136"/>
    <w:rPr>
      <w:rFonts w:ascii="Arial" w:eastAsia="Times New Roman" w:hAnsi="Arial" w:cs="Arial"/>
      <w:sz w:val="12"/>
    </w:rPr>
  </w:style>
  <w:style w:type="character" w:customStyle="1" w:styleId="CardNotUnderlinedChar1">
    <w:name w:val="Card Not Underlined Char1"/>
    <w:link w:val="CardNotUnderlined"/>
    <w:locked/>
    <w:rsid w:val="00545136"/>
    <w:rPr>
      <w:rFonts w:ascii="Cambria" w:eastAsia="Times New Roman" w:hAnsi="Cambria" w:cs="Times New Roman"/>
      <w:sz w:val="18"/>
      <w:szCs w:val="20"/>
    </w:rPr>
  </w:style>
  <w:style w:type="paragraph" w:customStyle="1" w:styleId="h-lead">
    <w:name w:val="h-lead"/>
    <w:basedOn w:val="Normal"/>
    <w:uiPriority w:val="99"/>
    <w:qFormat/>
    <w:rsid w:val="00545136"/>
    <w:pPr>
      <w:spacing w:before="100" w:beforeAutospacing="1" w:after="100" w:afterAutospacing="1"/>
    </w:pPr>
    <w:rPr>
      <w:rFonts w:eastAsia="Times New Roman"/>
      <w:sz w:val="24"/>
    </w:rPr>
  </w:style>
  <w:style w:type="paragraph" w:customStyle="1" w:styleId="intro">
    <w:name w:val="intro"/>
    <w:basedOn w:val="Normal"/>
    <w:uiPriority w:val="99"/>
    <w:qFormat/>
    <w:rsid w:val="0054513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54513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54513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4513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45136"/>
    <w:rPr>
      <w:rFonts w:eastAsia="Calibri"/>
    </w:rPr>
  </w:style>
  <w:style w:type="paragraph" w:customStyle="1" w:styleId="F3-TagAuthor">
    <w:name w:val="F3 - Tag/Author"/>
    <w:basedOn w:val="Normal"/>
    <w:uiPriority w:val="99"/>
    <w:qFormat/>
    <w:rsid w:val="00545136"/>
    <w:rPr>
      <w:rFonts w:eastAsia="Times New Roman"/>
      <w:b/>
    </w:rPr>
  </w:style>
  <w:style w:type="paragraph" w:customStyle="1" w:styleId="F5-UnderlineNormal">
    <w:name w:val="F5 - Underline Normal"/>
    <w:basedOn w:val="Normal"/>
    <w:uiPriority w:val="99"/>
    <w:qFormat/>
    <w:rsid w:val="00545136"/>
    <w:rPr>
      <w:rFonts w:eastAsia="Calibri"/>
      <w:u w:val="single"/>
    </w:rPr>
  </w:style>
  <w:style w:type="paragraph" w:customStyle="1" w:styleId="Brief-PrimarySource">
    <w:name w:val="Brief - Primary Source"/>
    <w:basedOn w:val="Normal"/>
    <w:uiPriority w:val="99"/>
    <w:qFormat/>
    <w:rsid w:val="00545136"/>
    <w:rPr>
      <w:rFonts w:eastAsia="Times New Roman"/>
      <w:b/>
      <w:sz w:val="24"/>
      <w:u w:val="single"/>
    </w:rPr>
  </w:style>
  <w:style w:type="paragraph" w:customStyle="1" w:styleId="Brief-Underline">
    <w:name w:val="Brief - Underline"/>
    <w:basedOn w:val="Normal"/>
    <w:uiPriority w:val="99"/>
    <w:qFormat/>
    <w:rsid w:val="00545136"/>
    <w:rPr>
      <w:rFonts w:eastAsia="Times New Roman"/>
      <w:u w:val="single"/>
    </w:rPr>
  </w:style>
  <w:style w:type="paragraph" w:customStyle="1" w:styleId="Brief">
    <w:name w:val="Brief"/>
    <w:basedOn w:val="Brief-PrimarySource"/>
    <w:uiPriority w:val="99"/>
    <w:qFormat/>
    <w:rsid w:val="00545136"/>
    <w:rPr>
      <w:b w:val="0"/>
    </w:rPr>
  </w:style>
  <w:style w:type="paragraph" w:customStyle="1" w:styleId="CM2">
    <w:name w:val="CM2"/>
    <w:basedOn w:val="Normal"/>
    <w:next w:val="Normal"/>
    <w:uiPriority w:val="99"/>
    <w:qFormat/>
    <w:rsid w:val="0054513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54513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54513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54513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54513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545136"/>
    <w:pPr>
      <w:widowControl w:val="0"/>
      <w:spacing w:line="276" w:lineRule="atLeast"/>
    </w:pPr>
    <w:rPr>
      <w:color w:val="auto"/>
    </w:rPr>
  </w:style>
  <w:style w:type="paragraph" w:customStyle="1" w:styleId="CM34">
    <w:name w:val="CM34"/>
    <w:basedOn w:val="Default"/>
    <w:next w:val="Default"/>
    <w:uiPriority w:val="99"/>
    <w:qFormat/>
    <w:rsid w:val="00545136"/>
    <w:pPr>
      <w:widowControl w:val="0"/>
    </w:pPr>
    <w:rPr>
      <w:color w:val="auto"/>
    </w:rPr>
  </w:style>
  <w:style w:type="paragraph" w:customStyle="1" w:styleId="CM56">
    <w:name w:val="CM56"/>
    <w:basedOn w:val="Default"/>
    <w:next w:val="Default"/>
    <w:uiPriority w:val="99"/>
    <w:qFormat/>
    <w:rsid w:val="00545136"/>
    <w:pPr>
      <w:widowControl w:val="0"/>
    </w:pPr>
    <w:rPr>
      <w:rFonts w:eastAsia="Calibri"/>
      <w:color w:val="auto"/>
    </w:rPr>
  </w:style>
  <w:style w:type="paragraph" w:customStyle="1" w:styleId="CM58">
    <w:name w:val="CM58"/>
    <w:basedOn w:val="Default"/>
    <w:next w:val="Default"/>
    <w:uiPriority w:val="99"/>
    <w:qFormat/>
    <w:rsid w:val="00545136"/>
    <w:pPr>
      <w:widowControl w:val="0"/>
    </w:pPr>
    <w:rPr>
      <w:rFonts w:eastAsia="Calibri"/>
      <w:color w:val="auto"/>
    </w:rPr>
  </w:style>
  <w:style w:type="paragraph" w:customStyle="1" w:styleId="CM57">
    <w:name w:val="CM57"/>
    <w:basedOn w:val="Default"/>
    <w:next w:val="Default"/>
    <w:uiPriority w:val="99"/>
    <w:qFormat/>
    <w:rsid w:val="00545136"/>
    <w:pPr>
      <w:widowControl w:val="0"/>
    </w:pPr>
    <w:rPr>
      <w:rFonts w:eastAsia="Calibri"/>
      <w:color w:val="auto"/>
    </w:rPr>
  </w:style>
  <w:style w:type="paragraph" w:customStyle="1" w:styleId="CM1">
    <w:name w:val="CM1"/>
    <w:basedOn w:val="Default"/>
    <w:next w:val="Default"/>
    <w:uiPriority w:val="99"/>
    <w:qFormat/>
    <w:rsid w:val="00545136"/>
    <w:pPr>
      <w:widowControl w:val="0"/>
    </w:pPr>
    <w:rPr>
      <w:rFonts w:eastAsia="Calibri"/>
      <w:color w:val="auto"/>
    </w:rPr>
  </w:style>
  <w:style w:type="paragraph" w:customStyle="1" w:styleId="CM49">
    <w:name w:val="CM49"/>
    <w:basedOn w:val="Default"/>
    <w:next w:val="Default"/>
    <w:uiPriority w:val="99"/>
    <w:qFormat/>
    <w:rsid w:val="00545136"/>
    <w:pPr>
      <w:widowControl w:val="0"/>
    </w:pPr>
    <w:rPr>
      <w:rFonts w:eastAsia="Calibri"/>
      <w:color w:val="auto"/>
    </w:rPr>
  </w:style>
  <w:style w:type="paragraph" w:customStyle="1" w:styleId="CM41">
    <w:name w:val="CM41"/>
    <w:basedOn w:val="Default"/>
    <w:next w:val="Default"/>
    <w:uiPriority w:val="99"/>
    <w:qFormat/>
    <w:rsid w:val="00545136"/>
    <w:pPr>
      <w:widowControl w:val="0"/>
    </w:pPr>
    <w:rPr>
      <w:rFonts w:eastAsia="Calibri"/>
      <w:color w:val="auto"/>
    </w:rPr>
  </w:style>
  <w:style w:type="paragraph" w:customStyle="1" w:styleId="3rdOrderPara">
    <w:name w:val="3rd Order Para"/>
    <w:basedOn w:val="Default"/>
    <w:next w:val="Default"/>
    <w:uiPriority w:val="99"/>
    <w:qFormat/>
    <w:rsid w:val="00545136"/>
    <w:pPr>
      <w:widowControl w:val="0"/>
    </w:pPr>
    <w:rPr>
      <w:rFonts w:eastAsia="Calibri"/>
      <w:color w:val="auto"/>
    </w:rPr>
  </w:style>
  <w:style w:type="paragraph" w:customStyle="1" w:styleId="2ndOrderPara">
    <w:name w:val="2nd Order Para"/>
    <w:basedOn w:val="Default"/>
    <w:next w:val="Default"/>
    <w:uiPriority w:val="99"/>
    <w:qFormat/>
    <w:rsid w:val="00545136"/>
    <w:pPr>
      <w:widowControl w:val="0"/>
    </w:pPr>
    <w:rPr>
      <w:rFonts w:eastAsia="Calibri"/>
      <w:color w:val="auto"/>
    </w:rPr>
  </w:style>
  <w:style w:type="paragraph" w:customStyle="1" w:styleId="Normal-SIGN2">
    <w:name w:val="Normal-SIGN2"/>
    <w:basedOn w:val="Default"/>
    <w:next w:val="Default"/>
    <w:uiPriority w:val="99"/>
    <w:qFormat/>
    <w:rsid w:val="00545136"/>
    <w:pPr>
      <w:widowControl w:val="0"/>
    </w:pPr>
    <w:rPr>
      <w:rFonts w:eastAsia="Calibri"/>
      <w:color w:val="auto"/>
    </w:rPr>
  </w:style>
  <w:style w:type="paragraph" w:customStyle="1" w:styleId="Normal-SIGN1">
    <w:name w:val="Normal-SIGN1"/>
    <w:basedOn w:val="Default"/>
    <w:next w:val="Default"/>
    <w:uiPriority w:val="99"/>
    <w:qFormat/>
    <w:rsid w:val="00545136"/>
    <w:pPr>
      <w:widowControl w:val="0"/>
    </w:pPr>
    <w:rPr>
      <w:rFonts w:eastAsia="Calibri"/>
      <w:color w:val="auto"/>
    </w:rPr>
  </w:style>
  <w:style w:type="paragraph" w:customStyle="1" w:styleId="CM3">
    <w:name w:val="CM3"/>
    <w:basedOn w:val="Default"/>
    <w:next w:val="Default"/>
    <w:uiPriority w:val="99"/>
    <w:qFormat/>
    <w:rsid w:val="00545136"/>
    <w:pPr>
      <w:widowControl w:val="0"/>
      <w:spacing w:line="553" w:lineRule="atLeast"/>
    </w:pPr>
    <w:rPr>
      <w:rFonts w:eastAsia="Calibri"/>
      <w:color w:val="auto"/>
    </w:rPr>
  </w:style>
  <w:style w:type="paragraph" w:customStyle="1" w:styleId="CM33">
    <w:name w:val="CM33"/>
    <w:basedOn w:val="Default"/>
    <w:next w:val="Default"/>
    <w:uiPriority w:val="99"/>
    <w:qFormat/>
    <w:rsid w:val="00545136"/>
    <w:pPr>
      <w:widowControl w:val="0"/>
    </w:pPr>
    <w:rPr>
      <w:rFonts w:eastAsia="Calibri"/>
      <w:color w:val="auto"/>
    </w:rPr>
  </w:style>
  <w:style w:type="paragraph" w:customStyle="1" w:styleId="CM37">
    <w:name w:val="CM37"/>
    <w:basedOn w:val="Default"/>
    <w:next w:val="Default"/>
    <w:uiPriority w:val="99"/>
    <w:qFormat/>
    <w:rsid w:val="00545136"/>
    <w:pPr>
      <w:widowControl w:val="0"/>
    </w:pPr>
    <w:rPr>
      <w:rFonts w:eastAsia="Calibri"/>
      <w:color w:val="auto"/>
    </w:rPr>
  </w:style>
  <w:style w:type="paragraph" w:customStyle="1" w:styleId="CM7">
    <w:name w:val="CM7"/>
    <w:basedOn w:val="Default"/>
    <w:next w:val="Default"/>
    <w:uiPriority w:val="99"/>
    <w:qFormat/>
    <w:rsid w:val="00545136"/>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545136"/>
    <w:rPr>
      <w:rFonts w:eastAsia="Times New Roman"/>
      <w:sz w:val="14"/>
      <w:szCs w:val="20"/>
    </w:rPr>
  </w:style>
  <w:style w:type="paragraph" w:customStyle="1" w:styleId="Brief-Card">
    <w:name w:val="Brief - Card"/>
    <w:basedOn w:val="Normal"/>
    <w:uiPriority w:val="99"/>
    <w:qFormat/>
    <w:rsid w:val="00545136"/>
    <w:rPr>
      <w:rFonts w:eastAsia="Times New Roman"/>
    </w:rPr>
  </w:style>
  <w:style w:type="paragraph" w:customStyle="1" w:styleId="Pa2">
    <w:name w:val="Pa2"/>
    <w:basedOn w:val="Default"/>
    <w:next w:val="Default"/>
    <w:uiPriority w:val="99"/>
    <w:qFormat/>
    <w:rsid w:val="0054513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4513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54513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54513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545136"/>
    <w:pPr>
      <w:widowControl w:val="0"/>
    </w:pPr>
    <w:rPr>
      <w:rFonts w:ascii="Arial Black" w:hAnsi="Arial Black"/>
      <w:color w:val="auto"/>
    </w:rPr>
  </w:style>
  <w:style w:type="paragraph" w:customStyle="1" w:styleId="Cover1">
    <w:name w:val="Cover 1"/>
    <w:basedOn w:val="Normal"/>
    <w:next w:val="Normal"/>
    <w:uiPriority w:val="99"/>
    <w:qFormat/>
    <w:rsid w:val="00545136"/>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545136"/>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545136"/>
    <w:pPr>
      <w:widowControl w:val="0"/>
    </w:pPr>
    <w:rPr>
      <w:color w:val="auto"/>
    </w:rPr>
  </w:style>
  <w:style w:type="paragraph" w:customStyle="1" w:styleId="Pa11">
    <w:name w:val="Pa11"/>
    <w:basedOn w:val="Normal"/>
    <w:next w:val="Normal"/>
    <w:uiPriority w:val="99"/>
    <w:qFormat/>
    <w:rsid w:val="0054513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54513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54513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545136"/>
    <w:pPr>
      <w:widowControl w:val="0"/>
    </w:pPr>
    <w:rPr>
      <w:rFonts w:eastAsia="Calibri"/>
      <w:color w:val="auto"/>
    </w:rPr>
  </w:style>
  <w:style w:type="paragraph" w:customStyle="1" w:styleId="CM5">
    <w:name w:val="CM5"/>
    <w:basedOn w:val="Default"/>
    <w:next w:val="Default"/>
    <w:uiPriority w:val="99"/>
    <w:qFormat/>
    <w:rsid w:val="00545136"/>
    <w:pPr>
      <w:widowControl w:val="0"/>
      <w:spacing w:line="553" w:lineRule="atLeast"/>
    </w:pPr>
    <w:rPr>
      <w:rFonts w:eastAsia="Calibri"/>
      <w:color w:val="auto"/>
    </w:rPr>
  </w:style>
  <w:style w:type="paragraph" w:customStyle="1" w:styleId="CM28">
    <w:name w:val="CM28"/>
    <w:basedOn w:val="Default"/>
    <w:next w:val="Default"/>
    <w:uiPriority w:val="99"/>
    <w:qFormat/>
    <w:rsid w:val="00545136"/>
    <w:pPr>
      <w:widowControl w:val="0"/>
    </w:pPr>
    <w:rPr>
      <w:rFonts w:eastAsia="Calibri"/>
      <w:color w:val="auto"/>
    </w:rPr>
  </w:style>
  <w:style w:type="paragraph" w:customStyle="1" w:styleId="CM8">
    <w:name w:val="CM8"/>
    <w:basedOn w:val="Default"/>
    <w:next w:val="Default"/>
    <w:uiPriority w:val="99"/>
    <w:qFormat/>
    <w:rsid w:val="00545136"/>
    <w:pPr>
      <w:widowControl w:val="0"/>
    </w:pPr>
    <w:rPr>
      <w:rFonts w:eastAsia="Calibri"/>
      <w:color w:val="auto"/>
    </w:rPr>
  </w:style>
  <w:style w:type="paragraph" w:customStyle="1" w:styleId="CM6">
    <w:name w:val="CM6"/>
    <w:basedOn w:val="Default"/>
    <w:next w:val="Default"/>
    <w:uiPriority w:val="99"/>
    <w:qFormat/>
    <w:rsid w:val="00545136"/>
    <w:pPr>
      <w:widowControl w:val="0"/>
      <w:spacing w:line="553" w:lineRule="atLeast"/>
    </w:pPr>
    <w:rPr>
      <w:rFonts w:eastAsia="Calibri"/>
      <w:color w:val="auto"/>
    </w:rPr>
  </w:style>
  <w:style w:type="paragraph" w:customStyle="1" w:styleId="CM22">
    <w:name w:val="CM22"/>
    <w:basedOn w:val="Default"/>
    <w:next w:val="Default"/>
    <w:uiPriority w:val="99"/>
    <w:qFormat/>
    <w:rsid w:val="00545136"/>
    <w:pPr>
      <w:widowControl w:val="0"/>
    </w:pPr>
    <w:rPr>
      <w:rFonts w:eastAsia="Calibri"/>
      <w:color w:val="auto"/>
    </w:rPr>
  </w:style>
  <w:style w:type="paragraph" w:customStyle="1" w:styleId="DoubleUnderlined">
    <w:name w:val="Double Underlined"/>
    <w:basedOn w:val="Heading2"/>
    <w:autoRedefine/>
    <w:uiPriority w:val="99"/>
    <w:qFormat/>
    <w:rsid w:val="0054513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4513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545136"/>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54513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54513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4513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45136"/>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54513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4513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545136"/>
  </w:style>
  <w:style w:type="paragraph" w:customStyle="1" w:styleId="StyleUnderliningTimesNewRomanBoldNounderlineKernat16">
    <w:name w:val="Style Underlining + Times New Roman Bold No underline Kern at 16..."/>
    <w:basedOn w:val="Normal"/>
    <w:uiPriority w:val="99"/>
    <w:qFormat/>
    <w:rsid w:val="0054513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45136"/>
    <w:rPr>
      <w:rFonts w:eastAsia="Times New Roman"/>
      <w:b/>
      <w:bCs/>
      <w:kern w:val="32"/>
      <w:sz w:val="32"/>
      <w:szCs w:val="32"/>
    </w:rPr>
  </w:style>
  <w:style w:type="paragraph" w:customStyle="1" w:styleId="StyleBoldUnderliningKernat16pt">
    <w:name w:val="Style Bold Underlining + Kern at 16 pt"/>
    <w:uiPriority w:val="99"/>
    <w:qFormat/>
    <w:rsid w:val="0054513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45136"/>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54513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45136"/>
    <w:pPr>
      <w:ind w:left="400"/>
    </w:pPr>
    <w:rPr>
      <w:rFonts w:eastAsia="Times New Roman"/>
      <w:szCs w:val="20"/>
    </w:rPr>
  </w:style>
  <w:style w:type="paragraph" w:customStyle="1" w:styleId="Paste">
    <w:name w:val="Paste"/>
    <w:basedOn w:val="Normal"/>
    <w:uiPriority w:val="99"/>
    <w:qFormat/>
    <w:rsid w:val="00545136"/>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545136"/>
    <w:rPr>
      <w:rFonts w:ascii="Georgia" w:eastAsia="Times New Roman" w:hAnsi="Georgia"/>
      <w:b/>
      <w:u w:val="single"/>
    </w:rPr>
  </w:style>
  <w:style w:type="paragraph" w:customStyle="1" w:styleId="UnderlineStyle0">
    <w:name w:val="Underline Style"/>
    <w:basedOn w:val="Normal"/>
    <w:link w:val="UnderlineStyleChar"/>
    <w:qFormat/>
    <w:rsid w:val="00545136"/>
    <w:rPr>
      <w:rFonts w:ascii="Georgia" w:eastAsia="Times New Roman" w:hAnsi="Georgia"/>
      <w:b/>
      <w:sz w:val="24"/>
      <w:u w:val="single"/>
    </w:rPr>
  </w:style>
  <w:style w:type="paragraph" w:customStyle="1" w:styleId="Normalization">
    <w:name w:val="Normalization"/>
    <w:basedOn w:val="Normal"/>
    <w:uiPriority w:val="99"/>
    <w:qFormat/>
    <w:rsid w:val="00545136"/>
    <w:rPr>
      <w:rFonts w:eastAsia="Times New Roman"/>
      <w:sz w:val="18"/>
    </w:rPr>
  </w:style>
  <w:style w:type="paragraph" w:customStyle="1" w:styleId="BreifTitle">
    <w:name w:val="Breif Title"/>
    <w:basedOn w:val="Normal"/>
    <w:autoRedefine/>
    <w:uiPriority w:val="99"/>
    <w:qFormat/>
    <w:rsid w:val="0054513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54513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45136"/>
    <w:pPr>
      <w:spacing w:after="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545136"/>
    <w:rPr>
      <w:rFonts w:eastAsia="Times New Roman"/>
      <w:color w:val="333333"/>
    </w:rPr>
  </w:style>
  <w:style w:type="paragraph" w:customStyle="1" w:styleId="StyleTagandCiteFranklinGothicDemi">
    <w:name w:val="Style Tag and Cite + Franklin Gothic Demi"/>
    <w:basedOn w:val="Normal"/>
    <w:autoRedefine/>
    <w:uiPriority w:val="99"/>
    <w:qFormat/>
    <w:rsid w:val="0054513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545136"/>
    <w:rPr>
      <w:bCs/>
    </w:rPr>
  </w:style>
  <w:style w:type="paragraph" w:customStyle="1" w:styleId="tagCharCharCharCharCharCharChar">
    <w:name w:val="tag Char Char Char Char Char Char Char"/>
    <w:basedOn w:val="Normal"/>
    <w:uiPriority w:val="99"/>
    <w:qFormat/>
    <w:rsid w:val="00545136"/>
    <w:rPr>
      <w:rFonts w:eastAsia="Times New Roman"/>
      <w:b/>
      <w:sz w:val="24"/>
      <w:szCs w:val="20"/>
    </w:rPr>
  </w:style>
  <w:style w:type="paragraph" w:customStyle="1" w:styleId="title-bold-medium">
    <w:name w:val="title-bold-medium"/>
    <w:basedOn w:val="Normal"/>
    <w:uiPriority w:val="99"/>
    <w:qFormat/>
    <w:rsid w:val="00545136"/>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545136"/>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545136"/>
    <w:rPr>
      <w:rFonts w:ascii="Arial Narrow" w:eastAsia="Times New Roman" w:hAnsi="Arial Narrow"/>
      <w:b/>
      <w:sz w:val="24"/>
    </w:rPr>
  </w:style>
  <w:style w:type="paragraph" w:customStyle="1" w:styleId="BLOCKTITLE1">
    <w:name w:val="BLOCK TITLE"/>
    <w:basedOn w:val="Heading1"/>
    <w:uiPriority w:val="99"/>
    <w:qFormat/>
    <w:rsid w:val="0054513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545136"/>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54513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4513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4513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4513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45136"/>
    <w:pPr>
      <w:spacing w:before="100" w:beforeAutospacing="1" w:after="100" w:afterAutospacing="1"/>
    </w:pPr>
    <w:rPr>
      <w:rFonts w:eastAsia="Times New Roman"/>
    </w:rPr>
  </w:style>
  <w:style w:type="paragraph" w:customStyle="1" w:styleId="ToRead">
    <w:name w:val="To Read"/>
    <w:basedOn w:val="Normal"/>
    <w:uiPriority w:val="99"/>
    <w:qFormat/>
    <w:rsid w:val="00545136"/>
    <w:pPr>
      <w:ind w:left="720"/>
    </w:pPr>
    <w:rPr>
      <w:rFonts w:ascii="Verdana" w:eastAsia="Times New Roman" w:hAnsi="Verdana"/>
      <w:b/>
      <w:u w:val="single"/>
    </w:rPr>
  </w:style>
  <w:style w:type="paragraph" w:customStyle="1" w:styleId="Style10">
    <w:name w:val="Style 1"/>
    <w:basedOn w:val="Normal"/>
    <w:uiPriority w:val="99"/>
    <w:qFormat/>
    <w:rsid w:val="00545136"/>
    <w:pPr>
      <w:widowControl w:val="0"/>
      <w:ind w:firstLine="216"/>
    </w:pPr>
    <w:rPr>
      <w:rFonts w:eastAsia="Times New Roman"/>
      <w:noProof/>
      <w:color w:val="000000"/>
      <w:szCs w:val="20"/>
    </w:rPr>
  </w:style>
  <w:style w:type="paragraph" w:customStyle="1" w:styleId="Style41">
    <w:name w:val="Style 4"/>
    <w:basedOn w:val="Normal"/>
    <w:uiPriority w:val="99"/>
    <w:qFormat/>
    <w:rsid w:val="0054513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4513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54513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545136"/>
    <w:pPr>
      <w:ind w:left="1660"/>
    </w:pPr>
  </w:style>
  <w:style w:type="paragraph" w:customStyle="1" w:styleId="PageNumber1">
    <w:name w:val="Page Number1"/>
    <w:basedOn w:val="Normal"/>
    <w:next w:val="Normal"/>
    <w:uiPriority w:val="99"/>
    <w:qFormat/>
    <w:rsid w:val="00545136"/>
    <w:rPr>
      <w:rFonts w:eastAsia="Times New Roman"/>
    </w:rPr>
  </w:style>
  <w:style w:type="paragraph" w:customStyle="1" w:styleId="Card1">
    <w:name w:val="Card1"/>
    <w:uiPriority w:val="99"/>
    <w:qFormat/>
    <w:rsid w:val="0054513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4513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545136"/>
    <w:pPr>
      <w:ind w:left="288" w:right="288"/>
    </w:pPr>
    <w:rPr>
      <w:rFonts w:eastAsia="Times New Roman"/>
    </w:rPr>
  </w:style>
  <w:style w:type="paragraph" w:customStyle="1" w:styleId="CaseListNormal">
    <w:name w:val="Case List Normal"/>
    <w:basedOn w:val="Normal"/>
    <w:uiPriority w:val="99"/>
    <w:qFormat/>
    <w:rsid w:val="00545136"/>
    <w:rPr>
      <w:rFonts w:ascii="Times" w:eastAsia="Times New Roman" w:hAnsi="Times"/>
      <w:szCs w:val="26"/>
    </w:rPr>
  </w:style>
  <w:style w:type="paragraph" w:customStyle="1" w:styleId="Body">
    <w:name w:val="Body"/>
    <w:basedOn w:val="Normal"/>
    <w:uiPriority w:val="99"/>
    <w:qFormat/>
    <w:rsid w:val="00545136"/>
    <w:pPr>
      <w:outlineLvl w:val="3"/>
    </w:pPr>
    <w:rPr>
      <w:rFonts w:eastAsia="Times New Roman"/>
      <w:szCs w:val="20"/>
    </w:rPr>
  </w:style>
  <w:style w:type="paragraph" w:customStyle="1" w:styleId="3text">
    <w:name w:val="3text"/>
    <w:basedOn w:val="Normal"/>
    <w:uiPriority w:val="99"/>
    <w:qFormat/>
    <w:rsid w:val="00545136"/>
    <w:pPr>
      <w:spacing w:before="100" w:beforeAutospacing="1" w:after="100" w:afterAutospacing="1"/>
    </w:pPr>
    <w:rPr>
      <w:rFonts w:eastAsia="Times New Roman"/>
      <w:sz w:val="24"/>
    </w:rPr>
  </w:style>
  <w:style w:type="paragraph" w:customStyle="1" w:styleId="TimesNewRoman12">
    <w:name w:val="TimesNewRoman12"/>
    <w:uiPriority w:val="99"/>
    <w:qFormat/>
    <w:rsid w:val="0054513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4513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54513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545136"/>
    <w:rPr>
      <w:rFonts w:eastAsia="Times New Roman"/>
      <w:color w:val="000000"/>
      <w:sz w:val="18"/>
    </w:rPr>
  </w:style>
  <w:style w:type="paragraph" w:customStyle="1" w:styleId="text1">
    <w:name w:val="text1"/>
    <w:basedOn w:val="Normal"/>
    <w:autoRedefine/>
    <w:uiPriority w:val="99"/>
    <w:qFormat/>
    <w:rsid w:val="00545136"/>
    <w:rPr>
      <w:rFonts w:eastAsia="Times New Roman"/>
      <w:szCs w:val="20"/>
    </w:rPr>
  </w:style>
  <w:style w:type="paragraph" w:customStyle="1" w:styleId="RepeatBlockHeading">
    <w:name w:val="Repeat Block Heading"/>
    <w:basedOn w:val="Normal"/>
    <w:autoRedefine/>
    <w:uiPriority w:val="99"/>
    <w:qFormat/>
    <w:rsid w:val="00545136"/>
    <w:pPr>
      <w:jc w:val="center"/>
    </w:pPr>
    <w:rPr>
      <w:rFonts w:eastAsia="Times New Roman"/>
      <w:b/>
      <w:smallCaps/>
      <w:color w:val="000000"/>
      <w:sz w:val="24"/>
      <w:u w:val="thick"/>
    </w:rPr>
  </w:style>
  <w:style w:type="paragraph" w:customStyle="1" w:styleId="story-headline">
    <w:name w:val="story-headline"/>
    <w:basedOn w:val="Normal"/>
    <w:uiPriority w:val="99"/>
    <w:qFormat/>
    <w:rsid w:val="00545136"/>
    <w:pPr>
      <w:spacing w:before="72" w:after="72"/>
    </w:pPr>
    <w:rPr>
      <w:rFonts w:ascii="Arial" w:eastAsia="Times New Roman" w:hAnsi="Arial"/>
      <w:b/>
      <w:bCs/>
      <w:sz w:val="26"/>
      <w:szCs w:val="26"/>
    </w:rPr>
  </w:style>
  <w:style w:type="paragraph" w:customStyle="1" w:styleId="story-body">
    <w:name w:val="story-body"/>
    <w:basedOn w:val="Normal"/>
    <w:uiPriority w:val="99"/>
    <w:qFormat/>
    <w:rsid w:val="00545136"/>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545136"/>
    <w:rPr>
      <w:rFonts w:ascii="Arial" w:eastAsia="Times New Roman" w:hAnsi="Arial"/>
      <w:b/>
      <w:bCs/>
    </w:rPr>
  </w:style>
  <w:style w:type="paragraph" w:customStyle="1" w:styleId="TextofCards">
    <w:name w:val="Text of Cards"/>
    <w:basedOn w:val="Normal"/>
    <w:uiPriority w:val="99"/>
    <w:qFormat/>
    <w:rsid w:val="00545136"/>
    <w:rPr>
      <w:rFonts w:eastAsia="Times New Roman"/>
      <w:color w:val="000000"/>
      <w:spacing w:val="6"/>
      <w:szCs w:val="23"/>
    </w:rPr>
  </w:style>
  <w:style w:type="paragraph" w:customStyle="1" w:styleId="Corpotesto">
    <w:name w:val="Corpo testo"/>
    <w:basedOn w:val="Normal"/>
    <w:uiPriority w:val="99"/>
    <w:qFormat/>
    <w:rsid w:val="00545136"/>
    <w:pPr>
      <w:widowControl w:val="0"/>
      <w:adjustRightInd w:val="0"/>
      <w:spacing w:after="283"/>
    </w:pPr>
    <w:rPr>
      <w:rFonts w:ascii="Times" w:eastAsia="Times New Roman" w:hAnsi="Times"/>
    </w:rPr>
  </w:style>
  <w:style w:type="paragraph" w:customStyle="1" w:styleId="tagCharChar1Char">
    <w:name w:val="tag Char Char1 Char"/>
    <w:uiPriority w:val="99"/>
    <w:qFormat/>
    <w:rsid w:val="00545136"/>
    <w:rPr>
      <w:rFonts w:eastAsia="Times New Roman" w:cs="Calibri"/>
      <w:b/>
      <w:bCs/>
    </w:rPr>
  </w:style>
  <w:style w:type="paragraph" w:customStyle="1" w:styleId="inside-copy">
    <w:name w:val="inside-copy"/>
    <w:basedOn w:val="Normal"/>
    <w:uiPriority w:val="99"/>
    <w:qFormat/>
    <w:rsid w:val="00545136"/>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54513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54513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545136"/>
    <w:rPr>
      <w:rFonts w:ascii="Arial" w:hAnsi="Arial"/>
      <w:b w:val="0"/>
      <w:caps w:val="0"/>
      <w:sz w:val="20"/>
    </w:rPr>
  </w:style>
  <w:style w:type="paragraph" w:customStyle="1" w:styleId="ProjectTitleLine">
    <w:name w:val="Project Title Line"/>
    <w:basedOn w:val="Normal"/>
    <w:next w:val="Normal"/>
    <w:autoRedefine/>
    <w:uiPriority w:val="99"/>
    <w:qFormat/>
    <w:rsid w:val="00545136"/>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545136"/>
    <w:rPr>
      <w:rFonts w:ascii="Arial Narrow" w:eastAsia="Times New Roman" w:hAnsi="Arial Narrow"/>
      <w:strike/>
    </w:rPr>
  </w:style>
  <w:style w:type="paragraph" w:customStyle="1" w:styleId="NormalVerdana">
    <w:name w:val="Normal + Verdana"/>
    <w:aliases w:val="10 pt,White,Normal + Arial"/>
    <w:basedOn w:val="Normal"/>
    <w:uiPriority w:val="99"/>
    <w:qFormat/>
    <w:rsid w:val="00545136"/>
    <w:rPr>
      <w:rFonts w:ascii="Arial" w:eastAsia="Times New Roman" w:hAnsi="Arial"/>
      <w:szCs w:val="20"/>
      <w:u w:val="single"/>
    </w:rPr>
  </w:style>
  <w:style w:type="paragraph" w:customStyle="1" w:styleId="Normal10pt">
    <w:name w:val="Normal + 10 pt"/>
    <w:basedOn w:val="Normal"/>
    <w:uiPriority w:val="99"/>
    <w:qFormat/>
    <w:rsid w:val="00545136"/>
    <w:rPr>
      <w:rFonts w:eastAsia="Times New Roman"/>
      <w:szCs w:val="20"/>
    </w:rPr>
  </w:style>
  <w:style w:type="paragraph" w:customStyle="1" w:styleId="cardChar1Char">
    <w:name w:val="card Char1 Char"/>
    <w:basedOn w:val="Normal"/>
    <w:uiPriority w:val="99"/>
    <w:qFormat/>
    <w:rsid w:val="00545136"/>
    <w:pPr>
      <w:ind w:left="288" w:right="288"/>
    </w:pPr>
    <w:rPr>
      <w:rFonts w:eastAsia="Times New Roman"/>
      <w:szCs w:val="20"/>
    </w:rPr>
  </w:style>
  <w:style w:type="paragraph" w:customStyle="1" w:styleId="CM12">
    <w:name w:val="CM12"/>
    <w:basedOn w:val="Default"/>
    <w:next w:val="Default"/>
    <w:uiPriority w:val="99"/>
    <w:qFormat/>
    <w:rsid w:val="0054513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45136"/>
    <w:pPr>
      <w:widowControl w:val="0"/>
      <w:spacing w:after="480"/>
    </w:pPr>
    <w:rPr>
      <w:rFonts w:ascii="Granjon LT Std" w:hAnsi="Granjon LT Std"/>
      <w:color w:val="auto"/>
    </w:rPr>
  </w:style>
  <w:style w:type="paragraph" w:customStyle="1" w:styleId="CM10">
    <w:name w:val="CM10"/>
    <w:basedOn w:val="Default"/>
    <w:next w:val="Default"/>
    <w:uiPriority w:val="99"/>
    <w:qFormat/>
    <w:rsid w:val="00545136"/>
    <w:pPr>
      <w:widowControl w:val="0"/>
      <w:spacing w:line="320" w:lineRule="atLeast"/>
    </w:pPr>
    <w:rPr>
      <w:rFonts w:ascii="Granjon LT Std" w:hAnsi="Granjon LT Std"/>
      <w:color w:val="auto"/>
    </w:rPr>
  </w:style>
  <w:style w:type="paragraph" w:customStyle="1" w:styleId="bold">
    <w:name w:val="bold"/>
    <w:basedOn w:val="Normal"/>
    <w:uiPriority w:val="99"/>
    <w:qFormat/>
    <w:rsid w:val="0054513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545136"/>
    <w:rPr>
      <w:rFonts w:ascii="Arial Narrow" w:eastAsia="Times New Roman" w:hAnsi="Arial Narrow"/>
      <w:strike/>
      <w:szCs w:val="20"/>
    </w:rPr>
  </w:style>
  <w:style w:type="paragraph" w:customStyle="1" w:styleId="textbodyblack">
    <w:name w:val="textbodyblack"/>
    <w:basedOn w:val="Normal"/>
    <w:uiPriority w:val="99"/>
    <w:qFormat/>
    <w:rsid w:val="0054513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54513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5451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5451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54513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45136"/>
    <w:rPr>
      <w:rFonts w:ascii="Georgia" w:eastAsia="Times New Roman" w:hAnsi="Georgia"/>
      <w:b/>
      <w:bCs/>
      <w:szCs w:val="16"/>
      <w:u w:val="single"/>
    </w:rPr>
  </w:style>
  <w:style w:type="paragraph" w:customStyle="1" w:styleId="CiteCorrected">
    <w:name w:val="Cite Corrected"/>
    <w:basedOn w:val="Normal"/>
    <w:link w:val="CiteCorrectedChar"/>
    <w:qFormat/>
    <w:rsid w:val="00545136"/>
    <w:rPr>
      <w:rFonts w:ascii="Georgia" w:eastAsia="Times New Roman" w:hAnsi="Georgia"/>
      <w:b/>
      <w:bCs/>
      <w:sz w:val="24"/>
      <w:szCs w:val="16"/>
      <w:u w:val="single"/>
    </w:rPr>
  </w:style>
  <w:style w:type="paragraph" w:customStyle="1" w:styleId="CardText20">
    <w:name w:val="Card Text 2"/>
    <w:basedOn w:val="CardText10"/>
    <w:link w:val="CardText2Char"/>
    <w:qFormat/>
    <w:rsid w:val="0054513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545136"/>
    <w:pPr>
      <w:ind w:left="288"/>
    </w:pPr>
    <w:rPr>
      <w:rFonts w:eastAsia="SimSun"/>
      <w:szCs w:val="20"/>
      <w:lang w:eastAsia="zh-CN"/>
    </w:rPr>
  </w:style>
  <w:style w:type="paragraph" w:customStyle="1" w:styleId="BriefTitle2">
    <w:name w:val="Brief Title 2"/>
    <w:basedOn w:val="BriefTitle"/>
    <w:uiPriority w:val="99"/>
    <w:qFormat/>
    <w:rsid w:val="0054513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45136"/>
    <w:rPr>
      <w:u w:val="single"/>
    </w:rPr>
  </w:style>
  <w:style w:type="paragraph" w:customStyle="1" w:styleId="StyleCardText11ptUnderline">
    <w:name w:val="Style Card Text + 11 pt Underline"/>
    <w:link w:val="StyleCardText11ptUnderlineChar"/>
    <w:qFormat/>
    <w:rsid w:val="0054513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45136"/>
    <w:rPr>
      <w:rFonts w:ascii="Georgia" w:hAnsi="Georgia"/>
      <w:sz w:val="16"/>
    </w:rPr>
  </w:style>
  <w:style w:type="paragraph" w:customStyle="1" w:styleId="StyleMinimizedText11pt">
    <w:name w:val="Style Minimized Text + 11 pt"/>
    <w:basedOn w:val="Normal"/>
    <w:link w:val="StyleMinimizedText11ptChar"/>
    <w:qFormat/>
    <w:rsid w:val="00545136"/>
    <w:rPr>
      <w:rFonts w:ascii="Georgia" w:hAnsi="Georgia"/>
      <w:sz w:val="16"/>
    </w:rPr>
  </w:style>
  <w:style w:type="character" w:customStyle="1" w:styleId="StyleMinimizedText11pt1Char">
    <w:name w:val="Style Minimized Text + 11 pt1 Char"/>
    <w:basedOn w:val="DefaultParagraphFont"/>
    <w:link w:val="StyleMinimizedText11pt1"/>
    <w:locked/>
    <w:rsid w:val="00545136"/>
    <w:rPr>
      <w:rFonts w:ascii="Georgia" w:hAnsi="Georgia"/>
      <w:sz w:val="16"/>
    </w:rPr>
  </w:style>
  <w:style w:type="paragraph" w:customStyle="1" w:styleId="StyleMinimizedText11pt1">
    <w:name w:val="Style Minimized Text + 11 pt1"/>
    <w:basedOn w:val="Normal"/>
    <w:link w:val="StyleMinimizedText11pt1Char"/>
    <w:qFormat/>
    <w:rsid w:val="00545136"/>
    <w:rPr>
      <w:rFonts w:ascii="Georgia" w:hAnsi="Georgia"/>
      <w:sz w:val="16"/>
    </w:rPr>
  </w:style>
  <w:style w:type="character" w:customStyle="1" w:styleId="Debate-CardSmalltextF2Char">
    <w:name w:val="Debate- Card Small text F2 Char"/>
    <w:link w:val="Debate-CardSmalltextF2"/>
    <w:locked/>
    <w:rsid w:val="00545136"/>
    <w:rPr>
      <w:rFonts w:ascii="Arial Narrow" w:hAnsi="Arial Narrow"/>
      <w:sz w:val="16"/>
    </w:rPr>
  </w:style>
  <w:style w:type="paragraph" w:customStyle="1" w:styleId="Debate-CardSmalltextF2">
    <w:name w:val="Debate- Card Small text F2"/>
    <w:basedOn w:val="Normal"/>
    <w:next w:val="Normal"/>
    <w:link w:val="Debate-CardSmalltextF2Char"/>
    <w:qFormat/>
    <w:rsid w:val="0054513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45136"/>
    <w:rPr>
      <w:rFonts w:ascii="Arial Narrow" w:hAnsi="Arial Narrow"/>
      <w:b/>
      <w:sz w:val="18"/>
      <w:u w:val="single"/>
    </w:rPr>
  </w:style>
  <w:style w:type="paragraph" w:customStyle="1" w:styleId="Debate-EmphasizedText-F5">
    <w:name w:val="Debate- Emphasized Text- F5"/>
    <w:basedOn w:val="Normal"/>
    <w:link w:val="Debate-EmphasizedText-F5Char"/>
    <w:qFormat/>
    <w:rsid w:val="0054513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4513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4513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4513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45136"/>
    <w:rPr>
      <w:rFonts w:ascii="Times New Roman" w:eastAsia="Times New Roman" w:hAnsi="Times New Roman" w:cs="Calibri"/>
      <w:sz w:val="16"/>
    </w:rPr>
  </w:style>
  <w:style w:type="character" w:customStyle="1" w:styleId="CardStyleChar">
    <w:name w:val="Card Style Char"/>
    <w:link w:val="CardStyle0"/>
    <w:locked/>
    <w:rsid w:val="00545136"/>
    <w:rPr>
      <w:rFonts w:ascii="Calibri" w:eastAsia="Times New Roman" w:hAnsi="Calibri"/>
      <w:sz w:val="22"/>
    </w:rPr>
  </w:style>
  <w:style w:type="paragraph" w:customStyle="1" w:styleId="emactive">
    <w:name w:val="emactive"/>
    <w:basedOn w:val="Normal"/>
    <w:uiPriority w:val="99"/>
    <w:qFormat/>
    <w:rsid w:val="00545136"/>
    <w:pPr>
      <w:spacing w:before="100" w:beforeAutospacing="1" w:after="100" w:afterAutospacing="1"/>
    </w:pPr>
    <w:rPr>
      <w:rFonts w:eastAsia="Times New Roman"/>
      <w:sz w:val="24"/>
    </w:rPr>
  </w:style>
  <w:style w:type="paragraph" w:customStyle="1" w:styleId="emready">
    <w:name w:val="emready"/>
    <w:basedOn w:val="Normal"/>
    <w:uiPriority w:val="99"/>
    <w:qFormat/>
    <w:rsid w:val="0054513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54513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45136"/>
    <w:rPr>
      <w:rFonts w:ascii="Georgia" w:eastAsia="Times New Roman" w:hAnsi="Georgia" w:cs="Times New Roman"/>
      <w:b/>
      <w:sz w:val="24"/>
      <w:u w:val="single"/>
    </w:rPr>
  </w:style>
  <w:style w:type="character" w:customStyle="1" w:styleId="CardHighlightChar">
    <w:name w:val="Card Highlight Char"/>
    <w:link w:val="CardHighlight"/>
    <w:locked/>
    <w:rsid w:val="0054513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45136"/>
    <w:pPr>
      <w:shd w:val="clear" w:color="auto" w:fill="66FFFF"/>
    </w:pPr>
    <w:rPr>
      <w:rFonts w:eastAsia="Calibri" w:cs="Calibri"/>
      <w:sz w:val="24"/>
      <w:u w:val="single"/>
    </w:rPr>
  </w:style>
  <w:style w:type="character" w:customStyle="1" w:styleId="BlockHeaderHiddenChar">
    <w:name w:val="Block Header Hidden Char"/>
    <w:link w:val="BlockHeaderHidden"/>
    <w:locked/>
    <w:rsid w:val="0054513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4513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45136"/>
    <w:pPr>
      <w:spacing w:before="100" w:beforeAutospacing="1" w:after="100" w:afterAutospacing="1"/>
    </w:pPr>
    <w:rPr>
      <w:rFonts w:eastAsia="Times New Roman"/>
      <w:sz w:val="24"/>
    </w:rPr>
  </w:style>
  <w:style w:type="paragraph" w:customStyle="1" w:styleId="norma">
    <w:name w:val="norma"/>
    <w:basedOn w:val="Heading3"/>
    <w:uiPriority w:val="99"/>
    <w:qFormat/>
    <w:rsid w:val="00545136"/>
    <w:rPr>
      <w:rFonts w:eastAsia="MS Gothic" w:cs="Arial"/>
      <w:bCs w:val="0"/>
      <w:sz w:val="24"/>
      <w:szCs w:val="24"/>
    </w:rPr>
  </w:style>
  <w:style w:type="paragraph" w:customStyle="1" w:styleId="nromal">
    <w:name w:val="nromal"/>
    <w:basedOn w:val="Normal"/>
    <w:uiPriority w:val="99"/>
    <w:qFormat/>
    <w:rsid w:val="00545136"/>
    <w:pPr>
      <w:keepNext/>
      <w:keepLines/>
      <w:spacing w:before="200"/>
      <w:outlineLvl w:val="3"/>
    </w:pPr>
    <w:rPr>
      <w:rFonts w:eastAsia="Times New Roman" w:cs="Cambria"/>
      <w:b/>
      <w:iCs/>
    </w:rPr>
  </w:style>
  <w:style w:type="paragraph" w:customStyle="1" w:styleId="natural">
    <w:name w:val="natural"/>
    <w:basedOn w:val="Normal"/>
    <w:uiPriority w:val="99"/>
    <w:qFormat/>
    <w:rsid w:val="00545136"/>
    <w:pPr>
      <w:keepNext/>
      <w:keepLines/>
      <w:spacing w:before="200"/>
      <w:outlineLvl w:val="3"/>
    </w:pPr>
    <w:rPr>
      <w:rFonts w:eastAsia="Times New Roman"/>
      <w:b/>
      <w:iCs/>
    </w:rPr>
  </w:style>
  <w:style w:type="paragraph" w:customStyle="1" w:styleId="nroaml">
    <w:name w:val="nroaml"/>
    <w:basedOn w:val="Normal"/>
    <w:uiPriority w:val="99"/>
    <w:qFormat/>
    <w:rsid w:val="00545136"/>
    <w:pPr>
      <w:keepNext/>
      <w:keepLines/>
      <w:spacing w:before="200"/>
      <w:outlineLvl w:val="3"/>
    </w:pPr>
    <w:rPr>
      <w:rFonts w:eastAsia="Times New Roman"/>
      <w:b/>
      <w:iCs/>
    </w:rPr>
  </w:style>
  <w:style w:type="paragraph" w:customStyle="1" w:styleId="noraml">
    <w:name w:val="noraml"/>
    <w:basedOn w:val="Normal"/>
    <w:uiPriority w:val="99"/>
    <w:qFormat/>
    <w:rsid w:val="0054513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545136"/>
    <w:rPr>
      <w:rFonts w:ascii="Georgia" w:eastAsia="Calibri" w:hAnsi="Georgia"/>
      <w:sz w:val="16"/>
      <w:szCs w:val="16"/>
    </w:rPr>
  </w:style>
  <w:style w:type="paragraph" w:customStyle="1" w:styleId="SmallSizeParagraph">
    <w:name w:val="Small Size Paragraph"/>
    <w:basedOn w:val="Normal"/>
    <w:link w:val="SmallSizeParagraphChar"/>
    <w:qFormat/>
    <w:rsid w:val="0054513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4513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45136"/>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545136"/>
    <w:rPr>
      <w:rFonts w:ascii="Arial" w:eastAsia="Calibri" w:hAnsi="Arial" w:cs="Arial"/>
      <w:kern w:val="2"/>
      <w:sz w:val="14"/>
      <w:szCs w:val="14"/>
      <w:lang w:eastAsia="zh-TW"/>
    </w:rPr>
  </w:style>
  <w:style w:type="paragraph" w:customStyle="1" w:styleId="CardT1">
    <w:name w:val="CardT1"/>
    <w:basedOn w:val="Normal"/>
    <w:link w:val="CardT1Char"/>
    <w:qFormat/>
    <w:rsid w:val="0054513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4513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4513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45136"/>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545136"/>
    <w:rPr>
      <w:rFonts w:ascii="Arial" w:eastAsia="MS Mincho" w:hAnsi="Arial"/>
      <w:b/>
      <w:sz w:val="24"/>
      <w:u w:val="single"/>
    </w:rPr>
  </w:style>
  <w:style w:type="paragraph" w:customStyle="1" w:styleId="2909F619802848F09E01365C32F34654">
    <w:name w:val="2909F619802848F09E01365C32F34654"/>
    <w:uiPriority w:val="99"/>
    <w:qFormat/>
    <w:rsid w:val="0054513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45136"/>
    <w:rPr>
      <w:rFonts w:ascii="Georgia" w:eastAsia="Calibri" w:hAnsi="Georgia"/>
      <w:u w:val="single"/>
      <w:lang w:val="x-none" w:eastAsia="zh-CN"/>
    </w:rPr>
  </w:style>
  <w:style w:type="paragraph" w:customStyle="1" w:styleId="UnderlineS">
    <w:name w:val="Underline S"/>
    <w:basedOn w:val="Normal"/>
    <w:link w:val="UnderlineSChar"/>
    <w:qFormat/>
    <w:rsid w:val="0054513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545136"/>
    <w:rPr>
      <w:rFonts w:ascii="Georgia" w:eastAsia="SimSun" w:hAnsi="Georgia"/>
      <w:sz w:val="12"/>
    </w:rPr>
  </w:style>
  <w:style w:type="paragraph" w:customStyle="1" w:styleId="Ununderlined">
    <w:name w:val="Ununderlined"/>
    <w:basedOn w:val="Normal"/>
    <w:link w:val="UnunderlinedChar"/>
    <w:qFormat/>
    <w:rsid w:val="00545136"/>
    <w:rPr>
      <w:rFonts w:ascii="Georgia" w:eastAsia="SimSun" w:hAnsi="Georgia"/>
      <w:sz w:val="12"/>
    </w:rPr>
  </w:style>
  <w:style w:type="character" w:customStyle="1" w:styleId="HighlightingChar">
    <w:name w:val="Highlighting Char"/>
    <w:link w:val="Highlighting"/>
    <w:locked/>
    <w:rsid w:val="00545136"/>
    <w:rPr>
      <w:rFonts w:ascii="Georgia" w:eastAsia="SimSun" w:hAnsi="Georgia"/>
      <w:u w:val="thick"/>
    </w:rPr>
  </w:style>
  <w:style w:type="paragraph" w:customStyle="1" w:styleId="Highlighting">
    <w:name w:val="Highlighting"/>
    <w:basedOn w:val="Normal"/>
    <w:link w:val="HighlightingChar"/>
    <w:autoRedefine/>
    <w:qFormat/>
    <w:rsid w:val="00545136"/>
    <w:rPr>
      <w:rFonts w:ascii="Georgia" w:eastAsia="SimSun" w:hAnsi="Georgia"/>
      <w:sz w:val="24"/>
      <w:u w:val="thick"/>
    </w:rPr>
  </w:style>
  <w:style w:type="character" w:customStyle="1" w:styleId="CITEChar">
    <w:name w:val="CITE Char"/>
    <w:link w:val="CITE"/>
    <w:locked/>
    <w:rsid w:val="00545136"/>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545136"/>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54513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4513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4513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4513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45136"/>
    <w:rPr>
      <w:b/>
      <w:sz w:val="28"/>
    </w:rPr>
  </w:style>
  <w:style w:type="character" w:customStyle="1" w:styleId="SourcenameChar">
    <w:name w:val="Source name Char"/>
    <w:link w:val="Sourcename"/>
    <w:locked/>
    <w:rsid w:val="0054513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45136"/>
    <w:rPr>
      <w:b/>
      <w:bCs/>
      <w:sz w:val="20"/>
    </w:rPr>
  </w:style>
  <w:style w:type="character" w:customStyle="1" w:styleId="underlinedcardChar">
    <w:name w:val="underlined card Char"/>
    <w:link w:val="underlinedcard0"/>
    <w:locked/>
    <w:rsid w:val="0054513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45136"/>
    <w:rPr>
      <w:sz w:val="24"/>
      <w:u w:val="single"/>
    </w:rPr>
  </w:style>
  <w:style w:type="paragraph" w:customStyle="1" w:styleId="FullText">
    <w:name w:val="Full Text"/>
    <w:basedOn w:val="Normal"/>
    <w:uiPriority w:val="99"/>
    <w:qFormat/>
    <w:rsid w:val="00545136"/>
    <w:rPr>
      <w:rFonts w:eastAsia="Times New Roman"/>
      <w:sz w:val="16"/>
    </w:rPr>
  </w:style>
  <w:style w:type="character" w:customStyle="1" w:styleId="TextUnderlineChar">
    <w:name w:val="Text Underline Char"/>
    <w:link w:val="TextUnderline"/>
    <w:locked/>
    <w:rsid w:val="0054513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4513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4513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4513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4513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4513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545136"/>
    <w:pPr>
      <w:spacing w:before="240"/>
      <w:outlineLvl w:val="2"/>
    </w:pPr>
    <w:rPr>
      <w:rFonts w:eastAsia="Times New Roman"/>
      <w:b/>
    </w:rPr>
  </w:style>
  <w:style w:type="character" w:customStyle="1" w:styleId="CiteCardChar">
    <w:name w:val="Cite_Card Char"/>
    <w:link w:val="CiteCard0"/>
    <w:locked/>
    <w:rsid w:val="00545136"/>
    <w:rPr>
      <w:rFonts w:ascii="Times New Roman" w:eastAsia="Times New Roman" w:hAnsi="Times New Roman" w:cs="Arial"/>
      <w:bCs/>
      <w:sz w:val="20"/>
      <w:szCs w:val="20"/>
    </w:rPr>
  </w:style>
  <w:style w:type="paragraph" w:customStyle="1" w:styleId="CiteCard0">
    <w:name w:val="Cite_Card"/>
    <w:link w:val="CiteCardChar"/>
    <w:qFormat/>
    <w:rsid w:val="0054513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45136"/>
    <w:pPr>
      <w:widowControl w:val="0"/>
    </w:pPr>
    <w:rPr>
      <w:rFonts w:eastAsia="MS Mincho"/>
      <w:color w:val="auto"/>
    </w:rPr>
  </w:style>
  <w:style w:type="character" w:customStyle="1" w:styleId="StyleStyle49pt6Char">
    <w:name w:val="Style Style4 + 9 pt6 Char"/>
    <w:basedOn w:val="Style4Char"/>
    <w:link w:val="StyleStyle49pt6"/>
    <w:locked/>
    <w:rsid w:val="00545136"/>
    <w:rPr>
      <w:rFonts w:ascii="Georgia" w:eastAsia="Times New Roman" w:hAnsi="Georgia"/>
      <w:u w:val="single"/>
      <w:lang w:val="x-none"/>
    </w:rPr>
  </w:style>
  <w:style w:type="paragraph" w:customStyle="1" w:styleId="StyleStyle49pt6">
    <w:name w:val="Style Style4 + 9 pt6"/>
    <w:basedOn w:val="Style4"/>
    <w:link w:val="StyleStyle49pt6Char"/>
    <w:qFormat/>
    <w:rsid w:val="00545136"/>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54513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4513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4513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45136"/>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4513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45136"/>
    <w:rPr>
      <w:rFonts w:ascii="Georgia" w:hAnsi="Georgia" w:cs="Calibri"/>
      <w:b/>
      <w:bCs/>
      <w:sz w:val="24"/>
      <w:u w:val="single"/>
    </w:rPr>
  </w:style>
  <w:style w:type="character" w:customStyle="1" w:styleId="DebatenoramlChar">
    <w:name w:val="Debatenoraml Char"/>
    <w:link w:val="Debatenoraml"/>
    <w:locked/>
    <w:rsid w:val="00545136"/>
    <w:rPr>
      <w:rFonts w:ascii="Times New Roman" w:hAnsi="Times New Roman" w:cs="Times New Roman"/>
    </w:rPr>
  </w:style>
  <w:style w:type="paragraph" w:customStyle="1" w:styleId="Debatenoraml">
    <w:name w:val="Debatenoraml"/>
    <w:basedOn w:val="NoSpacing"/>
    <w:link w:val="DebatenoramlChar"/>
    <w:qFormat/>
    <w:rsid w:val="00545136"/>
    <w:pPr>
      <w:spacing w:line="240" w:lineRule="auto"/>
    </w:pPr>
    <w:rPr>
      <w:rFonts w:ascii="Times New Roman" w:hAnsi="Times New Roman" w:cs="Times New Roman"/>
    </w:rPr>
  </w:style>
  <w:style w:type="paragraph" w:customStyle="1" w:styleId="SynergyTag">
    <w:name w:val="SynergyTag"/>
    <w:basedOn w:val="Normal"/>
    <w:uiPriority w:val="99"/>
    <w:qFormat/>
    <w:rsid w:val="00545136"/>
    <w:rPr>
      <w:rFonts w:eastAsia="Calibri"/>
      <w:b/>
    </w:rPr>
  </w:style>
  <w:style w:type="character" w:customStyle="1" w:styleId="QualsChar">
    <w:name w:val="Quals Char"/>
    <w:link w:val="Quals"/>
    <w:locked/>
    <w:rsid w:val="00545136"/>
    <w:rPr>
      <w:rFonts w:ascii="Georgia" w:eastAsia="Calibri" w:hAnsi="Georgia"/>
      <w:sz w:val="18"/>
    </w:rPr>
  </w:style>
  <w:style w:type="paragraph" w:customStyle="1" w:styleId="Quals">
    <w:name w:val="Quals"/>
    <w:basedOn w:val="Normal"/>
    <w:link w:val="QualsChar"/>
    <w:qFormat/>
    <w:rsid w:val="00545136"/>
    <w:rPr>
      <w:rFonts w:ascii="Georgia" w:eastAsia="Calibri" w:hAnsi="Georgia"/>
      <w:sz w:val="18"/>
    </w:rPr>
  </w:style>
  <w:style w:type="paragraph" w:customStyle="1" w:styleId="times">
    <w:name w:val="times"/>
    <w:basedOn w:val="Normal"/>
    <w:uiPriority w:val="99"/>
    <w:qFormat/>
    <w:rsid w:val="00545136"/>
    <w:pPr>
      <w:spacing w:before="100" w:beforeAutospacing="1" w:after="100" w:afterAutospacing="1"/>
    </w:pPr>
    <w:rPr>
      <w:rFonts w:eastAsia="Times New Roman"/>
      <w:sz w:val="24"/>
    </w:rPr>
  </w:style>
  <w:style w:type="paragraph" w:customStyle="1" w:styleId="BodyA">
    <w:name w:val="Body A"/>
    <w:uiPriority w:val="99"/>
    <w:qFormat/>
    <w:rsid w:val="00545136"/>
    <w:rPr>
      <w:rFonts w:ascii="Helvetica" w:eastAsia="ヒラギノ角ゴ Pro W3" w:hAnsi="Helvetica" w:cs="Times New Roman"/>
      <w:color w:val="000000"/>
      <w:szCs w:val="20"/>
    </w:rPr>
  </w:style>
  <w:style w:type="character" w:customStyle="1" w:styleId="StarredChar">
    <w:name w:val="Starred Char"/>
    <w:link w:val="Starred"/>
    <w:locked/>
    <w:rsid w:val="00545136"/>
    <w:rPr>
      <w:rFonts w:ascii="Georgia" w:eastAsia="Times New Roman" w:hAnsi="Georgia"/>
      <w:b/>
      <w:caps/>
      <w:szCs w:val="28"/>
      <w:u w:val="single"/>
    </w:rPr>
  </w:style>
  <w:style w:type="paragraph" w:customStyle="1" w:styleId="Starred">
    <w:name w:val="Starred"/>
    <w:basedOn w:val="Normal"/>
    <w:link w:val="StarredChar"/>
    <w:qFormat/>
    <w:rsid w:val="0054513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545136"/>
    <w:rPr>
      <w:rFonts w:ascii="Georgia" w:eastAsia="Times New Roman" w:hAnsi="Georgia"/>
      <w:b/>
      <w:caps/>
      <w:szCs w:val="28"/>
      <w:u w:val="single"/>
    </w:rPr>
  </w:style>
  <w:style w:type="paragraph" w:customStyle="1" w:styleId="NotStarred">
    <w:name w:val="NotStarred"/>
    <w:basedOn w:val="Normal"/>
    <w:link w:val="NotStarredChar"/>
    <w:qFormat/>
    <w:rsid w:val="0054513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54513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4513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45136"/>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545136"/>
    <w:rPr>
      <w:rFonts w:ascii="Georgia" w:eastAsia="Calibri" w:hAnsi="Georgia"/>
      <w:b/>
    </w:rPr>
  </w:style>
  <w:style w:type="paragraph" w:customStyle="1" w:styleId="H4Tag">
    <w:name w:val="H4 (Tag)"/>
    <w:basedOn w:val="Normal"/>
    <w:link w:val="H4TagChar1"/>
    <w:qFormat/>
    <w:rsid w:val="00545136"/>
    <w:rPr>
      <w:rFonts w:ascii="Georgia" w:eastAsia="Calibri" w:hAnsi="Georgia"/>
      <w:b/>
      <w:sz w:val="24"/>
    </w:rPr>
  </w:style>
  <w:style w:type="paragraph" w:customStyle="1" w:styleId="CM25">
    <w:name w:val="CM25"/>
    <w:basedOn w:val="Default"/>
    <w:next w:val="Default"/>
    <w:uiPriority w:val="99"/>
    <w:qFormat/>
    <w:rsid w:val="0054513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45136"/>
    <w:rPr>
      <w:rFonts w:ascii="Georgia" w:hAnsi="Georgia"/>
      <w:b/>
    </w:rPr>
  </w:style>
  <w:style w:type="paragraph" w:customStyle="1" w:styleId="Debate-CardTagandCite-F6">
    <w:name w:val="Debate- Card Tag and Cite- F6"/>
    <w:basedOn w:val="Normal"/>
    <w:link w:val="Debate-CardTagandCite-F6Char"/>
    <w:qFormat/>
    <w:rsid w:val="00545136"/>
    <w:pPr>
      <w:contextualSpacing/>
    </w:pPr>
    <w:rPr>
      <w:rFonts w:ascii="Georgia" w:hAnsi="Georgia"/>
      <w:b/>
      <w:sz w:val="24"/>
    </w:rPr>
  </w:style>
  <w:style w:type="paragraph" w:customStyle="1" w:styleId="Cardtext0">
    <w:name w:val="Card text"/>
    <w:link w:val="CardtextChar1"/>
    <w:qFormat/>
    <w:rsid w:val="00545136"/>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545136"/>
    <w:rPr>
      <w:rFonts w:ascii="Georgia" w:eastAsia="Times New Roman" w:hAnsi="Georgia"/>
      <w:b/>
      <w:szCs w:val="28"/>
      <w:u w:val="single"/>
    </w:rPr>
  </w:style>
  <w:style w:type="paragraph" w:customStyle="1" w:styleId="NewHeading2">
    <w:name w:val="NewHeading2"/>
    <w:basedOn w:val="Normal"/>
    <w:link w:val="NewHeading2Char"/>
    <w:qFormat/>
    <w:rsid w:val="0054513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54513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545136"/>
    <w:rPr>
      <w:rFonts w:eastAsia="Calibri"/>
    </w:rPr>
  </w:style>
  <w:style w:type="paragraph" w:customStyle="1" w:styleId="Card6pt">
    <w:name w:val="Card 6pt"/>
    <w:basedOn w:val="Normal"/>
    <w:uiPriority w:val="99"/>
    <w:qFormat/>
    <w:rsid w:val="00545136"/>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545136"/>
    <w:rPr>
      <w:rFonts w:ascii="Garamond" w:eastAsia="Calibri" w:hAnsi="Garamond"/>
    </w:rPr>
  </w:style>
  <w:style w:type="paragraph" w:customStyle="1" w:styleId="FullCite">
    <w:name w:val="Full Cite"/>
    <w:basedOn w:val="Normal"/>
    <w:next w:val="Normal"/>
    <w:link w:val="FullCiteChar"/>
    <w:qFormat/>
    <w:rsid w:val="00545136"/>
    <w:rPr>
      <w:rFonts w:ascii="Garamond" w:eastAsia="Calibri" w:hAnsi="Garamond"/>
      <w:sz w:val="24"/>
    </w:rPr>
  </w:style>
  <w:style w:type="character" w:customStyle="1" w:styleId="StyleCardStyleBlackUnderlineChar">
    <w:name w:val="Style Card Style + Black Underline Char"/>
    <w:link w:val="StyleCardStyleBlackUnderline"/>
    <w:locked/>
    <w:rsid w:val="0054513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4513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545136"/>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54513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45136"/>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54513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45136"/>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545136"/>
    <w:pPr>
      <w:spacing w:after="200" w:line="276" w:lineRule="auto"/>
    </w:pPr>
    <w:rPr>
      <w:rFonts w:eastAsia="Calibri"/>
      <w:color w:val="auto"/>
      <w:sz w:val="22"/>
    </w:rPr>
  </w:style>
  <w:style w:type="paragraph" w:customStyle="1" w:styleId="font-null">
    <w:name w:val="font-null"/>
    <w:basedOn w:val="Normal"/>
    <w:uiPriority w:val="99"/>
    <w:qFormat/>
    <w:rsid w:val="00545136"/>
    <w:pPr>
      <w:spacing w:before="100" w:beforeAutospacing="1" w:after="100" w:afterAutospacing="1"/>
    </w:pPr>
    <w:rPr>
      <w:rFonts w:eastAsia="Times New Roman"/>
      <w:sz w:val="24"/>
    </w:rPr>
  </w:style>
  <w:style w:type="paragraph" w:customStyle="1" w:styleId="rteindent1">
    <w:name w:val="rteindent1"/>
    <w:basedOn w:val="Normal"/>
    <w:uiPriority w:val="99"/>
    <w:qFormat/>
    <w:rsid w:val="0054513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4513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4513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4513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4513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45136"/>
    <w:pPr>
      <w:spacing w:before="100" w:beforeAutospacing="1" w:after="100" w:afterAutospacing="1"/>
    </w:pPr>
    <w:rPr>
      <w:rFonts w:eastAsia="Times New Roman"/>
      <w:sz w:val="24"/>
    </w:rPr>
  </w:style>
  <w:style w:type="paragraph" w:customStyle="1" w:styleId="class">
    <w:name w:val="class"/>
    <w:basedOn w:val="Normal"/>
    <w:uiPriority w:val="99"/>
    <w:qFormat/>
    <w:rsid w:val="00545136"/>
    <w:pPr>
      <w:spacing w:before="100" w:beforeAutospacing="1" w:after="100" w:afterAutospacing="1"/>
    </w:pPr>
    <w:rPr>
      <w:rFonts w:eastAsia="Times New Roman"/>
      <w:sz w:val="24"/>
    </w:rPr>
  </w:style>
  <w:style w:type="character" w:customStyle="1" w:styleId="blocktitleChar">
    <w:name w:val="block title Char"/>
    <w:link w:val="blocktitle0"/>
    <w:locked/>
    <w:rsid w:val="00545136"/>
    <w:rPr>
      <w:rFonts w:ascii="Calibri" w:eastAsia="Calibri" w:hAnsi="Calibri"/>
      <w:b/>
      <w:caps/>
      <w:sz w:val="28"/>
      <w:szCs w:val="28"/>
      <w:lang w:val="es-ES"/>
    </w:rPr>
  </w:style>
  <w:style w:type="paragraph" w:customStyle="1" w:styleId="Pa6">
    <w:name w:val="Pa6"/>
    <w:basedOn w:val="Normal"/>
    <w:next w:val="Normal"/>
    <w:uiPriority w:val="99"/>
    <w:qFormat/>
    <w:rsid w:val="0054513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54513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54513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54513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54513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54513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54513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45136"/>
    <w:pPr>
      <w:spacing w:after="160" w:line="259" w:lineRule="auto"/>
    </w:pPr>
    <w:rPr>
      <w:rFonts w:ascii="Georgia" w:eastAsia="SimSun" w:hAnsi="Georgia"/>
      <w:b/>
      <w:bCs/>
      <w:lang w:val="en-US"/>
    </w:rPr>
  </w:style>
  <w:style w:type="paragraph" w:customStyle="1" w:styleId="summary">
    <w:name w:val="summary"/>
    <w:basedOn w:val="Normal"/>
    <w:uiPriority w:val="99"/>
    <w:qFormat/>
    <w:rsid w:val="00545136"/>
    <w:pPr>
      <w:spacing w:before="100" w:beforeAutospacing="1" w:after="100" w:afterAutospacing="1"/>
    </w:pPr>
    <w:rPr>
      <w:rFonts w:eastAsia="Times New Roman"/>
      <w:sz w:val="24"/>
    </w:rPr>
  </w:style>
  <w:style w:type="paragraph" w:customStyle="1" w:styleId="Caption2">
    <w:name w:val="Caption2"/>
    <w:basedOn w:val="Normal"/>
    <w:uiPriority w:val="99"/>
    <w:qFormat/>
    <w:rsid w:val="0054513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54513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4513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545136"/>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545136"/>
    <w:pPr>
      <w:ind w:left="288"/>
    </w:pPr>
    <w:rPr>
      <w:rFonts w:eastAsia="Times New Roman"/>
      <w:sz w:val="16"/>
    </w:rPr>
  </w:style>
  <w:style w:type="paragraph" w:customStyle="1" w:styleId="AAAcard">
    <w:name w:val="AAAcard"/>
    <w:basedOn w:val="Normal"/>
    <w:uiPriority w:val="99"/>
    <w:qFormat/>
    <w:rsid w:val="00545136"/>
    <w:pPr>
      <w:ind w:left="288" w:right="288"/>
    </w:pPr>
    <w:rPr>
      <w:rFonts w:eastAsia="Times New Roman"/>
    </w:rPr>
  </w:style>
  <w:style w:type="paragraph" w:customStyle="1" w:styleId="Caption3">
    <w:name w:val="Caption3"/>
    <w:basedOn w:val="Normal"/>
    <w:uiPriority w:val="99"/>
    <w:qFormat/>
    <w:rsid w:val="00545136"/>
    <w:pPr>
      <w:spacing w:before="100" w:beforeAutospacing="1" w:after="100" w:afterAutospacing="1"/>
    </w:pPr>
    <w:rPr>
      <w:rFonts w:eastAsia="Times New Roman"/>
      <w:sz w:val="24"/>
    </w:rPr>
  </w:style>
  <w:style w:type="paragraph" w:customStyle="1" w:styleId="body-12-5">
    <w:name w:val="body-12-5"/>
    <w:basedOn w:val="Normal"/>
    <w:uiPriority w:val="99"/>
    <w:qFormat/>
    <w:rsid w:val="00545136"/>
    <w:pPr>
      <w:spacing w:before="100" w:beforeAutospacing="1" w:after="100" w:afterAutospacing="1"/>
    </w:pPr>
    <w:rPr>
      <w:rFonts w:eastAsia="Times New Roman"/>
      <w:sz w:val="24"/>
    </w:rPr>
  </w:style>
  <w:style w:type="paragraph" w:customStyle="1" w:styleId="infuse">
    <w:name w:val="infuse"/>
    <w:basedOn w:val="Normal"/>
    <w:uiPriority w:val="99"/>
    <w:qFormat/>
    <w:rsid w:val="00545136"/>
    <w:pPr>
      <w:spacing w:before="100" w:beforeAutospacing="1" w:after="100" w:afterAutospacing="1"/>
    </w:pPr>
    <w:rPr>
      <w:rFonts w:eastAsia="Times New Roman"/>
      <w:sz w:val="24"/>
    </w:rPr>
  </w:style>
  <w:style w:type="paragraph" w:customStyle="1" w:styleId="fontreg">
    <w:name w:val="font_reg"/>
    <w:basedOn w:val="Normal"/>
    <w:uiPriority w:val="99"/>
    <w:qFormat/>
    <w:rsid w:val="00545136"/>
    <w:pPr>
      <w:spacing w:before="100" w:beforeAutospacing="1" w:after="100" w:afterAutospacing="1"/>
    </w:pPr>
    <w:rPr>
      <w:rFonts w:eastAsia="Times New Roman"/>
      <w:sz w:val="24"/>
    </w:rPr>
  </w:style>
  <w:style w:type="paragraph" w:customStyle="1" w:styleId="CITEF3">
    <w:name w:val="CITE F3"/>
    <w:uiPriority w:val="99"/>
    <w:qFormat/>
    <w:rsid w:val="0054513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4513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4513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4513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45136"/>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545136"/>
    <w:pPr>
      <w:ind w:left="144"/>
    </w:pPr>
    <w:rPr>
      <w:rFonts w:ascii="Cambria" w:eastAsia="Calibri" w:hAnsi="Cambria"/>
      <w:sz w:val="24"/>
    </w:rPr>
  </w:style>
  <w:style w:type="paragraph" w:customStyle="1" w:styleId="FreeFormA">
    <w:name w:val="Free Form A"/>
    <w:autoRedefine/>
    <w:uiPriority w:val="99"/>
    <w:qFormat/>
    <w:rsid w:val="0054513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45136"/>
    <w:pPr>
      <w:spacing w:before="100" w:beforeAutospacing="1" w:after="100" w:afterAutospacing="1"/>
    </w:pPr>
    <w:rPr>
      <w:rFonts w:eastAsia="Times New Roman"/>
      <w:sz w:val="24"/>
    </w:rPr>
  </w:style>
  <w:style w:type="paragraph" w:customStyle="1" w:styleId="subheader">
    <w:name w:val="subheader"/>
    <w:basedOn w:val="Normal"/>
    <w:uiPriority w:val="99"/>
    <w:qFormat/>
    <w:rsid w:val="0054513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545136"/>
    <w:pPr>
      <w:spacing w:before="100" w:beforeAutospacing="1" w:after="100" w:afterAutospacing="1"/>
    </w:pPr>
    <w:rPr>
      <w:rFonts w:eastAsia="Times New Roman"/>
      <w:sz w:val="24"/>
    </w:rPr>
  </w:style>
  <w:style w:type="paragraph" w:customStyle="1" w:styleId="more">
    <w:name w:val="more"/>
    <w:basedOn w:val="Normal"/>
    <w:uiPriority w:val="99"/>
    <w:qFormat/>
    <w:rsid w:val="00545136"/>
    <w:pPr>
      <w:spacing w:before="100" w:beforeAutospacing="1" w:after="100" w:afterAutospacing="1"/>
    </w:pPr>
    <w:rPr>
      <w:rFonts w:eastAsia="Times New Roman"/>
      <w:sz w:val="24"/>
    </w:rPr>
  </w:style>
  <w:style w:type="paragraph" w:customStyle="1" w:styleId="story">
    <w:name w:val="story"/>
    <w:basedOn w:val="Normal"/>
    <w:uiPriority w:val="99"/>
    <w:qFormat/>
    <w:rsid w:val="00545136"/>
    <w:pPr>
      <w:spacing w:before="100" w:beforeAutospacing="1" w:after="100" w:afterAutospacing="1"/>
    </w:pPr>
    <w:rPr>
      <w:rFonts w:eastAsia="Times New Roman"/>
      <w:sz w:val="24"/>
    </w:rPr>
  </w:style>
  <w:style w:type="paragraph" w:customStyle="1" w:styleId="H1numbered">
    <w:name w:val="H1 numbered"/>
    <w:basedOn w:val="Normal"/>
    <w:uiPriority w:val="99"/>
    <w:qFormat/>
    <w:rsid w:val="00545136"/>
    <w:pPr>
      <w:pageBreakBefore/>
      <w:widowControl w:val="0"/>
      <w:numPr>
        <w:numId w:val="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545136"/>
    <w:pPr>
      <w:widowControl w:val="0"/>
      <w:numPr>
        <w:ilvl w:val="1"/>
        <w:numId w:val="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54513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54513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54513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54513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54513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545136"/>
    <w:pPr>
      <w:widowControl w:val="0"/>
      <w:spacing w:after="63"/>
    </w:pPr>
    <w:rPr>
      <w:rFonts w:ascii="Arial" w:hAnsi="Arial"/>
      <w:color w:val="auto"/>
    </w:rPr>
  </w:style>
  <w:style w:type="paragraph" w:customStyle="1" w:styleId="CM35">
    <w:name w:val="CM35"/>
    <w:basedOn w:val="Default"/>
    <w:next w:val="Default"/>
    <w:uiPriority w:val="99"/>
    <w:qFormat/>
    <w:rsid w:val="0054513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4513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4513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4513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4513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45136"/>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54513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45136"/>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54513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45136"/>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4513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45136"/>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4513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45136"/>
    <w:rPr>
      <w:rFonts w:ascii="Georgia" w:hAnsi="Georgia"/>
      <w:sz w:val="24"/>
      <w:lang w:val="x-none" w:eastAsia="x-none"/>
    </w:rPr>
  </w:style>
  <w:style w:type="character" w:customStyle="1" w:styleId="NormalFontChar">
    <w:name w:val="Normal Font Char"/>
    <w:link w:val="NormalFont"/>
    <w:locked/>
    <w:rsid w:val="00545136"/>
    <w:rPr>
      <w:rFonts w:ascii="Times New Roman" w:eastAsia="Times New Roman" w:hAnsi="Times New Roman" w:cs="Times New Roman"/>
      <w:sz w:val="20"/>
      <w:szCs w:val="20"/>
    </w:rPr>
  </w:style>
  <w:style w:type="paragraph" w:customStyle="1" w:styleId="NormalFont">
    <w:name w:val="Normal Font"/>
    <w:link w:val="NormalFontChar"/>
    <w:qFormat/>
    <w:rsid w:val="00545136"/>
    <w:rPr>
      <w:rFonts w:ascii="Times New Roman" w:eastAsia="Times New Roman" w:hAnsi="Times New Roman" w:cs="Times New Roman"/>
      <w:sz w:val="20"/>
      <w:szCs w:val="20"/>
    </w:rPr>
  </w:style>
  <w:style w:type="paragraph" w:customStyle="1" w:styleId="StyleSmall11pt">
    <w:name w:val="Style Small + 11 pt"/>
    <w:uiPriority w:val="99"/>
    <w:qFormat/>
    <w:rsid w:val="0054513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4513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45136"/>
    <w:rPr>
      <w:u w:val="single"/>
      <w:lang w:val="x-none" w:eastAsia="x-none"/>
    </w:rPr>
  </w:style>
  <w:style w:type="character" w:customStyle="1" w:styleId="StyleNormalFont11ptBoldUnderlineChar">
    <w:name w:val="Style Normal Font + 11 pt Bold Underline Char"/>
    <w:link w:val="StyleNormalFont11ptBoldUnderline"/>
    <w:locked/>
    <w:rsid w:val="0054513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45136"/>
    <w:rPr>
      <w:b/>
      <w:bCs/>
      <w:u w:val="single"/>
      <w:lang w:val="x-none" w:eastAsia="x-none"/>
    </w:rPr>
  </w:style>
  <w:style w:type="paragraph" w:customStyle="1" w:styleId="Smallfont0">
    <w:name w:val="Smallfont"/>
    <w:basedOn w:val="Normal"/>
    <w:uiPriority w:val="99"/>
    <w:qFormat/>
    <w:rsid w:val="00545136"/>
    <w:rPr>
      <w:rFonts w:eastAsia="Times New Roman"/>
      <w:sz w:val="15"/>
    </w:rPr>
  </w:style>
  <w:style w:type="paragraph" w:customStyle="1" w:styleId="formatvorlage2">
    <w:name w:val="formatvorlage2"/>
    <w:basedOn w:val="Normal"/>
    <w:uiPriority w:val="99"/>
    <w:qFormat/>
    <w:rsid w:val="0054513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54513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45136"/>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54513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45136"/>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54513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45136"/>
    <w:pPr>
      <w:ind w:left="144"/>
    </w:pPr>
    <w:rPr>
      <w:rFonts w:ascii="Georgia" w:eastAsia="Times New Roman" w:hAnsi="Georgia"/>
      <w:sz w:val="24"/>
      <w:lang w:val="x-none" w:eastAsia="x-none"/>
    </w:rPr>
  </w:style>
  <w:style w:type="paragraph" w:customStyle="1" w:styleId="deck">
    <w:name w:val="deck"/>
    <w:basedOn w:val="Normal"/>
    <w:uiPriority w:val="99"/>
    <w:qFormat/>
    <w:rsid w:val="00545136"/>
    <w:pPr>
      <w:spacing w:before="100" w:beforeAutospacing="1" w:after="100" w:afterAutospacing="1"/>
    </w:pPr>
    <w:rPr>
      <w:rFonts w:eastAsia="Times New Roman"/>
      <w:sz w:val="24"/>
    </w:rPr>
  </w:style>
  <w:style w:type="paragraph" w:customStyle="1" w:styleId="i1">
    <w:name w:val="i1"/>
    <w:basedOn w:val="Normal"/>
    <w:uiPriority w:val="99"/>
    <w:qFormat/>
    <w:rsid w:val="00545136"/>
    <w:pPr>
      <w:spacing w:before="100" w:beforeAutospacing="1" w:after="100" w:afterAutospacing="1"/>
    </w:pPr>
    <w:rPr>
      <w:rFonts w:eastAsia="Times New Roman"/>
      <w:sz w:val="24"/>
    </w:rPr>
  </w:style>
  <w:style w:type="paragraph" w:customStyle="1" w:styleId="question">
    <w:name w:val="question"/>
    <w:basedOn w:val="Normal"/>
    <w:uiPriority w:val="99"/>
    <w:qFormat/>
    <w:rsid w:val="00545136"/>
    <w:pPr>
      <w:spacing w:before="100" w:beforeAutospacing="1" w:after="100" w:afterAutospacing="1"/>
    </w:pPr>
    <w:rPr>
      <w:rFonts w:eastAsia="Times New Roman"/>
      <w:sz w:val="24"/>
    </w:rPr>
  </w:style>
  <w:style w:type="paragraph" w:customStyle="1" w:styleId="bodycopy">
    <w:name w:val="bodycopy"/>
    <w:basedOn w:val="Normal"/>
    <w:uiPriority w:val="99"/>
    <w:qFormat/>
    <w:rsid w:val="00545136"/>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545136"/>
    <w:rPr>
      <w:rFonts w:ascii="Arial" w:eastAsia="Calibri" w:hAnsi="Arial"/>
    </w:rPr>
  </w:style>
  <w:style w:type="paragraph" w:customStyle="1" w:styleId="NoteLevel22">
    <w:name w:val="Note Level 22"/>
    <w:basedOn w:val="Normal"/>
    <w:next w:val="Normal"/>
    <w:uiPriority w:val="99"/>
    <w:qFormat/>
    <w:rsid w:val="00545136"/>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545136"/>
    <w:pPr>
      <w:spacing w:before="100" w:beforeAutospacing="1" w:after="100" w:afterAutospacing="1"/>
    </w:pPr>
    <w:rPr>
      <w:rFonts w:eastAsia="Times New Roman"/>
      <w:sz w:val="24"/>
    </w:rPr>
  </w:style>
  <w:style w:type="paragraph" w:customStyle="1" w:styleId="svarticle">
    <w:name w:val="svarticle"/>
    <w:basedOn w:val="Normal"/>
    <w:uiPriority w:val="99"/>
    <w:qFormat/>
    <w:rsid w:val="0054513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54513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545136"/>
    <w:pPr>
      <w:spacing w:before="100" w:beforeAutospacing="1" w:after="100" w:afterAutospacing="1"/>
    </w:pPr>
  </w:style>
  <w:style w:type="paragraph" w:customStyle="1" w:styleId="description">
    <w:name w:val="description"/>
    <w:basedOn w:val="Normal"/>
    <w:uiPriority w:val="99"/>
    <w:qFormat/>
    <w:rsid w:val="00545136"/>
    <w:pPr>
      <w:spacing w:before="100" w:beforeAutospacing="1" w:after="100" w:afterAutospacing="1"/>
    </w:pPr>
  </w:style>
  <w:style w:type="paragraph" w:customStyle="1" w:styleId="graf">
    <w:name w:val="graf"/>
    <w:basedOn w:val="Normal"/>
    <w:uiPriority w:val="99"/>
    <w:qFormat/>
    <w:rsid w:val="00545136"/>
    <w:pPr>
      <w:spacing w:before="100" w:beforeAutospacing="1" w:after="100" w:afterAutospacing="1"/>
    </w:pPr>
  </w:style>
  <w:style w:type="paragraph" w:customStyle="1" w:styleId="column">
    <w:name w:val="column"/>
    <w:basedOn w:val="Normal"/>
    <w:uiPriority w:val="99"/>
    <w:qFormat/>
    <w:rsid w:val="00545136"/>
    <w:pPr>
      <w:spacing w:before="100" w:beforeAutospacing="1" w:after="100" w:afterAutospacing="1"/>
    </w:pPr>
  </w:style>
  <w:style w:type="paragraph" w:customStyle="1" w:styleId="recirc-container">
    <w:name w:val="recirc-container"/>
    <w:basedOn w:val="Normal"/>
    <w:uiPriority w:val="99"/>
    <w:qFormat/>
    <w:rsid w:val="0054513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54513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54513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545136"/>
    <w:rPr>
      <w:rFonts w:ascii="Georgia" w:hAnsi="Georgia" w:hint="default"/>
      <w:i/>
      <w:iCs/>
      <w:color w:val="808080"/>
    </w:rPr>
  </w:style>
  <w:style w:type="character" w:customStyle="1" w:styleId="cardchar00">
    <w:name w:val="cardchar0"/>
    <w:basedOn w:val="DefaultParagraphFont"/>
    <w:rsid w:val="00545136"/>
  </w:style>
  <w:style w:type="character" w:customStyle="1" w:styleId="UnderlineNon-bold">
    <w:name w:val="Underline Non - bold"/>
    <w:rsid w:val="00545136"/>
    <w:rPr>
      <w:rFonts w:ascii="Times New Roman" w:hAnsi="Times New Roman" w:cs="Times New Roman" w:hint="default"/>
      <w:iCs/>
      <w:sz w:val="22"/>
      <w:u w:val="single"/>
    </w:rPr>
  </w:style>
  <w:style w:type="character" w:customStyle="1" w:styleId="Heading5Char2">
    <w:name w:val="Heading 5 Char2"/>
    <w:rsid w:val="0054513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45136"/>
    <w:rPr>
      <w:rFonts w:ascii="Arial" w:hAnsi="Arial" w:cs="Arial"/>
      <w:vanish/>
      <w:sz w:val="16"/>
      <w:szCs w:val="16"/>
    </w:rPr>
  </w:style>
  <w:style w:type="paragraph" w:styleId="z-TopofForm">
    <w:name w:val="HTML Top of Form"/>
    <w:basedOn w:val="Normal"/>
    <w:next w:val="Normal"/>
    <w:link w:val="z-TopofFormChar"/>
    <w:hidden/>
    <w:uiPriority w:val="99"/>
    <w:unhideWhenUsed/>
    <w:rsid w:val="0054513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45136"/>
    <w:rPr>
      <w:rFonts w:ascii="Arial" w:hAnsi="Arial" w:cs="Arial"/>
      <w:vanish/>
      <w:sz w:val="16"/>
      <w:szCs w:val="16"/>
    </w:rPr>
  </w:style>
  <w:style w:type="character" w:customStyle="1" w:styleId="z-BottomofFormChar">
    <w:name w:val="z-Bottom of Form Char"/>
    <w:basedOn w:val="DefaultParagraphFont"/>
    <w:link w:val="z-BottomofForm"/>
    <w:uiPriority w:val="99"/>
    <w:rsid w:val="0054513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4513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545136"/>
    <w:rPr>
      <w:rFonts w:ascii="Arial" w:hAnsi="Arial" w:cs="Arial"/>
      <w:vanish/>
      <w:sz w:val="16"/>
      <w:szCs w:val="16"/>
    </w:rPr>
  </w:style>
  <w:style w:type="character" w:customStyle="1" w:styleId="authordate1">
    <w:name w:val="authordate"/>
    <w:rsid w:val="00545136"/>
  </w:style>
  <w:style w:type="character" w:customStyle="1" w:styleId="underline0">
    <w:name w:val="%underline"/>
    <w:qFormat/>
    <w:rsid w:val="00545136"/>
    <w:rPr>
      <w:rFonts w:ascii="Times New Roman" w:hAnsi="Times New Roman" w:cs="Times New Roman" w:hint="default"/>
      <w:strike w:val="0"/>
      <w:dstrike w:val="0"/>
      <w:sz w:val="16"/>
      <w:u w:val="none"/>
      <w:effect w:val="none"/>
    </w:rPr>
  </w:style>
  <w:style w:type="character" w:customStyle="1" w:styleId="AUNDERLINE0">
    <w:name w:val="AUNDERLINE"/>
    <w:qFormat/>
    <w:rsid w:val="00545136"/>
    <w:rPr>
      <w:rFonts w:ascii="Times New Roman" w:hAnsi="Times New Roman" w:cs="Times New Roman" w:hint="default"/>
      <w:sz w:val="20"/>
      <w:u w:val="single"/>
    </w:rPr>
  </w:style>
  <w:style w:type="character" w:customStyle="1" w:styleId="UnderlinedCharChar">
    <w:name w:val="Underlined Char Char"/>
    <w:rsid w:val="00545136"/>
    <w:rPr>
      <w:rFonts w:ascii="Garamond" w:hAnsi="Garamond" w:hint="default"/>
      <w:szCs w:val="28"/>
      <w:u w:val="single"/>
      <w:lang w:val="en-US" w:eastAsia="en-US" w:bidi="ar-SA"/>
    </w:rPr>
  </w:style>
  <w:style w:type="character" w:customStyle="1" w:styleId="slug-doi">
    <w:name w:val="slug-doi"/>
    <w:basedOn w:val="DefaultParagraphFont"/>
    <w:rsid w:val="00545136"/>
  </w:style>
  <w:style w:type="character" w:customStyle="1" w:styleId="af">
    <w:name w:val="af"/>
    <w:basedOn w:val="DefaultParagraphFont"/>
    <w:rsid w:val="00545136"/>
  </w:style>
  <w:style w:type="character" w:customStyle="1" w:styleId="ab">
    <w:name w:val="ab"/>
    <w:basedOn w:val="DefaultParagraphFont"/>
    <w:rsid w:val="00545136"/>
  </w:style>
  <w:style w:type="character" w:customStyle="1" w:styleId="em">
    <w:name w:val="em"/>
    <w:basedOn w:val="DefaultParagraphFont"/>
    <w:rsid w:val="00545136"/>
  </w:style>
  <w:style w:type="character" w:customStyle="1" w:styleId="au">
    <w:name w:val="au"/>
    <w:basedOn w:val="DefaultParagraphFont"/>
    <w:rsid w:val="00545136"/>
  </w:style>
  <w:style w:type="character" w:customStyle="1" w:styleId="ti">
    <w:name w:val="ti"/>
    <w:basedOn w:val="DefaultParagraphFont"/>
    <w:rsid w:val="00545136"/>
  </w:style>
  <w:style w:type="character" w:customStyle="1" w:styleId="subheadblue">
    <w:name w:val="subhead_blue"/>
    <w:basedOn w:val="DefaultParagraphFont"/>
    <w:rsid w:val="00545136"/>
  </w:style>
  <w:style w:type="character" w:customStyle="1" w:styleId="affiliation">
    <w:name w:val="affiliation"/>
    <w:basedOn w:val="DefaultParagraphFont"/>
    <w:rsid w:val="00545136"/>
  </w:style>
  <w:style w:type="character" w:customStyle="1" w:styleId="slug-doi-wrapper">
    <w:name w:val="slug-doi-wrapper"/>
    <w:basedOn w:val="DefaultParagraphFont"/>
    <w:rsid w:val="00545136"/>
  </w:style>
  <w:style w:type="character" w:customStyle="1" w:styleId="slug-metadata-noteahead-of-print">
    <w:name w:val="slug-metadata-note ahead-of-print"/>
    <w:basedOn w:val="DefaultParagraphFont"/>
    <w:rsid w:val="00545136"/>
  </w:style>
  <w:style w:type="character" w:customStyle="1" w:styleId="slug-ahead-of-print-date">
    <w:name w:val="slug-ahead-of-print-date"/>
    <w:basedOn w:val="DefaultParagraphFont"/>
    <w:rsid w:val="00545136"/>
  </w:style>
  <w:style w:type="character" w:customStyle="1" w:styleId="medium-bold">
    <w:name w:val="medium-bold"/>
    <w:basedOn w:val="DefaultParagraphFont"/>
    <w:rsid w:val="00545136"/>
  </w:style>
  <w:style w:type="character" w:customStyle="1" w:styleId="updated-short-citation">
    <w:name w:val="updated-short-citation"/>
    <w:basedOn w:val="DefaultParagraphFont"/>
    <w:rsid w:val="00545136"/>
  </w:style>
  <w:style w:type="character" w:customStyle="1" w:styleId="goohl0">
    <w:name w:val="goohl0"/>
    <w:basedOn w:val="DefaultParagraphFont"/>
    <w:rsid w:val="00545136"/>
  </w:style>
  <w:style w:type="character" w:customStyle="1" w:styleId="CharChar6">
    <w:name w:val="Char Char6"/>
    <w:rsid w:val="00545136"/>
    <w:rPr>
      <w:rFonts w:ascii="Arial" w:hAnsi="Arial" w:cs="Arial" w:hint="default"/>
      <w:bCs/>
      <w:sz w:val="16"/>
      <w:szCs w:val="26"/>
      <w:lang w:val="en-US" w:eastAsia="en-US" w:bidi="ar-SA"/>
    </w:rPr>
  </w:style>
  <w:style w:type="character" w:customStyle="1" w:styleId="TagCharChar1">
    <w:name w:val="Tag Char Char1"/>
    <w:rsid w:val="00545136"/>
    <w:rPr>
      <w:b/>
      <w:bCs w:val="0"/>
      <w:sz w:val="24"/>
      <w:szCs w:val="24"/>
      <w:lang w:val="en-US" w:eastAsia="en-US" w:bidi="ar-SA"/>
    </w:rPr>
  </w:style>
  <w:style w:type="character" w:customStyle="1" w:styleId="12TimesNewRoman">
    <w:name w:val="12 Times New Roman"/>
    <w:rsid w:val="0054513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4513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45136"/>
    <w:rPr>
      <w:rFonts w:ascii="Times New Roman" w:hAnsi="Times New Roman" w:cs="Times New Roman" w:hint="default"/>
      <w:strike w:val="0"/>
      <w:dstrike w:val="0"/>
      <w:sz w:val="14"/>
      <w:u w:val="none"/>
      <w:effect w:val="none"/>
    </w:rPr>
  </w:style>
  <w:style w:type="character" w:customStyle="1" w:styleId="F8-UnderlineBold">
    <w:name w:val="F8 - Underline/Bold"/>
    <w:rsid w:val="00545136"/>
    <w:rPr>
      <w:rFonts w:ascii="Times New Roman" w:hAnsi="Times New Roman" w:cs="Times New Roman" w:hint="default"/>
      <w:b/>
      <w:bCs w:val="0"/>
      <w:sz w:val="20"/>
      <w:u w:val="single"/>
    </w:rPr>
  </w:style>
  <w:style w:type="character" w:customStyle="1" w:styleId="F7-SmallFont">
    <w:name w:val="F7 - Small Font"/>
    <w:rsid w:val="00545136"/>
    <w:rPr>
      <w:rFonts w:ascii="Times New Roman" w:hAnsi="Times New Roman" w:cs="Times New Roman" w:hint="default"/>
      <w:sz w:val="14"/>
    </w:rPr>
  </w:style>
  <w:style w:type="character" w:customStyle="1" w:styleId="Brief-Bold">
    <w:name w:val="Brief - Bold"/>
    <w:rsid w:val="00545136"/>
    <w:rPr>
      <w:rFonts w:ascii="Times New Roman" w:hAnsi="Times New Roman" w:cs="Times New Roman" w:hint="default"/>
      <w:b/>
      <w:bCs w:val="0"/>
    </w:rPr>
  </w:style>
  <w:style w:type="character" w:customStyle="1" w:styleId="Card-Underline">
    <w:name w:val="Card - Underline"/>
    <w:rsid w:val="00545136"/>
    <w:rPr>
      <w:rFonts w:ascii="Times New Roman" w:hAnsi="Times New Roman" w:cs="Times New Roman" w:hint="default"/>
      <w:u w:val="single"/>
    </w:rPr>
  </w:style>
  <w:style w:type="character" w:customStyle="1" w:styleId="beriefunderline">
    <w:name w:val="berief = underline"/>
    <w:rsid w:val="00545136"/>
    <w:rPr>
      <w:rFonts w:ascii="Times New Roman" w:eastAsia="Times New Roman" w:hAnsi="Times New Roman" w:cs="Times New Roman" w:hint="default"/>
      <w:sz w:val="20"/>
      <w:u w:val="single"/>
    </w:rPr>
  </w:style>
  <w:style w:type="character" w:customStyle="1" w:styleId="BoldText10pt">
    <w:name w:val="Bold Text 10 pt"/>
    <w:rsid w:val="0054513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545136"/>
  </w:style>
  <w:style w:type="character" w:customStyle="1" w:styleId="SC4208902">
    <w:name w:val="SC.4.208902"/>
    <w:rsid w:val="00545136"/>
    <w:rPr>
      <w:rFonts w:ascii="Century" w:hAnsi="Century" w:cs="Century" w:hint="default"/>
      <w:color w:val="000000"/>
      <w:sz w:val="22"/>
      <w:szCs w:val="22"/>
    </w:rPr>
  </w:style>
  <w:style w:type="character" w:customStyle="1" w:styleId="SC4208915">
    <w:name w:val="SC.4.208915"/>
    <w:rsid w:val="00545136"/>
    <w:rPr>
      <w:rFonts w:ascii="Century" w:hAnsi="Century" w:cs="Century" w:hint="default"/>
      <w:color w:val="000000"/>
      <w:sz w:val="13"/>
      <w:szCs w:val="13"/>
    </w:rPr>
  </w:style>
  <w:style w:type="character" w:customStyle="1" w:styleId="SC273764">
    <w:name w:val="SC.2.73764"/>
    <w:rsid w:val="00545136"/>
    <w:rPr>
      <w:rFonts w:ascii="Century" w:hAnsi="Century" w:cs="Century" w:hint="default"/>
      <w:color w:val="000000"/>
      <w:sz w:val="72"/>
      <w:szCs w:val="72"/>
    </w:rPr>
  </w:style>
  <w:style w:type="character" w:customStyle="1" w:styleId="SC273779">
    <w:name w:val="SC.2.73779"/>
    <w:rsid w:val="00545136"/>
    <w:rPr>
      <w:rFonts w:ascii="Century" w:hAnsi="Century" w:cs="Century" w:hint="default"/>
      <w:color w:val="000000"/>
      <w:sz w:val="40"/>
      <w:szCs w:val="40"/>
    </w:rPr>
  </w:style>
  <w:style w:type="character" w:customStyle="1" w:styleId="SC273763">
    <w:name w:val="SC.2.73763"/>
    <w:rsid w:val="00545136"/>
    <w:rPr>
      <w:rFonts w:ascii="Century" w:hAnsi="Century" w:cs="Century" w:hint="default"/>
      <w:b/>
      <w:bCs/>
      <w:color w:val="000000"/>
    </w:rPr>
  </w:style>
  <w:style w:type="character" w:customStyle="1" w:styleId="SC4208910">
    <w:name w:val="SC.4.208910"/>
    <w:rsid w:val="00545136"/>
    <w:rPr>
      <w:rFonts w:ascii="Century" w:hAnsi="Century" w:cs="Century" w:hint="default"/>
      <w:color w:val="000000"/>
      <w:sz w:val="28"/>
      <w:szCs w:val="28"/>
    </w:rPr>
  </w:style>
  <w:style w:type="character" w:customStyle="1" w:styleId="SC4208911">
    <w:name w:val="SC.4.208911"/>
    <w:rsid w:val="00545136"/>
    <w:rPr>
      <w:rFonts w:ascii="Century" w:hAnsi="Century" w:cs="Century" w:hint="default"/>
      <w:color w:val="000000"/>
    </w:rPr>
  </w:style>
  <w:style w:type="character" w:customStyle="1" w:styleId="articlesubtitle">
    <w:name w:val="article_sub_title"/>
    <w:basedOn w:val="DefaultParagraphFont"/>
    <w:rsid w:val="00545136"/>
  </w:style>
  <w:style w:type="character" w:customStyle="1" w:styleId="newsdate2">
    <w:name w:val="news_date2"/>
    <w:basedOn w:val="DefaultParagraphFont"/>
    <w:rsid w:val="00545136"/>
  </w:style>
  <w:style w:type="character" w:customStyle="1" w:styleId="readarticleheader">
    <w:name w:val="readarticleheader"/>
    <w:basedOn w:val="DefaultParagraphFont"/>
    <w:rsid w:val="00545136"/>
  </w:style>
  <w:style w:type="character" w:customStyle="1" w:styleId="UnderlineChar20">
    <w:name w:val="Underline Char2"/>
    <w:rsid w:val="00545136"/>
    <w:rPr>
      <w:rFonts w:ascii="Trebuchet MS" w:hAnsi="Trebuchet MS" w:hint="default"/>
      <w:u w:val="thick"/>
      <w:lang w:val="en-US" w:eastAsia="zh-CN" w:bidi="ar-SA"/>
    </w:rPr>
  </w:style>
  <w:style w:type="character" w:customStyle="1" w:styleId="BoldUnderliningChar">
    <w:name w:val="Bold Underlining Char"/>
    <w:rsid w:val="00545136"/>
    <w:rPr>
      <w:rFonts w:ascii="Arial Narrow" w:eastAsia="Times New Roman" w:hAnsi="Arial Narrow" w:hint="default"/>
      <w:b/>
      <w:bCs w:val="0"/>
      <w:szCs w:val="24"/>
      <w:u w:val="single"/>
      <w:lang w:val="en-GB" w:eastAsia="en-US" w:bidi="ar-SA"/>
    </w:rPr>
  </w:style>
  <w:style w:type="character" w:customStyle="1" w:styleId="medium-normal1">
    <w:name w:val="medium-normal1"/>
    <w:rsid w:val="00545136"/>
    <w:rPr>
      <w:rFonts w:ascii="Arial" w:hAnsi="Arial" w:cs="Arial" w:hint="default"/>
      <w:b w:val="0"/>
      <w:bCs w:val="0"/>
      <w:i w:val="0"/>
      <w:iCs w:val="0"/>
      <w:sz w:val="20"/>
      <w:szCs w:val="20"/>
    </w:rPr>
  </w:style>
  <w:style w:type="character" w:customStyle="1" w:styleId="UnderlinedCardChar0">
    <w:name w:val="Underlined Card Char"/>
    <w:rsid w:val="00545136"/>
    <w:rPr>
      <w:rFonts w:ascii="Palatino Linotype" w:hAnsi="Palatino Linotype" w:hint="default"/>
      <w:u w:val="single"/>
      <w:lang w:val="en-US" w:eastAsia="en-US" w:bidi="ar-SA"/>
    </w:rPr>
  </w:style>
  <w:style w:type="character" w:customStyle="1" w:styleId="char">
    <w:name w:val="char"/>
    <w:basedOn w:val="DefaultParagraphFont"/>
    <w:rsid w:val="00545136"/>
  </w:style>
  <w:style w:type="character" w:customStyle="1" w:styleId="UnderlineCharCharCharCharCharChar">
    <w:name w:val="Underline Char Char Char Char Char Char"/>
    <w:rsid w:val="00545136"/>
    <w:rPr>
      <w:rFonts w:ascii="Arial Narrow" w:hAnsi="Arial Narrow" w:hint="default"/>
      <w:szCs w:val="24"/>
      <w:u w:val="single"/>
      <w:lang w:val="en-US" w:eastAsia="en-US" w:bidi="ar-SA"/>
    </w:rPr>
  </w:style>
  <w:style w:type="character" w:customStyle="1" w:styleId="klink">
    <w:name w:val="klink"/>
    <w:basedOn w:val="DefaultParagraphFont"/>
    <w:rsid w:val="00545136"/>
  </w:style>
  <w:style w:type="character" w:customStyle="1" w:styleId="date10">
    <w:name w:val="date1"/>
    <w:basedOn w:val="DefaultParagraphFont"/>
    <w:rsid w:val="00545136"/>
  </w:style>
  <w:style w:type="character" w:customStyle="1" w:styleId="bolding1">
    <w:name w:val="bolding1"/>
    <w:rsid w:val="00545136"/>
    <w:rPr>
      <w:b/>
      <w:bCs/>
    </w:rPr>
  </w:style>
  <w:style w:type="character" w:customStyle="1" w:styleId="bookoptions1">
    <w:name w:val="book_options1"/>
    <w:rsid w:val="00545136"/>
    <w:rPr>
      <w:b/>
      <w:bCs/>
      <w:color w:val="333366"/>
    </w:rPr>
  </w:style>
  <w:style w:type="character" w:customStyle="1" w:styleId="descriptionblock">
    <w:name w:val="description block"/>
    <w:basedOn w:val="DefaultParagraphFont"/>
    <w:rsid w:val="00545136"/>
  </w:style>
  <w:style w:type="character" w:customStyle="1" w:styleId="detailsboxblock">
    <w:name w:val="detailsbox block"/>
    <w:basedOn w:val="DefaultParagraphFont"/>
    <w:rsid w:val="00545136"/>
  </w:style>
  <w:style w:type="character" w:customStyle="1" w:styleId="Char3">
    <w:name w:val="Char3"/>
    <w:rsid w:val="00545136"/>
    <w:rPr>
      <w:rFonts w:ascii="Arial" w:hAnsi="Arial" w:cs="Arial" w:hint="default"/>
      <w:bCs/>
      <w:u w:val="thick"/>
      <w:lang w:val="en-US" w:eastAsia="en-US" w:bidi="ar-SA"/>
    </w:rPr>
  </w:style>
  <w:style w:type="character" w:customStyle="1" w:styleId="texto11">
    <w:name w:val="texto11"/>
    <w:rsid w:val="00545136"/>
    <w:rPr>
      <w:rFonts w:ascii="Arial" w:hAnsi="Arial" w:cs="Arial" w:hint="default"/>
      <w:b w:val="0"/>
      <w:bCs w:val="0"/>
      <w:i w:val="0"/>
      <w:iCs w:val="0"/>
      <w:caps w:val="0"/>
      <w:color w:val="000000"/>
      <w:sz w:val="26"/>
      <w:szCs w:val="26"/>
    </w:rPr>
  </w:style>
  <w:style w:type="character" w:customStyle="1" w:styleId="CardTagChar">
    <w:name w:val="Card Tag Char"/>
    <w:rsid w:val="00545136"/>
    <w:rPr>
      <w:rFonts w:ascii="Arial Narrow" w:hAnsi="Arial Narrow" w:hint="default"/>
      <w:b/>
      <w:bCs w:val="0"/>
      <w:sz w:val="24"/>
      <w:szCs w:val="24"/>
      <w:lang w:val="en-US" w:eastAsia="en-US" w:bidi="ar-SA"/>
    </w:rPr>
  </w:style>
  <w:style w:type="character" w:customStyle="1" w:styleId="DebateCiteCharCharChar">
    <w:name w:val="Debate Cite Char Char Char"/>
    <w:rsid w:val="00545136"/>
    <w:rPr>
      <w:b/>
      <w:bCs w:val="0"/>
      <w:sz w:val="32"/>
      <w:szCs w:val="32"/>
      <w:lang w:val="en-US" w:eastAsia="en-US" w:bidi="ar-SA"/>
    </w:rPr>
  </w:style>
  <w:style w:type="character" w:customStyle="1" w:styleId="TagandCiteChar">
    <w:name w:val="Tag and Cite Char"/>
    <w:rsid w:val="00545136"/>
    <w:rPr>
      <w:color w:val="333333"/>
      <w:sz w:val="22"/>
      <w:szCs w:val="22"/>
      <w:lang w:val="en-US" w:eastAsia="en-US" w:bidi="ar-SA"/>
    </w:rPr>
  </w:style>
  <w:style w:type="character" w:customStyle="1" w:styleId="Style10ptBold">
    <w:name w:val="Style 10 pt Bold"/>
    <w:rsid w:val="00545136"/>
    <w:rPr>
      <w:b/>
      <w:bCs/>
      <w:sz w:val="20"/>
    </w:rPr>
  </w:style>
  <w:style w:type="character" w:customStyle="1" w:styleId="text9">
    <w:name w:val="text9"/>
    <w:basedOn w:val="DefaultParagraphFont"/>
    <w:rsid w:val="00545136"/>
  </w:style>
  <w:style w:type="character" w:customStyle="1" w:styleId="text21">
    <w:name w:val="text21"/>
    <w:basedOn w:val="DefaultParagraphFont"/>
    <w:rsid w:val="00545136"/>
  </w:style>
  <w:style w:type="character" w:customStyle="1" w:styleId="text19">
    <w:name w:val="text19"/>
    <w:basedOn w:val="DefaultParagraphFont"/>
    <w:rsid w:val="00545136"/>
  </w:style>
  <w:style w:type="character" w:customStyle="1" w:styleId="term2">
    <w:name w:val="term2"/>
    <w:rsid w:val="00545136"/>
    <w:rPr>
      <w:b/>
      <w:bCs/>
    </w:rPr>
  </w:style>
  <w:style w:type="character" w:customStyle="1" w:styleId="pmterms12">
    <w:name w:val="pmterms12"/>
    <w:rsid w:val="00545136"/>
    <w:rPr>
      <w:b/>
      <w:bCs/>
      <w:i w:val="0"/>
      <w:iCs w:val="0"/>
      <w:color w:val="000000"/>
    </w:rPr>
  </w:style>
  <w:style w:type="character" w:customStyle="1" w:styleId="ToReadChar">
    <w:name w:val="To Read Char"/>
    <w:rsid w:val="00545136"/>
    <w:rPr>
      <w:rFonts w:ascii="Verdana" w:hAnsi="Verdana" w:hint="default"/>
      <w:b/>
      <w:bCs w:val="0"/>
      <w:szCs w:val="24"/>
      <w:u w:val="single"/>
      <w:lang w:val="en-US" w:eastAsia="en-US" w:bidi="ar-SA"/>
    </w:rPr>
  </w:style>
  <w:style w:type="character" w:customStyle="1" w:styleId="ToReadCharChar">
    <w:name w:val="To Read Char Char"/>
    <w:rsid w:val="00545136"/>
    <w:rPr>
      <w:rFonts w:ascii="Verdana" w:hAnsi="Verdana" w:hint="default"/>
      <w:b/>
      <w:bCs w:val="0"/>
      <w:szCs w:val="24"/>
      <w:u w:val="single"/>
      <w:lang w:val="en-US" w:eastAsia="en-US" w:bidi="ar-SA"/>
    </w:rPr>
  </w:style>
  <w:style w:type="character" w:customStyle="1" w:styleId="bio">
    <w:name w:val="bio"/>
    <w:basedOn w:val="DefaultParagraphFont"/>
    <w:rsid w:val="00545136"/>
  </w:style>
  <w:style w:type="character" w:customStyle="1" w:styleId="storytextstyle">
    <w:name w:val="storytextstyle"/>
    <w:basedOn w:val="DefaultParagraphFont"/>
    <w:rsid w:val="00545136"/>
  </w:style>
  <w:style w:type="character" w:customStyle="1" w:styleId="cardunderlinedCharChar">
    <w:name w:val="card underlined Char Char"/>
    <w:rsid w:val="00545136"/>
    <w:rPr>
      <w:rFonts w:ascii="Arial" w:hAnsi="Arial" w:cs="Arial" w:hint="default"/>
      <w:sz w:val="22"/>
      <w:szCs w:val="24"/>
      <w:u w:val="single"/>
      <w:lang w:val="en-US" w:eastAsia="en-US" w:bidi="ar-SA"/>
    </w:rPr>
  </w:style>
  <w:style w:type="character" w:customStyle="1" w:styleId="Style2Char0">
    <w:name w:val="Style2 Char"/>
    <w:rsid w:val="00545136"/>
    <w:rPr>
      <w:rFonts w:ascii="Book Antiqua" w:hAnsi="Book Antiqua" w:hint="default"/>
      <w:u w:val="thick"/>
      <w:lang w:val="en-US" w:eastAsia="en-US" w:bidi="ar-SA"/>
    </w:rPr>
  </w:style>
  <w:style w:type="character" w:customStyle="1" w:styleId="Style2Char1">
    <w:name w:val="Style2 Char1"/>
    <w:rsid w:val="00545136"/>
    <w:rPr>
      <w:rFonts w:ascii="Book Antiqua" w:hAnsi="Book Antiqua" w:hint="default"/>
      <w:szCs w:val="24"/>
      <w:u w:val="thick"/>
      <w:lang w:val="en-US" w:eastAsia="en-US" w:bidi="ar-SA"/>
    </w:rPr>
  </w:style>
  <w:style w:type="character" w:customStyle="1" w:styleId="articlehead21">
    <w:name w:val="articlehead21"/>
    <w:rsid w:val="00545136"/>
    <w:rPr>
      <w:rFonts w:ascii="Arial" w:hAnsi="Arial" w:cs="Arial" w:hint="default"/>
      <w:b/>
      <w:bCs/>
      <w:color w:val="660000"/>
      <w:sz w:val="20"/>
      <w:szCs w:val="20"/>
    </w:rPr>
  </w:style>
  <w:style w:type="character" w:customStyle="1" w:styleId="TagCiteChar1">
    <w:name w:val="Tag/Cite Char1"/>
    <w:rsid w:val="00545136"/>
    <w:rPr>
      <w:b/>
      <w:bCs w:val="0"/>
      <w:lang w:val="en-US" w:eastAsia="en-US" w:bidi="ar-SA"/>
    </w:rPr>
  </w:style>
  <w:style w:type="character" w:customStyle="1" w:styleId="goohl2">
    <w:name w:val="goohl2"/>
    <w:basedOn w:val="DefaultParagraphFont"/>
    <w:rsid w:val="00545136"/>
  </w:style>
  <w:style w:type="character" w:customStyle="1" w:styleId="CardCharChar0">
    <w:name w:val="Card Char Char"/>
    <w:rsid w:val="00545136"/>
    <w:rPr>
      <w:lang w:val="en-US" w:eastAsia="en-US" w:bidi="ar-SA"/>
    </w:rPr>
  </w:style>
  <w:style w:type="character" w:customStyle="1" w:styleId="BriefTitle1Char">
    <w:name w:val="Brief Title 1 Char"/>
    <w:rsid w:val="00545136"/>
    <w:rPr>
      <w:b/>
      <w:bCs w:val="0"/>
      <w:u w:val="single"/>
      <w:lang w:val="en-US" w:eastAsia="en-US" w:bidi="ar-SA"/>
    </w:rPr>
  </w:style>
  <w:style w:type="character" w:customStyle="1" w:styleId="TagCiteCharChar">
    <w:name w:val="Tag/Cite Char Char"/>
    <w:rsid w:val="00545136"/>
    <w:rPr>
      <w:b/>
      <w:bCs w:val="0"/>
      <w:lang w:val="en-US" w:eastAsia="en-US" w:bidi="ar-SA"/>
    </w:rPr>
  </w:style>
  <w:style w:type="character" w:customStyle="1" w:styleId="btx">
    <w:name w:val="btx"/>
    <w:basedOn w:val="DefaultParagraphFont"/>
    <w:rsid w:val="00545136"/>
  </w:style>
  <w:style w:type="character" w:customStyle="1" w:styleId="CardChar1">
    <w:name w:val="Card Char1"/>
    <w:rsid w:val="00545136"/>
    <w:rPr>
      <w:lang w:val="en-US" w:eastAsia="en-US" w:bidi="ar-SA"/>
    </w:rPr>
  </w:style>
  <w:style w:type="character" w:customStyle="1" w:styleId="prodgeneral1">
    <w:name w:val="prodgeneral1"/>
    <w:rsid w:val="00545136"/>
    <w:rPr>
      <w:rFonts w:ascii="Verdana" w:hAnsi="Verdana" w:hint="default"/>
      <w:b w:val="0"/>
      <w:bCs w:val="0"/>
      <w:caps w:val="0"/>
      <w:color w:val="000000"/>
      <w:spacing w:val="0"/>
      <w:sz w:val="16"/>
      <w:szCs w:val="16"/>
    </w:rPr>
  </w:style>
  <w:style w:type="character" w:customStyle="1" w:styleId="summary1">
    <w:name w:val="summary1"/>
    <w:rsid w:val="00545136"/>
    <w:rPr>
      <w:rFonts w:ascii="Arial" w:hAnsi="Arial" w:cs="Arial" w:hint="default"/>
      <w:sz w:val="18"/>
      <w:szCs w:val="18"/>
    </w:rPr>
  </w:style>
  <w:style w:type="character" w:customStyle="1" w:styleId="text3">
    <w:name w:val="text3"/>
    <w:basedOn w:val="DefaultParagraphFont"/>
    <w:rsid w:val="00545136"/>
  </w:style>
  <w:style w:type="character" w:customStyle="1" w:styleId="cardtextsmallChar">
    <w:name w:val="card text small Char"/>
    <w:rsid w:val="00545136"/>
    <w:rPr>
      <w:rFonts w:ascii="Arial Narrow" w:hAnsi="Arial Narrow" w:hint="default"/>
      <w:sz w:val="16"/>
      <w:szCs w:val="24"/>
      <w:lang w:val="en-US" w:eastAsia="en-US" w:bidi="ar-SA"/>
    </w:rPr>
  </w:style>
  <w:style w:type="character" w:customStyle="1" w:styleId="countrytitle1">
    <w:name w:val="countrytitle1"/>
    <w:rsid w:val="00545136"/>
    <w:rPr>
      <w:rFonts w:ascii="Verdana" w:hAnsi="Verdana" w:hint="default"/>
      <w:b/>
      <w:bCs/>
      <w:color w:val="293643"/>
      <w:sz w:val="24"/>
      <w:szCs w:val="24"/>
    </w:rPr>
  </w:style>
  <w:style w:type="character" w:customStyle="1" w:styleId="storyheader1">
    <w:name w:val="storyheader1"/>
    <w:rsid w:val="00545136"/>
    <w:rPr>
      <w:rFonts w:ascii="Verdana" w:hAnsi="Verdana" w:hint="default"/>
      <w:b/>
      <w:bCs/>
      <w:color w:val="000000"/>
      <w:sz w:val="21"/>
      <w:szCs w:val="21"/>
    </w:rPr>
  </w:style>
  <w:style w:type="character" w:customStyle="1" w:styleId="cardunderlinedChar0">
    <w:name w:val="card underlined Char"/>
    <w:rsid w:val="00545136"/>
    <w:rPr>
      <w:rFonts w:ascii="Arial" w:hAnsi="Arial" w:cs="Arial" w:hint="default"/>
      <w:sz w:val="22"/>
      <w:szCs w:val="24"/>
      <w:u w:val="single"/>
      <w:lang w:val="en-US" w:eastAsia="en-US" w:bidi="ar-SA"/>
    </w:rPr>
  </w:style>
  <w:style w:type="character" w:customStyle="1" w:styleId="article1">
    <w:name w:val="article1"/>
    <w:rsid w:val="00545136"/>
    <w:rPr>
      <w:rFonts w:ascii="Verdana" w:hAnsi="Verdana" w:hint="default"/>
      <w:color w:val="333333"/>
      <w:sz w:val="16"/>
      <w:szCs w:val="16"/>
    </w:rPr>
  </w:style>
  <w:style w:type="character" w:customStyle="1" w:styleId="story-posted-date1">
    <w:name w:val="story-posted-date1"/>
    <w:rsid w:val="0054513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4513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45136"/>
  </w:style>
  <w:style w:type="character" w:customStyle="1" w:styleId="textmedium">
    <w:name w:val="textmedium"/>
    <w:basedOn w:val="DefaultParagraphFont"/>
    <w:rsid w:val="00545136"/>
  </w:style>
  <w:style w:type="character" w:customStyle="1" w:styleId="citation1">
    <w:name w:val="citation1"/>
    <w:rsid w:val="00545136"/>
    <w:rPr>
      <w:rFonts w:ascii="Verdana" w:hAnsi="Verdana" w:hint="default"/>
      <w:sz w:val="17"/>
      <w:szCs w:val="17"/>
    </w:rPr>
  </w:style>
  <w:style w:type="character" w:customStyle="1" w:styleId="hithighlite">
    <w:name w:val="hithighlite"/>
    <w:basedOn w:val="DefaultParagraphFont"/>
    <w:rsid w:val="00545136"/>
  </w:style>
  <w:style w:type="character" w:customStyle="1" w:styleId="articlecontent">
    <w:name w:val="articlecontent"/>
    <w:basedOn w:val="DefaultParagraphFont"/>
    <w:rsid w:val="00545136"/>
  </w:style>
  <w:style w:type="character" w:customStyle="1" w:styleId="fource1">
    <w:name w:val="fource1"/>
    <w:rsid w:val="00545136"/>
    <w:rPr>
      <w:sz w:val="34"/>
      <w:szCs w:val="34"/>
    </w:rPr>
  </w:style>
  <w:style w:type="character" w:customStyle="1" w:styleId="LanguageStrikeChar">
    <w:name w:val="Language Strike Char"/>
    <w:rsid w:val="00545136"/>
    <w:rPr>
      <w:rFonts w:ascii="Arial Narrow" w:hAnsi="Arial Narrow" w:hint="default"/>
      <w:strike/>
      <w:szCs w:val="24"/>
      <w:lang w:val="en-US" w:eastAsia="en-US" w:bidi="ar-SA"/>
    </w:rPr>
  </w:style>
  <w:style w:type="character" w:customStyle="1" w:styleId="normal11">
    <w:name w:val="normal1"/>
    <w:basedOn w:val="DefaultParagraphFont"/>
    <w:rsid w:val="00545136"/>
  </w:style>
  <w:style w:type="character" w:customStyle="1" w:styleId="ds">
    <w:name w:val="ds"/>
    <w:basedOn w:val="DefaultParagraphFont"/>
    <w:rsid w:val="00545136"/>
  </w:style>
  <w:style w:type="character" w:customStyle="1" w:styleId="UnderliningChar1">
    <w:name w:val="Underlining Char1"/>
    <w:rsid w:val="00545136"/>
    <w:rPr>
      <w:rFonts w:ascii="Arial Narrow" w:hAnsi="Arial Narrow" w:hint="default"/>
      <w:szCs w:val="24"/>
      <w:u w:val="single"/>
      <w:lang w:val="en-US" w:eastAsia="en-US" w:bidi="ar-SA"/>
    </w:rPr>
  </w:style>
  <w:style w:type="character" w:customStyle="1" w:styleId="UnderliningChar2">
    <w:name w:val="Underlining Char2"/>
    <w:rsid w:val="00545136"/>
    <w:rPr>
      <w:rFonts w:ascii="Arial Narrow" w:hAnsi="Arial Narrow" w:hint="default"/>
      <w:szCs w:val="24"/>
      <w:u w:val="single"/>
      <w:lang w:val="en-US" w:eastAsia="en-US" w:bidi="ar-SA"/>
    </w:rPr>
  </w:style>
  <w:style w:type="character" w:customStyle="1" w:styleId="MicroTextChar1">
    <w:name w:val="MicroText Char1"/>
    <w:rsid w:val="00545136"/>
    <w:rPr>
      <w:rFonts w:ascii="Arial Narrow" w:hAnsi="Arial Narrow" w:hint="default"/>
      <w:sz w:val="12"/>
      <w:szCs w:val="24"/>
      <w:lang w:val="en-US" w:eastAsia="en-US" w:bidi="ar-SA"/>
    </w:rPr>
  </w:style>
  <w:style w:type="character" w:customStyle="1" w:styleId="DefaultPara">
    <w:name w:val="Default Para"/>
    <w:rsid w:val="00545136"/>
    <w:rPr>
      <w:sz w:val="20"/>
    </w:rPr>
  </w:style>
  <w:style w:type="character" w:customStyle="1" w:styleId="SYSHYPERTEXT">
    <w:name w:val="SYS_HYPERTEXT"/>
    <w:rsid w:val="00545136"/>
    <w:rPr>
      <w:color w:val="0000FF"/>
      <w:u w:val="single"/>
    </w:rPr>
  </w:style>
  <w:style w:type="character" w:customStyle="1" w:styleId="Hyperlink1">
    <w:name w:val="Hyperlink1"/>
    <w:rsid w:val="0054513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4513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45136"/>
    <w:rPr>
      <w:rFonts w:ascii="Arial Narrow" w:hAnsi="Arial Narrow" w:hint="default"/>
      <w:noProof w:val="0"/>
      <w:szCs w:val="24"/>
      <w:u w:val="single"/>
      <w:lang w:val="en-US" w:eastAsia="en-US" w:bidi="ar-SA"/>
    </w:rPr>
  </w:style>
  <w:style w:type="character" w:customStyle="1" w:styleId="BlockHeading1Char">
    <w:name w:val="Block Heading 1 Char"/>
    <w:rsid w:val="0054513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45136"/>
    <w:rPr>
      <w:b/>
      <w:bCs w:val="0"/>
      <w:sz w:val="24"/>
      <w:szCs w:val="24"/>
      <w:u w:val="single"/>
      <w:lang w:val="en-US" w:eastAsia="en-US" w:bidi="ar-SA"/>
    </w:rPr>
  </w:style>
  <w:style w:type="character" w:customStyle="1" w:styleId="StyleTagTimesNewRomanChar">
    <w:name w:val="Style Tag + Times New Roman Char"/>
    <w:rsid w:val="0054513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45136"/>
    <w:rPr>
      <w:rFonts w:ascii="Arial Narrow" w:hAnsi="Arial Narrow" w:cs="Arial" w:hint="default"/>
      <w:b/>
      <w:bCs/>
      <w:iCs/>
      <w:sz w:val="24"/>
      <w:szCs w:val="28"/>
      <w:lang w:val="en-US" w:eastAsia="en-US" w:bidi="ar-SA"/>
    </w:rPr>
  </w:style>
  <w:style w:type="character" w:customStyle="1" w:styleId="UnderliningCharChar">
    <w:name w:val="Underlining Char Char"/>
    <w:rsid w:val="00545136"/>
    <w:rPr>
      <w:rFonts w:ascii="Arial Narrow" w:hAnsi="Arial Narrow" w:hint="default"/>
      <w:szCs w:val="24"/>
      <w:u w:val="single"/>
      <w:lang w:val="en-US" w:eastAsia="en-US" w:bidi="ar-SA"/>
    </w:rPr>
  </w:style>
  <w:style w:type="character" w:customStyle="1" w:styleId="StyleArialNarrow12ptBold">
    <w:name w:val="Style Arial Narrow 12 pt Bold"/>
    <w:rsid w:val="00545136"/>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45136"/>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45136"/>
    <w:rPr>
      <w:u w:val="single"/>
    </w:rPr>
  </w:style>
  <w:style w:type="character" w:customStyle="1" w:styleId="UnderlinedCharChar1">
    <w:name w:val="Underlined Char Char1"/>
    <w:rsid w:val="00545136"/>
    <w:rPr>
      <w:rFonts w:ascii="Bell MT" w:eastAsia="Times New Roman" w:hAnsi="Bell MT" w:hint="default"/>
      <w:bCs/>
      <w:iCs/>
      <w:sz w:val="22"/>
      <w:u w:val="single"/>
    </w:rPr>
  </w:style>
  <w:style w:type="character" w:customStyle="1" w:styleId="Heading2CharChar2">
    <w:name w:val="Heading 2 Char Char2"/>
    <w:rsid w:val="00545136"/>
    <w:rPr>
      <w:rFonts w:ascii="Arial" w:hAnsi="Arial" w:cs="Arial" w:hint="default"/>
      <w:b/>
      <w:bCs/>
      <w:iCs/>
      <w:sz w:val="22"/>
      <w:szCs w:val="28"/>
      <w:lang w:val="en-US" w:eastAsia="en-US" w:bidi="ar-SA"/>
    </w:rPr>
  </w:style>
  <w:style w:type="character" w:customStyle="1" w:styleId="doctitle">
    <w:name w:val="doctitle"/>
    <w:rsid w:val="00545136"/>
  </w:style>
  <w:style w:type="character" w:customStyle="1" w:styleId="cardtext-underlined0">
    <w:name w:val="card text- underlined"/>
    <w:rsid w:val="00545136"/>
    <w:rPr>
      <w:rFonts w:ascii="Garamond" w:hAnsi="Garamond" w:hint="default"/>
      <w:u w:val="single"/>
    </w:rPr>
  </w:style>
  <w:style w:type="character" w:customStyle="1" w:styleId="BodyText1">
    <w:name w:val="Body Text1"/>
    <w:basedOn w:val="DefaultParagraphFont"/>
    <w:rsid w:val="0054513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45136"/>
  </w:style>
  <w:style w:type="character" w:customStyle="1" w:styleId="BriefTitleChar">
    <w:name w:val="Brief Title Char"/>
    <w:basedOn w:val="DefaultParagraphFont"/>
    <w:rsid w:val="00545136"/>
    <w:rPr>
      <w:b/>
      <w:bCs w:val="0"/>
      <w:sz w:val="24"/>
      <w:szCs w:val="24"/>
      <w:u w:val="single"/>
      <w:lang w:val="en-US" w:eastAsia="en-US" w:bidi="ar-SA"/>
    </w:rPr>
  </w:style>
  <w:style w:type="character" w:customStyle="1" w:styleId="BriefTitle2Char">
    <w:name w:val="Brief Title 2 Char"/>
    <w:basedOn w:val="BriefTitleChar"/>
    <w:rsid w:val="0054513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45136"/>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54513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45136"/>
    <w:rPr>
      <w:rFonts w:ascii="AGaramond" w:hAnsi="AGaramond" w:cs="AGaramond" w:hint="default"/>
      <w:color w:val="211D1E"/>
      <w:sz w:val="14"/>
      <w:szCs w:val="14"/>
    </w:rPr>
  </w:style>
  <w:style w:type="character" w:customStyle="1" w:styleId="CharacterStyle2">
    <w:name w:val="Character Style 2"/>
    <w:uiPriority w:val="99"/>
    <w:rsid w:val="00545136"/>
    <w:rPr>
      <w:sz w:val="20"/>
      <w:szCs w:val="20"/>
    </w:rPr>
  </w:style>
  <w:style w:type="character" w:customStyle="1" w:styleId="cross-head">
    <w:name w:val="cross-head"/>
    <w:rsid w:val="00545136"/>
  </w:style>
  <w:style w:type="character" w:customStyle="1" w:styleId="Subtitle1">
    <w:name w:val="Subtitle1"/>
    <w:rsid w:val="00545136"/>
  </w:style>
  <w:style w:type="character" w:customStyle="1" w:styleId="metaorigin">
    <w:name w:val="meta_origin"/>
    <w:rsid w:val="00545136"/>
  </w:style>
  <w:style w:type="character" w:customStyle="1" w:styleId="mandelbrotrefrag">
    <w:name w:val="mandelbrot_refrag"/>
    <w:rsid w:val="00545136"/>
  </w:style>
  <w:style w:type="character" w:customStyle="1" w:styleId="eminfo">
    <w:name w:val="eminfo"/>
    <w:rsid w:val="00545136"/>
  </w:style>
  <w:style w:type="character" w:customStyle="1" w:styleId="emhighlight">
    <w:name w:val="emhighlight"/>
    <w:rsid w:val="00545136"/>
  </w:style>
  <w:style w:type="character" w:customStyle="1" w:styleId="name">
    <w:name w:val="name"/>
    <w:rsid w:val="00545136"/>
  </w:style>
  <w:style w:type="character" w:customStyle="1" w:styleId="tkrname">
    <w:name w:val="tkrname"/>
    <w:rsid w:val="00545136"/>
  </w:style>
  <w:style w:type="character" w:customStyle="1" w:styleId="tkrchange">
    <w:name w:val="tkrchange"/>
    <w:rsid w:val="00545136"/>
  </w:style>
  <w:style w:type="character" w:customStyle="1" w:styleId="source-org">
    <w:name w:val="source-org"/>
    <w:rsid w:val="00545136"/>
  </w:style>
  <w:style w:type="character" w:customStyle="1" w:styleId="updated">
    <w:name w:val="updated"/>
    <w:rsid w:val="00545136"/>
  </w:style>
  <w:style w:type="character" w:customStyle="1" w:styleId="last">
    <w:name w:val="last"/>
    <w:rsid w:val="00545136"/>
  </w:style>
  <w:style w:type="character" w:customStyle="1" w:styleId="Style11ptBoldUnderline1">
    <w:name w:val="Style 11 pt Bold Underline1"/>
    <w:rsid w:val="00545136"/>
    <w:rPr>
      <w:b/>
      <w:bCs/>
      <w:sz w:val="20"/>
      <w:u w:val="single"/>
    </w:rPr>
  </w:style>
  <w:style w:type="character" w:customStyle="1" w:styleId="StyleStyleunderlineBold11pt">
    <w:name w:val="Style Style underline + Bold + 11 pt"/>
    <w:rsid w:val="00545136"/>
    <w:rPr>
      <w:bCs/>
      <w:sz w:val="20"/>
      <w:u w:val="single"/>
    </w:rPr>
  </w:style>
  <w:style w:type="character" w:customStyle="1" w:styleId="StyleunderlineAsianTimesNewRomanBold">
    <w:name w:val="Style underline + (Asian) Times New Roman Bold"/>
    <w:rsid w:val="0054513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45136"/>
    <w:rPr>
      <w:b/>
      <w:bCs/>
      <w:sz w:val="20"/>
      <w:u w:val="single"/>
      <w:bdr w:val="single" w:sz="4" w:space="0" w:color="auto" w:frame="1"/>
    </w:rPr>
  </w:style>
  <w:style w:type="character" w:customStyle="1" w:styleId="A5">
    <w:name w:val="A5"/>
    <w:uiPriority w:val="99"/>
    <w:rsid w:val="00545136"/>
    <w:rPr>
      <w:rFonts w:ascii="Times New Roman" w:hAnsi="Times New Roman" w:cs="Times New Roman" w:hint="default"/>
      <w:color w:val="000000"/>
      <w:sz w:val="13"/>
      <w:szCs w:val="13"/>
    </w:rPr>
  </w:style>
  <w:style w:type="character" w:customStyle="1" w:styleId="quotepeekbase">
    <w:name w:val="quotepeekbase"/>
    <w:rsid w:val="00545136"/>
  </w:style>
  <w:style w:type="character" w:customStyle="1" w:styleId="cardChar10">
    <w:name w:val="card Char1"/>
    <w:rsid w:val="00545136"/>
    <w:rPr>
      <w:rFonts w:ascii="Calibri" w:eastAsia="Calibri" w:hAnsi="Calibri" w:cs="Calibri" w:hint="default"/>
      <w:sz w:val="24"/>
      <w:szCs w:val="22"/>
      <w:lang w:val="x-none" w:eastAsia="x-none"/>
    </w:rPr>
  </w:style>
  <w:style w:type="character" w:customStyle="1" w:styleId="NormalCard">
    <w:name w:val="Normal Card"/>
    <w:uiPriority w:val="1"/>
    <w:qFormat/>
    <w:rsid w:val="00545136"/>
    <w:rPr>
      <w:rFonts w:ascii="Times New Roman" w:hAnsi="Times New Roman" w:cs="Times New Roman" w:hint="default"/>
      <w:sz w:val="24"/>
    </w:rPr>
  </w:style>
  <w:style w:type="character" w:customStyle="1" w:styleId="HighlightedUnderline0">
    <w:name w:val="Highlighted Underline"/>
    <w:uiPriority w:val="1"/>
    <w:qFormat/>
    <w:rsid w:val="0054513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45136"/>
    <w:rPr>
      <w:rFonts w:ascii="Times New Roman" w:hAnsi="Times New Roman" w:cs="Times New Roman" w:hint="default"/>
      <w:sz w:val="16"/>
      <w:szCs w:val="16"/>
    </w:rPr>
  </w:style>
  <w:style w:type="character" w:customStyle="1" w:styleId="timebox">
    <w:name w:val="timebox"/>
    <w:rsid w:val="00545136"/>
  </w:style>
  <w:style w:type="character" w:customStyle="1" w:styleId="Heading2Subtext">
    <w:name w:val="Heading 2 Subtext"/>
    <w:rsid w:val="00545136"/>
    <w:rPr>
      <w:rFonts w:ascii="Times New Roman" w:hAnsi="Times New Roman" w:cs="Times New Roman" w:hint="default"/>
      <w:sz w:val="16"/>
    </w:rPr>
  </w:style>
  <w:style w:type="character" w:customStyle="1" w:styleId="-SmallText-">
    <w:name w:val="-Small Text-"/>
    <w:rsid w:val="00545136"/>
    <w:rPr>
      <w:rFonts w:ascii="Garamond" w:hAnsi="Garamond" w:hint="default"/>
      <w:sz w:val="16"/>
    </w:rPr>
  </w:style>
  <w:style w:type="character" w:customStyle="1" w:styleId="label">
    <w:name w:val="label"/>
    <w:rsid w:val="00545136"/>
  </w:style>
  <w:style w:type="character" w:customStyle="1" w:styleId="BoldUnderlineCharChar">
    <w:name w:val="BoldUnderline Char Char"/>
    <w:rsid w:val="0054513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45136"/>
  </w:style>
  <w:style w:type="character" w:customStyle="1" w:styleId="FontStyle477">
    <w:name w:val="Font Style477"/>
    <w:basedOn w:val="DefaultParagraphFont"/>
    <w:uiPriority w:val="99"/>
    <w:rsid w:val="00545136"/>
    <w:rPr>
      <w:rFonts w:ascii="Times New Roman" w:hAnsi="Times New Roman" w:cs="Times New Roman" w:hint="default"/>
      <w:sz w:val="18"/>
      <w:szCs w:val="18"/>
    </w:rPr>
  </w:style>
  <w:style w:type="character" w:customStyle="1" w:styleId="FontStyle505">
    <w:name w:val="Font Style505"/>
    <w:basedOn w:val="DefaultParagraphFont"/>
    <w:uiPriority w:val="99"/>
    <w:rsid w:val="00545136"/>
    <w:rPr>
      <w:rFonts w:ascii="Times New Roman" w:hAnsi="Times New Roman" w:cs="Times New Roman" w:hint="default"/>
      <w:sz w:val="18"/>
      <w:szCs w:val="18"/>
    </w:rPr>
  </w:style>
  <w:style w:type="character" w:customStyle="1" w:styleId="FontStyle514">
    <w:name w:val="Font Style514"/>
    <w:basedOn w:val="DefaultParagraphFont"/>
    <w:uiPriority w:val="99"/>
    <w:rsid w:val="00545136"/>
    <w:rPr>
      <w:rFonts w:ascii="Times New Roman" w:hAnsi="Times New Roman" w:cs="Times New Roman" w:hint="default"/>
      <w:sz w:val="14"/>
      <w:szCs w:val="14"/>
    </w:rPr>
  </w:style>
  <w:style w:type="character" w:customStyle="1" w:styleId="FontStyle500">
    <w:name w:val="Font Style500"/>
    <w:basedOn w:val="DefaultParagraphFont"/>
    <w:uiPriority w:val="99"/>
    <w:rsid w:val="00545136"/>
    <w:rPr>
      <w:rFonts w:ascii="Times New Roman" w:hAnsi="Times New Roman" w:cs="Times New Roman" w:hint="default"/>
      <w:b/>
      <w:bCs/>
      <w:sz w:val="16"/>
      <w:szCs w:val="16"/>
    </w:rPr>
  </w:style>
  <w:style w:type="character" w:customStyle="1" w:styleId="CardCite1">
    <w:name w:val="CardCite1"/>
    <w:qFormat/>
    <w:rsid w:val="0054513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4513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45136"/>
    <w:rPr>
      <w:rFonts w:ascii="Times New Roman" w:hAnsi="Times New Roman" w:cs="Times New Roman" w:hint="default"/>
      <w:b/>
      <w:bCs/>
      <w:sz w:val="22"/>
      <w:szCs w:val="22"/>
    </w:rPr>
  </w:style>
  <w:style w:type="character" w:customStyle="1" w:styleId="CharacterStyle3">
    <w:name w:val="Character Style 3"/>
    <w:uiPriority w:val="99"/>
    <w:rsid w:val="00545136"/>
    <w:rPr>
      <w:rFonts w:ascii="Bookman Old Style" w:hAnsi="Bookman Old Style" w:cs="Bookman Old Style" w:hint="default"/>
      <w:spacing w:val="-5"/>
      <w:sz w:val="18"/>
      <w:szCs w:val="18"/>
    </w:rPr>
  </w:style>
  <w:style w:type="character" w:customStyle="1" w:styleId="UnderlineStyleChar7">
    <w:name w:val="Underline Style Char7"/>
    <w:rsid w:val="00545136"/>
    <w:rPr>
      <w:rFonts w:ascii="Garamond" w:hAnsi="Garamond" w:hint="default"/>
      <w:sz w:val="22"/>
      <w:szCs w:val="24"/>
      <w:u w:val="single"/>
      <w:lang w:val="en-US" w:eastAsia="en-US" w:bidi="ar-SA"/>
    </w:rPr>
  </w:style>
  <w:style w:type="character" w:customStyle="1" w:styleId="StyleArial6ptBold">
    <w:name w:val="Style Arial 6 pt Bold"/>
    <w:rsid w:val="00545136"/>
    <w:rPr>
      <w:rFonts w:ascii="Arial" w:hAnsi="Arial" w:cs="Arial" w:hint="default"/>
      <w:bCs/>
      <w:sz w:val="12"/>
    </w:rPr>
  </w:style>
  <w:style w:type="character" w:customStyle="1" w:styleId="Heading2Char5">
    <w:name w:val="Heading 2 Char5"/>
    <w:rsid w:val="00545136"/>
    <w:rPr>
      <w:rFonts w:ascii="Garamond" w:hAnsi="Garamond" w:cs="Arial" w:hint="default"/>
      <w:b/>
      <w:bCs/>
      <w:iCs/>
      <w:sz w:val="24"/>
      <w:szCs w:val="28"/>
      <w:lang w:val="en-US" w:eastAsia="en-US" w:bidi="ar-SA"/>
    </w:rPr>
  </w:style>
  <w:style w:type="character" w:customStyle="1" w:styleId="TagGreg">
    <w:name w:val="TagGreg"/>
    <w:uiPriority w:val="1"/>
    <w:qFormat/>
    <w:rsid w:val="00545136"/>
    <w:rPr>
      <w:b/>
      <w:bCs w:val="0"/>
      <w:sz w:val="24"/>
    </w:rPr>
  </w:style>
  <w:style w:type="character" w:customStyle="1" w:styleId="StyleDebateUnderline10pt">
    <w:name w:val="Style Debate Underline + 10 pt"/>
    <w:rsid w:val="00545136"/>
    <w:rPr>
      <w:rFonts w:ascii="Times New Roman" w:hAnsi="Times New Roman" w:cs="Times New Roman" w:hint="default"/>
      <w:sz w:val="20"/>
      <w:szCs w:val="20"/>
      <w:u w:val="single"/>
    </w:rPr>
  </w:style>
  <w:style w:type="character" w:customStyle="1" w:styleId="underlinedCharChar0">
    <w:name w:val="underlined Char Char"/>
    <w:locked/>
    <w:rsid w:val="00545136"/>
    <w:rPr>
      <w:u w:val="single"/>
    </w:rPr>
  </w:style>
  <w:style w:type="character" w:customStyle="1" w:styleId="SourceBold">
    <w:name w:val="Source Bold"/>
    <w:rsid w:val="00545136"/>
    <w:rPr>
      <w:rFonts w:ascii="Arial Narrow" w:hAnsi="Arial Narrow" w:hint="default"/>
      <w:b/>
      <w:bCs w:val="0"/>
      <w:strike w:val="0"/>
      <w:dstrike w:val="0"/>
      <w:sz w:val="24"/>
      <w:u w:val="none"/>
      <w:effect w:val="none"/>
    </w:rPr>
  </w:style>
  <w:style w:type="character" w:customStyle="1" w:styleId="2xBoldUnderline">
    <w:name w:val="2x_Bold_Underline"/>
    <w:rsid w:val="00545136"/>
    <w:rPr>
      <w:b/>
      <w:bCs/>
      <w:sz w:val="24"/>
      <w:u w:val="thick"/>
    </w:rPr>
  </w:style>
  <w:style w:type="character" w:customStyle="1" w:styleId="Dottedunderline">
    <w:name w:val="Dotted underline"/>
    <w:rsid w:val="00545136"/>
    <w:rPr>
      <w:u w:val="dotted"/>
    </w:rPr>
  </w:style>
  <w:style w:type="character" w:customStyle="1" w:styleId="readChar">
    <w:name w:val="read Char"/>
    <w:rsid w:val="00545136"/>
    <w:rPr>
      <w:szCs w:val="22"/>
      <w:u w:val="single"/>
      <w:lang w:val="en-US" w:eastAsia="en-US" w:bidi="ar-SA"/>
    </w:rPr>
  </w:style>
  <w:style w:type="character" w:customStyle="1" w:styleId="underlining0">
    <w:name w:val="underlining"/>
    <w:rsid w:val="00545136"/>
    <w:rPr>
      <w:u w:val="single"/>
    </w:rPr>
  </w:style>
  <w:style w:type="character" w:customStyle="1" w:styleId="btitle">
    <w:name w:val="btitle"/>
    <w:rsid w:val="00545136"/>
  </w:style>
  <w:style w:type="character" w:customStyle="1" w:styleId="green">
    <w:name w:val="green"/>
    <w:rsid w:val="00545136"/>
  </w:style>
  <w:style w:type="character" w:customStyle="1" w:styleId="BodyText20">
    <w:name w:val="Body Text2"/>
    <w:rsid w:val="0054513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54513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4513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4513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4513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4513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4513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45136"/>
    <w:rPr>
      <w:rFonts w:ascii="Sylfaen" w:hAnsi="Sylfaen" w:cs="Sylfaen" w:hint="default"/>
      <w:i/>
      <w:iCs/>
      <w:strike w:val="0"/>
      <w:dstrike w:val="0"/>
      <w:sz w:val="19"/>
      <w:szCs w:val="19"/>
      <w:u w:val="none"/>
      <w:effect w:val="none"/>
      <w:shd w:val="clear" w:color="auto" w:fill="FFFFFF"/>
    </w:rPr>
  </w:style>
  <w:style w:type="character" w:customStyle="1" w:styleId="1">
    <w:name w:val="1"/>
    <w:rsid w:val="00545136"/>
    <w:rPr>
      <w:rFonts w:ascii="Arial" w:hAnsi="Arial" w:cs="Arial" w:hint="default"/>
      <w:bCs/>
      <w:sz w:val="20"/>
      <w:u w:val="single"/>
      <w:lang w:val="en-US" w:eastAsia="en-US" w:bidi="ar-SA"/>
    </w:rPr>
  </w:style>
  <w:style w:type="character" w:customStyle="1" w:styleId="CharChar31">
    <w:name w:val="Char Char31"/>
    <w:rsid w:val="00545136"/>
    <w:rPr>
      <w:rFonts w:ascii="Arial" w:hAnsi="Arial" w:cs="Arial" w:hint="default"/>
      <w:b/>
      <w:bCs/>
      <w:iCs/>
      <w:lang w:val="en-US" w:eastAsia="en-US" w:bidi="ar-SA"/>
    </w:rPr>
  </w:style>
  <w:style w:type="character" w:customStyle="1" w:styleId="Subtitle2">
    <w:name w:val="Subtitle2"/>
    <w:rsid w:val="00545136"/>
  </w:style>
  <w:style w:type="character" w:customStyle="1" w:styleId="drop">
    <w:name w:val="drop"/>
    <w:rsid w:val="00545136"/>
  </w:style>
  <w:style w:type="character" w:customStyle="1" w:styleId="bioline">
    <w:name w:val="bioline"/>
    <w:rsid w:val="00545136"/>
  </w:style>
  <w:style w:type="character" w:customStyle="1" w:styleId="articletitle0">
    <w:name w:val="article_title"/>
    <w:rsid w:val="00545136"/>
  </w:style>
  <w:style w:type="character" w:customStyle="1" w:styleId="A4">
    <w:name w:val="A4"/>
    <w:uiPriority w:val="99"/>
    <w:rsid w:val="00545136"/>
    <w:rPr>
      <w:color w:val="000000"/>
    </w:rPr>
  </w:style>
  <w:style w:type="character" w:customStyle="1" w:styleId="s2">
    <w:name w:val="s2"/>
    <w:rsid w:val="00545136"/>
  </w:style>
  <w:style w:type="character" w:customStyle="1" w:styleId="s4">
    <w:name w:val="s4"/>
    <w:rsid w:val="00545136"/>
  </w:style>
  <w:style w:type="character" w:customStyle="1" w:styleId="s5">
    <w:name w:val="s5"/>
    <w:rsid w:val="00545136"/>
  </w:style>
  <w:style w:type="character" w:customStyle="1" w:styleId="cap">
    <w:name w:val="cap"/>
    <w:rsid w:val="00545136"/>
  </w:style>
  <w:style w:type="character" w:customStyle="1" w:styleId="rightsnotice">
    <w:name w:val="rightsnotice"/>
    <w:rsid w:val="00545136"/>
  </w:style>
  <w:style w:type="character" w:customStyle="1" w:styleId="Caption1">
    <w:name w:val="Caption1"/>
    <w:rsid w:val="00545136"/>
  </w:style>
  <w:style w:type="character" w:customStyle="1" w:styleId="credit">
    <w:name w:val="credit"/>
    <w:rsid w:val="00545136"/>
  </w:style>
  <w:style w:type="character" w:customStyle="1" w:styleId="scaps">
    <w:name w:val="scaps"/>
    <w:rsid w:val="00545136"/>
  </w:style>
  <w:style w:type="character" w:customStyle="1" w:styleId="current-article">
    <w:name w:val="current-article"/>
    <w:rsid w:val="00545136"/>
  </w:style>
  <w:style w:type="character" w:customStyle="1" w:styleId="related-current-indicator">
    <w:name w:val="related-current-indicator"/>
    <w:rsid w:val="00545136"/>
  </w:style>
  <w:style w:type="character" w:customStyle="1" w:styleId="bylclear">
    <w:name w:val="bylclear"/>
    <w:rsid w:val="00545136"/>
  </w:style>
  <w:style w:type="character" w:customStyle="1" w:styleId="timestamp">
    <w:name w:val="timestamp"/>
    <w:rsid w:val="00545136"/>
  </w:style>
  <w:style w:type="character" w:customStyle="1" w:styleId="comments">
    <w:name w:val="comments"/>
    <w:rsid w:val="00545136"/>
  </w:style>
  <w:style w:type="character" w:customStyle="1" w:styleId="essaytext">
    <w:name w:val="essaytext"/>
    <w:rsid w:val="00545136"/>
  </w:style>
  <w:style w:type="character" w:customStyle="1" w:styleId="username">
    <w:name w:val="username"/>
    <w:rsid w:val="00545136"/>
  </w:style>
  <w:style w:type="character" w:customStyle="1" w:styleId="toplinks">
    <w:name w:val="toplinks"/>
    <w:rsid w:val="00545136"/>
  </w:style>
  <w:style w:type="character" w:customStyle="1" w:styleId="A3">
    <w:name w:val="A3"/>
    <w:rsid w:val="00545136"/>
    <w:rPr>
      <w:rFonts w:ascii="Perpetua" w:hAnsi="Perpetua" w:cs="Perpetua" w:hint="default"/>
      <w:color w:val="000000"/>
      <w:sz w:val="15"/>
      <w:szCs w:val="15"/>
    </w:rPr>
  </w:style>
  <w:style w:type="character" w:customStyle="1" w:styleId="see">
    <w:name w:val="see"/>
    <w:rsid w:val="00545136"/>
  </w:style>
  <w:style w:type="character" w:customStyle="1" w:styleId="first-letter">
    <w:name w:val="first-letter"/>
    <w:rsid w:val="00545136"/>
  </w:style>
  <w:style w:type="character" w:customStyle="1" w:styleId="focusparagraph">
    <w:name w:val="focusparagraph"/>
    <w:rsid w:val="00545136"/>
  </w:style>
  <w:style w:type="character" w:customStyle="1" w:styleId="lightblue">
    <w:name w:val="lightblue"/>
    <w:rsid w:val="00545136"/>
  </w:style>
  <w:style w:type="character" w:customStyle="1" w:styleId="StyleUnderlineCharChar9pt">
    <w:name w:val="Style Underline Char Char + 9 pt"/>
    <w:rsid w:val="0054513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45136"/>
  </w:style>
  <w:style w:type="character" w:customStyle="1" w:styleId="Title10">
    <w:name w:val="Title1"/>
    <w:rsid w:val="00545136"/>
  </w:style>
  <w:style w:type="character" w:customStyle="1" w:styleId="BoldandUnderlineCharCharCharChar">
    <w:name w:val="Bold and Underline Char Char Char Char"/>
    <w:rsid w:val="00545136"/>
    <w:rPr>
      <w:b/>
      <w:bCs w:val="0"/>
      <w:noProof w:val="0"/>
      <w:u w:val="single"/>
      <w:lang w:val="en-US" w:eastAsia="en-US" w:bidi="ar-SA"/>
    </w:rPr>
  </w:style>
  <w:style w:type="character" w:customStyle="1" w:styleId="FontStyle29">
    <w:name w:val="Font Style29"/>
    <w:uiPriority w:val="99"/>
    <w:rsid w:val="00545136"/>
    <w:rPr>
      <w:rFonts w:ascii="Arial" w:hAnsi="Arial" w:cs="Arial" w:hint="default"/>
      <w:sz w:val="14"/>
      <w:szCs w:val="14"/>
    </w:rPr>
  </w:style>
  <w:style w:type="character" w:customStyle="1" w:styleId="titles">
    <w:name w:val="titles"/>
    <w:rsid w:val="00545136"/>
  </w:style>
  <w:style w:type="character" w:customStyle="1" w:styleId="articletext0">
    <w:name w:val="article_text"/>
    <w:rsid w:val="00545136"/>
  </w:style>
  <w:style w:type="character" w:customStyle="1" w:styleId="contentauthor">
    <w:name w:val="contentauthor"/>
    <w:rsid w:val="00545136"/>
  </w:style>
  <w:style w:type="character" w:customStyle="1" w:styleId="subarticleheader">
    <w:name w:val="subarticleheader"/>
    <w:rsid w:val="00545136"/>
  </w:style>
  <w:style w:type="character" w:customStyle="1" w:styleId="spelle">
    <w:name w:val="spelle"/>
    <w:rsid w:val="00545136"/>
  </w:style>
  <w:style w:type="character" w:customStyle="1" w:styleId="grame">
    <w:name w:val="grame"/>
    <w:rsid w:val="00545136"/>
  </w:style>
  <w:style w:type="character" w:customStyle="1" w:styleId="newstitle1">
    <w:name w:val="newstitle1"/>
    <w:rsid w:val="00545136"/>
  </w:style>
  <w:style w:type="character" w:customStyle="1" w:styleId="copy">
    <w:name w:val="copy"/>
    <w:rsid w:val="00545136"/>
  </w:style>
  <w:style w:type="character" w:customStyle="1" w:styleId="topheadline">
    <w:name w:val="topheadline"/>
    <w:rsid w:val="00545136"/>
  </w:style>
  <w:style w:type="character" w:customStyle="1" w:styleId="Stylereduce27pt">
    <w:name w:val="Style reduce2 + 7 pt"/>
    <w:rsid w:val="00545136"/>
    <w:rPr>
      <w:rFonts w:ascii="Times New Roman" w:hAnsi="Times New Roman" w:cs="Arial" w:hint="default"/>
      <w:color w:val="000000"/>
      <w:sz w:val="14"/>
      <w:szCs w:val="22"/>
    </w:rPr>
  </w:style>
  <w:style w:type="character" w:customStyle="1" w:styleId="srtitle">
    <w:name w:val="srtitle"/>
    <w:rsid w:val="00545136"/>
  </w:style>
  <w:style w:type="character" w:customStyle="1" w:styleId="st1">
    <w:name w:val="st1"/>
    <w:rsid w:val="00545136"/>
  </w:style>
  <w:style w:type="character" w:customStyle="1" w:styleId="StyleStyleGaramond">
    <w:name w:val="Style Style Garamond +"/>
    <w:rsid w:val="00545136"/>
    <w:rPr>
      <w:rFonts w:ascii="Garamond" w:hAnsi="Garamond" w:cs="Times New Roman" w:hint="default"/>
      <w:sz w:val="20"/>
    </w:rPr>
  </w:style>
  <w:style w:type="character" w:customStyle="1" w:styleId="quotechar0">
    <w:name w:val="quotechar"/>
    <w:rsid w:val="00545136"/>
  </w:style>
  <w:style w:type="character" w:customStyle="1" w:styleId="boldunderline1">
    <w:name w:val="boldunderline"/>
    <w:rsid w:val="00545136"/>
  </w:style>
  <w:style w:type="character" w:customStyle="1" w:styleId="A8">
    <w:name w:val="A8"/>
    <w:rsid w:val="00545136"/>
    <w:rPr>
      <w:rFonts w:ascii="Scala" w:hAnsi="Scala" w:cs="Scala" w:hint="default"/>
      <w:color w:val="000000"/>
      <w:sz w:val="15"/>
      <w:szCs w:val="15"/>
    </w:rPr>
  </w:style>
  <w:style w:type="character" w:customStyle="1" w:styleId="A0">
    <w:name w:val="A0"/>
    <w:uiPriority w:val="99"/>
    <w:rsid w:val="00545136"/>
    <w:rPr>
      <w:rFonts w:ascii="Scala" w:hAnsi="Scala" w:cs="Scala" w:hint="default"/>
      <w:color w:val="000000"/>
      <w:sz w:val="16"/>
      <w:szCs w:val="16"/>
    </w:rPr>
  </w:style>
  <w:style w:type="character" w:customStyle="1" w:styleId="Date11">
    <w:name w:val="Date11"/>
    <w:rsid w:val="00545136"/>
  </w:style>
  <w:style w:type="character" w:customStyle="1" w:styleId="Boxout">
    <w:name w:val="Box out"/>
    <w:uiPriority w:val="1"/>
    <w:qFormat/>
    <w:rsid w:val="00545136"/>
    <w:rPr>
      <w:rFonts w:ascii="Tahoma" w:hAnsi="Tahoma" w:cs="Tahoma" w:hint="default"/>
      <w:b/>
      <w:bCs w:val="0"/>
      <w:sz w:val="20"/>
      <w:u w:val="single"/>
      <w:bdr w:val="none" w:sz="0" w:space="0" w:color="auto" w:frame="1"/>
      <w:shd w:val="clear" w:color="auto" w:fill="A9E8F5"/>
    </w:rPr>
  </w:style>
  <w:style w:type="character" w:customStyle="1" w:styleId="metad">
    <w:name w:val="metad"/>
    <w:rsid w:val="00545136"/>
  </w:style>
  <w:style w:type="character" w:customStyle="1" w:styleId="sifr-alternate">
    <w:name w:val="sifr-alternate"/>
    <w:rsid w:val="00545136"/>
  </w:style>
  <w:style w:type="character" w:customStyle="1" w:styleId="justify1">
    <w:name w:val="justify1"/>
    <w:rsid w:val="00545136"/>
  </w:style>
  <w:style w:type="character" w:customStyle="1" w:styleId="artbody1">
    <w:name w:val="art_body1"/>
    <w:rsid w:val="00545136"/>
    <w:rPr>
      <w:rFonts w:ascii="Arial" w:hAnsi="Arial" w:cs="Arial" w:hint="default"/>
    </w:rPr>
  </w:style>
  <w:style w:type="character" w:customStyle="1" w:styleId="A1">
    <w:name w:val="A1"/>
    <w:uiPriority w:val="99"/>
    <w:rsid w:val="00545136"/>
    <w:rPr>
      <w:rFonts w:ascii="Book Antiqua" w:hAnsi="Book Antiqua" w:cs="Book Antiqua" w:hint="default"/>
      <w:color w:val="221E1F"/>
      <w:sz w:val="22"/>
      <w:szCs w:val="22"/>
    </w:rPr>
  </w:style>
  <w:style w:type="character" w:customStyle="1" w:styleId="reality">
    <w:name w:val="reality"/>
    <w:rsid w:val="00545136"/>
  </w:style>
  <w:style w:type="character" w:customStyle="1" w:styleId="text2">
    <w:name w:val="text2"/>
    <w:rsid w:val="00545136"/>
  </w:style>
  <w:style w:type="character" w:customStyle="1" w:styleId="StyleUnderlineChar2CharChar11pt">
    <w:name w:val="Style Underline Char2 Char Char + 11 pt"/>
    <w:rsid w:val="00545136"/>
    <w:rPr>
      <w:rFonts w:ascii="Times New Roman" w:hAnsi="Times New Roman" w:cs="Times New Roman" w:hint="default"/>
      <w:sz w:val="20"/>
      <w:u w:val="single"/>
    </w:rPr>
  </w:style>
  <w:style w:type="character" w:customStyle="1" w:styleId="StyleStyleBoldUnderline11pt">
    <w:name w:val="Style Style Bold Underline + 11 pt"/>
    <w:rsid w:val="00545136"/>
    <w:rPr>
      <w:b/>
      <w:bCs/>
      <w:sz w:val="20"/>
      <w:u w:val="single"/>
    </w:rPr>
  </w:style>
  <w:style w:type="character" w:customStyle="1" w:styleId="articlehead2">
    <w:name w:val="articlehead2"/>
    <w:rsid w:val="00545136"/>
  </w:style>
  <w:style w:type="character" w:customStyle="1" w:styleId="pronset">
    <w:name w:val="pronset"/>
    <w:rsid w:val="00545136"/>
  </w:style>
  <w:style w:type="character" w:customStyle="1" w:styleId="prondelim">
    <w:name w:val="prondelim"/>
    <w:rsid w:val="00545136"/>
  </w:style>
  <w:style w:type="character" w:customStyle="1" w:styleId="prontoggle">
    <w:name w:val="pron_toggle"/>
    <w:rsid w:val="00545136"/>
  </w:style>
  <w:style w:type="character" w:customStyle="1" w:styleId="boldface">
    <w:name w:val="boldface"/>
    <w:rsid w:val="00545136"/>
  </w:style>
  <w:style w:type="character" w:customStyle="1" w:styleId="secondary-bf">
    <w:name w:val="secondary-bf"/>
    <w:rsid w:val="00545136"/>
  </w:style>
  <w:style w:type="table" w:styleId="ColorfulGrid-Accent1">
    <w:name w:val="Colorful Grid Accent 1"/>
    <w:basedOn w:val="TableNormal"/>
    <w:link w:val="ColorfulGrid-Accent1Char"/>
    <w:uiPriority w:val="29"/>
    <w:unhideWhenUsed/>
    <w:rsid w:val="0054513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45136"/>
    <w:rPr>
      <w:rFonts w:ascii="Times New Roman" w:hAnsi="Times New Roman" w:cs="Times New Roman" w:hint="default"/>
      <w:iCs/>
      <w:color w:val="000000"/>
      <w:sz w:val="16"/>
    </w:rPr>
  </w:style>
  <w:style w:type="character" w:customStyle="1" w:styleId="Boxout0">
    <w:name w:val="Boxout"/>
    <w:uiPriority w:val="1"/>
    <w:qFormat/>
    <w:rsid w:val="0054513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45136"/>
  </w:style>
  <w:style w:type="character" w:customStyle="1" w:styleId="detailtitle">
    <w:name w:val="detailtitle"/>
    <w:rsid w:val="00545136"/>
  </w:style>
  <w:style w:type="character" w:customStyle="1" w:styleId="storydate">
    <w:name w:val="storydate"/>
    <w:rsid w:val="00545136"/>
  </w:style>
  <w:style w:type="character" w:customStyle="1" w:styleId="preloadwrap">
    <w:name w:val="preloadwrap"/>
    <w:rsid w:val="00545136"/>
  </w:style>
  <w:style w:type="character" w:customStyle="1" w:styleId="creditwrap">
    <w:name w:val="creditwrap"/>
    <w:rsid w:val="00545136"/>
  </w:style>
  <w:style w:type="character" w:customStyle="1" w:styleId="DefaultChar1">
    <w:name w:val="Default Char1"/>
    <w:rsid w:val="00545136"/>
    <w:rPr>
      <w:noProof w:val="0"/>
      <w:color w:val="000000"/>
      <w:lang w:val="en-US" w:eastAsia="en-US" w:bidi="ar-SA"/>
    </w:rPr>
  </w:style>
  <w:style w:type="character" w:customStyle="1" w:styleId="textunderlineChar0">
    <w:name w:val="text underline Char"/>
    <w:link w:val="textunderline0"/>
    <w:rsid w:val="00545136"/>
    <w:rPr>
      <w:u w:val="thick"/>
    </w:rPr>
  </w:style>
  <w:style w:type="character" w:customStyle="1" w:styleId="BoldChar">
    <w:name w:val="Bold Char"/>
    <w:rsid w:val="00545136"/>
    <w:rPr>
      <w:rFonts w:ascii="Times New Roman" w:eastAsia="Times New Roman" w:hAnsi="Times New Roman" w:cs="Times New Roman" w:hint="default"/>
      <w:b/>
      <w:bCs w:val="0"/>
      <w:szCs w:val="24"/>
    </w:rPr>
  </w:style>
  <w:style w:type="character" w:customStyle="1" w:styleId="pmterms31">
    <w:name w:val="pmterms31"/>
    <w:rsid w:val="00545136"/>
    <w:rPr>
      <w:b/>
      <w:bCs/>
      <w:i w:val="0"/>
      <w:iCs w:val="0"/>
      <w:color w:val="000000"/>
    </w:rPr>
  </w:style>
  <w:style w:type="character" w:customStyle="1" w:styleId="ft01">
    <w:name w:val="ft01"/>
    <w:rsid w:val="00545136"/>
    <w:rPr>
      <w:rFonts w:ascii="Times" w:hAnsi="Times" w:cs="Times" w:hint="default"/>
      <w:color w:val="000000"/>
      <w:sz w:val="14"/>
      <w:szCs w:val="14"/>
    </w:rPr>
  </w:style>
  <w:style w:type="character" w:customStyle="1" w:styleId="ft11">
    <w:name w:val="ft11"/>
    <w:rsid w:val="00545136"/>
    <w:rPr>
      <w:rFonts w:ascii="Times" w:hAnsi="Times" w:cs="Times" w:hint="default"/>
      <w:color w:val="000000"/>
      <w:sz w:val="17"/>
      <w:szCs w:val="17"/>
    </w:rPr>
  </w:style>
  <w:style w:type="character" w:customStyle="1" w:styleId="ft21">
    <w:name w:val="ft21"/>
    <w:rsid w:val="00545136"/>
    <w:rPr>
      <w:rFonts w:ascii="Times" w:hAnsi="Times" w:cs="Times" w:hint="default"/>
      <w:color w:val="000000"/>
      <w:sz w:val="15"/>
      <w:szCs w:val="15"/>
    </w:rPr>
  </w:style>
  <w:style w:type="character" w:customStyle="1" w:styleId="ft31">
    <w:name w:val="ft31"/>
    <w:rsid w:val="00545136"/>
    <w:rPr>
      <w:rFonts w:ascii="Times" w:hAnsi="Times" w:cs="Times" w:hint="default"/>
      <w:color w:val="000000"/>
      <w:sz w:val="15"/>
      <w:szCs w:val="15"/>
    </w:rPr>
  </w:style>
  <w:style w:type="character" w:customStyle="1" w:styleId="dquo">
    <w:name w:val="dquo"/>
    <w:rsid w:val="00545136"/>
  </w:style>
  <w:style w:type="character" w:customStyle="1" w:styleId="caps2">
    <w:name w:val="caps2"/>
    <w:rsid w:val="00545136"/>
  </w:style>
  <w:style w:type="character" w:customStyle="1" w:styleId="CardsFont12ptCharCharCharChar">
    <w:name w:val="Cards + Font: 12 pt Char Char Char Char"/>
    <w:rsid w:val="00545136"/>
    <w:rPr>
      <w:sz w:val="24"/>
      <w:szCs w:val="24"/>
      <w:u w:val="thick"/>
      <w:lang w:val="en-US" w:eastAsia="en-US" w:bidi="ar-SA"/>
    </w:rPr>
  </w:style>
  <w:style w:type="character" w:customStyle="1" w:styleId="ccs">
    <w:name w:val="c cs"/>
    <w:rsid w:val="00545136"/>
  </w:style>
  <w:style w:type="character" w:customStyle="1" w:styleId="UnderlinedEvChar">
    <w:name w:val="Underlined Ev Char"/>
    <w:link w:val="UnderlinedEv"/>
    <w:rsid w:val="00545136"/>
    <w:rPr>
      <w:rFonts w:ascii="Times New Roman" w:eastAsia="Times New Roman" w:hAnsi="Times New Roman" w:cs="Times New Roman"/>
      <w:u w:val="single"/>
    </w:rPr>
  </w:style>
  <w:style w:type="character" w:customStyle="1" w:styleId="dropshadow">
    <w:name w:val="dropshadow"/>
    <w:rsid w:val="00545136"/>
  </w:style>
  <w:style w:type="character" w:customStyle="1" w:styleId="d05ws">
    <w:name w:val="d05ws"/>
    <w:rsid w:val="00545136"/>
  </w:style>
  <w:style w:type="character" w:customStyle="1" w:styleId="rzibod">
    <w:name w:val="rzibod"/>
    <w:rsid w:val="00545136"/>
  </w:style>
  <w:style w:type="character" w:customStyle="1" w:styleId="StyleBold1">
    <w:name w:val="Style Bold1"/>
    <w:rsid w:val="00545136"/>
    <w:rPr>
      <w:rFonts w:ascii="Georgia" w:hAnsi="Georgia" w:hint="default"/>
      <w:b/>
      <w:bCs/>
      <w:sz w:val="22"/>
    </w:rPr>
  </w:style>
  <w:style w:type="character" w:customStyle="1" w:styleId="headertext">
    <w:name w:val="headertext"/>
    <w:rsid w:val="00545136"/>
  </w:style>
  <w:style w:type="character" w:customStyle="1" w:styleId="endnote-reference">
    <w:name w:val="endnote-reference"/>
    <w:rsid w:val="00545136"/>
  </w:style>
  <w:style w:type="character" w:customStyle="1" w:styleId="officialsname">
    <w:name w:val="official_s_name"/>
    <w:rsid w:val="00545136"/>
  </w:style>
  <w:style w:type="character" w:customStyle="1" w:styleId="audience">
    <w:name w:val="audience"/>
    <w:rsid w:val="00545136"/>
  </w:style>
  <w:style w:type="character" w:customStyle="1" w:styleId="A7">
    <w:name w:val="A7"/>
    <w:uiPriority w:val="99"/>
    <w:rsid w:val="00545136"/>
    <w:rPr>
      <w:rFonts w:ascii="Myriad Pro" w:hAnsi="Myriad Pro" w:cs="Myriad Pro" w:hint="default"/>
      <w:color w:val="0066B1"/>
      <w:sz w:val="22"/>
      <w:szCs w:val="22"/>
    </w:rPr>
  </w:style>
  <w:style w:type="character" w:customStyle="1" w:styleId="normalchar">
    <w:name w:val="normal__char"/>
    <w:rsid w:val="00545136"/>
  </w:style>
  <w:style w:type="character" w:customStyle="1" w:styleId="hyperlink002cheading0020100200028block0020title0029char">
    <w:name w:val="hyperlink_002cheading_00201_0020_0028block_0020title_0029__char"/>
    <w:rsid w:val="00545136"/>
  </w:style>
  <w:style w:type="character" w:customStyle="1" w:styleId="underline002cstyle0020bold0020underlinechar">
    <w:name w:val="underline_002cstyle_0020bold_0020underline__char"/>
    <w:rsid w:val="00545136"/>
  </w:style>
  <w:style w:type="character" w:customStyle="1" w:styleId="copyboldblack">
    <w:name w:val="copyboldblack"/>
    <w:rsid w:val="00545136"/>
  </w:style>
  <w:style w:type="character" w:customStyle="1" w:styleId="copybold">
    <w:name w:val="copybold"/>
    <w:rsid w:val="00545136"/>
  </w:style>
  <w:style w:type="character" w:customStyle="1" w:styleId="author-date0">
    <w:name w:val="author-date"/>
    <w:rsid w:val="00545136"/>
  </w:style>
  <w:style w:type="character" w:customStyle="1" w:styleId="hidden">
    <w:name w:val="hidden"/>
    <w:rsid w:val="00545136"/>
  </w:style>
  <w:style w:type="character" w:customStyle="1" w:styleId="articlebegin">
    <w:name w:val="articlebegin"/>
    <w:rsid w:val="00545136"/>
  </w:style>
  <w:style w:type="character" w:customStyle="1" w:styleId="mediaoverlay">
    <w:name w:val="mediaoverlay"/>
    <w:rsid w:val="00545136"/>
  </w:style>
  <w:style w:type="character" w:customStyle="1" w:styleId="blogcaption">
    <w:name w:val="blog_caption"/>
    <w:rsid w:val="00545136"/>
  </w:style>
  <w:style w:type="character" w:customStyle="1" w:styleId="commnet-abuzz">
    <w:name w:val="commnet-abuzz"/>
    <w:rsid w:val="00545136"/>
  </w:style>
  <w:style w:type="character" w:customStyle="1" w:styleId="fbconnectbuttontext">
    <w:name w:val="fbconnectbutton_text"/>
    <w:rsid w:val="00545136"/>
  </w:style>
  <w:style w:type="character" w:customStyle="1" w:styleId="fbsharecountinner">
    <w:name w:val="fb_share_count_inner"/>
    <w:rsid w:val="00545136"/>
  </w:style>
  <w:style w:type="character" w:customStyle="1" w:styleId="stbuttontext">
    <w:name w:val="stbuttontext"/>
    <w:rsid w:val="00545136"/>
  </w:style>
  <w:style w:type="character" w:customStyle="1" w:styleId="source">
    <w:name w:val="source"/>
    <w:rsid w:val="00545136"/>
  </w:style>
  <w:style w:type="character" w:customStyle="1" w:styleId="pubdate">
    <w:name w:val="pubdate"/>
    <w:rsid w:val="00545136"/>
  </w:style>
  <w:style w:type="character" w:customStyle="1" w:styleId="grey">
    <w:name w:val="grey"/>
    <w:rsid w:val="00545136"/>
  </w:style>
  <w:style w:type="character" w:customStyle="1" w:styleId="postdate">
    <w:name w:val="post_date"/>
    <w:rsid w:val="00545136"/>
  </w:style>
  <w:style w:type="character" w:customStyle="1" w:styleId="bdx">
    <w:name w:val="bdx"/>
    <w:rsid w:val="00545136"/>
  </w:style>
  <w:style w:type="character" w:customStyle="1" w:styleId="bdl">
    <w:name w:val="bdl"/>
    <w:rsid w:val="00545136"/>
  </w:style>
  <w:style w:type="character" w:customStyle="1" w:styleId="breadcrumbitemcurrent">
    <w:name w:val="breadcrumbitemcurrent"/>
    <w:rsid w:val="00545136"/>
  </w:style>
  <w:style w:type="character" w:customStyle="1" w:styleId="bbl">
    <w:name w:val="bbl"/>
    <w:rsid w:val="00545136"/>
  </w:style>
  <w:style w:type="character" w:customStyle="1" w:styleId="Date2">
    <w:name w:val="Date2"/>
    <w:rsid w:val="00545136"/>
  </w:style>
  <w:style w:type="character" w:customStyle="1" w:styleId="company">
    <w:name w:val="company"/>
    <w:rsid w:val="00545136"/>
  </w:style>
  <w:style w:type="character" w:customStyle="1" w:styleId="itxtnewhookspan">
    <w:name w:val="itxtnewhookspan"/>
    <w:rsid w:val="00545136"/>
  </w:style>
  <w:style w:type="character" w:customStyle="1" w:styleId="gstxthlt">
    <w:name w:val="gstxt_hlt"/>
    <w:rsid w:val="00545136"/>
  </w:style>
  <w:style w:type="character" w:customStyle="1" w:styleId="SubtleEmphasis1">
    <w:name w:val="Subtle Emphasis1"/>
    <w:uiPriority w:val="19"/>
    <w:qFormat/>
    <w:rsid w:val="00545136"/>
    <w:rPr>
      <w:rFonts w:ascii="Times New Roman" w:hAnsi="Times New Roman" w:cs="Times New Roman" w:hint="default"/>
      <w:b/>
      <w:bCs w:val="0"/>
      <w:iCs/>
      <w:color w:val="auto"/>
      <w:sz w:val="22"/>
    </w:rPr>
  </w:style>
  <w:style w:type="character" w:customStyle="1" w:styleId="StyleBoldRed">
    <w:name w:val="Style Bold Red"/>
    <w:rsid w:val="00545136"/>
    <w:rPr>
      <w:b/>
      <w:bCs/>
      <w:color w:val="auto"/>
    </w:rPr>
  </w:style>
  <w:style w:type="character" w:customStyle="1" w:styleId="StyleTimesNewRoman8pt">
    <w:name w:val="Style Times New Roman 8 pt"/>
    <w:rsid w:val="00545136"/>
    <w:rPr>
      <w:rFonts w:ascii="Georgia" w:hAnsi="Georgia" w:hint="default"/>
      <w:sz w:val="16"/>
    </w:rPr>
  </w:style>
  <w:style w:type="character" w:customStyle="1" w:styleId="StyleStyle7pt8pt">
    <w:name w:val="Style Style 7 pt + 8 pt"/>
    <w:rsid w:val="00545136"/>
    <w:rPr>
      <w:sz w:val="16"/>
    </w:rPr>
  </w:style>
  <w:style w:type="character" w:customStyle="1" w:styleId="StyleStyleThickunderlineBold1">
    <w:name w:val="Style Style Thick underline + Bold1"/>
    <w:rsid w:val="00545136"/>
    <w:rPr>
      <w:b/>
      <w:bCs/>
      <w:u w:val="thick"/>
    </w:rPr>
  </w:style>
  <w:style w:type="character" w:customStyle="1" w:styleId="StyleUnderline2">
    <w:name w:val="Style Underline2"/>
    <w:rsid w:val="00545136"/>
    <w:rPr>
      <w:u w:val="single"/>
    </w:rPr>
  </w:style>
  <w:style w:type="character" w:customStyle="1" w:styleId="ShrinkText">
    <w:name w:val="Shrink Text"/>
    <w:rsid w:val="00545136"/>
    <w:rPr>
      <w:sz w:val="16"/>
    </w:rPr>
  </w:style>
  <w:style w:type="character" w:customStyle="1" w:styleId="smallcaps">
    <w:name w:val="smallcaps"/>
    <w:rsid w:val="00545136"/>
  </w:style>
  <w:style w:type="character" w:customStyle="1" w:styleId="goldbldtext">
    <w:name w:val="goldbldtext"/>
    <w:rsid w:val="00545136"/>
  </w:style>
  <w:style w:type="character" w:customStyle="1" w:styleId="cardshighlight0">
    <w:name w:val="cardshighlight"/>
    <w:rsid w:val="00545136"/>
  </w:style>
  <w:style w:type="character" w:customStyle="1" w:styleId="cardsfont12pt1">
    <w:name w:val="cardsfont12pt"/>
    <w:rsid w:val="00545136"/>
  </w:style>
  <w:style w:type="character" w:customStyle="1" w:styleId="ft6">
    <w:name w:val="ft6"/>
    <w:rsid w:val="00545136"/>
  </w:style>
  <w:style w:type="character" w:customStyle="1" w:styleId="kicker">
    <w:name w:val="kicker"/>
    <w:rsid w:val="00545136"/>
  </w:style>
  <w:style w:type="character" w:customStyle="1" w:styleId="backcontent">
    <w:name w:val="backcontent"/>
    <w:rsid w:val="00545136"/>
  </w:style>
  <w:style w:type="character" w:customStyle="1" w:styleId="daystmp">
    <w:name w:val="daystmp"/>
    <w:rsid w:val="00545136"/>
  </w:style>
  <w:style w:type="character" w:customStyle="1" w:styleId="cardsfont12ptchar">
    <w:name w:val="cardsfont12ptchar"/>
    <w:rsid w:val="00545136"/>
  </w:style>
  <w:style w:type="character" w:customStyle="1" w:styleId="gal">
    <w:name w:val="gal"/>
    <w:rsid w:val="00545136"/>
  </w:style>
  <w:style w:type="character" w:customStyle="1" w:styleId="submitted">
    <w:name w:val="submitted"/>
    <w:rsid w:val="00545136"/>
  </w:style>
  <w:style w:type="character" w:customStyle="1" w:styleId="imagedateline">
    <w:name w:val="image_dateline"/>
    <w:rsid w:val="00545136"/>
  </w:style>
  <w:style w:type="character" w:customStyle="1" w:styleId="authordatecharchar">
    <w:name w:val="authordatecharchar"/>
    <w:rsid w:val="00545136"/>
  </w:style>
  <w:style w:type="character" w:customStyle="1" w:styleId="style1char0">
    <w:name w:val="style1char"/>
    <w:rsid w:val="00545136"/>
  </w:style>
  <w:style w:type="character" w:customStyle="1" w:styleId="tagcharchar0">
    <w:name w:val="tagcharchar"/>
    <w:rsid w:val="00545136"/>
  </w:style>
  <w:style w:type="character" w:customStyle="1" w:styleId="underlinedcharchar2">
    <w:name w:val="underlinedcharchar"/>
    <w:rsid w:val="00545136"/>
  </w:style>
  <w:style w:type="character" w:customStyle="1" w:styleId="BoxedChar">
    <w:name w:val="Boxed Char"/>
    <w:rsid w:val="00545136"/>
    <w:rPr>
      <w:rFonts w:ascii="Arial Narrow" w:hAnsi="Arial Narrow" w:hint="default"/>
      <w:b/>
      <w:bCs w:val="0"/>
      <w:sz w:val="18"/>
      <w:bdr w:val="single" w:sz="6" w:space="0" w:color="auto" w:frame="1"/>
    </w:rPr>
  </w:style>
  <w:style w:type="character" w:customStyle="1" w:styleId="Style11ptUnderline2">
    <w:name w:val="Style 11 pt Underline2"/>
    <w:rsid w:val="00545136"/>
    <w:rPr>
      <w:sz w:val="20"/>
      <w:u w:val="single"/>
    </w:rPr>
  </w:style>
  <w:style w:type="character" w:customStyle="1" w:styleId="Style11ptBoldUnderline2">
    <w:name w:val="Style 11 pt Bold Underline2"/>
    <w:rsid w:val="00545136"/>
    <w:rPr>
      <w:b/>
      <w:bCs/>
      <w:sz w:val="20"/>
      <w:u w:val="single"/>
    </w:rPr>
  </w:style>
  <w:style w:type="character" w:customStyle="1" w:styleId="nw">
    <w:name w:val="nw"/>
    <w:rsid w:val="00545136"/>
  </w:style>
  <w:style w:type="character" w:customStyle="1" w:styleId="Styleunderline11ptBoldBorderSinglesolidlineAuto">
    <w:name w:val="Style underline + 11 pt Bold Border: : (Single solid line Auto ..."/>
    <w:rsid w:val="00545136"/>
    <w:rPr>
      <w:b/>
      <w:bCs/>
      <w:sz w:val="20"/>
      <w:u w:val="single"/>
      <w:bdr w:val="single" w:sz="4" w:space="0" w:color="auto" w:frame="1"/>
    </w:rPr>
  </w:style>
  <w:style w:type="character" w:customStyle="1" w:styleId="cardCharCharChar1">
    <w:name w:val="card Char Char Char1"/>
    <w:rsid w:val="00545136"/>
    <w:rPr>
      <w:lang w:val="en-US" w:eastAsia="en-US" w:bidi="ar-SA"/>
    </w:rPr>
  </w:style>
  <w:style w:type="character" w:customStyle="1" w:styleId="authors1">
    <w:name w:val="authors1"/>
    <w:rsid w:val="00545136"/>
    <w:rPr>
      <w:rFonts w:ascii="Verdana" w:hAnsi="Verdana" w:hint="default"/>
      <w:b/>
      <w:bCs/>
      <w:color w:val="006699"/>
      <w:sz w:val="20"/>
      <w:szCs w:val="20"/>
    </w:rPr>
  </w:style>
  <w:style w:type="character" w:customStyle="1" w:styleId="headlinesectionlarge">
    <w:name w:val="headline_section_large"/>
    <w:rsid w:val="00545136"/>
  </w:style>
  <w:style w:type="character" w:customStyle="1" w:styleId="Styleunderline11ptBlack">
    <w:name w:val="Style underline + 11 pt Black"/>
    <w:rsid w:val="00545136"/>
    <w:rPr>
      <w:color w:val="000000"/>
      <w:sz w:val="20"/>
      <w:u w:val="single"/>
    </w:rPr>
  </w:style>
  <w:style w:type="character" w:customStyle="1" w:styleId="Styleunderline11ptBoldBlack">
    <w:name w:val="Style underline + 11 pt Bold Black"/>
    <w:rsid w:val="00545136"/>
    <w:rPr>
      <w:b/>
      <w:bCs/>
      <w:color w:val="000000"/>
      <w:sz w:val="20"/>
      <w:u w:val="single"/>
    </w:rPr>
  </w:style>
  <w:style w:type="character" w:customStyle="1" w:styleId="Style11ptBoldBlackUnderline">
    <w:name w:val="Style 11 pt Bold Black Underline"/>
    <w:rsid w:val="00545136"/>
    <w:rPr>
      <w:b/>
      <w:bCs/>
      <w:color w:val="000000"/>
      <w:sz w:val="20"/>
      <w:u w:val="single"/>
    </w:rPr>
  </w:style>
  <w:style w:type="character" w:customStyle="1" w:styleId="Style11ptBoldBlackUnderlineBorderSinglesolidline">
    <w:name w:val="Style 11 pt Bold Black Underline Border: : (Single solid line ..."/>
    <w:rsid w:val="00545136"/>
    <w:rPr>
      <w:b/>
      <w:bCs/>
      <w:color w:val="000000"/>
      <w:sz w:val="20"/>
      <w:u w:val="single"/>
      <w:bdr w:val="single" w:sz="4" w:space="0" w:color="auto" w:frame="1"/>
    </w:rPr>
  </w:style>
  <w:style w:type="character" w:customStyle="1" w:styleId="StyleLatinMeridien-Italic11ptItalicUnderline">
    <w:name w:val="Style (Latin) Meridien-Italic 11 pt Italic Underline"/>
    <w:rsid w:val="00545136"/>
    <w:rPr>
      <w:rFonts w:ascii="Meridien-Italic" w:hAnsi="Meridien-Italic" w:hint="default"/>
      <w:i/>
      <w:iCs/>
      <w:sz w:val="20"/>
      <w:u w:val="single"/>
    </w:rPr>
  </w:style>
  <w:style w:type="character" w:customStyle="1" w:styleId="Citation-AuthorDate">
    <w:name w:val="Citation - Author/Date"/>
    <w:rsid w:val="00545136"/>
    <w:rPr>
      <w:b/>
      <w:bCs w:val="0"/>
      <w:smallCaps/>
      <w:sz w:val="24"/>
      <w:u w:val="single"/>
    </w:rPr>
  </w:style>
  <w:style w:type="character" w:customStyle="1" w:styleId="underlinestylechar0">
    <w:name w:val="underlinestylechar"/>
    <w:rsid w:val="00545136"/>
  </w:style>
  <w:style w:type="character" w:customStyle="1" w:styleId="highlight">
    <w:name w:val="highlight"/>
    <w:rsid w:val="00545136"/>
  </w:style>
  <w:style w:type="character" w:customStyle="1" w:styleId="DottedUnderline0">
    <w:name w:val="Dotted Underline"/>
    <w:rsid w:val="00545136"/>
    <w:rPr>
      <w:rFonts w:ascii="Times New Roman" w:hAnsi="Times New Roman" w:cs="Times New Roman" w:hint="default"/>
      <w:sz w:val="20"/>
      <w:u w:val="dottedHeavy"/>
    </w:rPr>
  </w:style>
  <w:style w:type="character" w:customStyle="1" w:styleId="titleauthoretc">
    <w:name w:val="titleauthoretc"/>
    <w:rsid w:val="00545136"/>
  </w:style>
  <w:style w:type="character" w:customStyle="1" w:styleId="labeltext">
    <w:name w:val="labeltext"/>
    <w:rsid w:val="00545136"/>
  </w:style>
  <w:style w:type="character" w:customStyle="1" w:styleId="viewlink">
    <w:name w:val="viewlink"/>
    <w:rsid w:val="00545136"/>
  </w:style>
  <w:style w:type="character" w:customStyle="1" w:styleId="share">
    <w:name w:val="share"/>
    <w:rsid w:val="00545136"/>
  </w:style>
  <w:style w:type="character" w:customStyle="1" w:styleId="inlinkchart">
    <w:name w:val="inlink_chart"/>
    <w:rsid w:val="00545136"/>
  </w:style>
  <w:style w:type="character" w:customStyle="1" w:styleId="underLight">
    <w:name w:val="underLight"/>
    <w:uiPriority w:val="1"/>
    <w:qFormat/>
    <w:rsid w:val="0054513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45136"/>
  </w:style>
  <w:style w:type="character" w:customStyle="1" w:styleId="author-rss">
    <w:name w:val="author-rss"/>
    <w:rsid w:val="00545136"/>
  </w:style>
  <w:style w:type="character" w:customStyle="1" w:styleId="fbsharecountwrapper">
    <w:name w:val="fb_share_count_wrapper"/>
    <w:rsid w:val="00545136"/>
  </w:style>
  <w:style w:type="character" w:customStyle="1" w:styleId="fbbuttontext">
    <w:name w:val="fb_button_text"/>
    <w:rsid w:val="00545136"/>
  </w:style>
  <w:style w:type="character" w:customStyle="1" w:styleId="hw">
    <w:name w:val="hw"/>
    <w:rsid w:val="00545136"/>
  </w:style>
  <w:style w:type="character" w:customStyle="1" w:styleId="linktotop">
    <w:name w:val="linktotop"/>
    <w:rsid w:val="00545136"/>
  </w:style>
  <w:style w:type="character" w:customStyle="1" w:styleId="maintextbldleft">
    <w:name w:val="maintextbldleft"/>
    <w:rsid w:val="00545136"/>
  </w:style>
  <w:style w:type="character" w:customStyle="1" w:styleId="maintextleft">
    <w:name w:val="maintextleft"/>
    <w:rsid w:val="00545136"/>
  </w:style>
  <w:style w:type="character" w:customStyle="1" w:styleId="descriptionstyle1block">
    <w:name w:val="description style1 block"/>
    <w:rsid w:val="00545136"/>
  </w:style>
  <w:style w:type="character" w:customStyle="1" w:styleId="gutter-right-1">
    <w:name w:val="gutter-right-1"/>
    <w:basedOn w:val="DefaultParagraphFont"/>
    <w:rsid w:val="00545136"/>
  </w:style>
  <w:style w:type="character" w:customStyle="1" w:styleId="ssl3">
    <w:name w:val="ss_l3"/>
    <w:rsid w:val="00545136"/>
  </w:style>
  <w:style w:type="character" w:customStyle="1" w:styleId="FontStyle39">
    <w:name w:val="Font Style39"/>
    <w:uiPriority w:val="99"/>
    <w:rsid w:val="00545136"/>
    <w:rPr>
      <w:rFonts w:ascii="Constantia" w:hAnsi="Constantia" w:cs="Constantia" w:hint="default"/>
      <w:b/>
      <w:bCs/>
      <w:sz w:val="18"/>
      <w:szCs w:val="18"/>
    </w:rPr>
  </w:style>
  <w:style w:type="character" w:customStyle="1" w:styleId="6">
    <w:name w:val="6"/>
    <w:rsid w:val="00545136"/>
    <w:rPr>
      <w:rFonts w:ascii="Arial" w:hAnsi="Arial" w:cs="Arial" w:hint="default"/>
      <w:bCs/>
      <w:sz w:val="20"/>
      <w:u w:val="single"/>
      <w:lang w:val="en-US" w:eastAsia="en-US" w:bidi="ar-SA"/>
    </w:rPr>
  </w:style>
  <w:style w:type="character" w:customStyle="1" w:styleId="Header11">
    <w:name w:val="Header11"/>
    <w:rsid w:val="00545136"/>
  </w:style>
  <w:style w:type="character" w:customStyle="1" w:styleId="posa">
    <w:name w:val="pos(a)"/>
    <w:basedOn w:val="DefaultParagraphFont"/>
    <w:rsid w:val="00545136"/>
  </w:style>
  <w:style w:type="character" w:customStyle="1" w:styleId="u-hiddeninnarrowenv">
    <w:name w:val="u-hiddeninnarrowenv"/>
    <w:basedOn w:val="DefaultParagraphFont"/>
    <w:rsid w:val="00545136"/>
  </w:style>
  <w:style w:type="character" w:customStyle="1" w:styleId="followbutton-bird">
    <w:name w:val="followbutton-bird"/>
    <w:basedOn w:val="DefaultParagraphFont"/>
    <w:rsid w:val="00545136"/>
  </w:style>
  <w:style w:type="character" w:customStyle="1" w:styleId="tweetauthor-name">
    <w:name w:val="tweetauthor-name"/>
    <w:basedOn w:val="DefaultParagraphFont"/>
    <w:rsid w:val="00545136"/>
  </w:style>
  <w:style w:type="character" w:customStyle="1" w:styleId="tweetauthor-verifiedbadge">
    <w:name w:val="tweetauthor-verifiedbadge"/>
    <w:basedOn w:val="DefaultParagraphFont"/>
    <w:rsid w:val="00545136"/>
  </w:style>
  <w:style w:type="character" w:customStyle="1" w:styleId="tweetauthor-screenname">
    <w:name w:val="tweetauthor-screenname"/>
    <w:basedOn w:val="DefaultParagraphFont"/>
    <w:rsid w:val="00545136"/>
  </w:style>
  <w:style w:type="character" w:customStyle="1" w:styleId="u-hiddenvisually">
    <w:name w:val="u-hiddenvisually"/>
    <w:basedOn w:val="DefaultParagraphFont"/>
    <w:rsid w:val="00545136"/>
  </w:style>
  <w:style w:type="character" w:customStyle="1" w:styleId="tweetaction-stat">
    <w:name w:val="tweetaction-stat"/>
    <w:basedOn w:val="DefaultParagraphFont"/>
    <w:rsid w:val="00545136"/>
  </w:style>
  <w:style w:type="character" w:customStyle="1" w:styleId="related">
    <w:name w:val="related"/>
    <w:basedOn w:val="DefaultParagraphFont"/>
    <w:rsid w:val="00545136"/>
  </w:style>
  <w:style w:type="character" w:customStyle="1" w:styleId="related-content">
    <w:name w:val="related-content"/>
    <w:basedOn w:val="DefaultParagraphFont"/>
    <w:rsid w:val="00545136"/>
  </w:style>
  <w:style w:type="character" w:customStyle="1" w:styleId="name-of-author">
    <w:name w:val="name-of-author"/>
    <w:basedOn w:val="DefaultParagraphFont"/>
    <w:rsid w:val="00545136"/>
  </w:style>
  <w:style w:type="character" w:customStyle="1" w:styleId="first-name">
    <w:name w:val="first-name"/>
    <w:basedOn w:val="DefaultParagraphFont"/>
    <w:rsid w:val="00545136"/>
  </w:style>
  <w:style w:type="character" w:customStyle="1" w:styleId="last-name">
    <w:name w:val="last-name"/>
    <w:basedOn w:val="DefaultParagraphFont"/>
    <w:rsid w:val="00545136"/>
  </w:style>
  <w:style w:type="character" w:customStyle="1" w:styleId="caption10">
    <w:name w:val="caption1"/>
    <w:basedOn w:val="DefaultParagraphFont"/>
    <w:rsid w:val="00545136"/>
  </w:style>
  <w:style w:type="character" w:customStyle="1" w:styleId="recirc-text">
    <w:name w:val="&quot;recirc-text”"/>
    <w:basedOn w:val="DefaultParagraphFont"/>
    <w:rsid w:val="00545136"/>
  </w:style>
  <w:style w:type="character" w:customStyle="1" w:styleId="video-icon">
    <w:name w:val="video-icon"/>
    <w:basedOn w:val="DefaultParagraphFont"/>
    <w:rsid w:val="00545136"/>
  </w:style>
  <w:style w:type="character" w:customStyle="1" w:styleId="powa-shot-play-btn-text">
    <w:name w:val="powa-shot-play-btn-text"/>
    <w:basedOn w:val="DefaultParagraphFont"/>
    <w:rsid w:val="00545136"/>
  </w:style>
  <w:style w:type="character" w:customStyle="1" w:styleId="powa-shot-click">
    <w:name w:val="powa-shot-click"/>
    <w:basedOn w:val="DefaultParagraphFont"/>
    <w:rsid w:val="00545136"/>
  </w:style>
  <w:style w:type="character" w:customStyle="1" w:styleId="wpv-blurb">
    <w:name w:val="wpv-blurb"/>
    <w:basedOn w:val="DefaultParagraphFont"/>
    <w:rsid w:val="00545136"/>
  </w:style>
  <w:style w:type="character" w:customStyle="1" w:styleId="pb-caption">
    <w:name w:val="pb-caption"/>
    <w:basedOn w:val="DefaultParagraphFont"/>
    <w:rsid w:val="00545136"/>
  </w:style>
  <w:style w:type="character" w:customStyle="1" w:styleId="Heading5Char1">
    <w:name w:val="Heading 5 Char1"/>
    <w:aliases w:val="Text Char1"/>
    <w:basedOn w:val="DefaultParagraphFont"/>
    <w:semiHidden/>
    <w:rsid w:val="0054513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45136"/>
    <w:rPr>
      <w:vertAlign w:val="baseline"/>
    </w:rPr>
  </w:style>
  <w:style w:type="character" w:customStyle="1" w:styleId="Heading7Char1">
    <w:name w:val="Heading 7 Char1"/>
    <w:basedOn w:val="DefaultParagraphFont"/>
    <w:semiHidden/>
    <w:rsid w:val="0054513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4513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4513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45136"/>
    <w:rPr>
      <w:rFonts w:ascii="Calibri" w:hAnsi="Calibri" w:cs="Calibri"/>
    </w:rPr>
  </w:style>
  <w:style w:type="numbering" w:customStyle="1" w:styleId="NoList2">
    <w:name w:val="No List2"/>
    <w:next w:val="NoList"/>
    <w:uiPriority w:val="99"/>
    <w:semiHidden/>
    <w:unhideWhenUsed/>
    <w:rsid w:val="00545136"/>
  </w:style>
  <w:style w:type="numbering" w:customStyle="1" w:styleId="NoList3">
    <w:name w:val="No List3"/>
    <w:next w:val="NoList"/>
    <w:uiPriority w:val="99"/>
    <w:semiHidden/>
    <w:unhideWhenUsed/>
    <w:rsid w:val="00545136"/>
  </w:style>
  <w:style w:type="numbering" w:customStyle="1" w:styleId="NoList4">
    <w:name w:val="No List4"/>
    <w:next w:val="NoList"/>
    <w:uiPriority w:val="99"/>
    <w:semiHidden/>
    <w:unhideWhenUsed/>
    <w:rsid w:val="00545136"/>
  </w:style>
  <w:style w:type="numbering" w:customStyle="1" w:styleId="NoList5">
    <w:name w:val="No List5"/>
    <w:next w:val="NoList"/>
    <w:semiHidden/>
    <w:unhideWhenUsed/>
    <w:rsid w:val="00545136"/>
  </w:style>
  <w:style w:type="paragraph" w:styleId="BlockText">
    <w:name w:val="Block Text"/>
    <w:basedOn w:val="Normal"/>
    <w:rsid w:val="00545136"/>
    <w:pPr>
      <w:ind w:left="229" w:right="229"/>
    </w:pPr>
    <w:rPr>
      <w:rFonts w:ascii="Verdana" w:eastAsia="Times New Roman" w:hAnsi="Verdana"/>
      <w:sz w:val="16"/>
      <w:szCs w:val="20"/>
    </w:rPr>
  </w:style>
  <w:style w:type="paragraph" w:styleId="NormalIndent">
    <w:name w:val="Normal Indent"/>
    <w:basedOn w:val="Normal"/>
    <w:rsid w:val="00545136"/>
    <w:pPr>
      <w:ind w:left="720"/>
    </w:pPr>
    <w:rPr>
      <w:rFonts w:eastAsia="Times New Roman"/>
      <w:szCs w:val="20"/>
    </w:rPr>
  </w:style>
  <w:style w:type="paragraph" w:styleId="EnvelopeReturn">
    <w:name w:val="envelope return"/>
    <w:basedOn w:val="Normal"/>
    <w:rsid w:val="00545136"/>
    <w:rPr>
      <w:rFonts w:ascii="Arial" w:eastAsia="Times New Roman" w:hAnsi="Arial"/>
      <w:sz w:val="24"/>
      <w:szCs w:val="20"/>
    </w:rPr>
  </w:style>
  <w:style w:type="paragraph" w:styleId="EnvelopeAddress">
    <w:name w:val="envelope address"/>
    <w:basedOn w:val="Normal"/>
    <w:rsid w:val="00545136"/>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545136"/>
  </w:style>
  <w:style w:type="numbering" w:customStyle="1" w:styleId="NoList7">
    <w:name w:val="No List7"/>
    <w:next w:val="NoList"/>
    <w:semiHidden/>
    <w:unhideWhenUsed/>
    <w:rsid w:val="00545136"/>
  </w:style>
  <w:style w:type="paragraph" w:styleId="ListBullet">
    <w:name w:val="List Bullet"/>
    <w:basedOn w:val="Normal"/>
    <w:link w:val="ListBulletChar"/>
    <w:uiPriority w:val="99"/>
    <w:unhideWhenUsed/>
    <w:rsid w:val="00545136"/>
    <w:pPr>
      <w:tabs>
        <w:tab w:val="num" w:pos="360"/>
      </w:tabs>
      <w:ind w:left="360" w:hanging="360"/>
      <w:contextualSpacing/>
    </w:pPr>
    <w:rPr>
      <w:rFonts w:eastAsia="Calibri"/>
    </w:rPr>
  </w:style>
  <w:style w:type="table" w:styleId="MediumGrid1">
    <w:name w:val="Medium Grid 1"/>
    <w:basedOn w:val="TableNormal"/>
    <w:uiPriority w:val="67"/>
    <w:rsid w:val="0054513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545136"/>
  </w:style>
  <w:style w:type="numbering" w:customStyle="1" w:styleId="NoList111">
    <w:name w:val="No List111"/>
    <w:next w:val="NoList"/>
    <w:uiPriority w:val="99"/>
    <w:semiHidden/>
    <w:unhideWhenUsed/>
    <w:rsid w:val="00545136"/>
  </w:style>
  <w:style w:type="numbering" w:customStyle="1" w:styleId="NoList1111">
    <w:name w:val="No List1111"/>
    <w:next w:val="NoList"/>
    <w:uiPriority w:val="99"/>
    <w:semiHidden/>
    <w:unhideWhenUsed/>
    <w:rsid w:val="00545136"/>
  </w:style>
  <w:style w:type="numbering" w:customStyle="1" w:styleId="NoList11111">
    <w:name w:val="No List11111"/>
    <w:next w:val="NoList"/>
    <w:uiPriority w:val="99"/>
    <w:semiHidden/>
    <w:unhideWhenUsed/>
    <w:rsid w:val="00545136"/>
  </w:style>
  <w:style w:type="numbering" w:customStyle="1" w:styleId="NoList111111">
    <w:name w:val="No List111111"/>
    <w:next w:val="NoList"/>
    <w:uiPriority w:val="99"/>
    <w:semiHidden/>
    <w:unhideWhenUsed/>
    <w:rsid w:val="00545136"/>
  </w:style>
  <w:style w:type="numbering" w:customStyle="1" w:styleId="NoList1111111">
    <w:name w:val="No List1111111"/>
    <w:next w:val="NoList"/>
    <w:uiPriority w:val="99"/>
    <w:semiHidden/>
    <w:unhideWhenUsed/>
    <w:rsid w:val="00545136"/>
  </w:style>
  <w:style w:type="numbering" w:customStyle="1" w:styleId="NoList11111111">
    <w:name w:val="No List11111111"/>
    <w:next w:val="NoList"/>
    <w:uiPriority w:val="99"/>
    <w:semiHidden/>
    <w:unhideWhenUsed/>
    <w:rsid w:val="00545136"/>
  </w:style>
  <w:style w:type="numbering" w:customStyle="1" w:styleId="NoList111111111">
    <w:name w:val="No List111111111"/>
    <w:next w:val="NoList"/>
    <w:uiPriority w:val="99"/>
    <w:semiHidden/>
    <w:unhideWhenUsed/>
    <w:rsid w:val="00545136"/>
  </w:style>
  <w:style w:type="numbering" w:customStyle="1" w:styleId="NoList1111111111">
    <w:name w:val="No List1111111111"/>
    <w:next w:val="NoList"/>
    <w:uiPriority w:val="99"/>
    <w:semiHidden/>
    <w:unhideWhenUsed/>
    <w:rsid w:val="00545136"/>
  </w:style>
  <w:style w:type="numbering" w:customStyle="1" w:styleId="NoList11111111111">
    <w:name w:val="No List11111111111"/>
    <w:next w:val="NoList"/>
    <w:uiPriority w:val="99"/>
    <w:semiHidden/>
    <w:unhideWhenUsed/>
    <w:rsid w:val="00545136"/>
  </w:style>
  <w:style w:type="numbering" w:customStyle="1" w:styleId="NoList111111111111">
    <w:name w:val="No List111111111111"/>
    <w:next w:val="NoList"/>
    <w:uiPriority w:val="99"/>
    <w:semiHidden/>
    <w:unhideWhenUsed/>
    <w:rsid w:val="00545136"/>
  </w:style>
  <w:style w:type="numbering" w:customStyle="1" w:styleId="NoList1111111111111">
    <w:name w:val="No List1111111111111"/>
    <w:next w:val="NoList"/>
    <w:uiPriority w:val="99"/>
    <w:semiHidden/>
    <w:unhideWhenUsed/>
    <w:rsid w:val="00545136"/>
  </w:style>
  <w:style w:type="numbering" w:customStyle="1" w:styleId="NoList11111111111111">
    <w:name w:val="No List11111111111111"/>
    <w:next w:val="NoList"/>
    <w:uiPriority w:val="99"/>
    <w:semiHidden/>
    <w:unhideWhenUsed/>
    <w:rsid w:val="00545136"/>
  </w:style>
  <w:style w:type="numbering" w:customStyle="1" w:styleId="NoList111111111111111">
    <w:name w:val="No List111111111111111"/>
    <w:next w:val="NoList"/>
    <w:uiPriority w:val="99"/>
    <w:semiHidden/>
    <w:unhideWhenUsed/>
    <w:rsid w:val="00545136"/>
  </w:style>
  <w:style w:type="numbering" w:customStyle="1" w:styleId="NoList1111111111111111">
    <w:name w:val="No List1111111111111111"/>
    <w:next w:val="NoList"/>
    <w:uiPriority w:val="99"/>
    <w:semiHidden/>
    <w:unhideWhenUsed/>
    <w:rsid w:val="00545136"/>
  </w:style>
  <w:style w:type="numbering" w:customStyle="1" w:styleId="NoList11111111111111111">
    <w:name w:val="No List11111111111111111"/>
    <w:next w:val="NoList"/>
    <w:uiPriority w:val="99"/>
    <w:semiHidden/>
    <w:unhideWhenUsed/>
    <w:rsid w:val="00545136"/>
  </w:style>
  <w:style w:type="character" w:customStyle="1" w:styleId="FontStyle220">
    <w:name w:val="Font Style220"/>
    <w:basedOn w:val="DefaultParagraphFont"/>
    <w:uiPriority w:val="99"/>
    <w:rsid w:val="00545136"/>
    <w:rPr>
      <w:rFonts w:ascii="Candara" w:hAnsi="Candara" w:cs="Candara" w:hint="default"/>
      <w:i/>
      <w:iCs/>
      <w:sz w:val="18"/>
      <w:szCs w:val="18"/>
    </w:rPr>
  </w:style>
  <w:style w:type="character" w:customStyle="1" w:styleId="FontStyle290">
    <w:name w:val="Font Style290"/>
    <w:basedOn w:val="DefaultParagraphFont"/>
    <w:uiPriority w:val="99"/>
    <w:rsid w:val="0054513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45136"/>
    <w:rPr>
      <w:rFonts w:ascii="Arial" w:hAnsi="Arial" w:cs="Arial"/>
      <w:b/>
      <w:bCs/>
      <w:sz w:val="16"/>
      <w:szCs w:val="16"/>
    </w:rPr>
  </w:style>
  <w:style w:type="paragraph" w:customStyle="1" w:styleId="articlebodynormaltext">
    <w:name w:val="articlebody_normaltext"/>
    <w:basedOn w:val="Normal"/>
    <w:rsid w:val="00545136"/>
    <w:pPr>
      <w:spacing w:before="100" w:beforeAutospacing="1" w:after="100" w:afterAutospacing="1"/>
    </w:pPr>
    <w:rPr>
      <w:rFonts w:ascii="Georgia" w:hAnsi="Georgia"/>
    </w:rPr>
  </w:style>
  <w:style w:type="character" w:customStyle="1" w:styleId="Bodytext21">
    <w:name w:val="Body text (2)_"/>
    <w:basedOn w:val="DefaultParagraphFont"/>
    <w:link w:val="Bodytext22"/>
    <w:rsid w:val="00545136"/>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545136"/>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545136"/>
    <w:rPr>
      <w:color w:val="000000"/>
      <w:sz w:val="28"/>
      <w:szCs w:val="28"/>
    </w:rPr>
  </w:style>
  <w:style w:type="character" w:customStyle="1" w:styleId="Style9ptItalicUnderline">
    <w:name w:val="Style 9 pt Italic Underline"/>
    <w:rsid w:val="00545136"/>
    <w:rPr>
      <w:i/>
      <w:iCs/>
      <w:sz w:val="20"/>
      <w:u w:val="single"/>
    </w:rPr>
  </w:style>
  <w:style w:type="paragraph" w:customStyle="1" w:styleId="StyleHeading4TagsmalltextBigcardbodyNormalTagNotBold">
    <w:name w:val="Style Heading 4Tagsmall textBig cardbodyNormal Tag + Not Bold"/>
    <w:basedOn w:val="Heading4"/>
    <w:rsid w:val="00545136"/>
    <w:rPr>
      <w:bCs w:val="0"/>
      <w:sz w:val="22"/>
      <w:szCs w:val="22"/>
    </w:rPr>
  </w:style>
  <w:style w:type="character" w:customStyle="1" w:styleId="StyleBox12ptBold">
    <w:name w:val="Style Box + 12 pt Bold"/>
    <w:basedOn w:val="DefaultParagraphFont"/>
    <w:rsid w:val="00545136"/>
    <w:rPr>
      <w:rFonts w:ascii="Georgia" w:hAnsi="Georgia"/>
      <w:b/>
      <w:bCs/>
      <w:sz w:val="22"/>
      <w:u w:val="single"/>
      <w:bdr w:val="none" w:sz="0" w:space="0" w:color="auto"/>
    </w:rPr>
  </w:style>
  <w:style w:type="character" w:customStyle="1" w:styleId="StyleBox12pt">
    <w:name w:val="Style Box + 12 pt"/>
    <w:basedOn w:val="DefaultParagraphFont"/>
    <w:rsid w:val="00545136"/>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45136"/>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545136"/>
    <w:rPr>
      <w:bCs w:val="0"/>
      <w:szCs w:val="22"/>
    </w:rPr>
  </w:style>
  <w:style w:type="character" w:customStyle="1" w:styleId="StyleGaramondText1">
    <w:name w:val="Style Garamond Text 1"/>
    <w:basedOn w:val="DefaultParagraphFont"/>
    <w:rsid w:val="00545136"/>
    <w:rPr>
      <w:rFonts w:ascii="Georgia" w:hAnsi="Georgia"/>
      <w:color w:val="0D0D0D" w:themeColor="text1" w:themeTint="F2"/>
      <w:sz w:val="22"/>
    </w:rPr>
  </w:style>
  <w:style w:type="character" w:customStyle="1" w:styleId="StyleGaramondText1Underline">
    <w:name w:val="Style Garamond Text 1 Underline"/>
    <w:basedOn w:val="DefaultParagraphFont"/>
    <w:rsid w:val="00545136"/>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45136"/>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45136"/>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45136"/>
    <w:rPr>
      <w:b w:val="0"/>
      <w:bCs w:val="0"/>
      <w:sz w:val="14"/>
      <w:u w:val="none"/>
    </w:rPr>
  </w:style>
  <w:style w:type="character" w:customStyle="1" w:styleId="Style7ptBold">
    <w:name w:val="Style 7 pt Bold"/>
    <w:basedOn w:val="DefaultParagraphFont"/>
    <w:rsid w:val="00545136"/>
    <w:rPr>
      <w:b w:val="0"/>
      <w:bCs/>
      <w:sz w:val="14"/>
    </w:rPr>
  </w:style>
  <w:style w:type="paragraph" w:customStyle="1" w:styleId="Stylecardtext8pt">
    <w:name w:val="Style card text + 8 pt"/>
    <w:basedOn w:val="Normal"/>
    <w:rsid w:val="00545136"/>
    <w:pPr>
      <w:ind w:right="288"/>
    </w:pPr>
    <w:rPr>
      <w:sz w:val="16"/>
    </w:rPr>
  </w:style>
  <w:style w:type="paragraph" w:customStyle="1" w:styleId="Stylecardtext5pt">
    <w:name w:val="Style card text + 5 pt"/>
    <w:basedOn w:val="Normal"/>
    <w:rsid w:val="00545136"/>
    <w:pPr>
      <w:ind w:right="288"/>
    </w:pPr>
    <w:rPr>
      <w:sz w:val="10"/>
    </w:rPr>
  </w:style>
  <w:style w:type="character" w:customStyle="1" w:styleId="StyleStyleBoldUnderlineUnderlineIntenseEmphasis1apple-style-">
    <w:name w:val="Style Style Bold UnderlineUnderlineIntense Emphasis1apple-style-..."/>
    <w:basedOn w:val="DefaultParagraphFont"/>
    <w:rsid w:val="0054513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4513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45136"/>
    <w:rPr>
      <w:rFonts w:ascii="Georgia" w:hAnsi="Georgia"/>
      <w:u w:val="single"/>
    </w:rPr>
  </w:style>
  <w:style w:type="paragraph" w:customStyle="1" w:styleId="StyleCardsGeorgia12ptBoldThickunderlineBorderSin">
    <w:name w:val="Style Cards + Georgia 12 pt Bold Thick underline Border: : (Sin..."/>
    <w:basedOn w:val="Normal"/>
    <w:rsid w:val="00545136"/>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45136"/>
    <w:rPr>
      <w:rFonts w:ascii="Georgia" w:hAnsi="Georgia"/>
      <w:sz w:val="24"/>
      <w:u w:val="single"/>
    </w:rPr>
  </w:style>
  <w:style w:type="paragraph" w:customStyle="1" w:styleId="StyleCardsGeorgia">
    <w:name w:val="Style Cards + Georgia"/>
    <w:basedOn w:val="Normal"/>
    <w:rsid w:val="00545136"/>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45136"/>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545136"/>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545136"/>
    <w:rPr>
      <w:rFonts w:eastAsia="Times New Roman"/>
      <w:i/>
      <w:iCs/>
    </w:rPr>
  </w:style>
  <w:style w:type="character" w:customStyle="1" w:styleId="HTMLAddressChar">
    <w:name w:val="HTML Address Char"/>
    <w:basedOn w:val="DefaultParagraphFont"/>
    <w:link w:val="HTMLAddress"/>
    <w:uiPriority w:val="99"/>
    <w:rsid w:val="00545136"/>
    <w:rPr>
      <w:rFonts w:ascii="Calibri" w:eastAsia="Times New Roman" w:hAnsi="Calibri"/>
      <w:i/>
      <w:iCs/>
      <w:sz w:val="22"/>
    </w:rPr>
  </w:style>
  <w:style w:type="paragraph" w:styleId="Index1">
    <w:name w:val="index 1"/>
    <w:basedOn w:val="Normal"/>
    <w:next w:val="Normal"/>
    <w:autoRedefine/>
    <w:unhideWhenUsed/>
    <w:rsid w:val="00545136"/>
    <w:pPr>
      <w:ind w:left="220" w:hanging="220"/>
    </w:pPr>
  </w:style>
  <w:style w:type="character" w:customStyle="1" w:styleId="CardsFont6ptChar1">
    <w:name w:val="Cards + Font: 6 pt Char1"/>
    <w:link w:val="CardsFont6pt"/>
    <w:locked/>
    <w:rsid w:val="00545136"/>
    <w:rPr>
      <w:rFonts w:ascii="Calibri" w:eastAsia="Times New Roman" w:hAnsi="Calibri" w:cs="Times New Roman"/>
      <w:sz w:val="12"/>
      <w:szCs w:val="20"/>
    </w:rPr>
  </w:style>
  <w:style w:type="paragraph" w:customStyle="1" w:styleId="Quote2">
    <w:name w:val="Quote2"/>
    <w:basedOn w:val="Default"/>
    <w:next w:val="Default"/>
    <w:rsid w:val="0054513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45136"/>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545136"/>
    <w:pPr>
      <w:keepNext/>
      <w:keepLines/>
      <w:spacing w:before="200"/>
      <w:outlineLvl w:val="3"/>
    </w:pPr>
    <w:rPr>
      <w:rFonts w:eastAsia="Times New Roman"/>
      <w:b/>
      <w:bCs/>
      <w:iCs/>
      <w:sz w:val="26"/>
    </w:rPr>
  </w:style>
  <w:style w:type="paragraph" w:customStyle="1" w:styleId="post-subtitle">
    <w:name w:val="post-subtitle"/>
    <w:basedOn w:val="Normal"/>
    <w:rsid w:val="00545136"/>
    <w:pPr>
      <w:spacing w:before="100" w:beforeAutospacing="1" w:after="100" w:afterAutospacing="1"/>
    </w:pPr>
    <w:rPr>
      <w:rFonts w:eastAsia="Times New Roman"/>
    </w:rPr>
  </w:style>
  <w:style w:type="paragraph" w:customStyle="1" w:styleId="Pa0">
    <w:name w:val="Pa0"/>
    <w:basedOn w:val="Default"/>
    <w:next w:val="Default"/>
    <w:uiPriority w:val="99"/>
    <w:rsid w:val="0054513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54513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545136"/>
    <w:pPr>
      <w:spacing w:before="100" w:beforeAutospacing="1" w:after="100" w:afterAutospacing="1"/>
    </w:pPr>
    <w:rPr>
      <w:rFonts w:eastAsia="Times New Roman"/>
    </w:rPr>
  </w:style>
  <w:style w:type="paragraph" w:customStyle="1" w:styleId="tagline1">
    <w:name w:val="tagline"/>
    <w:basedOn w:val="Normal"/>
    <w:rsid w:val="00545136"/>
    <w:pPr>
      <w:spacing w:before="100" w:beforeAutospacing="1" w:after="100" w:afterAutospacing="1"/>
    </w:pPr>
    <w:rPr>
      <w:rFonts w:eastAsia="Times New Roman"/>
    </w:rPr>
  </w:style>
  <w:style w:type="paragraph" w:customStyle="1" w:styleId="Block1">
    <w:name w:val="Block1"/>
    <w:basedOn w:val="Normal"/>
    <w:next w:val="Normal"/>
    <w:uiPriority w:val="3"/>
    <w:qFormat/>
    <w:rsid w:val="00545136"/>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45136"/>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545136"/>
    <w:rPr>
      <w:sz w:val="10"/>
    </w:rPr>
  </w:style>
  <w:style w:type="paragraph" w:customStyle="1" w:styleId="ReallySamllText">
    <w:name w:val="ReallySamllText"/>
    <w:basedOn w:val="Normal"/>
    <w:link w:val="ReallySamllTextChar"/>
    <w:autoRedefine/>
    <w:rsid w:val="00545136"/>
    <w:rPr>
      <w:rFonts w:asciiTheme="minorHAnsi" w:hAnsiTheme="minorHAnsi"/>
      <w:sz w:val="10"/>
    </w:rPr>
  </w:style>
  <w:style w:type="paragraph" w:customStyle="1" w:styleId="CardCites">
    <w:name w:val="Card Cites"/>
    <w:basedOn w:val="Normal"/>
    <w:next w:val="Normal"/>
    <w:qFormat/>
    <w:rsid w:val="00545136"/>
    <w:rPr>
      <w:rFonts w:eastAsia="Times New Roman"/>
      <w:b/>
      <w:sz w:val="20"/>
    </w:rPr>
  </w:style>
  <w:style w:type="paragraph" w:customStyle="1" w:styleId="NormalWeb3">
    <w:name w:val="Normal (Web)3"/>
    <w:basedOn w:val="Normal"/>
    <w:rsid w:val="00545136"/>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545136"/>
    <w:pPr>
      <w:ind w:left="400"/>
    </w:pPr>
    <w:rPr>
      <w:rFonts w:eastAsia="Times New Roman"/>
    </w:rPr>
  </w:style>
  <w:style w:type="paragraph" w:customStyle="1" w:styleId="TagCiteChar2">
    <w:name w:val="Tag / Cite Char"/>
    <w:basedOn w:val="Normal"/>
    <w:rsid w:val="00545136"/>
    <w:rPr>
      <w:rFonts w:eastAsia="Times New Roman"/>
      <w:b/>
      <w:color w:val="000000"/>
    </w:rPr>
  </w:style>
  <w:style w:type="paragraph" w:customStyle="1" w:styleId="PageNumber2">
    <w:name w:val="Page Number2"/>
    <w:basedOn w:val="Normal"/>
    <w:next w:val="Normal"/>
    <w:rsid w:val="00545136"/>
    <w:rPr>
      <w:rFonts w:eastAsia="Times New Roman"/>
      <w:sz w:val="20"/>
    </w:rPr>
  </w:style>
  <w:style w:type="paragraph" w:customStyle="1" w:styleId="HeaderFooter">
    <w:name w:val="Header &amp; Footer"/>
    <w:rsid w:val="00545136"/>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545136"/>
    <w:rPr>
      <w:rFonts w:ascii="Arial Narrow" w:eastAsia="Times New Roman" w:hAnsi="Arial Narrow"/>
      <w:color w:val="000000"/>
      <w:sz w:val="16"/>
    </w:rPr>
  </w:style>
  <w:style w:type="paragraph" w:customStyle="1" w:styleId="CardTextUnderlined">
    <w:name w:val="Card Text Underlined"/>
    <w:basedOn w:val="Normal"/>
    <w:uiPriority w:val="99"/>
    <w:qFormat/>
    <w:rsid w:val="00545136"/>
    <w:rPr>
      <w:rFonts w:ascii="Arial Narrow" w:eastAsia="Times New Roman" w:hAnsi="Arial Narrow"/>
      <w:u w:val="single"/>
    </w:rPr>
  </w:style>
  <w:style w:type="paragraph" w:customStyle="1" w:styleId="HeaderDebate">
    <w:name w:val="Header Debate"/>
    <w:basedOn w:val="Normal"/>
    <w:rsid w:val="00545136"/>
    <w:pPr>
      <w:jc w:val="center"/>
      <w:outlineLvl w:val="0"/>
    </w:pPr>
    <w:rPr>
      <w:rFonts w:eastAsia="Times New Roman"/>
      <w:b/>
      <w:sz w:val="48"/>
      <w:u w:val="words"/>
    </w:rPr>
  </w:style>
  <w:style w:type="paragraph" w:customStyle="1" w:styleId="NormalWeb1">
    <w:name w:val="Normal (Web)1"/>
    <w:basedOn w:val="Normal"/>
    <w:uiPriority w:val="99"/>
    <w:qFormat/>
    <w:rsid w:val="00545136"/>
    <w:pPr>
      <w:spacing w:before="100" w:beforeAutospacing="1" w:after="100" w:afterAutospacing="1"/>
    </w:pPr>
    <w:rPr>
      <w:rFonts w:eastAsia="Times New Roman"/>
      <w:sz w:val="20"/>
      <w:szCs w:val="20"/>
    </w:rPr>
  </w:style>
  <w:style w:type="paragraph" w:customStyle="1" w:styleId="CardTagCharChar">
    <w:name w:val="Card Tag Char Char"/>
    <w:basedOn w:val="Normal"/>
    <w:rsid w:val="00545136"/>
    <w:rPr>
      <w:rFonts w:eastAsia="Times New Roman"/>
      <w:b/>
    </w:rPr>
  </w:style>
  <w:style w:type="paragraph" w:customStyle="1" w:styleId="fixed">
    <w:name w:val="fixed"/>
    <w:basedOn w:val="Normal"/>
    <w:rsid w:val="00545136"/>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545136"/>
    <w:pPr>
      <w:spacing w:before="100" w:beforeAutospacing="1" w:after="100" w:afterAutospacing="1"/>
    </w:pPr>
    <w:rPr>
      <w:rFonts w:eastAsia="Times New Roman"/>
    </w:rPr>
  </w:style>
  <w:style w:type="paragraph" w:customStyle="1" w:styleId="ExecutiveSummarytext">
    <w:name w:val="Executive Summary text"/>
    <w:basedOn w:val="Normal"/>
    <w:next w:val="Normal"/>
    <w:rsid w:val="00545136"/>
    <w:pPr>
      <w:autoSpaceDE w:val="0"/>
      <w:autoSpaceDN w:val="0"/>
      <w:adjustRightInd w:val="0"/>
    </w:pPr>
    <w:rPr>
      <w:rFonts w:ascii="Arial" w:eastAsia="Times New Roman" w:hAnsi="Arial"/>
    </w:rPr>
  </w:style>
  <w:style w:type="character" w:customStyle="1" w:styleId="NormalUnderlineChar1">
    <w:name w:val="Normal Underline Char1"/>
    <w:locked/>
    <w:rsid w:val="00545136"/>
    <w:rPr>
      <w:u w:val="single"/>
    </w:rPr>
  </w:style>
  <w:style w:type="character" w:customStyle="1" w:styleId="CardUpSize-LightChar">
    <w:name w:val="CardUpSize - Light Char"/>
    <w:link w:val="CardUpSize-Light"/>
    <w:locked/>
    <w:rsid w:val="00545136"/>
    <w:rPr>
      <w:rFonts w:ascii="Times New Roman" w:eastAsia="Times New Roman" w:hAnsi="Times New Roman"/>
      <w:szCs w:val="32"/>
      <w:u w:val="single"/>
    </w:rPr>
  </w:style>
  <w:style w:type="paragraph" w:customStyle="1" w:styleId="CardUpSize-Light">
    <w:name w:val="CardUpSize - Light"/>
    <w:basedOn w:val="Normal"/>
    <w:link w:val="CardUpSize-LightChar"/>
    <w:rsid w:val="00545136"/>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545136"/>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545136"/>
    <w:pPr>
      <w:jc w:val="both"/>
    </w:pPr>
    <w:rPr>
      <w:rFonts w:ascii="Times New Roman" w:eastAsia="Times New Roman" w:hAnsi="Times New Roman"/>
      <w:b/>
      <w:sz w:val="24"/>
      <w:szCs w:val="32"/>
      <w:u w:val="single"/>
    </w:rPr>
  </w:style>
  <w:style w:type="paragraph" w:customStyle="1" w:styleId="SmallCite">
    <w:name w:val="Small Cite"/>
    <w:basedOn w:val="Normal"/>
    <w:rsid w:val="00545136"/>
    <w:rPr>
      <w:rFonts w:ascii="Verdana" w:eastAsia="Times New Roman" w:hAnsi="Verdana"/>
      <w:sz w:val="16"/>
    </w:rPr>
  </w:style>
  <w:style w:type="paragraph" w:customStyle="1" w:styleId="clearformatting">
    <w:name w:val="clear formatting"/>
    <w:basedOn w:val="Heading2"/>
    <w:rsid w:val="00545136"/>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545136"/>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545136"/>
    <w:pPr>
      <w:spacing w:after="240" w:line="360" w:lineRule="atLeast"/>
    </w:pPr>
    <w:rPr>
      <w:rFonts w:eastAsia="Times New Roman"/>
      <w:b/>
      <w:bCs/>
      <w:sz w:val="16"/>
      <w:szCs w:val="16"/>
    </w:rPr>
  </w:style>
  <w:style w:type="paragraph" w:customStyle="1" w:styleId="PlaceholderText1">
    <w:name w:val="Placeholder Text1"/>
    <w:basedOn w:val="Normal"/>
    <w:rsid w:val="00545136"/>
    <w:pPr>
      <w:keepNext/>
      <w:numPr>
        <w:numId w:val="5"/>
      </w:numPr>
      <w:outlineLvl w:val="0"/>
    </w:pPr>
    <w:rPr>
      <w:rFonts w:eastAsia="MS Gothic"/>
    </w:rPr>
  </w:style>
  <w:style w:type="character" w:customStyle="1" w:styleId="ImportantTextChar">
    <w:name w:val="Important Text Char"/>
    <w:link w:val="ImportantText"/>
    <w:locked/>
    <w:rsid w:val="00545136"/>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545136"/>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545136"/>
    <w:rPr>
      <w:rFonts w:ascii="HNKAOE+Arial" w:hAnsi="HNKAOE+Arial"/>
    </w:rPr>
  </w:style>
  <w:style w:type="paragraph" w:customStyle="1" w:styleId="StyleBodyText11ptBlackUnderline">
    <w:name w:val="Style Body Text + 11 pt Black Underline"/>
    <w:basedOn w:val="BodyText"/>
    <w:link w:val="StyleBodyText11ptBlackUnderlineChar"/>
    <w:rsid w:val="00545136"/>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545136"/>
    <w:rPr>
      <w:rFonts w:ascii="HNKAOE+Arial" w:hAnsi="HNKAOE+Arial"/>
    </w:rPr>
  </w:style>
  <w:style w:type="paragraph" w:customStyle="1" w:styleId="StyleBodyText11ptBoldBlack">
    <w:name w:val="Style Body Text + 11 pt Bold Black"/>
    <w:basedOn w:val="BodyText"/>
    <w:link w:val="StyleBodyText11ptBoldBlackChar"/>
    <w:rsid w:val="00545136"/>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545136"/>
    <w:rPr>
      <w:rFonts w:ascii="Times New Roman" w:eastAsia="Malgun Gothic" w:hAnsi="Times New Roman"/>
      <w:bCs/>
    </w:rPr>
  </w:style>
  <w:style w:type="paragraph" w:customStyle="1" w:styleId="StyletinyBold">
    <w:name w:val="Style tiny + Bold"/>
    <w:basedOn w:val="tiny"/>
    <w:link w:val="StyletinyBoldChar"/>
    <w:qFormat/>
    <w:rsid w:val="00545136"/>
    <w:rPr>
      <w:rFonts w:cstheme="minorBidi"/>
      <w:bCs/>
      <w:sz w:val="24"/>
    </w:rPr>
  </w:style>
  <w:style w:type="character" w:customStyle="1" w:styleId="Heading5SizeDownChar">
    <w:name w:val="Heading 5 Size Down Char"/>
    <w:link w:val="Heading5SizeDown"/>
    <w:locked/>
    <w:rsid w:val="00545136"/>
    <w:rPr>
      <w:rFonts w:ascii="Times New Roman" w:eastAsia="Times New Roman" w:hAnsi="Times New Roman"/>
      <w:szCs w:val="16"/>
    </w:rPr>
  </w:style>
  <w:style w:type="paragraph" w:customStyle="1" w:styleId="Heading5SizeDown">
    <w:name w:val="Heading 5 Size Down"/>
    <w:basedOn w:val="Normal"/>
    <w:link w:val="Heading5SizeDownChar"/>
    <w:autoRedefine/>
    <w:rsid w:val="00545136"/>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545136"/>
    <w:rPr>
      <w:rFonts w:ascii="Times New Roman" w:eastAsia="Times New Roman" w:hAnsi="Times New Roman" w:cs="Arial"/>
      <w:b/>
      <w:szCs w:val="44"/>
    </w:rPr>
  </w:style>
  <w:style w:type="paragraph" w:customStyle="1" w:styleId="Normal2Bold">
    <w:name w:val="Normal2 + Bold"/>
    <w:basedOn w:val="Normal"/>
    <w:link w:val="Normal2BoldChar"/>
    <w:rsid w:val="00545136"/>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545136"/>
    <w:rPr>
      <w:rFonts w:ascii="Times New Roman" w:eastAsia="Times New Roman" w:hAnsi="Times New Roman"/>
      <w:lang w:eastAsia="ar-SA"/>
    </w:rPr>
  </w:style>
  <w:style w:type="paragraph" w:customStyle="1" w:styleId="ListContents">
    <w:name w:val="List Contents"/>
    <w:basedOn w:val="Normal"/>
    <w:link w:val="ListContentsChar"/>
    <w:rsid w:val="00545136"/>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45136"/>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545136"/>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545136"/>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545136"/>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545136"/>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545136"/>
    <w:rPr>
      <w:rFonts w:ascii="Arial" w:eastAsia="Times New Roman" w:hAnsi="Arial"/>
      <w:sz w:val="12"/>
    </w:rPr>
  </w:style>
  <w:style w:type="paragraph" w:customStyle="1" w:styleId="Unimportant">
    <w:name w:val="Unimportant"/>
    <w:basedOn w:val="Normal"/>
    <w:link w:val="UnimportantCharChar"/>
    <w:rsid w:val="00545136"/>
    <w:pPr>
      <w:jc w:val="both"/>
    </w:pPr>
    <w:rPr>
      <w:rFonts w:ascii="Arial" w:eastAsia="Times New Roman" w:hAnsi="Arial"/>
      <w:sz w:val="12"/>
    </w:rPr>
  </w:style>
  <w:style w:type="character" w:customStyle="1" w:styleId="TagCiteChar3">
    <w:name w:val="Tag &amp; Cite Char"/>
    <w:link w:val="TagCite2"/>
    <w:locked/>
    <w:rsid w:val="00545136"/>
    <w:rPr>
      <w:rFonts w:ascii="Arial" w:eastAsia="Times New Roman" w:hAnsi="Arial"/>
      <w:b/>
    </w:rPr>
  </w:style>
  <w:style w:type="paragraph" w:customStyle="1" w:styleId="TagCite2">
    <w:name w:val="Tag &amp; Cite"/>
    <w:basedOn w:val="Normal"/>
    <w:link w:val="TagCiteChar3"/>
    <w:rsid w:val="00545136"/>
    <w:pPr>
      <w:jc w:val="both"/>
    </w:pPr>
    <w:rPr>
      <w:rFonts w:ascii="Arial" w:eastAsia="Times New Roman" w:hAnsi="Arial"/>
      <w:b/>
      <w:sz w:val="24"/>
    </w:rPr>
  </w:style>
  <w:style w:type="character" w:customStyle="1" w:styleId="HighlightedTextChar">
    <w:name w:val="Highlighted Text Char"/>
    <w:link w:val="HighlightedText"/>
    <w:locked/>
    <w:rsid w:val="00545136"/>
    <w:rPr>
      <w:rFonts w:ascii="Arial" w:eastAsia="Times New Roman" w:hAnsi="Arial"/>
      <w:b/>
      <w:u w:val="thick"/>
    </w:rPr>
  </w:style>
  <w:style w:type="paragraph" w:customStyle="1" w:styleId="HighlightedText">
    <w:name w:val="Highlighted Text"/>
    <w:basedOn w:val="Normal"/>
    <w:link w:val="HighlightedTextChar"/>
    <w:rsid w:val="00545136"/>
    <w:pPr>
      <w:jc w:val="both"/>
    </w:pPr>
    <w:rPr>
      <w:rFonts w:ascii="Arial" w:eastAsia="Times New Roman" w:hAnsi="Arial"/>
      <w:b/>
      <w:sz w:val="24"/>
      <w:u w:val="thick"/>
    </w:rPr>
  </w:style>
  <w:style w:type="paragraph" w:customStyle="1" w:styleId="StyleHeading1Justified">
    <w:name w:val="Style Heading 1 + Justified"/>
    <w:basedOn w:val="Normal"/>
    <w:next w:val="Normal"/>
    <w:rsid w:val="00545136"/>
    <w:rPr>
      <w:rFonts w:ascii="Arial" w:eastAsia="Times New Roman" w:hAnsi="Arial"/>
      <w:sz w:val="20"/>
      <w:szCs w:val="20"/>
    </w:rPr>
  </w:style>
  <w:style w:type="paragraph" w:customStyle="1" w:styleId="textunderline0">
    <w:name w:val="text underline"/>
    <w:basedOn w:val="Normal"/>
    <w:link w:val="textunderlineChar0"/>
    <w:autoRedefine/>
    <w:rsid w:val="00545136"/>
    <w:rPr>
      <w:rFonts w:asciiTheme="minorHAnsi" w:hAnsiTheme="minorHAnsi"/>
      <w:sz w:val="24"/>
      <w:u w:val="thick"/>
    </w:rPr>
  </w:style>
  <w:style w:type="character" w:customStyle="1" w:styleId="DebateTagChar">
    <w:name w:val="Debate Tag Char"/>
    <w:link w:val="DebateTag"/>
    <w:locked/>
    <w:rsid w:val="00545136"/>
    <w:rPr>
      <w:rFonts w:ascii="Garamond" w:hAnsi="Garamond"/>
      <w:b/>
    </w:rPr>
  </w:style>
  <w:style w:type="paragraph" w:customStyle="1" w:styleId="DebateTag">
    <w:name w:val="Debate Tag"/>
    <w:basedOn w:val="Normal"/>
    <w:link w:val="DebateTagChar"/>
    <w:autoRedefine/>
    <w:rsid w:val="00545136"/>
    <w:pPr>
      <w:tabs>
        <w:tab w:val="left" w:pos="270"/>
      </w:tabs>
    </w:pPr>
    <w:rPr>
      <w:rFonts w:ascii="Garamond" w:hAnsi="Garamond"/>
      <w:b/>
      <w:sz w:val="24"/>
    </w:rPr>
  </w:style>
  <w:style w:type="paragraph" w:customStyle="1" w:styleId="DebateCite">
    <w:name w:val="Debate Cite"/>
    <w:basedOn w:val="Normal"/>
    <w:autoRedefine/>
    <w:rsid w:val="00545136"/>
    <w:pPr>
      <w:tabs>
        <w:tab w:val="left" w:pos="270"/>
      </w:tabs>
    </w:pPr>
    <w:rPr>
      <w:rFonts w:eastAsia="Times New Roman"/>
      <w:sz w:val="20"/>
    </w:rPr>
  </w:style>
  <w:style w:type="paragraph" w:customStyle="1" w:styleId="BlockTitle10">
    <w:name w:val="Block Title #1"/>
    <w:basedOn w:val="Heading1"/>
    <w:rsid w:val="00545136"/>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545136"/>
    <w:pPr>
      <w:widowControl w:val="0"/>
      <w:suppressAutoHyphens/>
    </w:pPr>
    <w:rPr>
      <w:rFonts w:ascii="Courier New" w:eastAsia="Courier New" w:hAnsi="Courier New"/>
      <w:sz w:val="20"/>
      <w:szCs w:val="20"/>
    </w:rPr>
  </w:style>
  <w:style w:type="paragraph" w:customStyle="1" w:styleId="MaggieTag">
    <w:name w:val="MaggieTag"/>
    <w:basedOn w:val="Heading2"/>
    <w:rsid w:val="00545136"/>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545136"/>
    <w:rPr>
      <w:rFonts w:ascii="Times New Roman" w:eastAsia="Times New Roman" w:hAnsi="Times New Roman"/>
    </w:rPr>
  </w:style>
  <w:style w:type="paragraph" w:customStyle="1" w:styleId="Heading4Cite">
    <w:name w:val="Heading 4 Cite"/>
    <w:basedOn w:val="Normal"/>
    <w:link w:val="Heading4CiteChar"/>
    <w:autoRedefine/>
    <w:rsid w:val="00545136"/>
    <w:rPr>
      <w:rFonts w:ascii="Times New Roman" w:eastAsia="Times New Roman" w:hAnsi="Times New Roman"/>
      <w:sz w:val="24"/>
    </w:rPr>
  </w:style>
  <w:style w:type="paragraph" w:customStyle="1" w:styleId="4">
    <w:name w:val="4"/>
    <w:basedOn w:val="Normal"/>
    <w:rsid w:val="00545136"/>
    <w:rPr>
      <w:rFonts w:eastAsia="Times New Roman"/>
      <w:sz w:val="20"/>
    </w:rPr>
  </w:style>
  <w:style w:type="character" w:customStyle="1" w:styleId="UnunderlinedTextChar">
    <w:name w:val="Ununderlined Text Char"/>
    <w:link w:val="UnunderlinedText"/>
    <w:locked/>
    <w:rsid w:val="00545136"/>
    <w:rPr>
      <w:rFonts w:eastAsia="Times New Roman"/>
      <w:bCs/>
      <w:sz w:val="12"/>
    </w:rPr>
  </w:style>
  <w:style w:type="paragraph" w:customStyle="1" w:styleId="UnunderlinedText">
    <w:name w:val="Ununderlined Text"/>
    <w:basedOn w:val="Normal"/>
    <w:link w:val="UnunderlinedTextChar"/>
    <w:autoRedefine/>
    <w:rsid w:val="00545136"/>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545136"/>
    <w:pPr>
      <w:spacing w:after="200" w:line="276" w:lineRule="auto"/>
      <w:ind w:left="288" w:right="288"/>
    </w:pPr>
    <w:rPr>
      <w:rFonts w:eastAsia="Times New Roman"/>
      <w:bCs/>
    </w:rPr>
  </w:style>
  <w:style w:type="paragraph" w:customStyle="1" w:styleId="BlockTitle4">
    <w:name w:val="%Block Title"/>
    <w:basedOn w:val="Heading1"/>
    <w:rsid w:val="00545136"/>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545136"/>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5451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545136"/>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545136"/>
    <w:rPr>
      <w:rFonts w:ascii="Century Gothic" w:eastAsia="Cambria" w:hAnsi="Century Gothic"/>
      <w:u w:val="thick"/>
    </w:rPr>
  </w:style>
  <w:style w:type="paragraph" w:customStyle="1" w:styleId="Card-Underline0">
    <w:name w:val="Card-Underline"/>
    <w:basedOn w:val="Normal"/>
    <w:link w:val="Card-UnderlineChar"/>
    <w:qFormat/>
    <w:rsid w:val="00545136"/>
    <w:rPr>
      <w:rFonts w:ascii="Century Gothic" w:eastAsia="Cambria" w:hAnsi="Century Gothic"/>
      <w:sz w:val="24"/>
      <w:u w:val="thick"/>
    </w:rPr>
  </w:style>
  <w:style w:type="paragraph" w:customStyle="1" w:styleId="PageNumber3">
    <w:name w:val="Page Number3"/>
    <w:basedOn w:val="Normal"/>
    <w:next w:val="Normal"/>
    <w:rsid w:val="00545136"/>
    <w:rPr>
      <w:rFonts w:eastAsia="Times New Roman"/>
      <w:sz w:val="20"/>
    </w:rPr>
  </w:style>
  <w:style w:type="paragraph" w:customStyle="1" w:styleId="PageNumber4">
    <w:name w:val="Page Number4"/>
    <w:basedOn w:val="Normal"/>
    <w:next w:val="Normal"/>
    <w:rsid w:val="00545136"/>
    <w:rPr>
      <w:rFonts w:eastAsia="Times New Roman"/>
      <w:sz w:val="20"/>
    </w:rPr>
  </w:style>
  <w:style w:type="paragraph" w:customStyle="1" w:styleId="PageNumber5">
    <w:name w:val="Page Number5"/>
    <w:basedOn w:val="Normal"/>
    <w:next w:val="Normal"/>
    <w:rsid w:val="00545136"/>
    <w:rPr>
      <w:rFonts w:eastAsia="Times New Roman"/>
      <w:sz w:val="20"/>
    </w:rPr>
  </w:style>
  <w:style w:type="paragraph" w:customStyle="1" w:styleId="smalltext10">
    <w:name w:val="small text1"/>
    <w:basedOn w:val="Normal"/>
    <w:next w:val="Normal"/>
    <w:uiPriority w:val="4"/>
    <w:qFormat/>
    <w:rsid w:val="00545136"/>
    <w:pPr>
      <w:keepNext/>
      <w:keepLines/>
      <w:spacing w:before="200"/>
      <w:outlineLvl w:val="3"/>
    </w:pPr>
    <w:rPr>
      <w:rFonts w:eastAsia="Times New Roman"/>
      <w:b/>
      <w:bCs/>
      <w:iCs/>
      <w:sz w:val="26"/>
    </w:rPr>
  </w:style>
  <w:style w:type="character" w:customStyle="1" w:styleId="CircleChar">
    <w:name w:val="Circle Char"/>
    <w:link w:val="Circle"/>
    <w:locked/>
    <w:rsid w:val="00545136"/>
    <w:rPr>
      <w:rFonts w:ascii="Times New Roman" w:eastAsia="Times New Roman" w:hAnsi="Times New Roman"/>
      <w:b/>
      <w:u w:val="words"/>
    </w:rPr>
  </w:style>
  <w:style w:type="paragraph" w:customStyle="1" w:styleId="Circle">
    <w:name w:val="Circle"/>
    <w:basedOn w:val="Normal"/>
    <w:link w:val="CircleChar"/>
    <w:rsid w:val="00545136"/>
    <w:rPr>
      <w:rFonts w:ascii="Times New Roman" w:eastAsia="Times New Roman" w:hAnsi="Times New Roman"/>
      <w:b/>
      <w:sz w:val="24"/>
      <w:u w:val="words"/>
    </w:rPr>
  </w:style>
  <w:style w:type="paragraph" w:customStyle="1" w:styleId="PageNumber6">
    <w:name w:val="Page Number6"/>
    <w:basedOn w:val="Normal"/>
    <w:next w:val="Normal"/>
    <w:rsid w:val="00545136"/>
    <w:rPr>
      <w:rFonts w:eastAsia="Times New Roman"/>
      <w:sz w:val="20"/>
    </w:rPr>
  </w:style>
  <w:style w:type="paragraph" w:customStyle="1" w:styleId="user">
    <w:name w:val="user"/>
    <w:basedOn w:val="Normal"/>
    <w:rsid w:val="00545136"/>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545136"/>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545136"/>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545136"/>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545136"/>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545136"/>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545136"/>
    <w:rPr>
      <w:rFonts w:eastAsia="Times New Roman"/>
      <w:sz w:val="20"/>
    </w:rPr>
  </w:style>
  <w:style w:type="paragraph" w:customStyle="1" w:styleId="DebateTag0">
    <w:name w:val="DebateTag"/>
    <w:basedOn w:val="Normal"/>
    <w:qFormat/>
    <w:rsid w:val="00545136"/>
    <w:rPr>
      <w:b/>
    </w:rPr>
  </w:style>
  <w:style w:type="paragraph" w:customStyle="1" w:styleId="date-comments">
    <w:name w:val="date-comments"/>
    <w:basedOn w:val="Normal"/>
    <w:uiPriority w:val="99"/>
    <w:rsid w:val="00545136"/>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54513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545136"/>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545136"/>
    <w:rPr>
      <w:rFonts w:ascii="Garamond" w:eastAsia="Calibri" w:hAnsi="Garamond" w:hint="default"/>
      <w:sz w:val="16"/>
      <w:szCs w:val="22"/>
    </w:rPr>
  </w:style>
  <w:style w:type="character" w:customStyle="1" w:styleId="message-item">
    <w:name w:val="message-item"/>
    <w:rsid w:val="00545136"/>
  </w:style>
  <w:style w:type="character" w:customStyle="1" w:styleId="lightheader">
    <w:name w:val="lightheader"/>
    <w:rsid w:val="00545136"/>
  </w:style>
  <w:style w:type="character" w:customStyle="1" w:styleId="datestamp">
    <w:name w:val="datestamp"/>
    <w:rsid w:val="00545136"/>
  </w:style>
  <w:style w:type="character" w:customStyle="1" w:styleId="i">
    <w:name w:val="i"/>
    <w:uiPriority w:val="99"/>
    <w:rsid w:val="00545136"/>
  </w:style>
  <w:style w:type="character" w:customStyle="1" w:styleId="forenames">
    <w:name w:val="forenames"/>
    <w:rsid w:val="00545136"/>
  </w:style>
  <w:style w:type="character" w:customStyle="1" w:styleId="surname">
    <w:name w:val="surname"/>
    <w:rsid w:val="00545136"/>
  </w:style>
  <w:style w:type="character" w:customStyle="1" w:styleId="medium-font">
    <w:name w:val="medium-font"/>
    <w:rsid w:val="00545136"/>
  </w:style>
  <w:style w:type="character" w:customStyle="1" w:styleId="title-link-wrapper">
    <w:name w:val="title-link-wrapper"/>
    <w:rsid w:val="00545136"/>
  </w:style>
  <w:style w:type="character" w:customStyle="1" w:styleId="refpreview">
    <w:name w:val="refpreview"/>
    <w:rsid w:val="00545136"/>
  </w:style>
  <w:style w:type="character" w:customStyle="1" w:styleId="loose1">
    <w:name w:val="loose1"/>
    <w:rsid w:val="00545136"/>
  </w:style>
  <w:style w:type="character" w:customStyle="1" w:styleId="email">
    <w:name w:val="email"/>
    <w:rsid w:val="00545136"/>
  </w:style>
  <w:style w:type="character" w:customStyle="1" w:styleId="gsa">
    <w:name w:val="gs_a"/>
    <w:rsid w:val="00545136"/>
  </w:style>
  <w:style w:type="character" w:customStyle="1" w:styleId="goohl1">
    <w:name w:val="goohl1"/>
    <w:rsid w:val="00545136"/>
  </w:style>
  <w:style w:type="character" w:customStyle="1" w:styleId="mainarttitle">
    <w:name w:val="mainarttitle"/>
    <w:rsid w:val="00545136"/>
  </w:style>
  <w:style w:type="character" w:customStyle="1" w:styleId="mainartauthor">
    <w:name w:val="mainartauthor"/>
    <w:rsid w:val="00545136"/>
  </w:style>
  <w:style w:type="character" w:customStyle="1" w:styleId="mainartdate">
    <w:name w:val="mainartdate"/>
    <w:rsid w:val="00545136"/>
  </w:style>
  <w:style w:type="character" w:customStyle="1" w:styleId="gsggs">
    <w:name w:val="gs_ggs"/>
    <w:rsid w:val="00545136"/>
  </w:style>
  <w:style w:type="character" w:customStyle="1" w:styleId="ahead">
    <w:name w:val="a_head"/>
    <w:rsid w:val="00545136"/>
  </w:style>
  <w:style w:type="character" w:customStyle="1" w:styleId="articleauthor">
    <w:name w:val="articleauthor"/>
    <w:rsid w:val="00545136"/>
  </w:style>
  <w:style w:type="character" w:customStyle="1" w:styleId="footnote">
    <w:name w:val="footnote"/>
    <w:rsid w:val="00545136"/>
  </w:style>
  <w:style w:type="character" w:customStyle="1" w:styleId="docbody">
    <w:name w:val="docbody"/>
    <w:rsid w:val="00545136"/>
  </w:style>
  <w:style w:type="character" w:customStyle="1" w:styleId="superscript">
    <w:name w:val="superscript"/>
    <w:rsid w:val="00545136"/>
  </w:style>
  <w:style w:type="character" w:customStyle="1" w:styleId="citeChar2">
    <w:name w:val="cite Char"/>
    <w:locked/>
    <w:rsid w:val="00545136"/>
    <w:rPr>
      <w:b/>
      <w:bCs w:val="0"/>
      <w:u w:val="single"/>
    </w:rPr>
  </w:style>
  <w:style w:type="character" w:customStyle="1" w:styleId="StyleUnderlineChar">
    <w:name w:val="Style Underline Char"/>
    <w:locked/>
    <w:rsid w:val="00545136"/>
    <w:rPr>
      <w:u w:val="single"/>
    </w:rPr>
  </w:style>
  <w:style w:type="character" w:customStyle="1" w:styleId="CitesCharChar">
    <w:name w:val="Cites Char Char"/>
    <w:locked/>
    <w:rsid w:val="00545136"/>
    <w:rPr>
      <w:b/>
      <w:bCs/>
    </w:rPr>
  </w:style>
  <w:style w:type="character" w:customStyle="1" w:styleId="bwxsm">
    <w:name w:val="b w xsm"/>
    <w:rsid w:val="00545136"/>
  </w:style>
  <w:style w:type="character" w:customStyle="1" w:styleId="fstd">
    <w:name w:val="f std"/>
    <w:rsid w:val="00545136"/>
  </w:style>
  <w:style w:type="character" w:customStyle="1" w:styleId="gl">
    <w:name w:val="gl"/>
    <w:rsid w:val="00545136"/>
  </w:style>
  <w:style w:type="character" w:customStyle="1" w:styleId="heading2char2charchar1">
    <w:name w:val="heading2char2charchar1"/>
    <w:rsid w:val="00545136"/>
  </w:style>
  <w:style w:type="character" w:customStyle="1" w:styleId="charchar60">
    <w:name w:val="charchar6"/>
    <w:rsid w:val="00545136"/>
  </w:style>
  <w:style w:type="character" w:customStyle="1" w:styleId="bio1">
    <w:name w:val="bio1"/>
    <w:rsid w:val="00545136"/>
    <w:rPr>
      <w:rFonts w:ascii="Arial" w:hAnsi="Arial" w:cs="Arial" w:hint="default"/>
      <w:i/>
      <w:iCs/>
      <w:color w:val="000000"/>
      <w:sz w:val="20"/>
      <w:szCs w:val="20"/>
    </w:rPr>
  </w:style>
  <w:style w:type="character" w:customStyle="1" w:styleId="cardCharCharCharCharCharChar">
    <w:name w:val="card Char Char Char Char Char Char"/>
    <w:rsid w:val="00545136"/>
    <w:rPr>
      <w:sz w:val="24"/>
      <w:szCs w:val="24"/>
      <w:lang w:val="en-US" w:eastAsia="en-US" w:bidi="ar-SA"/>
    </w:rPr>
  </w:style>
  <w:style w:type="character" w:customStyle="1" w:styleId="Style24ptBoldUnderlineCenteredCharChar">
    <w:name w:val="Style 24 pt Bold Underline Centered Char Char"/>
    <w:rsid w:val="00545136"/>
    <w:rPr>
      <w:b/>
      <w:bCs/>
      <w:sz w:val="48"/>
      <w:szCs w:val="24"/>
      <w:u w:val="single"/>
      <w:lang w:val="en-US" w:eastAsia="en-US" w:bidi="ar-SA"/>
    </w:rPr>
  </w:style>
  <w:style w:type="character" w:customStyle="1" w:styleId="TagCiteCharChar0">
    <w:name w:val="Tag / Cite Char Char"/>
    <w:rsid w:val="00545136"/>
    <w:rPr>
      <w:b/>
      <w:bCs w:val="0"/>
      <w:color w:val="000000"/>
      <w:sz w:val="24"/>
      <w:szCs w:val="24"/>
      <w:lang w:val="en-US" w:eastAsia="en-US" w:bidi="ar-SA"/>
    </w:rPr>
  </w:style>
  <w:style w:type="character" w:customStyle="1" w:styleId="CardTextUnderlinedCharChar">
    <w:name w:val="Card Text Underlined Char Char"/>
    <w:rsid w:val="00545136"/>
    <w:rPr>
      <w:rFonts w:ascii="Arial Narrow" w:hAnsi="Arial Narrow" w:hint="default"/>
      <w:szCs w:val="24"/>
      <w:u w:val="single"/>
      <w:lang w:val="en-US" w:eastAsia="en-US" w:bidi="ar-SA"/>
    </w:rPr>
  </w:style>
  <w:style w:type="character" w:customStyle="1" w:styleId="CardTagCharCharChar">
    <w:name w:val="Card Tag Char Char Char"/>
    <w:rsid w:val="00545136"/>
    <w:rPr>
      <w:b/>
      <w:bCs w:val="0"/>
      <w:sz w:val="24"/>
      <w:szCs w:val="24"/>
      <w:lang w:val="en-US" w:eastAsia="en-US" w:bidi="ar-SA"/>
    </w:rPr>
  </w:style>
  <w:style w:type="character" w:customStyle="1" w:styleId="mainbody">
    <w:name w:val="mainbody"/>
    <w:rsid w:val="00545136"/>
  </w:style>
  <w:style w:type="character" w:customStyle="1" w:styleId="UnderlineStyleChar2">
    <w:name w:val="Underline Style Char2"/>
    <w:rsid w:val="00545136"/>
    <w:rPr>
      <w:rFonts w:ascii="Garamond" w:hAnsi="Garamond" w:hint="default"/>
      <w:sz w:val="22"/>
      <w:szCs w:val="24"/>
      <w:u w:val="single"/>
      <w:lang w:val="en-US" w:eastAsia="en-US" w:bidi="ar-SA"/>
    </w:rPr>
  </w:style>
  <w:style w:type="character" w:customStyle="1" w:styleId="Style1Char2">
    <w:name w:val="Style1 Char2"/>
    <w:rsid w:val="00545136"/>
    <w:rPr>
      <w:szCs w:val="24"/>
    </w:rPr>
  </w:style>
  <w:style w:type="character" w:customStyle="1" w:styleId="t13">
    <w:name w:val="t13"/>
    <w:rsid w:val="00545136"/>
  </w:style>
  <w:style w:type="character" w:customStyle="1" w:styleId="lead">
    <w:name w:val="lead"/>
    <w:rsid w:val="00545136"/>
  </w:style>
  <w:style w:type="paragraph" w:customStyle="1" w:styleId="CardDownx1">
    <w:name w:val="CardDown x1"/>
    <w:basedOn w:val="Normal"/>
    <w:link w:val="CardDownx1Char"/>
    <w:rsid w:val="00545136"/>
  </w:style>
  <w:style w:type="character" w:customStyle="1" w:styleId="CardDownx1Char">
    <w:name w:val="CardDown x1 Char"/>
    <w:link w:val="CardDownx1"/>
    <w:locked/>
    <w:rsid w:val="00545136"/>
    <w:rPr>
      <w:rFonts w:ascii="Calibri" w:hAnsi="Calibri"/>
      <w:sz w:val="22"/>
    </w:rPr>
  </w:style>
  <w:style w:type="character" w:customStyle="1" w:styleId="CharChar17">
    <w:name w:val="Char Char17"/>
    <w:locked/>
    <w:rsid w:val="00545136"/>
    <w:rPr>
      <w:rFonts w:ascii="Arial" w:hAnsi="Arial" w:cs="Arial" w:hint="default"/>
      <w:b/>
      <w:bCs/>
      <w:sz w:val="26"/>
      <w:szCs w:val="26"/>
    </w:rPr>
  </w:style>
  <w:style w:type="character" w:customStyle="1" w:styleId="address">
    <w:name w:val="address"/>
    <w:rsid w:val="00545136"/>
  </w:style>
  <w:style w:type="character" w:customStyle="1" w:styleId="ilspan">
    <w:name w:val="il_span"/>
    <w:rsid w:val="00545136"/>
  </w:style>
  <w:style w:type="character" w:customStyle="1" w:styleId="articletitle1">
    <w:name w:val="articletitle1"/>
    <w:rsid w:val="00545136"/>
    <w:rPr>
      <w:rFonts w:ascii="Times New Roman" w:hAnsi="Times New Roman" w:cs="Times New Roman" w:hint="default"/>
      <w:b/>
      <w:bCs/>
      <w:sz w:val="36"/>
      <w:szCs w:val="36"/>
    </w:rPr>
  </w:style>
  <w:style w:type="character" w:customStyle="1" w:styleId="leftidx1">
    <w:name w:val="leftidx1"/>
    <w:rsid w:val="00545136"/>
    <w:rPr>
      <w:rFonts w:ascii="Verdana" w:hAnsi="Verdana" w:hint="default"/>
      <w:sz w:val="22"/>
      <w:szCs w:val="22"/>
    </w:rPr>
  </w:style>
  <w:style w:type="character" w:customStyle="1" w:styleId="blue1">
    <w:name w:val="blue1"/>
    <w:rsid w:val="00545136"/>
    <w:rPr>
      <w:color w:val="0000FF"/>
    </w:rPr>
  </w:style>
  <w:style w:type="character" w:customStyle="1" w:styleId="author-link1">
    <w:name w:val="author-link1"/>
    <w:rsid w:val="00545136"/>
    <w:rPr>
      <w:b w:val="0"/>
      <w:bCs w:val="0"/>
    </w:rPr>
  </w:style>
  <w:style w:type="character" w:customStyle="1" w:styleId="black1">
    <w:name w:val="black1"/>
    <w:rsid w:val="00545136"/>
    <w:rPr>
      <w:color w:val="000000"/>
    </w:rPr>
  </w:style>
  <w:style w:type="character" w:customStyle="1" w:styleId="StyleunderlinedCharBold">
    <w:name w:val="Style underlined Char + Bold"/>
    <w:rsid w:val="00545136"/>
    <w:rPr>
      <w:rFonts w:ascii="Times New Roman" w:hAnsi="Times New Roman" w:cs="Times New Roman" w:hint="default"/>
      <w:b/>
      <w:bCs/>
      <w:sz w:val="21"/>
      <w:szCs w:val="24"/>
      <w:u w:val="single"/>
    </w:rPr>
  </w:style>
  <w:style w:type="character" w:customStyle="1" w:styleId="ThickUnderlineCharChar">
    <w:name w:val="Thick Underline Char Char"/>
    <w:rsid w:val="00545136"/>
    <w:rPr>
      <w:rFonts w:ascii="Calibri" w:eastAsia="Calibri" w:hAnsi="Calibri" w:hint="default"/>
    </w:rPr>
  </w:style>
  <w:style w:type="character" w:customStyle="1" w:styleId="CardUnderline">
    <w:name w:val="Card Underline"/>
    <w:rsid w:val="00545136"/>
    <w:rPr>
      <w:rFonts w:ascii="Times New Roman" w:hAnsi="Times New Roman" w:cs="Times New Roman" w:hint="default"/>
      <w:sz w:val="20"/>
      <w:u w:val="single"/>
    </w:rPr>
  </w:style>
  <w:style w:type="character" w:customStyle="1" w:styleId="lingoregion">
    <w:name w:val="lingo_region"/>
    <w:rsid w:val="00545136"/>
  </w:style>
  <w:style w:type="character" w:customStyle="1" w:styleId="cite0">
    <w:name w:val="%cite"/>
    <w:rsid w:val="00545136"/>
    <w:rPr>
      <w:rFonts w:ascii="Times New Roman" w:hAnsi="Times New Roman" w:cs="Times New Roman" w:hint="default"/>
      <w:b/>
      <w:bCs w:val="0"/>
      <w:sz w:val="24"/>
    </w:rPr>
  </w:style>
  <w:style w:type="character" w:customStyle="1" w:styleId="Emphasis21">
    <w:name w:val="%Emphasis2"/>
    <w:rsid w:val="00545136"/>
    <w:rPr>
      <w:rFonts w:ascii="Cooper Black" w:hAnsi="Cooper Black" w:hint="default"/>
      <w:iCs/>
      <w:u w:val="single"/>
    </w:rPr>
  </w:style>
  <w:style w:type="character" w:customStyle="1" w:styleId="bodycontentlink">
    <w:name w:val="bodycontentlink"/>
    <w:rsid w:val="00545136"/>
  </w:style>
  <w:style w:type="character" w:customStyle="1" w:styleId="AAAcite">
    <w:name w:val="AAAcite"/>
    <w:rsid w:val="00545136"/>
    <w:rPr>
      <w:rFonts w:ascii="Times New Roman" w:hAnsi="Times New Roman" w:cs="Times New Roman" w:hint="default"/>
      <w:b/>
      <w:bCs w:val="0"/>
      <w:sz w:val="24"/>
    </w:rPr>
  </w:style>
  <w:style w:type="character" w:customStyle="1" w:styleId="tmplheaderlink">
    <w:name w:val="tmplheaderlink"/>
    <w:rsid w:val="00545136"/>
    <w:rPr>
      <w:rFonts w:ascii="Times New Roman" w:hAnsi="Times New Roman" w:cs="Times New Roman" w:hint="default"/>
    </w:rPr>
  </w:style>
  <w:style w:type="character" w:customStyle="1" w:styleId="UnderlinedEvidenceCharChar">
    <w:name w:val="Underlined Evidence Char Char"/>
    <w:rsid w:val="00545136"/>
    <w:rPr>
      <w:rFonts w:ascii="Verdana" w:hAnsi="Verdana" w:hint="default"/>
      <w:sz w:val="21"/>
      <w:szCs w:val="21"/>
      <w:u w:val="thick"/>
      <w:lang w:val="en-US" w:eastAsia="en-US" w:bidi="ar-SA"/>
    </w:rPr>
  </w:style>
  <w:style w:type="character" w:customStyle="1" w:styleId="role">
    <w:name w:val="role"/>
    <w:rsid w:val="00545136"/>
  </w:style>
  <w:style w:type="character" w:customStyle="1" w:styleId="pagination">
    <w:name w:val="pagination"/>
    <w:rsid w:val="00545136"/>
  </w:style>
  <w:style w:type="character" w:customStyle="1" w:styleId="doi">
    <w:name w:val="doi"/>
    <w:rsid w:val="00545136"/>
  </w:style>
  <w:style w:type="character" w:customStyle="1" w:styleId="bodycontents">
    <w:name w:val="bodycontents"/>
    <w:rsid w:val="00545136"/>
  </w:style>
  <w:style w:type="character" w:customStyle="1" w:styleId="comma">
    <w:name w:val="comma"/>
    <w:rsid w:val="00545136"/>
  </w:style>
  <w:style w:type="character" w:customStyle="1" w:styleId="pad5right">
    <w:name w:val="pad5right"/>
    <w:rsid w:val="00545136"/>
  </w:style>
  <w:style w:type="character" w:customStyle="1" w:styleId="entry-date">
    <w:name w:val="entry-date"/>
    <w:rsid w:val="00545136"/>
  </w:style>
  <w:style w:type="character" w:customStyle="1" w:styleId="desc">
    <w:name w:val="desc"/>
    <w:rsid w:val="00545136"/>
  </w:style>
  <w:style w:type="character" w:customStyle="1" w:styleId="divider">
    <w:name w:val="divider"/>
    <w:rsid w:val="00545136"/>
  </w:style>
  <w:style w:type="character" w:customStyle="1" w:styleId="blogdate">
    <w:name w:val="blogdate"/>
    <w:rsid w:val="00545136"/>
  </w:style>
  <w:style w:type="character" w:customStyle="1" w:styleId="ticker">
    <w:name w:val="ticker"/>
    <w:rsid w:val="00545136"/>
  </w:style>
  <w:style w:type="character" w:customStyle="1" w:styleId="posted">
    <w:name w:val="posted"/>
    <w:rsid w:val="00545136"/>
  </w:style>
  <w:style w:type="character" w:customStyle="1" w:styleId="time">
    <w:name w:val="time"/>
    <w:rsid w:val="00545136"/>
  </w:style>
  <w:style w:type="character" w:customStyle="1" w:styleId="dot">
    <w:name w:val="dot"/>
    <w:rsid w:val="00545136"/>
  </w:style>
  <w:style w:type="character" w:customStyle="1" w:styleId="hn-date">
    <w:name w:val="hn-date"/>
    <w:rsid w:val="00545136"/>
  </w:style>
  <w:style w:type="character" w:customStyle="1" w:styleId="location">
    <w:name w:val="location"/>
    <w:rsid w:val="00545136"/>
  </w:style>
  <w:style w:type="character" w:customStyle="1" w:styleId="arial11">
    <w:name w:val="arial_11"/>
    <w:rsid w:val="00545136"/>
  </w:style>
  <w:style w:type="character" w:customStyle="1" w:styleId="dropcap-letter">
    <w:name w:val="dropcap-letter"/>
    <w:rsid w:val="00545136"/>
  </w:style>
  <w:style w:type="character" w:customStyle="1" w:styleId="offscreen">
    <w:name w:val="offscreen"/>
    <w:rsid w:val="00545136"/>
  </w:style>
  <w:style w:type="character" w:customStyle="1" w:styleId="linked-in">
    <w:name w:val="linked-in"/>
    <w:rsid w:val="00545136"/>
  </w:style>
  <w:style w:type="character" w:customStyle="1" w:styleId="in-widget">
    <w:name w:val="in-widget"/>
    <w:rsid w:val="00545136"/>
  </w:style>
  <w:style w:type="character" w:customStyle="1" w:styleId="in-right">
    <w:name w:val="in-right"/>
    <w:rsid w:val="00545136"/>
  </w:style>
  <w:style w:type="character" w:customStyle="1" w:styleId="tickerwrap">
    <w:name w:val="ticker_wrap"/>
    <w:rsid w:val="00545136"/>
  </w:style>
  <w:style w:type="character" w:customStyle="1" w:styleId="divs">
    <w:name w:val="divs"/>
    <w:rsid w:val="00545136"/>
  </w:style>
  <w:style w:type="character" w:customStyle="1" w:styleId="in-top">
    <w:name w:val="in-top"/>
    <w:rsid w:val="00545136"/>
  </w:style>
  <w:style w:type="character" w:customStyle="1" w:styleId="article-date">
    <w:name w:val="article-date"/>
    <w:rsid w:val="00545136"/>
  </w:style>
  <w:style w:type="character" w:customStyle="1" w:styleId="bodysubtoc">
    <w:name w:val="bodysubtoc"/>
    <w:rsid w:val="00545136"/>
  </w:style>
  <w:style w:type="character" w:customStyle="1" w:styleId="lefttitlesmaller">
    <w:name w:val="lefttitlesmaller"/>
    <w:rsid w:val="00545136"/>
  </w:style>
  <w:style w:type="character" w:customStyle="1" w:styleId="mb">
    <w:name w:val="mb"/>
    <w:rsid w:val="00545136"/>
  </w:style>
  <w:style w:type="character" w:customStyle="1" w:styleId="field-content">
    <w:name w:val="field-content"/>
    <w:rsid w:val="00545136"/>
  </w:style>
  <w:style w:type="character" w:customStyle="1" w:styleId="submitted-date">
    <w:name w:val="submitted-date"/>
    <w:rsid w:val="00545136"/>
  </w:style>
  <w:style w:type="character" w:customStyle="1" w:styleId="submitted-time">
    <w:name w:val="submitted-time"/>
    <w:rsid w:val="00545136"/>
  </w:style>
  <w:style w:type="character" w:customStyle="1" w:styleId="A2">
    <w:name w:val="A2"/>
    <w:uiPriority w:val="99"/>
    <w:rsid w:val="00545136"/>
    <w:rPr>
      <w:rFonts w:ascii="Sabon LT Std" w:hAnsi="Sabon LT Std" w:cs="Sabon LT Std" w:hint="default"/>
      <w:color w:val="000000"/>
      <w:sz w:val="15"/>
      <w:szCs w:val="15"/>
    </w:rPr>
  </w:style>
  <w:style w:type="character" w:customStyle="1" w:styleId="searchword">
    <w:name w:val="searchword"/>
    <w:rsid w:val="00545136"/>
  </w:style>
  <w:style w:type="character" w:customStyle="1" w:styleId="meta-prep">
    <w:name w:val="meta-prep"/>
    <w:rsid w:val="00545136"/>
  </w:style>
  <w:style w:type="numbering" w:customStyle="1" w:styleId="1ai1">
    <w:name w:val="1 / a / i1"/>
    <w:rsid w:val="00545136"/>
    <w:pPr>
      <w:numPr>
        <w:numId w:val="5"/>
      </w:numPr>
    </w:pPr>
  </w:style>
  <w:style w:type="numbering" w:styleId="1ai">
    <w:name w:val="Outline List 1"/>
    <w:basedOn w:val="NoList"/>
    <w:unhideWhenUsed/>
    <w:rsid w:val="00545136"/>
    <w:pPr>
      <w:numPr>
        <w:numId w:val="6"/>
      </w:numPr>
    </w:pPr>
  </w:style>
  <w:style w:type="character" w:customStyle="1" w:styleId="FontStyle310">
    <w:name w:val="Font Style310"/>
    <w:uiPriority w:val="99"/>
    <w:rsid w:val="00545136"/>
    <w:rPr>
      <w:rFonts w:ascii="Times New Roman" w:hAnsi="Times New Roman" w:cs="Times New Roman"/>
      <w:b/>
      <w:bCs/>
      <w:i/>
      <w:iCs/>
      <w:spacing w:val="-10"/>
      <w:sz w:val="18"/>
      <w:szCs w:val="18"/>
    </w:rPr>
  </w:style>
  <w:style w:type="character" w:customStyle="1" w:styleId="FontStyle329">
    <w:name w:val="Font Style329"/>
    <w:uiPriority w:val="99"/>
    <w:rsid w:val="00545136"/>
    <w:rPr>
      <w:rFonts w:ascii="Times New Roman" w:hAnsi="Times New Roman" w:cs="Times New Roman"/>
      <w:b/>
      <w:bCs/>
      <w:spacing w:val="-10"/>
      <w:sz w:val="18"/>
      <w:szCs w:val="18"/>
    </w:rPr>
  </w:style>
  <w:style w:type="character" w:customStyle="1" w:styleId="FontStyle370">
    <w:name w:val="Font Style370"/>
    <w:uiPriority w:val="99"/>
    <w:rsid w:val="00545136"/>
    <w:rPr>
      <w:rFonts w:ascii="Cambria" w:hAnsi="Cambria" w:cs="Cambria"/>
      <w:b/>
      <w:bCs/>
      <w:spacing w:val="-10"/>
      <w:sz w:val="18"/>
      <w:szCs w:val="18"/>
    </w:rPr>
  </w:style>
  <w:style w:type="character" w:customStyle="1" w:styleId="FontStyle302">
    <w:name w:val="Font Style302"/>
    <w:uiPriority w:val="99"/>
    <w:rsid w:val="00545136"/>
    <w:rPr>
      <w:rFonts w:ascii="Times New Roman" w:hAnsi="Times New Roman" w:cs="Times New Roman"/>
      <w:b/>
      <w:bCs/>
      <w:sz w:val="22"/>
      <w:szCs w:val="22"/>
    </w:rPr>
  </w:style>
  <w:style w:type="character" w:customStyle="1" w:styleId="FontStyle347">
    <w:name w:val="Font Style347"/>
    <w:uiPriority w:val="99"/>
    <w:rsid w:val="00545136"/>
    <w:rPr>
      <w:rFonts w:ascii="Times New Roman" w:hAnsi="Times New Roman" w:cs="Times New Roman"/>
      <w:b/>
      <w:bCs/>
      <w:spacing w:val="-10"/>
      <w:sz w:val="20"/>
      <w:szCs w:val="20"/>
    </w:rPr>
  </w:style>
  <w:style w:type="paragraph" w:customStyle="1" w:styleId="Style27">
    <w:name w:val="Style27"/>
    <w:basedOn w:val="Normal"/>
    <w:uiPriority w:val="99"/>
    <w:rsid w:val="00545136"/>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545136"/>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545136"/>
    <w:rPr>
      <w:rFonts w:ascii="Times New Roman" w:hAnsi="Times New Roman" w:cs="Times New Roman"/>
      <w:spacing w:val="-10"/>
      <w:sz w:val="18"/>
      <w:szCs w:val="18"/>
    </w:rPr>
  </w:style>
  <w:style w:type="character" w:customStyle="1" w:styleId="FontStyle312">
    <w:name w:val="Font Style312"/>
    <w:uiPriority w:val="99"/>
    <w:rsid w:val="00545136"/>
    <w:rPr>
      <w:rFonts w:ascii="Times New Roman" w:hAnsi="Times New Roman" w:cs="Times New Roman"/>
      <w:b/>
      <w:bCs/>
      <w:spacing w:val="-10"/>
      <w:sz w:val="16"/>
      <w:szCs w:val="16"/>
    </w:rPr>
  </w:style>
  <w:style w:type="character" w:customStyle="1" w:styleId="FontStyle346">
    <w:name w:val="Font Style346"/>
    <w:uiPriority w:val="99"/>
    <w:rsid w:val="00545136"/>
    <w:rPr>
      <w:rFonts w:ascii="Times New Roman" w:hAnsi="Times New Roman" w:cs="Times New Roman"/>
      <w:b/>
      <w:bCs/>
      <w:spacing w:val="-10"/>
      <w:sz w:val="18"/>
      <w:szCs w:val="18"/>
    </w:rPr>
  </w:style>
  <w:style w:type="character" w:customStyle="1" w:styleId="FontStyle330">
    <w:name w:val="Font Style330"/>
    <w:uiPriority w:val="99"/>
    <w:rsid w:val="00545136"/>
    <w:rPr>
      <w:rFonts w:ascii="Times New Roman" w:hAnsi="Times New Roman" w:cs="Times New Roman"/>
      <w:b/>
      <w:bCs/>
      <w:sz w:val="16"/>
      <w:szCs w:val="16"/>
    </w:rPr>
  </w:style>
  <w:style w:type="character" w:customStyle="1" w:styleId="FontStyle372">
    <w:name w:val="Font Style372"/>
    <w:uiPriority w:val="99"/>
    <w:rsid w:val="00545136"/>
    <w:rPr>
      <w:rFonts w:ascii="Times New Roman" w:hAnsi="Times New Roman" w:cs="Times New Roman"/>
      <w:b/>
      <w:bCs/>
      <w:sz w:val="16"/>
      <w:szCs w:val="16"/>
    </w:rPr>
  </w:style>
  <w:style w:type="paragraph" w:customStyle="1" w:styleId="Style59">
    <w:name w:val="Style59"/>
    <w:basedOn w:val="Normal"/>
    <w:uiPriority w:val="99"/>
    <w:rsid w:val="00545136"/>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545136"/>
    <w:rPr>
      <w:rFonts w:ascii="Times New Roman" w:hAnsi="Times New Roman" w:cs="Times New Roman"/>
      <w:b/>
      <w:bCs/>
      <w:i/>
      <w:iCs/>
      <w:sz w:val="16"/>
      <w:szCs w:val="16"/>
    </w:rPr>
  </w:style>
  <w:style w:type="paragraph" w:customStyle="1" w:styleId="Style200">
    <w:name w:val="Style20"/>
    <w:basedOn w:val="Normal"/>
    <w:uiPriority w:val="99"/>
    <w:rsid w:val="00545136"/>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545136"/>
    <w:rPr>
      <w:rFonts w:ascii="Times New Roman" w:hAnsi="Times New Roman" w:cs="Times New Roman"/>
      <w:smallCaps/>
      <w:sz w:val="14"/>
      <w:szCs w:val="14"/>
    </w:rPr>
  </w:style>
  <w:style w:type="paragraph" w:customStyle="1" w:styleId="Style89">
    <w:name w:val="Style89"/>
    <w:basedOn w:val="Normal"/>
    <w:uiPriority w:val="99"/>
    <w:rsid w:val="00545136"/>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545136"/>
    <w:rPr>
      <w:rFonts w:ascii="Times New Roman" w:hAnsi="Times New Roman" w:cs="Times New Roman"/>
      <w:b/>
      <w:bCs/>
      <w:spacing w:val="-10"/>
      <w:sz w:val="22"/>
      <w:szCs w:val="22"/>
    </w:rPr>
  </w:style>
  <w:style w:type="character" w:customStyle="1" w:styleId="FontStyle320">
    <w:name w:val="Font Style320"/>
    <w:uiPriority w:val="99"/>
    <w:rsid w:val="00545136"/>
    <w:rPr>
      <w:rFonts w:ascii="Times New Roman" w:hAnsi="Times New Roman" w:cs="Times New Roman"/>
      <w:b/>
      <w:bCs/>
      <w:spacing w:val="-10"/>
      <w:sz w:val="22"/>
      <w:szCs w:val="22"/>
    </w:rPr>
  </w:style>
  <w:style w:type="character" w:customStyle="1" w:styleId="FontStyle352">
    <w:name w:val="Font Style352"/>
    <w:uiPriority w:val="99"/>
    <w:rsid w:val="00545136"/>
    <w:rPr>
      <w:rFonts w:ascii="Times New Roman" w:hAnsi="Times New Roman" w:cs="Times New Roman"/>
      <w:b/>
      <w:bCs/>
      <w:sz w:val="16"/>
      <w:szCs w:val="16"/>
    </w:rPr>
  </w:style>
  <w:style w:type="character" w:customStyle="1" w:styleId="FontStyle356">
    <w:name w:val="Font Style356"/>
    <w:uiPriority w:val="99"/>
    <w:rsid w:val="00545136"/>
    <w:rPr>
      <w:rFonts w:ascii="Times New Roman" w:hAnsi="Times New Roman" w:cs="Times New Roman"/>
      <w:b/>
      <w:bCs/>
      <w:spacing w:val="-10"/>
      <w:sz w:val="22"/>
      <w:szCs w:val="22"/>
    </w:rPr>
  </w:style>
  <w:style w:type="character" w:customStyle="1" w:styleId="FontStyle298">
    <w:name w:val="Font Style298"/>
    <w:uiPriority w:val="99"/>
    <w:rsid w:val="00545136"/>
    <w:rPr>
      <w:rFonts w:ascii="Times New Roman" w:hAnsi="Times New Roman" w:cs="Times New Roman"/>
      <w:sz w:val="18"/>
      <w:szCs w:val="18"/>
    </w:rPr>
  </w:style>
  <w:style w:type="character" w:customStyle="1" w:styleId="FontStyle311">
    <w:name w:val="Font Style311"/>
    <w:uiPriority w:val="99"/>
    <w:rsid w:val="00545136"/>
    <w:rPr>
      <w:rFonts w:ascii="Times New Roman" w:hAnsi="Times New Roman" w:cs="Times New Roman"/>
      <w:b/>
      <w:bCs/>
      <w:spacing w:val="-10"/>
      <w:sz w:val="18"/>
      <w:szCs w:val="18"/>
    </w:rPr>
  </w:style>
  <w:style w:type="character" w:customStyle="1" w:styleId="FontStyle332">
    <w:name w:val="Font Style332"/>
    <w:uiPriority w:val="99"/>
    <w:rsid w:val="00545136"/>
    <w:rPr>
      <w:rFonts w:ascii="Times New Roman" w:hAnsi="Times New Roman" w:cs="Times New Roman"/>
      <w:b/>
      <w:bCs/>
      <w:i/>
      <w:iCs/>
      <w:spacing w:val="-10"/>
      <w:sz w:val="20"/>
      <w:szCs w:val="20"/>
    </w:rPr>
  </w:style>
  <w:style w:type="character" w:customStyle="1" w:styleId="FontStyle371">
    <w:name w:val="Font Style371"/>
    <w:uiPriority w:val="99"/>
    <w:rsid w:val="00545136"/>
    <w:rPr>
      <w:rFonts w:ascii="Times New Roman" w:hAnsi="Times New Roman" w:cs="Times New Roman"/>
      <w:sz w:val="16"/>
      <w:szCs w:val="16"/>
    </w:rPr>
  </w:style>
  <w:style w:type="character" w:customStyle="1" w:styleId="FontStyle350">
    <w:name w:val="Font Style350"/>
    <w:uiPriority w:val="99"/>
    <w:rsid w:val="00545136"/>
    <w:rPr>
      <w:rFonts w:ascii="Times New Roman" w:hAnsi="Times New Roman" w:cs="Times New Roman"/>
      <w:b/>
      <w:bCs/>
      <w:i/>
      <w:iCs/>
      <w:sz w:val="20"/>
      <w:szCs w:val="20"/>
    </w:rPr>
  </w:style>
  <w:style w:type="paragraph" w:customStyle="1" w:styleId="Style8">
    <w:name w:val="Style8"/>
    <w:basedOn w:val="Normal"/>
    <w:uiPriority w:val="99"/>
    <w:rsid w:val="00545136"/>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545136"/>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545136"/>
    <w:pPr>
      <w:widowControl w:val="0"/>
      <w:autoSpaceDE w:val="0"/>
      <w:autoSpaceDN w:val="0"/>
      <w:adjustRightInd w:val="0"/>
    </w:pPr>
    <w:rPr>
      <w:rFonts w:eastAsia="Times New Roman"/>
      <w:sz w:val="24"/>
    </w:rPr>
  </w:style>
  <w:style w:type="character" w:customStyle="1" w:styleId="FontStyle351">
    <w:name w:val="Font Style351"/>
    <w:uiPriority w:val="99"/>
    <w:rsid w:val="00545136"/>
    <w:rPr>
      <w:rFonts w:ascii="Times New Roman" w:hAnsi="Times New Roman" w:cs="Times New Roman"/>
      <w:b/>
      <w:bCs/>
      <w:sz w:val="22"/>
      <w:szCs w:val="22"/>
    </w:rPr>
  </w:style>
  <w:style w:type="paragraph" w:customStyle="1" w:styleId="Style100">
    <w:name w:val="Style10"/>
    <w:basedOn w:val="Normal"/>
    <w:link w:val="Style10Char"/>
    <w:qFormat/>
    <w:rsid w:val="00545136"/>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545136"/>
    <w:pPr>
      <w:widowControl w:val="0"/>
      <w:autoSpaceDE w:val="0"/>
      <w:autoSpaceDN w:val="0"/>
      <w:adjustRightInd w:val="0"/>
      <w:jc w:val="both"/>
    </w:pPr>
    <w:rPr>
      <w:rFonts w:eastAsia="Times New Roman"/>
      <w:sz w:val="24"/>
    </w:rPr>
  </w:style>
  <w:style w:type="character" w:customStyle="1" w:styleId="FontStyle369">
    <w:name w:val="Font Style369"/>
    <w:uiPriority w:val="99"/>
    <w:rsid w:val="00545136"/>
    <w:rPr>
      <w:rFonts w:ascii="Times New Roman" w:hAnsi="Times New Roman" w:cs="Times New Roman"/>
      <w:b/>
      <w:bCs/>
      <w:spacing w:val="-10"/>
      <w:sz w:val="20"/>
      <w:szCs w:val="20"/>
    </w:rPr>
  </w:style>
  <w:style w:type="character" w:customStyle="1" w:styleId="FontStyle357">
    <w:name w:val="Font Style357"/>
    <w:uiPriority w:val="99"/>
    <w:rsid w:val="00545136"/>
    <w:rPr>
      <w:rFonts w:ascii="Times New Roman" w:hAnsi="Times New Roman" w:cs="Times New Roman"/>
      <w:b/>
      <w:bCs/>
      <w:spacing w:val="-10"/>
      <w:sz w:val="22"/>
      <w:szCs w:val="22"/>
    </w:rPr>
  </w:style>
  <w:style w:type="paragraph" w:customStyle="1" w:styleId="Style67">
    <w:name w:val="Style67"/>
    <w:basedOn w:val="Normal"/>
    <w:uiPriority w:val="99"/>
    <w:rsid w:val="00545136"/>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545136"/>
    <w:rPr>
      <w:rFonts w:ascii="Times New Roman" w:hAnsi="Times New Roman" w:cs="Times New Roman"/>
      <w:sz w:val="20"/>
      <w:szCs w:val="20"/>
    </w:rPr>
  </w:style>
  <w:style w:type="character" w:customStyle="1" w:styleId="FontStyle374">
    <w:name w:val="Font Style374"/>
    <w:uiPriority w:val="99"/>
    <w:rsid w:val="00545136"/>
    <w:rPr>
      <w:rFonts w:ascii="Times New Roman" w:hAnsi="Times New Roman" w:cs="Times New Roman"/>
      <w:b/>
      <w:bCs/>
      <w:spacing w:val="-10"/>
      <w:sz w:val="22"/>
      <w:szCs w:val="22"/>
    </w:rPr>
  </w:style>
  <w:style w:type="paragraph" w:customStyle="1" w:styleId="Style30">
    <w:name w:val="Style30"/>
    <w:basedOn w:val="Normal"/>
    <w:uiPriority w:val="99"/>
    <w:rsid w:val="00545136"/>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545136"/>
    <w:rPr>
      <w:rFonts w:ascii="Times New Roman" w:hAnsi="Times New Roman" w:cs="Times New Roman"/>
      <w:smallCaps/>
      <w:sz w:val="16"/>
      <w:szCs w:val="16"/>
    </w:rPr>
  </w:style>
  <w:style w:type="paragraph" w:customStyle="1" w:styleId="Style93">
    <w:name w:val="Style93"/>
    <w:basedOn w:val="Normal"/>
    <w:uiPriority w:val="99"/>
    <w:rsid w:val="00545136"/>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545136"/>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545136"/>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545136"/>
    <w:rPr>
      <w:u w:val="single"/>
    </w:rPr>
  </w:style>
  <w:style w:type="character" w:customStyle="1" w:styleId="SmalltextCharCharCharChar0">
    <w:name w:val="Small text Char Char Char Char"/>
    <w:rsid w:val="00545136"/>
    <w:rPr>
      <w:sz w:val="16"/>
      <w:szCs w:val="24"/>
      <w:lang w:val="en-US" w:eastAsia="en-US" w:bidi="ar-SA"/>
    </w:rPr>
  </w:style>
  <w:style w:type="paragraph" w:customStyle="1" w:styleId="boldcitation">
    <w:name w:val="bold citation"/>
    <w:basedOn w:val="Normal"/>
    <w:rsid w:val="00545136"/>
    <w:rPr>
      <w:rFonts w:ascii="Arial" w:eastAsia="Times New Roman" w:hAnsi="Arial"/>
      <w:b/>
      <w:sz w:val="28"/>
      <w:u w:val="thick"/>
    </w:rPr>
  </w:style>
  <w:style w:type="character" w:customStyle="1" w:styleId="underlinecardChar">
    <w:name w:val="underline card Char"/>
    <w:rsid w:val="00545136"/>
    <w:rPr>
      <w:rFonts w:ascii="Arial" w:hAnsi="Arial"/>
      <w:noProof w:val="0"/>
      <w:sz w:val="18"/>
      <w:szCs w:val="24"/>
      <w:u w:val="single"/>
      <w:lang w:val="en-US" w:eastAsia="en-US" w:bidi="ar-SA"/>
    </w:rPr>
  </w:style>
  <w:style w:type="character" w:customStyle="1" w:styleId="CardsCharCharChar">
    <w:name w:val="Cards Char Char Char"/>
    <w:rsid w:val="00545136"/>
    <w:rPr>
      <w:szCs w:val="24"/>
      <w:lang w:val="en-US" w:eastAsia="en-US" w:bidi="ar-SA"/>
    </w:rPr>
  </w:style>
  <w:style w:type="character" w:customStyle="1" w:styleId="HiddenBlockHeaderChar">
    <w:name w:val="Hidden Block Header Char"/>
    <w:link w:val="HiddenBlockHeader"/>
    <w:rsid w:val="00545136"/>
    <w:rPr>
      <w:rFonts w:ascii="Times New Roman" w:eastAsia="Times New Roman" w:hAnsi="Times New Roman" w:cs="Courier New"/>
      <w:b/>
      <w:bCs/>
      <w:sz w:val="28"/>
      <w:szCs w:val="22"/>
    </w:rPr>
  </w:style>
  <w:style w:type="paragraph" w:customStyle="1" w:styleId="NothingCharChar">
    <w:name w:val="Nothing Char Char"/>
    <w:link w:val="NothingCharCharChar"/>
    <w:rsid w:val="00545136"/>
    <w:pPr>
      <w:jc w:val="both"/>
    </w:pPr>
    <w:rPr>
      <w:rFonts w:ascii="Times New Roman" w:eastAsia="MS Mincho" w:hAnsi="Times New Roman" w:cs="Times New Roman"/>
    </w:rPr>
  </w:style>
  <w:style w:type="character" w:customStyle="1" w:styleId="NothingCharCharChar">
    <w:name w:val="Nothing Char Char Char"/>
    <w:link w:val="NothingCharChar"/>
    <w:rsid w:val="00545136"/>
    <w:rPr>
      <w:rFonts w:ascii="Times New Roman" w:eastAsia="MS Mincho" w:hAnsi="Times New Roman" w:cs="Times New Roman"/>
    </w:rPr>
  </w:style>
  <w:style w:type="character" w:customStyle="1" w:styleId="CardsCharChar">
    <w:name w:val="Cards Char Char"/>
    <w:rsid w:val="00545136"/>
    <w:rPr>
      <w:szCs w:val="24"/>
      <w:lang w:val="en-US" w:eastAsia="en-US" w:bidi="ar-SA"/>
    </w:rPr>
  </w:style>
  <w:style w:type="character" w:customStyle="1" w:styleId="CardsCharCharCharChar">
    <w:name w:val="Cards Char Char Char Char"/>
    <w:rsid w:val="00545136"/>
    <w:rPr>
      <w:szCs w:val="24"/>
      <w:lang w:val="en-US" w:eastAsia="en-US" w:bidi="ar-SA"/>
    </w:rPr>
  </w:style>
  <w:style w:type="character" w:customStyle="1" w:styleId="BlockHeadingsCharChar">
    <w:name w:val="Block Headings Char Char"/>
    <w:rsid w:val="00545136"/>
    <w:rPr>
      <w:b/>
      <w:sz w:val="36"/>
      <w:szCs w:val="24"/>
      <w:u w:val="single"/>
      <w:lang w:val="en-US" w:eastAsia="en-US" w:bidi="ar-SA"/>
    </w:rPr>
  </w:style>
  <w:style w:type="character" w:customStyle="1" w:styleId="NothingChar1">
    <w:name w:val="Nothing Char1"/>
    <w:rsid w:val="00545136"/>
    <w:rPr>
      <w:szCs w:val="24"/>
      <w:lang w:val="en-US" w:eastAsia="en-US" w:bidi="ar-SA"/>
    </w:rPr>
  </w:style>
  <w:style w:type="paragraph" w:customStyle="1" w:styleId="bloctitles">
    <w:name w:val="bloc titles"/>
    <w:basedOn w:val="Heading1"/>
    <w:next w:val="Normal"/>
    <w:link w:val="bloctitlesChar"/>
    <w:autoRedefine/>
    <w:rsid w:val="00545136"/>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545136"/>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545136"/>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545136"/>
  </w:style>
  <w:style w:type="character" w:customStyle="1" w:styleId="RegularChar">
    <w:name w:val="Regular Char"/>
    <w:link w:val="Regular"/>
    <w:rsid w:val="00545136"/>
    <w:rPr>
      <w:rFonts w:ascii="Garamond" w:eastAsia="Times New Roman" w:hAnsi="Garamond" w:cs="Arial"/>
      <w:bCs/>
      <w:kern w:val="20"/>
      <w:sz w:val="20"/>
      <w:szCs w:val="32"/>
    </w:rPr>
  </w:style>
  <w:style w:type="character" w:customStyle="1" w:styleId="StyleTimesNewRoman">
    <w:name w:val="Style Times New Roman"/>
    <w:rsid w:val="00545136"/>
    <w:rPr>
      <w:rFonts w:ascii="Garamond" w:hAnsi="Garamond"/>
    </w:rPr>
  </w:style>
  <w:style w:type="paragraph" w:customStyle="1" w:styleId="INDENTEDPARAGRAPH">
    <w:name w:val="INDENTED PARAGRAPH"/>
    <w:rsid w:val="00545136"/>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545136"/>
    <w:rPr>
      <w:rFonts w:cs="Arial"/>
      <w:bCs/>
      <w:caps/>
      <w:color w:val="FFFFFF"/>
      <w:sz w:val="2"/>
      <w:szCs w:val="2"/>
      <w:lang w:val="en-US" w:eastAsia="en-US" w:bidi="ar-SA"/>
    </w:rPr>
  </w:style>
  <w:style w:type="paragraph" w:customStyle="1" w:styleId="Numbering">
    <w:name w:val="Numbering"/>
    <w:basedOn w:val="Normal"/>
    <w:next w:val="Normal"/>
    <w:rsid w:val="00545136"/>
    <w:pPr>
      <w:widowControl w:val="0"/>
      <w:numPr>
        <w:numId w:val="11"/>
      </w:numPr>
      <w:suppressAutoHyphens/>
      <w:spacing w:after="200"/>
    </w:pPr>
    <w:rPr>
      <w:rFonts w:eastAsia="Times New Roman"/>
      <w:b/>
      <w:sz w:val="24"/>
      <w:szCs w:val="18"/>
    </w:rPr>
  </w:style>
  <w:style w:type="paragraph" w:customStyle="1" w:styleId="Un-IndexedHeading">
    <w:name w:val="Un-Indexed Heading"/>
    <w:basedOn w:val="Heading1"/>
    <w:next w:val="Normal"/>
    <w:rsid w:val="00545136"/>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545136"/>
    <w:pPr>
      <w:widowControl w:val="0"/>
      <w:numPr>
        <w:numId w:val="1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545136"/>
    <w:pPr>
      <w:numPr>
        <w:numId w:val="9"/>
      </w:numPr>
    </w:pPr>
  </w:style>
  <w:style w:type="paragraph" w:customStyle="1" w:styleId="Lettering">
    <w:name w:val="Lettering"/>
    <w:basedOn w:val="Numbering"/>
    <w:next w:val="Normal"/>
    <w:rsid w:val="00545136"/>
    <w:pPr>
      <w:numPr>
        <w:numId w:val="7"/>
      </w:numPr>
    </w:pPr>
    <w:rPr>
      <w:szCs w:val="22"/>
    </w:rPr>
  </w:style>
  <w:style w:type="paragraph" w:customStyle="1" w:styleId="FileName">
    <w:name w:val="File Name"/>
    <w:basedOn w:val="Normal"/>
    <w:next w:val="Normal"/>
    <w:rsid w:val="00545136"/>
    <w:pPr>
      <w:widowControl w:val="0"/>
      <w:numPr>
        <w:numId w:val="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545136"/>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545136"/>
    <w:pPr>
      <w:numPr>
        <w:numId w:val="10"/>
      </w:numPr>
      <w:tabs>
        <w:tab w:val="num" w:pos="360"/>
      </w:tabs>
      <w:ind w:left="360"/>
    </w:pPr>
  </w:style>
  <w:style w:type="paragraph" w:customStyle="1" w:styleId="CardContinued1">
    <w:name w:val="Card Continued 1"/>
    <w:basedOn w:val="Normal"/>
    <w:next w:val="Normal"/>
    <w:rsid w:val="00545136"/>
    <w:pPr>
      <w:widowControl w:val="0"/>
      <w:numPr>
        <w:numId w:val="1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545136"/>
    <w:pPr>
      <w:numPr>
        <w:numId w:val="0"/>
      </w:numPr>
      <w:spacing w:before="0" w:after="120"/>
      <w:jc w:val="left"/>
    </w:pPr>
  </w:style>
  <w:style w:type="paragraph" w:customStyle="1" w:styleId="Clearformatting0">
    <w:name w:val="Clear formatting"/>
    <w:basedOn w:val="Normal"/>
    <w:rsid w:val="00545136"/>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545136"/>
  </w:style>
  <w:style w:type="paragraph" w:customStyle="1" w:styleId="SmallCardText">
    <w:name w:val="Small Card Text"/>
    <w:rsid w:val="00545136"/>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45136"/>
    <w:rPr>
      <w:sz w:val="16"/>
      <w:szCs w:val="16"/>
      <w:lang w:val="en-US" w:eastAsia="en-US" w:bidi="ar-SA"/>
    </w:rPr>
  </w:style>
  <w:style w:type="paragraph" w:customStyle="1" w:styleId="TAGFONT">
    <w:name w:val="TAG FONT"/>
    <w:basedOn w:val="Normal"/>
    <w:autoRedefine/>
    <w:rsid w:val="00545136"/>
    <w:rPr>
      <w:rFonts w:eastAsia="Times New Roman"/>
      <w:sz w:val="24"/>
    </w:rPr>
  </w:style>
  <w:style w:type="character" w:customStyle="1" w:styleId="mainarttxt">
    <w:name w:val="mainarttxt"/>
    <w:basedOn w:val="DefaultParagraphFont"/>
    <w:rsid w:val="00545136"/>
  </w:style>
  <w:style w:type="paragraph" w:customStyle="1" w:styleId="TagChar1CharCharCharChar">
    <w:name w:val="Tag Char1 Char Char Char Char"/>
    <w:basedOn w:val="Normal"/>
    <w:rsid w:val="00545136"/>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545136"/>
    <w:rPr>
      <w:sz w:val="20"/>
    </w:rPr>
  </w:style>
  <w:style w:type="character" w:customStyle="1" w:styleId="highlightChar">
    <w:name w:val="highlight Char"/>
    <w:rsid w:val="00545136"/>
    <w:rPr>
      <w:sz w:val="24"/>
      <w:szCs w:val="24"/>
      <w:u w:val="single"/>
      <w:lang w:val="en-US" w:eastAsia="en-US" w:bidi="ar-SA"/>
    </w:rPr>
  </w:style>
  <w:style w:type="paragraph" w:customStyle="1" w:styleId="formfldssel">
    <w:name w:val="formfldssel"/>
    <w:basedOn w:val="Normal"/>
    <w:rsid w:val="00545136"/>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545136"/>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545136"/>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545136"/>
  </w:style>
  <w:style w:type="character" w:customStyle="1" w:styleId="StyleCardTextUnderline3Char">
    <w:name w:val="Style Card Text + Underline3 Char"/>
    <w:rsid w:val="00545136"/>
    <w:rPr>
      <w:rFonts w:eastAsia="SimSun"/>
      <w:szCs w:val="24"/>
      <w:u w:val="thick"/>
      <w:lang w:val="en-US" w:eastAsia="zh-CN" w:bidi="ar-SA"/>
    </w:rPr>
  </w:style>
  <w:style w:type="character" w:customStyle="1" w:styleId="BoldandUnderlineChar1Char2CharChar">
    <w:name w:val="Bold and Underline Char1 Char2 Char Char"/>
    <w:rsid w:val="00545136"/>
    <w:rPr>
      <w:b/>
      <w:noProof w:val="0"/>
      <w:szCs w:val="24"/>
      <w:u w:val="single"/>
      <w:lang w:val="en-US" w:eastAsia="en-US" w:bidi="ar-SA"/>
    </w:rPr>
  </w:style>
  <w:style w:type="character" w:customStyle="1" w:styleId="UnderlineChar1Char1">
    <w:name w:val="Underline Char1 Char1"/>
    <w:rsid w:val="00545136"/>
    <w:rPr>
      <w:noProof w:val="0"/>
      <w:szCs w:val="24"/>
      <w:u w:val="single"/>
      <w:lang w:val="en-US" w:eastAsia="en-US" w:bidi="ar-SA"/>
    </w:rPr>
  </w:style>
  <w:style w:type="paragraph" w:customStyle="1" w:styleId="Underlinestyle1">
    <w:name w:val="Underlinestyle"/>
    <w:basedOn w:val="Normal"/>
    <w:rsid w:val="00545136"/>
    <w:pPr>
      <w:tabs>
        <w:tab w:val="left" w:pos="720"/>
      </w:tabs>
      <w:ind w:left="720"/>
    </w:pPr>
    <w:rPr>
      <w:rFonts w:eastAsia="Times New Roman"/>
      <w:szCs w:val="20"/>
      <w:u w:val="single"/>
    </w:rPr>
  </w:style>
  <w:style w:type="character" w:customStyle="1" w:styleId="featurecontentgray1">
    <w:name w:val="featurecontentgray1"/>
    <w:rsid w:val="00545136"/>
    <w:rPr>
      <w:rFonts w:ascii="Arial" w:hAnsi="Arial" w:cs="Arial" w:hint="default"/>
      <w:color w:val="666666"/>
    </w:rPr>
  </w:style>
  <w:style w:type="character" w:customStyle="1" w:styleId="CardCharCharChar0">
    <w:name w:val="Card Char Char Char"/>
    <w:rsid w:val="00545136"/>
    <w:rPr>
      <w:rFonts w:ascii="Book Antiqua" w:hAnsi="Book Antiqua"/>
      <w:szCs w:val="24"/>
      <w:lang w:val="en-US" w:eastAsia="en-US" w:bidi="ar-SA"/>
    </w:rPr>
  </w:style>
  <w:style w:type="character" w:customStyle="1" w:styleId="big1">
    <w:name w:val="big1"/>
    <w:rsid w:val="00545136"/>
    <w:rPr>
      <w:sz w:val="28"/>
      <w:szCs w:val="28"/>
    </w:rPr>
  </w:style>
  <w:style w:type="character" w:customStyle="1" w:styleId="prodgeneral">
    <w:name w:val="prodgeneral"/>
    <w:basedOn w:val="DefaultParagraphFont"/>
    <w:rsid w:val="00545136"/>
  </w:style>
  <w:style w:type="character" w:customStyle="1" w:styleId="StyleUnderlineChar0">
    <w:name w:val="Style Underline + Char"/>
    <w:rsid w:val="00545136"/>
    <w:rPr>
      <w:rFonts w:eastAsia="SimSun" w:cs="Arial"/>
      <w:b/>
      <w:bCs/>
      <w:iCs/>
      <w:caps/>
      <w:sz w:val="24"/>
      <w:szCs w:val="24"/>
      <w:u w:val="single"/>
      <w:lang w:val="en-US" w:eastAsia="en-US" w:bidi="ar-SA"/>
    </w:rPr>
  </w:style>
  <w:style w:type="character" w:customStyle="1" w:styleId="StyleciteChar">
    <w:name w:val="Style cite + Char"/>
    <w:basedOn w:val="citeChar2"/>
    <w:rsid w:val="00545136"/>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545136"/>
    <w:rPr>
      <w:rFonts w:eastAsia="Times New Roman"/>
      <w:b/>
      <w:sz w:val="24"/>
    </w:rPr>
  </w:style>
  <w:style w:type="paragraph" w:customStyle="1" w:styleId="RepeatHeader">
    <w:name w:val="Repeat Header"/>
    <w:basedOn w:val="HeaderDebate"/>
    <w:rsid w:val="00545136"/>
    <w:pPr>
      <w:outlineLvl w:val="1"/>
    </w:pPr>
    <w:rPr>
      <w:szCs w:val="48"/>
    </w:rPr>
  </w:style>
  <w:style w:type="character" w:customStyle="1" w:styleId="sectiontitle">
    <w:name w:val="sectiontitle"/>
    <w:basedOn w:val="DefaultParagraphFont"/>
    <w:rsid w:val="00545136"/>
  </w:style>
  <w:style w:type="character" w:customStyle="1" w:styleId="sectionsubtitle">
    <w:name w:val="sectionsubtitle"/>
    <w:basedOn w:val="DefaultParagraphFont"/>
    <w:rsid w:val="00545136"/>
  </w:style>
  <w:style w:type="character" w:customStyle="1" w:styleId="copyright">
    <w:name w:val="copyright"/>
    <w:basedOn w:val="DefaultParagraphFont"/>
    <w:rsid w:val="00545136"/>
  </w:style>
  <w:style w:type="character" w:customStyle="1" w:styleId="EvidenceTag">
    <w:name w:val="Evidence Tag"/>
    <w:rsid w:val="00545136"/>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4513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4513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45136"/>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45136"/>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545136"/>
    <w:rPr>
      <w:rFonts w:eastAsia="Times New Roman"/>
      <w:sz w:val="16"/>
    </w:rPr>
  </w:style>
  <w:style w:type="paragraph" w:customStyle="1" w:styleId="citationunderline">
    <w:name w:val="citation/underline"/>
    <w:autoRedefine/>
    <w:rsid w:val="00545136"/>
    <w:rPr>
      <w:rFonts w:ascii="Times New Roman" w:eastAsia="Times New Roman" w:hAnsi="Times New Roman" w:cs="Times New Roman"/>
      <w:b/>
      <w:u w:val="single"/>
    </w:rPr>
  </w:style>
  <w:style w:type="character" w:customStyle="1" w:styleId="smcaps">
    <w:name w:val="smcaps"/>
    <w:basedOn w:val="DefaultParagraphFont"/>
    <w:rsid w:val="00545136"/>
  </w:style>
  <w:style w:type="character" w:customStyle="1" w:styleId="inside-head1">
    <w:name w:val="inside-head1"/>
    <w:rsid w:val="00545136"/>
    <w:rPr>
      <w:rFonts w:ascii="Arial" w:hAnsi="Arial" w:cs="Arial" w:hint="default"/>
      <w:b/>
      <w:bCs/>
      <w:color w:val="000000"/>
      <w:spacing w:val="-15"/>
      <w:sz w:val="45"/>
      <w:szCs w:val="45"/>
    </w:rPr>
  </w:style>
  <w:style w:type="character" w:customStyle="1" w:styleId="datestamp1">
    <w:name w:val="datestamp1"/>
    <w:rsid w:val="00545136"/>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45136"/>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45136"/>
  </w:style>
  <w:style w:type="paragraph" w:customStyle="1" w:styleId="links1">
    <w:name w:val="links1"/>
    <w:basedOn w:val="Normal"/>
    <w:rsid w:val="00545136"/>
    <w:pPr>
      <w:spacing w:before="100" w:beforeAutospacing="1" w:after="100" w:afterAutospacing="1"/>
    </w:pPr>
    <w:rPr>
      <w:rFonts w:eastAsia="Times New Roman"/>
      <w:color w:val="FFFFFF"/>
      <w:sz w:val="16"/>
      <w:szCs w:val="16"/>
    </w:rPr>
  </w:style>
  <w:style w:type="paragraph" w:customStyle="1" w:styleId="endtext">
    <w:name w:val="endtext"/>
    <w:basedOn w:val="Normal"/>
    <w:rsid w:val="00545136"/>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545136"/>
    <w:rPr>
      <w:rFonts w:ascii="Verdana" w:hAnsi="Verdana" w:hint="default"/>
      <w:b/>
      <w:bCs/>
      <w:sz w:val="32"/>
      <w:szCs w:val="32"/>
    </w:rPr>
  </w:style>
  <w:style w:type="character" w:customStyle="1" w:styleId="storydeck31">
    <w:name w:val="storydeck31"/>
    <w:rsid w:val="00545136"/>
    <w:rPr>
      <w:rFonts w:ascii="Verdana" w:hAnsi="Verdana" w:hint="default"/>
      <w:i w:val="0"/>
      <w:iCs w:val="0"/>
      <w:sz w:val="21"/>
      <w:szCs w:val="21"/>
    </w:rPr>
  </w:style>
  <w:style w:type="character" w:customStyle="1" w:styleId="subtitle10">
    <w:name w:val="subtitle1"/>
    <w:rsid w:val="00545136"/>
    <w:rPr>
      <w:rFonts w:ascii="Verdana" w:hAnsi="Verdana" w:hint="default"/>
      <w:b w:val="0"/>
      <w:bCs w:val="0"/>
      <w:vanish w:val="0"/>
      <w:webHidden w:val="0"/>
      <w:color w:val="484848"/>
      <w:sz w:val="14"/>
      <w:szCs w:val="14"/>
      <w:specVanish w:val="0"/>
    </w:rPr>
  </w:style>
  <w:style w:type="paragraph" w:customStyle="1" w:styleId="g">
    <w:name w:val="g"/>
    <w:basedOn w:val="Normal"/>
    <w:rsid w:val="00545136"/>
    <w:pPr>
      <w:spacing w:before="240" w:after="240"/>
    </w:pPr>
    <w:rPr>
      <w:rFonts w:eastAsia="Times New Roman"/>
      <w:sz w:val="24"/>
    </w:rPr>
  </w:style>
  <w:style w:type="character" w:customStyle="1" w:styleId="clsbiolink">
    <w:name w:val="clsbiolink"/>
    <w:basedOn w:val="DefaultParagraphFont"/>
    <w:rsid w:val="00545136"/>
  </w:style>
  <w:style w:type="character" w:customStyle="1" w:styleId="clssmaller">
    <w:name w:val="clssmaller"/>
    <w:basedOn w:val="DefaultParagraphFont"/>
    <w:rsid w:val="00545136"/>
  </w:style>
  <w:style w:type="character" w:customStyle="1" w:styleId="sm1">
    <w:name w:val="sm1"/>
    <w:rsid w:val="00545136"/>
    <w:rPr>
      <w:rFonts w:ascii="Verdana" w:hAnsi="Verdana" w:hint="default"/>
      <w:i w:val="0"/>
      <w:iCs w:val="0"/>
      <w:smallCaps w:val="0"/>
      <w:color w:val="000000"/>
      <w:sz w:val="17"/>
      <w:szCs w:val="17"/>
    </w:rPr>
  </w:style>
  <w:style w:type="character" w:customStyle="1" w:styleId="noindentChar">
    <w:name w:val="noindent Char"/>
    <w:rsid w:val="00545136"/>
    <w:rPr>
      <w:rFonts w:ascii="Arial" w:hAnsi="Arial" w:cs="Arial"/>
      <w:sz w:val="24"/>
      <w:szCs w:val="24"/>
      <w:lang w:val="en-US" w:eastAsia="en-US" w:bidi="ar-SA"/>
    </w:rPr>
  </w:style>
  <w:style w:type="character" w:customStyle="1" w:styleId="SmallChar1">
    <w:name w:val="Small Char1"/>
    <w:rsid w:val="00545136"/>
    <w:rPr>
      <w:sz w:val="16"/>
      <w:szCs w:val="24"/>
      <w:lang w:val="en-US" w:eastAsia="en-US" w:bidi="ar-SA"/>
    </w:rPr>
  </w:style>
  <w:style w:type="character" w:customStyle="1" w:styleId="fullcite0">
    <w:name w:val="fullcite"/>
    <w:basedOn w:val="DefaultParagraphFont"/>
    <w:rsid w:val="00545136"/>
  </w:style>
  <w:style w:type="character" w:customStyle="1" w:styleId="Style9ptThickunderline">
    <w:name w:val="Style 9 pt Thick underline"/>
    <w:rsid w:val="00545136"/>
    <w:rPr>
      <w:sz w:val="24"/>
      <w:u w:val="thick"/>
    </w:rPr>
  </w:style>
  <w:style w:type="paragraph" w:customStyle="1" w:styleId="Repeatheader0">
    <w:name w:val="Repeat header"/>
    <w:basedOn w:val="Normal"/>
    <w:autoRedefine/>
    <w:rsid w:val="00545136"/>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545136"/>
    <w:rPr>
      <w:rFonts w:ascii="Times New Roman" w:hAnsi="Times New Roman" w:cs="Calibri"/>
      <w:sz w:val="16"/>
    </w:rPr>
  </w:style>
  <w:style w:type="character" w:customStyle="1" w:styleId="CardNotUnderlinedChar">
    <w:name w:val="Card Not Underlined Char"/>
    <w:rsid w:val="00545136"/>
    <w:rPr>
      <w:sz w:val="16"/>
      <w:lang w:val="en-US" w:eastAsia="en-US" w:bidi="ar-SA"/>
    </w:rPr>
  </w:style>
  <w:style w:type="paragraph" w:customStyle="1" w:styleId="CardNotUnderlined3">
    <w:name w:val="Card Not Underlined 3"/>
    <w:basedOn w:val="CardNotUnderlined"/>
    <w:rsid w:val="00545136"/>
    <w:rPr>
      <w:rFonts w:ascii="Times New Roman" w:hAnsi="Times New Roman" w:cs="Calibri"/>
    </w:rPr>
  </w:style>
  <w:style w:type="paragraph" w:customStyle="1" w:styleId="CardNotUnderlinedFinal">
    <w:name w:val="Card Not Underlined Final"/>
    <w:basedOn w:val="CardNotUnderlined3"/>
    <w:rsid w:val="00545136"/>
    <w:rPr>
      <w:sz w:val="20"/>
    </w:rPr>
  </w:style>
  <w:style w:type="character" w:customStyle="1" w:styleId="tagChar3">
    <w:name w:val="tag Char3"/>
    <w:rsid w:val="00545136"/>
    <w:rPr>
      <w:b/>
      <w:sz w:val="24"/>
      <w:szCs w:val="24"/>
      <w:lang w:val="en-US" w:eastAsia="en-US" w:bidi="ar-SA"/>
    </w:rPr>
  </w:style>
  <w:style w:type="character" w:customStyle="1" w:styleId="link-mailto">
    <w:name w:val="link-mailto"/>
    <w:basedOn w:val="DefaultParagraphFont"/>
    <w:rsid w:val="00545136"/>
  </w:style>
  <w:style w:type="character" w:customStyle="1" w:styleId="StyleUnderlineUnderlineChar">
    <w:name w:val="Style Underline + Underline Char"/>
    <w:rsid w:val="00545136"/>
    <w:rPr>
      <w:rFonts w:ascii="Trebuchet MS" w:hAnsi="Trebuchet MS"/>
      <w:szCs w:val="18"/>
      <w:u w:val="single"/>
      <w:lang w:val="en-US" w:eastAsia="en-US" w:bidi="ar-SA"/>
    </w:rPr>
  </w:style>
  <w:style w:type="paragraph" w:customStyle="1" w:styleId="formfld">
    <w:name w:val="formfld"/>
    <w:basedOn w:val="Normal"/>
    <w:rsid w:val="00545136"/>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545136"/>
    <w:pPr>
      <w:keepLines w:val="0"/>
      <w:pageBreakBefore w:val="0"/>
      <w:numPr>
        <w:numId w:val="1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545136"/>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545136"/>
    <w:rPr>
      <w:rFonts w:ascii="Times New Roman" w:eastAsia="Times New Roman" w:hAnsi="Times New Roman" w:cs="Times New Roman"/>
      <w:sz w:val="20"/>
      <w:u w:val="thick"/>
    </w:rPr>
  </w:style>
  <w:style w:type="paragraph" w:customStyle="1" w:styleId="SmallCards">
    <w:name w:val="Small Cards"/>
    <w:basedOn w:val="Cards"/>
    <w:link w:val="SmallCardsChar"/>
    <w:rsid w:val="00545136"/>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545136"/>
    <w:rPr>
      <w:rFonts w:ascii="Times New Roman" w:eastAsia="Times New Roman" w:hAnsi="Times New Roman" w:cs="Times New Roman"/>
      <w:sz w:val="14"/>
    </w:rPr>
  </w:style>
  <w:style w:type="paragraph" w:customStyle="1" w:styleId="ReadingCites">
    <w:name w:val="Reading Cites"/>
    <w:basedOn w:val="Normal"/>
    <w:link w:val="ReadingCitesChar"/>
    <w:rsid w:val="00545136"/>
    <w:rPr>
      <w:rFonts w:eastAsia="Times New Roman"/>
      <w:b/>
      <w:sz w:val="20"/>
      <w:szCs w:val="20"/>
    </w:rPr>
  </w:style>
  <w:style w:type="character" w:customStyle="1" w:styleId="ReadingCitesChar">
    <w:name w:val="Reading Cites Char"/>
    <w:link w:val="ReadingCites"/>
    <w:rsid w:val="00545136"/>
    <w:rPr>
      <w:rFonts w:ascii="Calibri" w:eastAsia="Times New Roman" w:hAnsi="Calibri"/>
      <w:b/>
      <w:sz w:val="20"/>
      <w:szCs w:val="20"/>
    </w:rPr>
  </w:style>
  <w:style w:type="paragraph" w:customStyle="1" w:styleId="ContentsHeading">
    <w:name w:val="Contents Heading"/>
    <w:basedOn w:val="Heading1"/>
    <w:next w:val="Normal"/>
    <w:rsid w:val="00545136"/>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545136"/>
    <w:pPr>
      <w:spacing w:before="100" w:beforeAutospacing="1" w:after="100" w:afterAutospacing="1"/>
    </w:pPr>
    <w:rPr>
      <w:rFonts w:eastAsia="Times New Roman"/>
      <w:sz w:val="20"/>
    </w:rPr>
  </w:style>
  <w:style w:type="character" w:customStyle="1" w:styleId="CharacterStyle8">
    <w:name w:val="Character Style 8"/>
    <w:rsid w:val="00545136"/>
    <w:rPr>
      <w:sz w:val="22"/>
      <w:szCs w:val="22"/>
    </w:rPr>
  </w:style>
  <w:style w:type="paragraph" w:customStyle="1" w:styleId="Style110">
    <w:name w:val="Style 11"/>
    <w:rsid w:val="0054513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54513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545136"/>
    <w:rPr>
      <w:b/>
      <w:sz w:val="24"/>
    </w:rPr>
  </w:style>
  <w:style w:type="character" w:customStyle="1" w:styleId="CardText1CharChar">
    <w:name w:val="Card Text 1 Char Char"/>
    <w:rsid w:val="00545136"/>
    <w:rPr>
      <w:rFonts w:ascii="Arial Narrow" w:hAnsi="Arial Narrow"/>
      <w:color w:val="000000"/>
      <w:sz w:val="22"/>
      <w:szCs w:val="22"/>
      <w:u w:val="single"/>
      <w:lang w:val="en-US" w:eastAsia="en-US" w:bidi="ar-SA"/>
    </w:rPr>
  </w:style>
  <w:style w:type="character" w:customStyle="1" w:styleId="CardText1Char1">
    <w:name w:val="Card Text 1 Char1"/>
    <w:rsid w:val="00545136"/>
    <w:rPr>
      <w:rFonts w:ascii="Arial Narrow" w:hAnsi="Arial Narrow"/>
      <w:color w:val="000000"/>
      <w:sz w:val="22"/>
      <w:szCs w:val="22"/>
      <w:u w:val="single"/>
      <w:lang w:val="en-US" w:eastAsia="en-US" w:bidi="ar-SA"/>
    </w:rPr>
  </w:style>
  <w:style w:type="paragraph" w:customStyle="1" w:styleId="Style70">
    <w:name w:val="Style 7"/>
    <w:rsid w:val="00545136"/>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545136"/>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545136"/>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45136"/>
  </w:style>
  <w:style w:type="paragraph" w:customStyle="1" w:styleId="Header1">
    <w:name w:val="Header1"/>
    <w:aliases w:val="Header Char Char,Header Char Char Char Char Char Char Char Cha,Char Char Char Cha"/>
    <w:basedOn w:val="Heading1"/>
    <w:next w:val="Heading1"/>
    <w:uiPriority w:val="99"/>
    <w:qFormat/>
    <w:rsid w:val="00545136"/>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545136"/>
    <w:rPr>
      <w:b/>
      <w:bCs/>
      <w:color w:val="695B54"/>
    </w:rPr>
  </w:style>
  <w:style w:type="paragraph" w:customStyle="1" w:styleId="Heading11">
    <w:name w:val="Heading 11"/>
    <w:basedOn w:val="Normal"/>
    <w:next w:val="Normal"/>
    <w:rsid w:val="00545136"/>
    <w:pPr>
      <w:keepNext/>
      <w:widowControl w:val="0"/>
      <w:suppressAutoHyphens/>
      <w:jc w:val="center"/>
    </w:pPr>
    <w:rPr>
      <w:rFonts w:eastAsia="Tahoma"/>
      <w:b/>
      <w:sz w:val="48"/>
      <w:szCs w:val="32"/>
      <w:u w:val="single"/>
    </w:rPr>
  </w:style>
  <w:style w:type="paragraph" w:customStyle="1" w:styleId="TextHeading">
    <w:name w:val="Text Heading"/>
    <w:basedOn w:val="Heading3"/>
    <w:rsid w:val="00545136"/>
    <w:pPr>
      <w:keepLines w:val="0"/>
      <w:pageBreakBefore w:val="0"/>
      <w:spacing w:before="0"/>
      <w:jc w:val="left"/>
    </w:pPr>
    <w:rPr>
      <w:rFonts w:eastAsia="Times New Roman" w:cs="Arial"/>
      <w:bCs w:val="0"/>
      <w:sz w:val="22"/>
      <w:szCs w:val="26"/>
    </w:rPr>
  </w:style>
  <w:style w:type="character" w:customStyle="1" w:styleId="TextHeadingChar">
    <w:name w:val="Text Heading Char"/>
    <w:rsid w:val="00545136"/>
    <w:rPr>
      <w:rFonts w:cs="Arial"/>
      <w:b/>
      <w:bCs/>
      <w:sz w:val="22"/>
      <w:szCs w:val="26"/>
      <w:u w:val="single"/>
      <w:lang w:val="en-US" w:eastAsia="en-US" w:bidi="ar-SA"/>
    </w:rPr>
  </w:style>
  <w:style w:type="character" w:customStyle="1" w:styleId="FootnoteCharacters">
    <w:name w:val="Footnote Characters"/>
    <w:rsid w:val="00545136"/>
    <w:rPr>
      <w:vertAlign w:val="superscript"/>
    </w:rPr>
  </w:style>
  <w:style w:type="paragraph" w:customStyle="1" w:styleId="StyleHeading1BlockTitleHeading1Char1ALEXHeadingBrief-He2">
    <w:name w:val="Style Heading 1Block TitleHeading 1 Char1ALEXHeadingBrief - He...2"/>
    <w:basedOn w:val="Heading1"/>
    <w:autoRedefine/>
    <w:rsid w:val="0054513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545136"/>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545136"/>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545136"/>
    <w:rPr>
      <w:rFonts w:ascii="Arial" w:eastAsia="Times New Roman" w:hAnsi="Arial"/>
      <w:smallCaps/>
    </w:rPr>
  </w:style>
  <w:style w:type="paragraph" w:customStyle="1" w:styleId="DebateBody">
    <w:name w:val="Debate Body"/>
    <w:basedOn w:val="Normal"/>
    <w:qFormat/>
    <w:rsid w:val="00545136"/>
    <w:rPr>
      <w:rFonts w:ascii="Cambria" w:eastAsia="Cambria" w:hAnsi="Cambria"/>
      <w:b/>
      <w:caps/>
      <w:sz w:val="24"/>
    </w:rPr>
  </w:style>
  <w:style w:type="paragraph" w:customStyle="1" w:styleId="StyleDebateBodyBefore12pt">
    <w:name w:val="Style Debate Body + Before:  12 pt"/>
    <w:basedOn w:val="Normal"/>
    <w:next w:val="Normal"/>
    <w:rsid w:val="00545136"/>
    <w:pPr>
      <w:spacing w:before="240"/>
    </w:pPr>
    <w:rPr>
      <w:rFonts w:eastAsia="Times New Roman"/>
      <w:bCs/>
      <w:sz w:val="20"/>
      <w:szCs w:val="20"/>
    </w:rPr>
  </w:style>
  <w:style w:type="paragraph" w:customStyle="1" w:styleId="StyleDebateBodyBefore12pt1">
    <w:name w:val="Style Debate Body + Before:  12 pt1"/>
    <w:basedOn w:val="Normal"/>
    <w:rsid w:val="00545136"/>
    <w:pPr>
      <w:spacing w:before="240"/>
    </w:pPr>
    <w:rPr>
      <w:rFonts w:eastAsia="Times New Roman"/>
      <w:bCs/>
      <w:sz w:val="20"/>
      <w:szCs w:val="20"/>
    </w:rPr>
  </w:style>
  <w:style w:type="character" w:customStyle="1" w:styleId="10ptnotbold">
    <w:name w:val="10ptnotbold"/>
    <w:rsid w:val="00545136"/>
    <w:rPr>
      <w:sz w:val="20"/>
    </w:rPr>
  </w:style>
  <w:style w:type="paragraph" w:customStyle="1" w:styleId="PageNumber11">
    <w:name w:val="Page Number11"/>
    <w:basedOn w:val="Normal"/>
    <w:next w:val="Normal"/>
    <w:rsid w:val="00545136"/>
    <w:rPr>
      <w:rFonts w:eastAsia="Times New Roman"/>
      <w:sz w:val="20"/>
    </w:rPr>
  </w:style>
  <w:style w:type="character" w:customStyle="1" w:styleId="Heading2CharCharCharCharCharCharCharCharCharCharCharCharCharChar1">
    <w:name w:val="Heading 2 Char Char Char Char Char Char Char Char Char Char Char Char Char Char1"/>
    <w:rsid w:val="00545136"/>
    <w:rPr>
      <w:rFonts w:eastAsia="SimSun" w:cs="Arial"/>
      <w:b/>
      <w:bCs/>
      <w:iCs/>
      <w:sz w:val="24"/>
      <w:szCs w:val="28"/>
      <w:lang w:val="en-US" w:eastAsia="zh-CN" w:bidi="ar-SA"/>
    </w:rPr>
  </w:style>
  <w:style w:type="character" w:customStyle="1" w:styleId="Char31">
    <w:name w:val="Char31"/>
    <w:rsid w:val="00545136"/>
    <w:rPr>
      <w:rFonts w:cs="Arial"/>
      <w:bCs/>
      <w:u w:val="thick"/>
      <w:lang w:val="en-US" w:eastAsia="en-US" w:bidi="ar-SA"/>
    </w:rPr>
  </w:style>
  <w:style w:type="paragraph" w:customStyle="1" w:styleId="StyleHeading1Centered">
    <w:name w:val="Style Heading 1 + Centered"/>
    <w:basedOn w:val="Heading1"/>
    <w:rsid w:val="0054513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54513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54513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545136"/>
    <w:pPr>
      <w:spacing w:before="120"/>
    </w:pPr>
    <w:rPr>
      <w:rFonts w:eastAsia="Times New Roman"/>
      <w:sz w:val="20"/>
    </w:rPr>
  </w:style>
  <w:style w:type="character" w:customStyle="1" w:styleId="underliningChar0">
    <w:name w:val="underlining Char"/>
    <w:rsid w:val="00545136"/>
    <w:rPr>
      <w:b/>
      <w:szCs w:val="24"/>
      <w:u w:val="single"/>
      <w:lang w:val="en-US" w:eastAsia="en-US" w:bidi="ar-SA"/>
    </w:rPr>
  </w:style>
  <w:style w:type="character" w:customStyle="1" w:styleId="notreadChar">
    <w:name w:val="not read Char"/>
    <w:rsid w:val="00545136"/>
    <w:rPr>
      <w:sz w:val="18"/>
      <w:szCs w:val="24"/>
      <w:lang w:val="en-US" w:eastAsia="en-US" w:bidi="ar-SA"/>
    </w:rPr>
  </w:style>
  <w:style w:type="paragraph" w:customStyle="1" w:styleId="StyleStrong10ptNotBold">
    <w:name w:val="Style Strong + 10 pt Not Bold"/>
    <w:basedOn w:val="Normal"/>
    <w:autoRedefine/>
    <w:rsid w:val="00545136"/>
    <w:pPr>
      <w:ind w:left="720" w:hanging="360"/>
    </w:pPr>
    <w:rPr>
      <w:rFonts w:eastAsia="Times New Roman"/>
      <w:sz w:val="26"/>
      <w:szCs w:val="26"/>
    </w:rPr>
  </w:style>
  <w:style w:type="character" w:customStyle="1" w:styleId="prbodytext1">
    <w:name w:val="pr_bodytext1"/>
    <w:rsid w:val="00545136"/>
    <w:rPr>
      <w:rFonts w:ascii="Arial" w:hAnsi="Arial" w:cs="Arial" w:hint="default"/>
      <w:sz w:val="20"/>
      <w:szCs w:val="20"/>
    </w:rPr>
  </w:style>
  <w:style w:type="character" w:customStyle="1" w:styleId="smallCharChar">
    <w:name w:val="small Char Char"/>
    <w:rsid w:val="00545136"/>
    <w:rPr>
      <w:rFonts w:ascii="Times New Roman" w:eastAsia="Times New Roman" w:hAnsi="Times New Roman" w:cs="Times New Roman"/>
      <w:sz w:val="12"/>
      <w:szCs w:val="16"/>
    </w:rPr>
  </w:style>
  <w:style w:type="character" w:customStyle="1" w:styleId="Undlerine">
    <w:name w:val="Undlerine"/>
    <w:qFormat/>
    <w:rsid w:val="00545136"/>
    <w:rPr>
      <w:rFonts w:ascii="Times New Roman" w:hAnsi="Times New Roman"/>
      <w:w w:val="110"/>
      <w:sz w:val="20"/>
      <w:szCs w:val="20"/>
      <w:u w:val="single"/>
      <w:bdr w:val="none" w:sz="0" w:space="0" w:color="auto"/>
      <w:lang w:bidi="he-IL"/>
    </w:rPr>
  </w:style>
  <w:style w:type="character" w:customStyle="1" w:styleId="Aunderline1">
    <w:name w:val="Aunderline"/>
    <w:qFormat/>
    <w:rsid w:val="00545136"/>
    <w:rPr>
      <w:rFonts w:ascii="Times New Roman" w:hAnsi="Times New Roman"/>
      <w:sz w:val="20"/>
      <w:u w:val="single"/>
    </w:rPr>
  </w:style>
  <w:style w:type="paragraph" w:customStyle="1" w:styleId="NormalUnderline0">
    <w:name w:val="Normal + Underline"/>
    <w:basedOn w:val="Normal"/>
    <w:link w:val="NormalUnderlineChar0"/>
    <w:rsid w:val="00545136"/>
    <w:pPr>
      <w:ind w:left="720"/>
    </w:pPr>
    <w:rPr>
      <w:rFonts w:eastAsia="Times New Roman"/>
      <w:b/>
      <w:sz w:val="20"/>
      <w:u w:val="single"/>
      <w:lang w:val="x-none" w:eastAsia="x-none"/>
    </w:rPr>
  </w:style>
  <w:style w:type="character" w:customStyle="1" w:styleId="NormalUnderlineChar0">
    <w:name w:val="Normal + Underline Char"/>
    <w:link w:val="NormalUnderline0"/>
    <w:rsid w:val="00545136"/>
    <w:rPr>
      <w:rFonts w:ascii="Calibri" w:eastAsia="Times New Roman" w:hAnsi="Calibri"/>
      <w:b/>
      <w:sz w:val="20"/>
      <w:u w:val="single"/>
      <w:lang w:val="x-none" w:eastAsia="x-none"/>
    </w:rPr>
  </w:style>
  <w:style w:type="character" w:customStyle="1" w:styleId="Boxes">
    <w:name w:val="Boxes"/>
    <w:qFormat/>
    <w:rsid w:val="00545136"/>
    <w:rPr>
      <w:rFonts w:ascii="Times New Roman" w:hAnsi="Times New Roman"/>
      <w:sz w:val="20"/>
      <w:u w:val="single"/>
      <w:bdr w:val="single" w:sz="4" w:space="0" w:color="auto"/>
    </w:rPr>
  </w:style>
  <w:style w:type="character" w:customStyle="1" w:styleId="tim">
    <w:name w:val="tim"/>
    <w:qFormat/>
    <w:rsid w:val="00545136"/>
    <w:rPr>
      <w:rFonts w:ascii="Times New Roman" w:hAnsi="Times New Roman"/>
      <w:sz w:val="20"/>
      <w:u w:val="single"/>
    </w:rPr>
  </w:style>
  <w:style w:type="character" w:customStyle="1" w:styleId="hl">
    <w:name w:val="hl"/>
    <w:basedOn w:val="DefaultParagraphFont"/>
    <w:rsid w:val="00545136"/>
  </w:style>
  <w:style w:type="character" w:customStyle="1" w:styleId="clock1">
    <w:name w:val="clock1"/>
    <w:rsid w:val="00545136"/>
    <w:rPr>
      <w:color w:val="B51B1B"/>
    </w:rPr>
  </w:style>
  <w:style w:type="character" w:customStyle="1" w:styleId="smallChar10">
    <w:name w:val="small Char1"/>
    <w:rsid w:val="00545136"/>
    <w:rPr>
      <w:sz w:val="12"/>
      <w:szCs w:val="16"/>
      <w:lang w:val="en-US" w:eastAsia="en-US" w:bidi="ar-SA"/>
    </w:rPr>
  </w:style>
  <w:style w:type="character" w:customStyle="1" w:styleId="SmallCardsCharChar">
    <w:name w:val="Small Cards Char Char"/>
    <w:rsid w:val="00545136"/>
    <w:rPr>
      <w:sz w:val="14"/>
      <w:szCs w:val="24"/>
      <w:lang w:val="en-US" w:eastAsia="en-US" w:bidi="ar-SA"/>
    </w:rPr>
  </w:style>
  <w:style w:type="paragraph" w:customStyle="1" w:styleId="NormalCards">
    <w:name w:val="Normal Cards"/>
    <w:basedOn w:val="Normal"/>
    <w:rsid w:val="00545136"/>
    <w:pPr>
      <w:ind w:left="288"/>
    </w:pPr>
    <w:rPr>
      <w:rFonts w:eastAsia="Times New Roman"/>
      <w:sz w:val="20"/>
    </w:rPr>
  </w:style>
  <w:style w:type="character" w:customStyle="1" w:styleId="iniciales">
    <w:name w:val="iniciales"/>
    <w:basedOn w:val="DefaultParagraphFont"/>
    <w:rsid w:val="00545136"/>
  </w:style>
  <w:style w:type="character" w:customStyle="1" w:styleId="Style10ptBoldUnderline">
    <w:name w:val="Style 10 pt Bold Underline"/>
    <w:rsid w:val="00545136"/>
    <w:rPr>
      <w:b/>
      <w:bCs/>
      <w:sz w:val="20"/>
      <w:u w:val="single"/>
    </w:rPr>
  </w:style>
  <w:style w:type="paragraph" w:customStyle="1" w:styleId="outdent">
    <w:name w:val="outdent"/>
    <w:basedOn w:val="Normal"/>
    <w:rsid w:val="00545136"/>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545136"/>
    <w:pPr>
      <w:spacing w:before="100" w:beforeAutospacing="1" w:after="100" w:afterAutospacing="1"/>
    </w:pPr>
    <w:rPr>
      <w:rFonts w:eastAsia="Times New Roman"/>
      <w:sz w:val="24"/>
    </w:rPr>
  </w:style>
  <w:style w:type="paragraph" w:customStyle="1" w:styleId="separator">
    <w:name w:val="separator"/>
    <w:basedOn w:val="Normal"/>
    <w:rsid w:val="00545136"/>
    <w:pPr>
      <w:spacing w:before="100" w:beforeAutospacing="1" w:after="100" w:afterAutospacing="1"/>
    </w:pPr>
    <w:rPr>
      <w:rFonts w:eastAsia="Times New Roman"/>
      <w:sz w:val="24"/>
    </w:rPr>
  </w:style>
  <w:style w:type="paragraph" w:customStyle="1" w:styleId="bulletfollow">
    <w:name w:val="bulletfollow"/>
    <w:basedOn w:val="Normal"/>
    <w:rsid w:val="00545136"/>
    <w:pPr>
      <w:spacing w:before="100" w:beforeAutospacing="1" w:after="100" w:afterAutospacing="1"/>
    </w:pPr>
    <w:rPr>
      <w:rFonts w:eastAsia="Times New Roman"/>
      <w:sz w:val="24"/>
    </w:rPr>
  </w:style>
  <w:style w:type="paragraph" w:customStyle="1" w:styleId="bulleted">
    <w:name w:val="bulleted"/>
    <w:basedOn w:val="Normal"/>
    <w:rsid w:val="00545136"/>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545136"/>
    <w:rPr>
      <w:rFonts w:ascii="Times New Roman" w:eastAsia="Times New Roman" w:hAnsi="Times New Roman" w:cs="Times New Roman"/>
      <w:strike/>
      <w:sz w:val="20"/>
      <w:szCs w:val="20"/>
    </w:rPr>
  </w:style>
  <w:style w:type="character" w:customStyle="1" w:styleId="StrikethroughChar">
    <w:name w:val="Strikethrough Char"/>
    <w:link w:val="Strikethrough0"/>
    <w:rsid w:val="00545136"/>
    <w:rPr>
      <w:rFonts w:ascii="Times New Roman" w:eastAsia="Times New Roman" w:hAnsi="Times New Roman" w:cs="Times New Roman"/>
      <w:strike/>
      <w:sz w:val="20"/>
      <w:szCs w:val="20"/>
    </w:rPr>
  </w:style>
  <w:style w:type="character" w:customStyle="1" w:styleId="UnderlineCardsCharChar">
    <w:name w:val="Underline Cards Char Char"/>
    <w:rsid w:val="00545136"/>
    <w:rPr>
      <w:rFonts w:eastAsia="SimSun"/>
      <w:szCs w:val="24"/>
      <w:u w:val="thick"/>
      <w:lang w:val="en-US" w:eastAsia="en-US" w:bidi="ar-SA"/>
    </w:rPr>
  </w:style>
  <w:style w:type="character" w:customStyle="1" w:styleId="head">
    <w:name w:val="head"/>
    <w:basedOn w:val="DefaultParagraphFont"/>
    <w:rsid w:val="00545136"/>
  </w:style>
  <w:style w:type="paragraph" w:customStyle="1" w:styleId="authorgroup">
    <w:name w:val="authorgroup"/>
    <w:basedOn w:val="Normal"/>
    <w:rsid w:val="00545136"/>
    <w:pPr>
      <w:spacing w:before="100" w:beforeAutospacing="1" w:after="100" w:afterAutospacing="1"/>
    </w:pPr>
    <w:rPr>
      <w:rFonts w:eastAsia="Calibri"/>
      <w:sz w:val="24"/>
    </w:rPr>
  </w:style>
  <w:style w:type="paragraph" w:customStyle="1" w:styleId="affiliation1">
    <w:name w:val="affiliation1"/>
    <w:basedOn w:val="Normal"/>
    <w:rsid w:val="00545136"/>
    <w:pPr>
      <w:spacing w:before="100" w:beforeAutospacing="1" w:after="100" w:afterAutospacing="1"/>
    </w:pPr>
    <w:rPr>
      <w:rFonts w:eastAsia="Calibri"/>
      <w:sz w:val="24"/>
    </w:rPr>
  </w:style>
  <w:style w:type="paragraph" w:customStyle="1" w:styleId="norm">
    <w:name w:val="norm"/>
    <w:basedOn w:val="Normal"/>
    <w:rsid w:val="00545136"/>
    <w:pPr>
      <w:spacing w:before="100" w:beforeAutospacing="1" w:after="100" w:afterAutospacing="1"/>
    </w:pPr>
    <w:rPr>
      <w:rFonts w:eastAsia="Calibri"/>
      <w:sz w:val="24"/>
    </w:rPr>
  </w:style>
  <w:style w:type="character" w:customStyle="1" w:styleId="smallcapitals">
    <w:name w:val="smallcapitals"/>
    <w:basedOn w:val="DefaultParagraphFont"/>
    <w:rsid w:val="00545136"/>
  </w:style>
  <w:style w:type="character" w:customStyle="1" w:styleId="number0">
    <w:name w:val="number"/>
    <w:basedOn w:val="DefaultParagraphFont"/>
    <w:rsid w:val="00545136"/>
  </w:style>
  <w:style w:type="character" w:customStyle="1" w:styleId="swauthor">
    <w:name w:val="sw_author"/>
    <w:rsid w:val="00545136"/>
  </w:style>
  <w:style w:type="character" w:customStyle="1" w:styleId="articlebody1">
    <w:name w:val="articlebody1"/>
    <w:rsid w:val="00545136"/>
  </w:style>
  <w:style w:type="character" w:customStyle="1" w:styleId="small1">
    <w:name w:val="small1"/>
    <w:rsid w:val="00545136"/>
  </w:style>
  <w:style w:type="paragraph" w:customStyle="1" w:styleId="AuthorDate2">
    <w:name w:val="Author/Date"/>
    <w:basedOn w:val="Normal"/>
    <w:link w:val="AuthorDateChar1"/>
    <w:rsid w:val="00545136"/>
    <w:rPr>
      <w:rFonts w:eastAsia="Times New Roman"/>
      <w:b/>
      <w:sz w:val="24"/>
      <w:u w:val="single"/>
    </w:rPr>
  </w:style>
  <w:style w:type="character" w:customStyle="1" w:styleId="AuthorDateChar1">
    <w:name w:val="Author/Date Char1"/>
    <w:link w:val="AuthorDate2"/>
    <w:rsid w:val="00545136"/>
    <w:rPr>
      <w:rFonts w:ascii="Calibri" w:eastAsia="Times New Roman" w:hAnsi="Calibri"/>
      <w:b/>
      <w:u w:val="single"/>
    </w:rPr>
  </w:style>
  <w:style w:type="character" w:customStyle="1" w:styleId="Shortcite">
    <w:name w:val="Shortcite"/>
    <w:basedOn w:val="DefaultParagraphFont"/>
    <w:rsid w:val="00545136"/>
    <w:rPr>
      <w:rFonts w:ascii="Times New Roman" w:hAnsi="Times New Roman"/>
      <w:b/>
      <w:bCs/>
      <w:sz w:val="20"/>
    </w:rPr>
  </w:style>
  <w:style w:type="character" w:customStyle="1" w:styleId="Longcite">
    <w:name w:val="Longcite"/>
    <w:basedOn w:val="DefaultParagraphFont"/>
    <w:rsid w:val="00545136"/>
    <w:rPr>
      <w:sz w:val="16"/>
    </w:rPr>
  </w:style>
  <w:style w:type="paragraph" w:customStyle="1" w:styleId="analytic0">
    <w:name w:val="analytic"/>
    <w:basedOn w:val="Normal"/>
    <w:link w:val="analyticChar0"/>
    <w:uiPriority w:val="4"/>
    <w:qFormat/>
    <w:rsid w:val="00545136"/>
    <w:pPr>
      <w:spacing w:before="120"/>
    </w:pPr>
    <w:rPr>
      <w:rFonts w:ascii="Arial" w:hAnsi="Arial"/>
      <w:b/>
      <w:sz w:val="20"/>
    </w:rPr>
  </w:style>
  <w:style w:type="character" w:customStyle="1" w:styleId="analyticChar0">
    <w:name w:val="analytic Char"/>
    <w:basedOn w:val="DefaultParagraphFont"/>
    <w:link w:val="analytic0"/>
    <w:uiPriority w:val="4"/>
    <w:rsid w:val="00545136"/>
    <w:rPr>
      <w:rFonts w:ascii="Arial" w:hAnsi="Arial"/>
      <w:b/>
      <w:sz w:val="20"/>
    </w:rPr>
  </w:style>
  <w:style w:type="character" w:customStyle="1" w:styleId="Normal30">
    <w:name w:val="Normal3"/>
    <w:basedOn w:val="DefaultParagraphFont"/>
    <w:rsid w:val="00545136"/>
  </w:style>
  <w:style w:type="paragraph" w:customStyle="1" w:styleId="PageNumber8">
    <w:name w:val="Page Number8"/>
    <w:basedOn w:val="Normal"/>
    <w:next w:val="Normal"/>
    <w:rsid w:val="00545136"/>
    <w:pPr>
      <w:spacing w:after="0" w:line="240" w:lineRule="auto"/>
    </w:pPr>
    <w:rPr>
      <w:rFonts w:ascii="Times New Roman" w:eastAsia="Times New Roman" w:hAnsi="Times New Roman"/>
      <w:sz w:val="20"/>
    </w:rPr>
  </w:style>
  <w:style w:type="paragraph" w:customStyle="1" w:styleId="Header2">
    <w:name w:val="Header2"/>
    <w:basedOn w:val="Heading1"/>
    <w:next w:val="Heading1"/>
    <w:rsid w:val="00545136"/>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545136"/>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545136"/>
    <w:rPr>
      <w:rFonts w:cs="New Baskerville"/>
      <w:color w:val="000000"/>
    </w:rPr>
  </w:style>
  <w:style w:type="character" w:customStyle="1" w:styleId="postauthor">
    <w:name w:val="postauthor"/>
    <w:basedOn w:val="DefaultParagraphFont"/>
    <w:rsid w:val="00545136"/>
  </w:style>
  <w:style w:type="paragraph" w:customStyle="1" w:styleId="notes-source-hasnotes">
    <w:name w:val="notes-source-hasnotes"/>
    <w:basedOn w:val="Normal"/>
    <w:rsid w:val="00545136"/>
    <w:pPr>
      <w:spacing w:before="100" w:beforeAutospacing="1" w:after="100" w:afterAutospacing="1"/>
    </w:pPr>
    <w:rPr>
      <w:rFonts w:ascii="Times" w:hAnsi="Times"/>
      <w:sz w:val="20"/>
      <w:szCs w:val="20"/>
    </w:rPr>
  </w:style>
  <w:style w:type="character" w:customStyle="1" w:styleId="span">
    <w:name w:val="span"/>
    <w:basedOn w:val="DefaultParagraphFont"/>
    <w:rsid w:val="00545136"/>
  </w:style>
  <w:style w:type="character" w:customStyle="1" w:styleId="maintitle">
    <w:name w:val="maintitle"/>
    <w:basedOn w:val="DefaultParagraphFont"/>
    <w:rsid w:val="00545136"/>
  </w:style>
  <w:style w:type="character" w:customStyle="1" w:styleId="thirdparty-logo">
    <w:name w:val="thirdparty-logo"/>
    <w:basedOn w:val="DefaultParagraphFont"/>
    <w:rsid w:val="00545136"/>
  </w:style>
  <w:style w:type="paragraph" w:customStyle="1" w:styleId="articlemeta">
    <w:name w:val="articlemeta"/>
    <w:basedOn w:val="Normal"/>
    <w:rsid w:val="00545136"/>
    <w:pPr>
      <w:spacing w:before="100" w:beforeAutospacing="1" w:after="100" w:afterAutospacing="1"/>
    </w:pPr>
    <w:rPr>
      <w:rFonts w:ascii="Times" w:hAnsi="Times"/>
      <w:sz w:val="20"/>
      <w:szCs w:val="20"/>
    </w:rPr>
  </w:style>
  <w:style w:type="character" w:customStyle="1" w:styleId="vcard">
    <w:name w:val="vcard"/>
    <w:basedOn w:val="DefaultParagraphFont"/>
    <w:rsid w:val="00545136"/>
  </w:style>
  <w:style w:type="character" w:customStyle="1" w:styleId="print-footnote">
    <w:name w:val="print-footnote"/>
    <w:basedOn w:val="DefaultParagraphFont"/>
    <w:rsid w:val="00545136"/>
  </w:style>
  <w:style w:type="character" w:customStyle="1" w:styleId="datestring">
    <w:name w:val="datestring"/>
    <w:basedOn w:val="DefaultParagraphFont"/>
    <w:rsid w:val="00545136"/>
  </w:style>
  <w:style w:type="paragraph" w:customStyle="1" w:styleId="left">
    <w:name w:val="left"/>
    <w:basedOn w:val="Normal"/>
    <w:rsid w:val="00545136"/>
    <w:pPr>
      <w:spacing w:before="100" w:beforeAutospacing="1" w:after="100" w:afterAutospacing="1"/>
    </w:pPr>
    <w:rPr>
      <w:rFonts w:ascii="Times" w:hAnsi="Times"/>
      <w:sz w:val="20"/>
      <w:szCs w:val="20"/>
    </w:rPr>
  </w:style>
  <w:style w:type="paragraph" w:customStyle="1" w:styleId="right">
    <w:name w:val="right"/>
    <w:basedOn w:val="Normal"/>
    <w:rsid w:val="00545136"/>
    <w:pPr>
      <w:spacing w:before="100" w:beforeAutospacing="1" w:after="100" w:afterAutospacing="1"/>
    </w:pPr>
    <w:rPr>
      <w:rFonts w:ascii="Times" w:hAnsi="Times"/>
      <w:sz w:val="20"/>
      <w:szCs w:val="20"/>
    </w:rPr>
  </w:style>
  <w:style w:type="character" w:customStyle="1" w:styleId="gptad">
    <w:name w:val="gptad"/>
    <w:basedOn w:val="DefaultParagraphFont"/>
    <w:rsid w:val="00545136"/>
  </w:style>
  <w:style w:type="paragraph" w:customStyle="1" w:styleId="creditpostedmodified">
    <w:name w:val="credit_posted_modified"/>
    <w:basedOn w:val="Normal"/>
    <w:rsid w:val="00545136"/>
    <w:pPr>
      <w:spacing w:before="100" w:beforeAutospacing="1" w:after="100" w:afterAutospacing="1"/>
    </w:pPr>
    <w:rPr>
      <w:rFonts w:ascii="Times" w:hAnsi="Times"/>
      <w:sz w:val="20"/>
      <w:szCs w:val="20"/>
    </w:rPr>
  </w:style>
  <w:style w:type="character" w:customStyle="1" w:styleId="creditline">
    <w:name w:val="creditline"/>
    <w:basedOn w:val="DefaultParagraphFont"/>
    <w:rsid w:val="00545136"/>
  </w:style>
  <w:style w:type="character" w:customStyle="1" w:styleId="grd">
    <w:name w:val="grd"/>
    <w:basedOn w:val="DefaultParagraphFont"/>
    <w:rsid w:val="00545136"/>
  </w:style>
  <w:style w:type="paragraph" w:customStyle="1" w:styleId="hs-text-container">
    <w:name w:val="hs-text-container"/>
    <w:basedOn w:val="Normal"/>
    <w:rsid w:val="00545136"/>
    <w:pPr>
      <w:spacing w:before="100" w:beforeAutospacing="1" w:after="100" w:afterAutospacing="1"/>
    </w:pPr>
    <w:rPr>
      <w:rFonts w:ascii="Times" w:hAnsi="Times"/>
      <w:sz w:val="20"/>
      <w:szCs w:val="20"/>
    </w:rPr>
  </w:style>
  <w:style w:type="character" w:customStyle="1" w:styleId="created">
    <w:name w:val="created"/>
    <w:basedOn w:val="DefaultParagraphFont"/>
    <w:rsid w:val="00545136"/>
  </w:style>
  <w:style w:type="character" w:customStyle="1" w:styleId="changed">
    <w:name w:val="changed"/>
    <w:basedOn w:val="DefaultParagraphFont"/>
    <w:rsid w:val="00545136"/>
  </w:style>
  <w:style w:type="character" w:customStyle="1" w:styleId="article-author-name">
    <w:name w:val="article-author-name"/>
    <w:basedOn w:val="DefaultParagraphFont"/>
    <w:rsid w:val="00545136"/>
  </w:style>
  <w:style w:type="character" w:customStyle="1" w:styleId="bioexcerpt">
    <w:name w:val="bio_excerpt"/>
    <w:basedOn w:val="DefaultParagraphFont"/>
    <w:rsid w:val="00545136"/>
  </w:style>
  <w:style w:type="character" w:customStyle="1" w:styleId="commentcount">
    <w:name w:val="comment_count"/>
    <w:basedOn w:val="DefaultParagraphFont"/>
    <w:rsid w:val="00545136"/>
  </w:style>
  <w:style w:type="character" w:customStyle="1" w:styleId="searchtermshighlighted">
    <w:name w:val="searchtermshighlighted"/>
    <w:basedOn w:val="DefaultParagraphFont"/>
    <w:rsid w:val="00545136"/>
  </w:style>
  <w:style w:type="character" w:customStyle="1" w:styleId="contributornametrigger">
    <w:name w:val="contributornametrigger"/>
    <w:basedOn w:val="DefaultParagraphFont"/>
    <w:rsid w:val="00545136"/>
  </w:style>
  <w:style w:type="character" w:customStyle="1" w:styleId="bylinepipe">
    <w:name w:val="bylinepipe"/>
    <w:basedOn w:val="DefaultParagraphFont"/>
    <w:rsid w:val="00545136"/>
  </w:style>
  <w:style w:type="character" w:customStyle="1" w:styleId="lucenesearchresulturlb">
    <w:name w:val="lucene_search_result_url_b"/>
    <w:basedOn w:val="DefaultParagraphFont"/>
    <w:rsid w:val="00545136"/>
  </w:style>
  <w:style w:type="character" w:customStyle="1" w:styleId="faculty-title">
    <w:name w:val="faculty-title"/>
    <w:basedOn w:val="DefaultParagraphFont"/>
    <w:rsid w:val="00545136"/>
  </w:style>
  <w:style w:type="character" w:customStyle="1" w:styleId="count">
    <w:name w:val="count"/>
    <w:basedOn w:val="DefaultParagraphFont"/>
    <w:rsid w:val="00545136"/>
  </w:style>
  <w:style w:type="character" w:customStyle="1" w:styleId="volume">
    <w:name w:val="volume"/>
    <w:basedOn w:val="DefaultParagraphFont"/>
    <w:rsid w:val="00545136"/>
  </w:style>
  <w:style w:type="character" w:customStyle="1" w:styleId="issue">
    <w:name w:val="issue"/>
    <w:basedOn w:val="DefaultParagraphFont"/>
    <w:rsid w:val="00545136"/>
  </w:style>
  <w:style w:type="character" w:customStyle="1" w:styleId="pages">
    <w:name w:val="pages"/>
    <w:basedOn w:val="DefaultParagraphFont"/>
    <w:rsid w:val="00545136"/>
  </w:style>
  <w:style w:type="character" w:customStyle="1" w:styleId="person">
    <w:name w:val="person"/>
    <w:basedOn w:val="DefaultParagraphFont"/>
    <w:rsid w:val="00545136"/>
  </w:style>
  <w:style w:type="character" w:customStyle="1" w:styleId="corresponding">
    <w:name w:val="corresponding"/>
    <w:basedOn w:val="DefaultParagraphFont"/>
    <w:rsid w:val="00545136"/>
  </w:style>
  <w:style w:type="paragraph" w:customStyle="1" w:styleId="entry-meta">
    <w:name w:val="entry-meta"/>
    <w:basedOn w:val="Normal"/>
    <w:rsid w:val="00545136"/>
    <w:pPr>
      <w:spacing w:before="100" w:beforeAutospacing="1" w:after="100" w:afterAutospacing="1"/>
    </w:pPr>
    <w:rPr>
      <w:rFonts w:ascii="Times" w:hAnsi="Times"/>
      <w:sz w:val="20"/>
      <w:szCs w:val="20"/>
    </w:rPr>
  </w:style>
  <w:style w:type="character" w:customStyle="1" w:styleId="post-time">
    <w:name w:val="post-time"/>
    <w:basedOn w:val="DefaultParagraphFont"/>
    <w:rsid w:val="00545136"/>
  </w:style>
  <w:style w:type="character" w:customStyle="1" w:styleId="post-category">
    <w:name w:val="post-category"/>
    <w:basedOn w:val="DefaultParagraphFont"/>
    <w:rsid w:val="00545136"/>
  </w:style>
  <w:style w:type="character" w:customStyle="1" w:styleId="post-author">
    <w:name w:val="post-author"/>
    <w:basedOn w:val="DefaultParagraphFont"/>
    <w:rsid w:val="00545136"/>
  </w:style>
  <w:style w:type="character" w:customStyle="1" w:styleId="A10">
    <w:name w:val="A10"/>
    <w:uiPriority w:val="99"/>
    <w:rsid w:val="00545136"/>
    <w:rPr>
      <w:rFonts w:cs="Trebuchet MS"/>
      <w:color w:val="000000"/>
      <w:sz w:val="11"/>
      <w:szCs w:val="11"/>
    </w:rPr>
  </w:style>
  <w:style w:type="paragraph" w:customStyle="1" w:styleId="Pa10">
    <w:name w:val="Pa10"/>
    <w:basedOn w:val="Default"/>
    <w:next w:val="Default"/>
    <w:uiPriority w:val="99"/>
    <w:rsid w:val="00545136"/>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545136"/>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545136"/>
  </w:style>
  <w:style w:type="paragraph" w:customStyle="1" w:styleId="aff">
    <w:name w:val="aff"/>
    <w:basedOn w:val="Normal"/>
    <w:rsid w:val="00545136"/>
    <w:pPr>
      <w:spacing w:before="100" w:beforeAutospacing="1" w:after="100" w:afterAutospacing="1"/>
    </w:pPr>
    <w:rPr>
      <w:rFonts w:ascii="Times" w:hAnsi="Times"/>
      <w:sz w:val="20"/>
      <w:szCs w:val="20"/>
    </w:rPr>
  </w:style>
  <w:style w:type="character" w:customStyle="1" w:styleId="entry-author">
    <w:name w:val="entry-author"/>
    <w:basedOn w:val="DefaultParagraphFont"/>
    <w:rsid w:val="00545136"/>
  </w:style>
  <w:style w:type="character" w:customStyle="1" w:styleId="entry-author-name">
    <w:name w:val="entry-author-name"/>
    <w:basedOn w:val="DefaultParagraphFont"/>
    <w:rsid w:val="00545136"/>
  </w:style>
  <w:style w:type="character" w:customStyle="1" w:styleId="contrib-degrees">
    <w:name w:val="contrib-degrees"/>
    <w:basedOn w:val="DefaultParagraphFont"/>
    <w:rsid w:val="00545136"/>
  </w:style>
  <w:style w:type="character" w:customStyle="1" w:styleId="contrib-on-behalf-of">
    <w:name w:val="contrib-on-behalf-of"/>
    <w:basedOn w:val="DefaultParagraphFont"/>
    <w:rsid w:val="00545136"/>
  </w:style>
  <w:style w:type="character" w:customStyle="1" w:styleId="pubtime">
    <w:name w:val="pubtime"/>
    <w:basedOn w:val="DefaultParagraphFont"/>
    <w:rsid w:val="00545136"/>
  </w:style>
  <w:style w:type="character" w:customStyle="1" w:styleId="fbcommentscount">
    <w:name w:val="fb_comments_count"/>
    <w:basedOn w:val="DefaultParagraphFont"/>
    <w:rsid w:val="00545136"/>
  </w:style>
  <w:style w:type="character" w:customStyle="1" w:styleId="stsharethiscustom">
    <w:name w:val="st_sharethis_custom"/>
    <w:basedOn w:val="DefaultParagraphFont"/>
    <w:rsid w:val="00545136"/>
  </w:style>
  <w:style w:type="paragraph" w:customStyle="1" w:styleId="permalinkable">
    <w:name w:val="permalinkable"/>
    <w:basedOn w:val="Normal"/>
    <w:rsid w:val="00545136"/>
    <w:pPr>
      <w:spacing w:before="100" w:beforeAutospacing="1" w:after="100" w:afterAutospacing="1"/>
    </w:pPr>
    <w:rPr>
      <w:rFonts w:ascii="Times" w:hAnsi="Times"/>
      <w:sz w:val="20"/>
      <w:szCs w:val="20"/>
    </w:rPr>
  </w:style>
  <w:style w:type="character" w:customStyle="1" w:styleId="post-date">
    <w:name w:val="post-date"/>
    <w:basedOn w:val="DefaultParagraphFont"/>
    <w:rsid w:val="00545136"/>
  </w:style>
  <w:style w:type="character" w:customStyle="1" w:styleId="link-external">
    <w:name w:val="link-external"/>
    <w:basedOn w:val="DefaultParagraphFont"/>
    <w:rsid w:val="00545136"/>
  </w:style>
  <w:style w:type="character" w:customStyle="1" w:styleId="articleauthor0">
    <w:name w:val="article_author"/>
    <w:basedOn w:val="DefaultParagraphFont"/>
    <w:rsid w:val="00545136"/>
  </w:style>
  <w:style w:type="character" w:customStyle="1" w:styleId="articleissue">
    <w:name w:val="article_issue"/>
    <w:basedOn w:val="DefaultParagraphFont"/>
    <w:rsid w:val="00545136"/>
  </w:style>
  <w:style w:type="character" w:customStyle="1" w:styleId="a-size-large">
    <w:name w:val="a-size-large"/>
    <w:basedOn w:val="DefaultParagraphFont"/>
    <w:rsid w:val="00545136"/>
  </w:style>
  <w:style w:type="character" w:customStyle="1" w:styleId="a-size-medium">
    <w:name w:val="a-size-medium"/>
    <w:basedOn w:val="DefaultParagraphFont"/>
    <w:rsid w:val="00545136"/>
  </w:style>
  <w:style w:type="character" w:customStyle="1" w:styleId="contribution">
    <w:name w:val="contribution"/>
    <w:basedOn w:val="DefaultParagraphFont"/>
    <w:rsid w:val="00545136"/>
  </w:style>
  <w:style w:type="character" w:customStyle="1" w:styleId="a-color-secondary">
    <w:name w:val="a-color-secondary"/>
    <w:basedOn w:val="DefaultParagraphFont"/>
    <w:rsid w:val="00545136"/>
  </w:style>
  <w:style w:type="paragraph" w:customStyle="1" w:styleId="sbyline">
    <w:name w:val="sbyline"/>
    <w:basedOn w:val="Normal"/>
    <w:rsid w:val="00545136"/>
    <w:pPr>
      <w:spacing w:before="100" w:beforeAutospacing="1" w:after="100" w:afterAutospacing="1"/>
    </w:pPr>
    <w:rPr>
      <w:rFonts w:ascii="Times" w:hAnsi="Times"/>
      <w:sz w:val="20"/>
      <w:szCs w:val="20"/>
    </w:rPr>
  </w:style>
  <w:style w:type="character" w:customStyle="1" w:styleId="ui-author">
    <w:name w:val="ui-author"/>
    <w:basedOn w:val="DefaultParagraphFont"/>
    <w:rsid w:val="00545136"/>
  </w:style>
  <w:style w:type="character" w:customStyle="1" w:styleId="ui-staffline">
    <w:name w:val="ui-staffline"/>
    <w:basedOn w:val="DefaultParagraphFont"/>
    <w:rsid w:val="00545136"/>
  </w:style>
  <w:style w:type="paragraph" w:customStyle="1" w:styleId="promotion-tag-p">
    <w:name w:val="promotion-tag-p"/>
    <w:basedOn w:val="Normal"/>
    <w:rsid w:val="00545136"/>
    <w:pPr>
      <w:spacing w:before="100" w:beforeAutospacing="1" w:after="100" w:afterAutospacing="1"/>
    </w:pPr>
    <w:rPr>
      <w:rFonts w:ascii="Times" w:hAnsi="Times"/>
      <w:sz w:val="20"/>
      <w:szCs w:val="20"/>
    </w:rPr>
  </w:style>
  <w:style w:type="paragraph" w:customStyle="1" w:styleId="heading">
    <w:name w:val="heading"/>
    <w:basedOn w:val="Normal"/>
    <w:rsid w:val="00545136"/>
    <w:pPr>
      <w:spacing w:before="100" w:beforeAutospacing="1" w:after="100" w:afterAutospacing="1"/>
    </w:pPr>
    <w:rPr>
      <w:rFonts w:ascii="Times" w:hAnsi="Times"/>
      <w:sz w:val="20"/>
      <w:szCs w:val="20"/>
    </w:rPr>
  </w:style>
  <w:style w:type="character" w:customStyle="1" w:styleId="value">
    <w:name w:val="value"/>
    <w:basedOn w:val="DefaultParagraphFont"/>
    <w:rsid w:val="00545136"/>
  </w:style>
  <w:style w:type="character" w:customStyle="1" w:styleId="specialissuelabel">
    <w:name w:val="specialissuelabel"/>
    <w:basedOn w:val="DefaultParagraphFont"/>
    <w:rsid w:val="00545136"/>
  </w:style>
  <w:style w:type="character" w:customStyle="1" w:styleId="referencediv">
    <w:name w:val="referencediv"/>
    <w:basedOn w:val="DefaultParagraphFont"/>
    <w:rsid w:val="00545136"/>
  </w:style>
  <w:style w:type="character" w:customStyle="1" w:styleId="wp-smiley">
    <w:name w:val="wp-smiley"/>
    <w:basedOn w:val="DefaultParagraphFont"/>
    <w:rsid w:val="00545136"/>
  </w:style>
  <w:style w:type="character" w:customStyle="1" w:styleId="artjournal">
    <w:name w:val="art_journal"/>
    <w:basedOn w:val="DefaultParagraphFont"/>
    <w:rsid w:val="00545136"/>
  </w:style>
  <w:style w:type="character" w:customStyle="1" w:styleId="artdatevolumeissuepart">
    <w:name w:val="art_datevolumeissuepart"/>
    <w:basedOn w:val="DefaultParagraphFont"/>
    <w:rsid w:val="00545136"/>
  </w:style>
  <w:style w:type="character" w:customStyle="1" w:styleId="artpages">
    <w:name w:val="art_pages"/>
    <w:basedOn w:val="DefaultParagraphFont"/>
    <w:rsid w:val="00545136"/>
  </w:style>
  <w:style w:type="character" w:customStyle="1" w:styleId="singlehighlightclass">
    <w:name w:val="single_highlight_class"/>
    <w:basedOn w:val="DefaultParagraphFont"/>
    <w:rsid w:val="00545136"/>
  </w:style>
  <w:style w:type="character" w:customStyle="1" w:styleId="degree">
    <w:name w:val="degree"/>
    <w:basedOn w:val="DefaultParagraphFont"/>
    <w:rsid w:val="00545136"/>
  </w:style>
  <w:style w:type="character" w:customStyle="1" w:styleId="major">
    <w:name w:val="major"/>
    <w:basedOn w:val="DefaultParagraphFont"/>
    <w:rsid w:val="00545136"/>
  </w:style>
  <w:style w:type="character" w:customStyle="1" w:styleId="authors">
    <w:name w:val="authors"/>
    <w:basedOn w:val="DefaultParagraphFont"/>
    <w:rsid w:val="00545136"/>
  </w:style>
  <w:style w:type="character" w:customStyle="1" w:styleId="views">
    <w:name w:val="views"/>
    <w:basedOn w:val="DefaultParagraphFont"/>
    <w:rsid w:val="00545136"/>
  </w:style>
  <w:style w:type="character" w:customStyle="1" w:styleId="stmainservices">
    <w:name w:val="stmainservices"/>
    <w:basedOn w:val="DefaultParagraphFont"/>
    <w:rsid w:val="00545136"/>
  </w:style>
  <w:style w:type="character" w:customStyle="1" w:styleId="stbubblehcount">
    <w:name w:val="stbubble_hcount"/>
    <w:basedOn w:val="DefaultParagraphFont"/>
    <w:rsid w:val="00545136"/>
  </w:style>
  <w:style w:type="paragraph" w:customStyle="1" w:styleId="Document">
    <w:name w:val="_Document"/>
    <w:basedOn w:val="Default"/>
    <w:next w:val="Default"/>
    <w:uiPriority w:val="99"/>
    <w:rsid w:val="00545136"/>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545136"/>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545136"/>
    <w:pPr>
      <w:widowControl w:val="0"/>
    </w:pPr>
    <w:rPr>
      <w:rFonts w:ascii="New Baskerville" w:eastAsiaTheme="minorEastAsia" w:hAnsi="New Baskerville"/>
      <w:color w:val="auto"/>
    </w:rPr>
  </w:style>
  <w:style w:type="paragraph" w:customStyle="1" w:styleId="collapsed-hide">
    <w:name w:val="collapsed-hide"/>
    <w:basedOn w:val="Normal"/>
    <w:rsid w:val="00545136"/>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545136"/>
    <w:pPr>
      <w:widowControl w:val="0"/>
      <w:spacing w:line="211" w:lineRule="atLeast"/>
    </w:pPr>
    <w:rPr>
      <w:rFonts w:ascii="Mokka" w:eastAsiaTheme="minorEastAsia" w:hAnsi="Mokka"/>
      <w:color w:val="auto"/>
    </w:rPr>
  </w:style>
  <w:style w:type="paragraph" w:customStyle="1" w:styleId="odd">
    <w:name w:val="odd"/>
    <w:basedOn w:val="Normal"/>
    <w:rsid w:val="00545136"/>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545136"/>
  </w:style>
  <w:style w:type="character" w:customStyle="1" w:styleId="tolocaltime">
    <w:name w:val="tolocaltime"/>
    <w:basedOn w:val="DefaultParagraphFont"/>
    <w:rsid w:val="00545136"/>
  </w:style>
  <w:style w:type="character" w:customStyle="1" w:styleId="pb-byline">
    <w:name w:val="pb-byline"/>
    <w:basedOn w:val="DefaultParagraphFont"/>
    <w:rsid w:val="00545136"/>
  </w:style>
  <w:style w:type="character" w:customStyle="1" w:styleId="pb-timestamp">
    <w:name w:val="pb-timestamp"/>
    <w:basedOn w:val="DefaultParagraphFont"/>
    <w:rsid w:val="00545136"/>
  </w:style>
  <w:style w:type="character" w:customStyle="1" w:styleId="posted-on">
    <w:name w:val="posted-on"/>
    <w:basedOn w:val="DefaultParagraphFont"/>
    <w:rsid w:val="00545136"/>
  </w:style>
  <w:style w:type="character" w:customStyle="1" w:styleId="even">
    <w:name w:val="even"/>
    <w:basedOn w:val="DefaultParagraphFont"/>
    <w:rsid w:val="00545136"/>
  </w:style>
  <w:style w:type="paragraph" w:customStyle="1" w:styleId="volissue">
    <w:name w:val="volissue"/>
    <w:basedOn w:val="Normal"/>
    <w:rsid w:val="00545136"/>
    <w:pPr>
      <w:spacing w:before="100" w:beforeAutospacing="1" w:after="100" w:afterAutospacing="1"/>
    </w:pPr>
    <w:rPr>
      <w:rFonts w:ascii="Times" w:hAnsi="Times"/>
      <w:sz w:val="20"/>
      <w:szCs w:val="20"/>
    </w:rPr>
  </w:style>
  <w:style w:type="character" w:customStyle="1" w:styleId="cat-date-line4">
    <w:name w:val="cat-date-line4"/>
    <w:basedOn w:val="DefaultParagraphFont"/>
    <w:rsid w:val="00545136"/>
  </w:style>
  <w:style w:type="character" w:customStyle="1" w:styleId="articledate">
    <w:name w:val="articledate"/>
    <w:basedOn w:val="DefaultParagraphFont"/>
    <w:rsid w:val="00545136"/>
  </w:style>
  <w:style w:type="character" w:customStyle="1" w:styleId="post-byline">
    <w:name w:val="post-byline"/>
    <w:basedOn w:val="DefaultParagraphFont"/>
    <w:rsid w:val="00545136"/>
  </w:style>
  <w:style w:type="character" w:customStyle="1" w:styleId="metadate">
    <w:name w:val="meta_date"/>
    <w:basedOn w:val="DefaultParagraphFont"/>
    <w:rsid w:val="00545136"/>
  </w:style>
  <w:style w:type="character" w:customStyle="1" w:styleId="fa">
    <w:name w:val="fa"/>
    <w:basedOn w:val="DefaultParagraphFont"/>
    <w:rsid w:val="00545136"/>
  </w:style>
  <w:style w:type="character" w:customStyle="1" w:styleId="longname">
    <w:name w:val="longname"/>
    <w:basedOn w:val="DefaultParagraphFont"/>
    <w:rsid w:val="00545136"/>
  </w:style>
  <w:style w:type="character" w:customStyle="1" w:styleId="echocontainer">
    <w:name w:val="echo_container"/>
    <w:basedOn w:val="DefaultParagraphFont"/>
    <w:rsid w:val="00545136"/>
  </w:style>
  <w:style w:type="character" w:customStyle="1" w:styleId="comment-display">
    <w:name w:val="comment-display"/>
    <w:basedOn w:val="DefaultParagraphFont"/>
    <w:rsid w:val="00545136"/>
  </w:style>
  <w:style w:type="paragraph" w:customStyle="1" w:styleId="comment-count-label">
    <w:name w:val="comment-count-label"/>
    <w:basedOn w:val="Normal"/>
    <w:rsid w:val="00545136"/>
    <w:pPr>
      <w:spacing w:before="100" w:beforeAutospacing="1" w:after="100" w:afterAutospacing="1"/>
    </w:pPr>
    <w:rPr>
      <w:rFonts w:ascii="Times" w:hAnsi="Times"/>
      <w:sz w:val="20"/>
      <w:szCs w:val="20"/>
    </w:rPr>
  </w:style>
  <w:style w:type="character" w:customStyle="1" w:styleId="echo-counter">
    <w:name w:val="echo-counter"/>
    <w:basedOn w:val="DefaultParagraphFont"/>
    <w:rsid w:val="00545136"/>
  </w:style>
  <w:style w:type="character" w:customStyle="1" w:styleId="discussion-policy">
    <w:name w:val="discussion-policy"/>
    <w:basedOn w:val="DefaultParagraphFont"/>
    <w:rsid w:val="00545136"/>
  </w:style>
  <w:style w:type="character" w:customStyle="1" w:styleId="echo-apps-conversations-streamcaption">
    <w:name w:val="echo-apps-conversations-streamcaption"/>
    <w:basedOn w:val="DefaultParagraphFont"/>
    <w:rsid w:val="00545136"/>
  </w:style>
  <w:style w:type="character" w:customStyle="1" w:styleId="echo-streamserver-controls-stream-item-text">
    <w:name w:val="echo-streamserver-controls-stream-item-text"/>
    <w:basedOn w:val="DefaultParagraphFont"/>
    <w:rsid w:val="00545136"/>
  </w:style>
  <w:style w:type="character" w:customStyle="1" w:styleId="echo-streamserver-controls-facepile-more">
    <w:name w:val="echo-streamserver-controls-facepile-more"/>
    <w:basedOn w:val="DefaultParagraphFont"/>
    <w:rsid w:val="00545136"/>
  </w:style>
  <w:style w:type="character" w:customStyle="1" w:styleId="echo-primaryfont">
    <w:name w:val="echo-primaryfont"/>
    <w:basedOn w:val="DefaultParagraphFont"/>
    <w:rsid w:val="00545136"/>
  </w:style>
  <w:style w:type="character" w:customStyle="1" w:styleId="section">
    <w:name w:val="section"/>
    <w:basedOn w:val="DefaultParagraphFont"/>
    <w:rsid w:val="00545136"/>
  </w:style>
  <w:style w:type="character" w:customStyle="1" w:styleId="wpsr-txt-headline">
    <w:name w:val="wpsr-txt-headline"/>
    <w:basedOn w:val="DefaultParagraphFont"/>
    <w:rsid w:val="00545136"/>
  </w:style>
  <w:style w:type="character" w:customStyle="1" w:styleId="asset-metabar-author">
    <w:name w:val="asset-metabar-author"/>
    <w:basedOn w:val="DefaultParagraphFont"/>
    <w:rsid w:val="00545136"/>
  </w:style>
  <w:style w:type="character" w:customStyle="1" w:styleId="eza-dateline">
    <w:name w:val="eza-dateline"/>
    <w:basedOn w:val="DefaultParagraphFont"/>
    <w:rsid w:val="00545136"/>
  </w:style>
  <w:style w:type="character" w:customStyle="1" w:styleId="eza-authors">
    <w:name w:val="eza-authors"/>
    <w:basedOn w:val="DefaultParagraphFont"/>
    <w:rsid w:val="00545136"/>
  </w:style>
  <w:style w:type="character" w:customStyle="1" w:styleId="csmstaff">
    <w:name w:val="csm_staff"/>
    <w:basedOn w:val="DefaultParagraphFont"/>
    <w:rsid w:val="00545136"/>
  </w:style>
  <w:style w:type="paragraph" w:customStyle="1" w:styleId="mol-para-with-font">
    <w:name w:val="mol-para-with-font"/>
    <w:basedOn w:val="Normal"/>
    <w:rsid w:val="00545136"/>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545136"/>
  </w:style>
  <w:style w:type="character" w:customStyle="1" w:styleId="byline-text">
    <w:name w:val="byline-text"/>
    <w:basedOn w:val="DefaultParagraphFont"/>
    <w:rsid w:val="00545136"/>
  </w:style>
  <w:style w:type="character" w:customStyle="1" w:styleId="itemauthor">
    <w:name w:val="itemauthor"/>
    <w:basedOn w:val="DefaultParagraphFont"/>
    <w:rsid w:val="00545136"/>
  </w:style>
  <w:style w:type="character" w:customStyle="1" w:styleId="itemdatecreated">
    <w:name w:val="itemdatecreated"/>
    <w:basedOn w:val="DefaultParagraphFont"/>
    <w:rsid w:val="00545136"/>
  </w:style>
  <w:style w:type="character" w:customStyle="1" w:styleId="slug-metadata-note">
    <w:name w:val="slug-metadata-note"/>
    <w:basedOn w:val="DefaultParagraphFont"/>
    <w:rsid w:val="00545136"/>
  </w:style>
  <w:style w:type="character" w:customStyle="1" w:styleId="drop-capped">
    <w:name w:val="drop-capped"/>
    <w:basedOn w:val="DefaultParagraphFont"/>
    <w:rsid w:val="00545136"/>
  </w:style>
  <w:style w:type="character" w:customStyle="1" w:styleId="published">
    <w:name w:val="published"/>
    <w:basedOn w:val="DefaultParagraphFont"/>
    <w:rsid w:val="00545136"/>
  </w:style>
  <w:style w:type="paragraph" w:customStyle="1" w:styleId="articleopinion-standfirst">
    <w:name w:val="articleopinion-standfirst"/>
    <w:basedOn w:val="Normal"/>
    <w:rsid w:val="00545136"/>
    <w:pPr>
      <w:spacing w:before="100" w:beforeAutospacing="1" w:after="100" w:afterAutospacing="1"/>
    </w:pPr>
    <w:rPr>
      <w:rFonts w:ascii="Times" w:hAnsi="Times"/>
      <w:sz w:val="20"/>
      <w:szCs w:val="20"/>
    </w:rPr>
  </w:style>
  <w:style w:type="paragraph" w:customStyle="1" w:styleId="snippet">
    <w:name w:val="snippet"/>
    <w:basedOn w:val="Normal"/>
    <w:rsid w:val="00545136"/>
    <w:pPr>
      <w:spacing w:before="100" w:beforeAutospacing="1" w:after="100" w:afterAutospacing="1"/>
    </w:pPr>
    <w:rPr>
      <w:rFonts w:ascii="Times" w:hAnsi="Times"/>
      <w:sz w:val="20"/>
      <w:szCs w:val="20"/>
    </w:rPr>
  </w:style>
  <w:style w:type="character" w:customStyle="1" w:styleId="thetitle">
    <w:name w:val="the_title"/>
    <w:basedOn w:val="DefaultParagraphFont"/>
    <w:rsid w:val="00545136"/>
  </w:style>
  <w:style w:type="character" w:customStyle="1" w:styleId="view-count">
    <w:name w:val="view-count"/>
    <w:basedOn w:val="DefaultParagraphFont"/>
    <w:rsid w:val="00545136"/>
  </w:style>
  <w:style w:type="character" w:customStyle="1" w:styleId="rupee">
    <w:name w:val="rupee"/>
    <w:basedOn w:val="DefaultParagraphFont"/>
    <w:rsid w:val="00545136"/>
  </w:style>
  <w:style w:type="character" w:customStyle="1" w:styleId="grey1">
    <w:name w:val="grey1"/>
    <w:basedOn w:val="DefaultParagraphFont"/>
    <w:rsid w:val="00545136"/>
  </w:style>
  <w:style w:type="paragraph" w:customStyle="1" w:styleId="Pa13">
    <w:name w:val="Pa13"/>
    <w:basedOn w:val="Default"/>
    <w:next w:val="Default"/>
    <w:uiPriority w:val="99"/>
    <w:rsid w:val="00545136"/>
    <w:pPr>
      <w:widowControl w:val="0"/>
      <w:spacing w:line="201" w:lineRule="atLeast"/>
    </w:pPr>
    <w:rPr>
      <w:rFonts w:eastAsiaTheme="minorEastAsia"/>
      <w:color w:val="auto"/>
    </w:rPr>
  </w:style>
  <w:style w:type="paragraph" w:customStyle="1" w:styleId="Pa14">
    <w:name w:val="Pa14"/>
    <w:basedOn w:val="Default"/>
    <w:next w:val="Default"/>
    <w:uiPriority w:val="99"/>
    <w:rsid w:val="00545136"/>
    <w:pPr>
      <w:widowControl w:val="0"/>
      <w:spacing w:line="241" w:lineRule="atLeast"/>
    </w:pPr>
    <w:rPr>
      <w:rFonts w:eastAsiaTheme="minorEastAsia"/>
      <w:color w:val="auto"/>
    </w:rPr>
  </w:style>
  <w:style w:type="paragraph" w:customStyle="1" w:styleId="Pa9">
    <w:name w:val="Pa9"/>
    <w:basedOn w:val="Default"/>
    <w:next w:val="Default"/>
    <w:uiPriority w:val="99"/>
    <w:rsid w:val="00545136"/>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45136"/>
  </w:style>
  <w:style w:type="character" w:customStyle="1" w:styleId="reporttitle">
    <w:name w:val="report_title"/>
    <w:basedOn w:val="DefaultParagraphFont"/>
    <w:rsid w:val="00545136"/>
  </w:style>
  <w:style w:type="character" w:customStyle="1" w:styleId="documenttype-longreleases">
    <w:name w:val="document_type_-_long_releases"/>
    <w:basedOn w:val="DefaultParagraphFont"/>
    <w:rsid w:val="00545136"/>
  </w:style>
  <w:style w:type="character" w:customStyle="1" w:styleId="alt-date">
    <w:name w:val="alt-date"/>
    <w:basedOn w:val="DefaultParagraphFont"/>
    <w:rsid w:val="00545136"/>
  </w:style>
  <w:style w:type="character" w:customStyle="1" w:styleId="entry-byline">
    <w:name w:val="entry-byline"/>
    <w:basedOn w:val="DefaultParagraphFont"/>
    <w:rsid w:val="00545136"/>
  </w:style>
  <w:style w:type="character" w:customStyle="1" w:styleId="taglinecontrib">
    <w:name w:val="tagline_contrib"/>
    <w:basedOn w:val="DefaultParagraphFont"/>
    <w:rsid w:val="00545136"/>
  </w:style>
  <w:style w:type="character" w:customStyle="1" w:styleId="articledate0">
    <w:name w:val="article_date"/>
    <w:basedOn w:val="DefaultParagraphFont"/>
    <w:rsid w:val="00545136"/>
  </w:style>
  <w:style w:type="paragraph" w:customStyle="1" w:styleId="hg-daily">
    <w:name w:val="hg-daily"/>
    <w:basedOn w:val="Normal"/>
    <w:rsid w:val="00545136"/>
    <w:pPr>
      <w:spacing w:before="100" w:beforeAutospacing="1" w:after="100" w:afterAutospacing="1"/>
    </w:pPr>
    <w:rPr>
      <w:rFonts w:ascii="Times" w:hAnsi="Times"/>
      <w:sz w:val="20"/>
      <w:szCs w:val="20"/>
    </w:rPr>
  </w:style>
  <w:style w:type="character" w:customStyle="1" w:styleId="cit">
    <w:name w:val="cit"/>
    <w:basedOn w:val="DefaultParagraphFont"/>
    <w:rsid w:val="00545136"/>
  </w:style>
  <w:style w:type="paragraph" w:customStyle="1" w:styleId="buttonheading">
    <w:name w:val="buttonheading"/>
    <w:basedOn w:val="Normal"/>
    <w:rsid w:val="00545136"/>
    <w:pPr>
      <w:spacing w:before="100" w:beforeAutospacing="1" w:after="100" w:afterAutospacing="1"/>
    </w:pPr>
    <w:rPr>
      <w:rFonts w:ascii="Times" w:hAnsi="Times"/>
      <w:sz w:val="20"/>
      <w:szCs w:val="20"/>
    </w:rPr>
  </w:style>
  <w:style w:type="character" w:customStyle="1" w:styleId="createdate">
    <w:name w:val="createdate"/>
    <w:basedOn w:val="DefaultParagraphFont"/>
    <w:rsid w:val="00545136"/>
  </w:style>
  <w:style w:type="character" w:customStyle="1" w:styleId="text-label">
    <w:name w:val="text-label"/>
    <w:basedOn w:val="DefaultParagraphFont"/>
    <w:rsid w:val="00545136"/>
  </w:style>
  <w:style w:type="paragraph" w:customStyle="1" w:styleId="TOC3Char">
    <w:name w:val="TOC 3 Char"/>
    <w:basedOn w:val="Normal"/>
    <w:next w:val="Normal"/>
    <w:rsid w:val="00545136"/>
    <w:rPr>
      <w:rFonts w:eastAsia="Times New Roman"/>
      <w:sz w:val="24"/>
      <w:szCs w:val="20"/>
    </w:rPr>
  </w:style>
  <w:style w:type="paragraph" w:customStyle="1" w:styleId="TOC1Char">
    <w:name w:val="TOC 1 Char"/>
    <w:basedOn w:val="Normal"/>
    <w:next w:val="Normal"/>
    <w:rsid w:val="00545136"/>
    <w:rPr>
      <w:rFonts w:eastAsia="Times New Roman"/>
      <w:b/>
      <w:sz w:val="24"/>
      <w:szCs w:val="20"/>
    </w:rPr>
  </w:style>
  <w:style w:type="character" w:customStyle="1" w:styleId="StyleCardtextChar10pt">
    <w:name w:val="Style Card text Char + 10 pt"/>
    <w:rsid w:val="00545136"/>
    <w:rPr>
      <w:rFonts w:ascii="Georgia" w:eastAsia="Calibri" w:hAnsi="Georgia"/>
      <w:sz w:val="20"/>
      <w:u w:val="single"/>
      <w:lang w:bidi="ar-SA"/>
    </w:rPr>
  </w:style>
  <w:style w:type="paragraph" w:customStyle="1" w:styleId="ColorfulList-Accent11">
    <w:name w:val="Colorful List - Accent 11"/>
    <w:basedOn w:val="Normal"/>
    <w:uiPriority w:val="34"/>
    <w:qFormat/>
    <w:rsid w:val="00545136"/>
    <w:pPr>
      <w:ind w:left="720"/>
      <w:contextualSpacing/>
      <w:jc w:val="both"/>
    </w:pPr>
    <w:rPr>
      <w:rFonts w:eastAsia="Times New Roman"/>
      <w:sz w:val="20"/>
      <w:szCs w:val="20"/>
    </w:rPr>
  </w:style>
  <w:style w:type="paragraph" w:customStyle="1" w:styleId="NoteLevel11">
    <w:name w:val="Note Level 11"/>
    <w:basedOn w:val="Normal"/>
    <w:uiPriority w:val="99"/>
    <w:rsid w:val="00545136"/>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545136"/>
    <w:pPr>
      <w:keepNext/>
      <w:tabs>
        <w:tab w:val="num" w:pos="1440"/>
      </w:tabs>
      <w:ind w:left="1800" w:hanging="360"/>
      <w:outlineLvl w:val="2"/>
    </w:pPr>
    <w:rPr>
      <w:rFonts w:eastAsia="MS Gothic"/>
    </w:rPr>
  </w:style>
  <w:style w:type="paragraph" w:customStyle="1" w:styleId="NoteLevel41">
    <w:name w:val="Note Level 41"/>
    <w:basedOn w:val="Normal"/>
    <w:rsid w:val="00545136"/>
    <w:pPr>
      <w:keepNext/>
      <w:tabs>
        <w:tab w:val="num" w:pos="2160"/>
      </w:tabs>
      <w:ind w:left="2520" w:hanging="360"/>
      <w:outlineLvl w:val="3"/>
    </w:pPr>
    <w:rPr>
      <w:rFonts w:eastAsia="MS Gothic"/>
    </w:rPr>
  </w:style>
  <w:style w:type="paragraph" w:customStyle="1" w:styleId="NoteLevel51">
    <w:name w:val="Note Level 51"/>
    <w:basedOn w:val="Normal"/>
    <w:rsid w:val="00545136"/>
    <w:pPr>
      <w:keepNext/>
      <w:tabs>
        <w:tab w:val="num" w:pos="2880"/>
      </w:tabs>
      <w:ind w:left="3240" w:hanging="360"/>
      <w:outlineLvl w:val="4"/>
    </w:pPr>
    <w:rPr>
      <w:rFonts w:eastAsia="MS Gothic"/>
    </w:rPr>
  </w:style>
  <w:style w:type="paragraph" w:customStyle="1" w:styleId="NoteLevel61">
    <w:name w:val="Note Level 61"/>
    <w:basedOn w:val="Normal"/>
    <w:rsid w:val="00545136"/>
    <w:pPr>
      <w:keepNext/>
      <w:tabs>
        <w:tab w:val="num" w:pos="3600"/>
      </w:tabs>
      <w:ind w:left="3960" w:hanging="360"/>
      <w:outlineLvl w:val="5"/>
    </w:pPr>
    <w:rPr>
      <w:rFonts w:eastAsia="MS Gothic"/>
    </w:rPr>
  </w:style>
  <w:style w:type="paragraph" w:customStyle="1" w:styleId="NoteLevel71">
    <w:name w:val="Note Level 71"/>
    <w:basedOn w:val="Normal"/>
    <w:rsid w:val="00545136"/>
    <w:pPr>
      <w:keepNext/>
      <w:tabs>
        <w:tab w:val="num" w:pos="4320"/>
      </w:tabs>
      <w:ind w:left="4680" w:hanging="360"/>
      <w:outlineLvl w:val="6"/>
    </w:pPr>
    <w:rPr>
      <w:rFonts w:eastAsia="MS Gothic"/>
    </w:rPr>
  </w:style>
  <w:style w:type="paragraph" w:customStyle="1" w:styleId="NoteLevel81">
    <w:name w:val="Note Level 81"/>
    <w:basedOn w:val="Normal"/>
    <w:rsid w:val="00545136"/>
    <w:pPr>
      <w:keepNext/>
      <w:tabs>
        <w:tab w:val="num" w:pos="5040"/>
      </w:tabs>
      <w:ind w:left="5400" w:hanging="360"/>
      <w:outlineLvl w:val="7"/>
    </w:pPr>
    <w:rPr>
      <w:rFonts w:eastAsia="MS Gothic"/>
    </w:rPr>
  </w:style>
  <w:style w:type="paragraph" w:customStyle="1" w:styleId="NoteLevel91">
    <w:name w:val="Note Level 91"/>
    <w:basedOn w:val="Normal"/>
    <w:rsid w:val="00545136"/>
    <w:pPr>
      <w:keepNext/>
      <w:tabs>
        <w:tab w:val="num" w:pos="5760"/>
      </w:tabs>
      <w:ind w:left="6120" w:hanging="360"/>
      <w:outlineLvl w:val="8"/>
    </w:pPr>
    <w:rPr>
      <w:rFonts w:eastAsia="MS Gothic"/>
    </w:rPr>
  </w:style>
  <w:style w:type="paragraph" w:styleId="Index2">
    <w:name w:val="index 2"/>
    <w:basedOn w:val="Normal"/>
    <w:next w:val="Normal"/>
    <w:autoRedefine/>
    <w:rsid w:val="00545136"/>
    <w:pPr>
      <w:spacing w:after="200" w:line="276" w:lineRule="auto"/>
      <w:ind w:left="400" w:hanging="200"/>
    </w:pPr>
    <w:rPr>
      <w:rFonts w:eastAsia="Times New Roman"/>
      <w:bCs/>
    </w:rPr>
  </w:style>
  <w:style w:type="paragraph" w:styleId="Index3">
    <w:name w:val="index 3"/>
    <w:basedOn w:val="Normal"/>
    <w:next w:val="Normal"/>
    <w:autoRedefine/>
    <w:rsid w:val="00545136"/>
    <w:pPr>
      <w:spacing w:after="200" w:line="276" w:lineRule="auto"/>
      <w:ind w:left="600" w:hanging="200"/>
    </w:pPr>
    <w:rPr>
      <w:rFonts w:eastAsia="Times New Roman"/>
      <w:bCs/>
    </w:rPr>
  </w:style>
  <w:style w:type="paragraph" w:styleId="Index4">
    <w:name w:val="index 4"/>
    <w:basedOn w:val="Normal"/>
    <w:next w:val="Normal"/>
    <w:autoRedefine/>
    <w:rsid w:val="00545136"/>
    <w:pPr>
      <w:spacing w:after="200" w:line="276" w:lineRule="auto"/>
      <w:ind w:left="800" w:hanging="200"/>
    </w:pPr>
    <w:rPr>
      <w:rFonts w:eastAsia="Times New Roman"/>
      <w:bCs/>
    </w:rPr>
  </w:style>
  <w:style w:type="paragraph" w:styleId="Index5">
    <w:name w:val="index 5"/>
    <w:basedOn w:val="Normal"/>
    <w:next w:val="Normal"/>
    <w:autoRedefine/>
    <w:rsid w:val="00545136"/>
    <w:pPr>
      <w:spacing w:after="200" w:line="276" w:lineRule="auto"/>
      <w:ind w:left="1000" w:hanging="200"/>
    </w:pPr>
    <w:rPr>
      <w:rFonts w:eastAsia="Times New Roman"/>
      <w:bCs/>
    </w:rPr>
  </w:style>
  <w:style w:type="paragraph" w:styleId="Index6">
    <w:name w:val="index 6"/>
    <w:basedOn w:val="Normal"/>
    <w:next w:val="Normal"/>
    <w:autoRedefine/>
    <w:rsid w:val="00545136"/>
    <w:pPr>
      <w:spacing w:after="200" w:line="276" w:lineRule="auto"/>
      <w:ind w:left="1200" w:hanging="200"/>
    </w:pPr>
    <w:rPr>
      <w:rFonts w:eastAsia="Times New Roman"/>
      <w:bCs/>
    </w:rPr>
  </w:style>
  <w:style w:type="paragraph" w:styleId="Index7">
    <w:name w:val="index 7"/>
    <w:basedOn w:val="Normal"/>
    <w:next w:val="Normal"/>
    <w:autoRedefine/>
    <w:rsid w:val="00545136"/>
    <w:pPr>
      <w:spacing w:after="200" w:line="276" w:lineRule="auto"/>
      <w:ind w:left="1400" w:hanging="200"/>
    </w:pPr>
    <w:rPr>
      <w:rFonts w:eastAsia="Times New Roman"/>
      <w:bCs/>
    </w:rPr>
  </w:style>
  <w:style w:type="paragraph" w:styleId="Index8">
    <w:name w:val="index 8"/>
    <w:basedOn w:val="Normal"/>
    <w:next w:val="Normal"/>
    <w:autoRedefine/>
    <w:rsid w:val="00545136"/>
    <w:pPr>
      <w:spacing w:after="200" w:line="276" w:lineRule="auto"/>
      <w:ind w:left="1600" w:hanging="200"/>
    </w:pPr>
    <w:rPr>
      <w:rFonts w:eastAsia="Times New Roman"/>
      <w:bCs/>
    </w:rPr>
  </w:style>
  <w:style w:type="paragraph" w:styleId="Index9">
    <w:name w:val="index 9"/>
    <w:basedOn w:val="Normal"/>
    <w:next w:val="Normal"/>
    <w:autoRedefine/>
    <w:rsid w:val="00545136"/>
    <w:pPr>
      <w:spacing w:after="200" w:line="276" w:lineRule="auto"/>
      <w:ind w:left="1800" w:hanging="200"/>
    </w:pPr>
    <w:rPr>
      <w:rFonts w:eastAsia="Times New Roman"/>
      <w:bCs/>
    </w:rPr>
  </w:style>
  <w:style w:type="paragraph" w:styleId="IndexHeading">
    <w:name w:val="index heading"/>
    <w:basedOn w:val="Normal"/>
    <w:next w:val="Index1"/>
    <w:rsid w:val="00545136"/>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545136"/>
    <w:pPr>
      <w:jc w:val="both"/>
    </w:pPr>
    <w:rPr>
      <w:rFonts w:eastAsia="Times New Roman"/>
      <w:i/>
      <w:iCs/>
      <w:color w:val="000000"/>
      <w:sz w:val="20"/>
    </w:rPr>
  </w:style>
  <w:style w:type="character" w:customStyle="1" w:styleId="MediumGrid11">
    <w:name w:val="Medium Grid 11"/>
    <w:uiPriority w:val="99"/>
    <w:rsid w:val="00545136"/>
    <w:rPr>
      <w:color w:val="808080"/>
    </w:rPr>
  </w:style>
  <w:style w:type="numbering" w:customStyle="1" w:styleId="NoList8">
    <w:name w:val="No List8"/>
    <w:next w:val="NoList"/>
    <w:uiPriority w:val="99"/>
    <w:semiHidden/>
    <w:unhideWhenUsed/>
    <w:rsid w:val="00545136"/>
  </w:style>
  <w:style w:type="numbering" w:customStyle="1" w:styleId="NoList9">
    <w:name w:val="No List9"/>
    <w:next w:val="NoList"/>
    <w:semiHidden/>
    <w:unhideWhenUsed/>
    <w:rsid w:val="00545136"/>
  </w:style>
  <w:style w:type="numbering" w:customStyle="1" w:styleId="NoList10">
    <w:name w:val="No List10"/>
    <w:next w:val="NoList"/>
    <w:semiHidden/>
    <w:unhideWhenUsed/>
    <w:rsid w:val="00545136"/>
  </w:style>
  <w:style w:type="numbering" w:customStyle="1" w:styleId="NoList12">
    <w:name w:val="No List12"/>
    <w:next w:val="NoList"/>
    <w:uiPriority w:val="99"/>
    <w:semiHidden/>
    <w:unhideWhenUsed/>
    <w:rsid w:val="00545136"/>
  </w:style>
  <w:style w:type="numbering" w:customStyle="1" w:styleId="NoList13">
    <w:name w:val="No List13"/>
    <w:next w:val="NoList"/>
    <w:uiPriority w:val="99"/>
    <w:semiHidden/>
    <w:unhideWhenUsed/>
    <w:rsid w:val="00545136"/>
  </w:style>
  <w:style w:type="numbering" w:customStyle="1" w:styleId="NoList14">
    <w:name w:val="No List14"/>
    <w:next w:val="NoList"/>
    <w:uiPriority w:val="99"/>
    <w:semiHidden/>
    <w:unhideWhenUsed/>
    <w:rsid w:val="00545136"/>
  </w:style>
  <w:style w:type="numbering" w:customStyle="1" w:styleId="NoList15">
    <w:name w:val="No List15"/>
    <w:next w:val="NoList"/>
    <w:uiPriority w:val="99"/>
    <w:semiHidden/>
    <w:unhideWhenUsed/>
    <w:rsid w:val="00545136"/>
  </w:style>
  <w:style w:type="numbering" w:customStyle="1" w:styleId="NoList16">
    <w:name w:val="No List16"/>
    <w:next w:val="NoList"/>
    <w:uiPriority w:val="99"/>
    <w:semiHidden/>
    <w:unhideWhenUsed/>
    <w:rsid w:val="00545136"/>
  </w:style>
  <w:style w:type="numbering" w:customStyle="1" w:styleId="NoList17">
    <w:name w:val="No List17"/>
    <w:next w:val="NoList"/>
    <w:uiPriority w:val="99"/>
    <w:semiHidden/>
    <w:unhideWhenUsed/>
    <w:rsid w:val="00545136"/>
  </w:style>
  <w:style w:type="numbering" w:customStyle="1" w:styleId="NoList18">
    <w:name w:val="No List18"/>
    <w:next w:val="NoList"/>
    <w:uiPriority w:val="99"/>
    <w:semiHidden/>
    <w:unhideWhenUsed/>
    <w:rsid w:val="00545136"/>
  </w:style>
  <w:style w:type="numbering" w:customStyle="1" w:styleId="NoList19">
    <w:name w:val="No List19"/>
    <w:next w:val="NoList"/>
    <w:uiPriority w:val="99"/>
    <w:semiHidden/>
    <w:unhideWhenUsed/>
    <w:rsid w:val="00545136"/>
  </w:style>
  <w:style w:type="numbering" w:customStyle="1" w:styleId="NoList20">
    <w:name w:val="No List20"/>
    <w:next w:val="NoList"/>
    <w:semiHidden/>
    <w:unhideWhenUsed/>
    <w:rsid w:val="00545136"/>
  </w:style>
  <w:style w:type="numbering" w:customStyle="1" w:styleId="NoList21">
    <w:name w:val="No List21"/>
    <w:next w:val="NoList"/>
    <w:uiPriority w:val="99"/>
    <w:semiHidden/>
    <w:unhideWhenUsed/>
    <w:rsid w:val="00545136"/>
  </w:style>
  <w:style w:type="paragraph" w:customStyle="1" w:styleId="PlaceholderText2">
    <w:name w:val="Placeholder Text2"/>
    <w:basedOn w:val="Normal"/>
    <w:uiPriority w:val="99"/>
    <w:rsid w:val="00545136"/>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545136"/>
    <w:pPr>
      <w:keepNext/>
      <w:tabs>
        <w:tab w:val="num" w:pos="1440"/>
      </w:tabs>
      <w:ind w:left="1800" w:hanging="360"/>
      <w:outlineLvl w:val="2"/>
    </w:pPr>
    <w:rPr>
      <w:rFonts w:eastAsia="MS Gothic"/>
      <w:sz w:val="24"/>
    </w:rPr>
  </w:style>
  <w:style w:type="paragraph" w:customStyle="1" w:styleId="LightList1">
    <w:name w:val="Light List1"/>
    <w:basedOn w:val="Normal"/>
    <w:rsid w:val="00545136"/>
    <w:pPr>
      <w:keepNext/>
      <w:tabs>
        <w:tab w:val="num" w:pos="2160"/>
      </w:tabs>
      <w:ind w:left="2520" w:hanging="360"/>
      <w:outlineLvl w:val="3"/>
    </w:pPr>
    <w:rPr>
      <w:rFonts w:eastAsia="MS Gothic"/>
      <w:sz w:val="24"/>
    </w:rPr>
  </w:style>
  <w:style w:type="paragraph" w:customStyle="1" w:styleId="LightGrid1">
    <w:name w:val="Light Grid1"/>
    <w:basedOn w:val="Normal"/>
    <w:rsid w:val="00545136"/>
    <w:pPr>
      <w:keepNext/>
      <w:tabs>
        <w:tab w:val="num" w:pos="2880"/>
      </w:tabs>
      <w:ind w:left="3240" w:hanging="360"/>
      <w:outlineLvl w:val="4"/>
    </w:pPr>
    <w:rPr>
      <w:rFonts w:eastAsia="MS Gothic"/>
      <w:sz w:val="24"/>
    </w:rPr>
  </w:style>
  <w:style w:type="paragraph" w:customStyle="1" w:styleId="MediumShading11">
    <w:name w:val="Medium Shading 11"/>
    <w:basedOn w:val="Normal"/>
    <w:rsid w:val="00545136"/>
    <w:pPr>
      <w:keepNext/>
      <w:tabs>
        <w:tab w:val="num" w:pos="3600"/>
      </w:tabs>
      <w:ind w:left="3960" w:hanging="360"/>
      <w:outlineLvl w:val="5"/>
    </w:pPr>
    <w:rPr>
      <w:rFonts w:eastAsia="MS Gothic"/>
      <w:sz w:val="24"/>
    </w:rPr>
  </w:style>
  <w:style w:type="paragraph" w:customStyle="1" w:styleId="MediumShading21">
    <w:name w:val="Medium Shading 21"/>
    <w:basedOn w:val="Normal"/>
    <w:rsid w:val="00545136"/>
    <w:pPr>
      <w:keepNext/>
      <w:tabs>
        <w:tab w:val="num" w:pos="4320"/>
      </w:tabs>
      <w:ind w:left="4680" w:hanging="360"/>
      <w:outlineLvl w:val="6"/>
    </w:pPr>
    <w:rPr>
      <w:rFonts w:eastAsia="MS Gothic"/>
      <w:sz w:val="24"/>
    </w:rPr>
  </w:style>
  <w:style w:type="paragraph" w:customStyle="1" w:styleId="MediumList11">
    <w:name w:val="Medium List 11"/>
    <w:basedOn w:val="Normal"/>
    <w:rsid w:val="00545136"/>
    <w:pPr>
      <w:keepNext/>
      <w:tabs>
        <w:tab w:val="num" w:pos="5040"/>
      </w:tabs>
      <w:ind w:left="5400" w:hanging="360"/>
      <w:outlineLvl w:val="7"/>
    </w:pPr>
    <w:rPr>
      <w:rFonts w:eastAsia="MS Gothic"/>
      <w:sz w:val="24"/>
    </w:rPr>
  </w:style>
  <w:style w:type="paragraph" w:customStyle="1" w:styleId="MediumList21">
    <w:name w:val="Medium List 21"/>
    <w:basedOn w:val="Normal"/>
    <w:rsid w:val="00545136"/>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545136"/>
    <w:rPr>
      <w:sz w:val="17"/>
      <w:szCs w:val="24"/>
      <w:lang w:val="en-US" w:eastAsia="en-US" w:bidi="ar-SA"/>
    </w:rPr>
  </w:style>
  <w:style w:type="paragraph" w:customStyle="1" w:styleId="TagsFutura">
    <w:name w:val="TagsFutura"/>
    <w:basedOn w:val="Normal"/>
    <w:next w:val="Cites"/>
    <w:rsid w:val="00545136"/>
    <w:rPr>
      <w:rFonts w:ascii="Futura" w:eastAsia="Times" w:hAnsi="Futura"/>
      <w:b/>
      <w:caps/>
      <w:sz w:val="18"/>
      <w:szCs w:val="20"/>
    </w:rPr>
  </w:style>
  <w:style w:type="character" w:customStyle="1" w:styleId="italics">
    <w:name w:val="italics"/>
    <w:basedOn w:val="DefaultParagraphFont"/>
    <w:rsid w:val="00545136"/>
  </w:style>
  <w:style w:type="character" w:customStyle="1" w:styleId="m-3583723223135346788gmail-style13ptbold">
    <w:name w:val="m_-3583723223135346788gmail-style13ptbold"/>
    <w:basedOn w:val="DefaultParagraphFont"/>
    <w:rsid w:val="00545136"/>
  </w:style>
  <w:style w:type="character" w:customStyle="1" w:styleId="m-3583723223135346788gmail-styleunderline">
    <w:name w:val="m_-3583723223135346788gmail-styleunderline"/>
    <w:basedOn w:val="DefaultParagraphFont"/>
    <w:rsid w:val="00545136"/>
  </w:style>
  <w:style w:type="paragraph" w:customStyle="1" w:styleId="speakable">
    <w:name w:val="speakable"/>
    <w:basedOn w:val="Normal"/>
    <w:uiPriority w:val="99"/>
    <w:qFormat/>
    <w:rsid w:val="00545136"/>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545136"/>
    <w:rPr>
      <w:b/>
      <w:u w:val="single"/>
    </w:rPr>
  </w:style>
  <w:style w:type="character" w:customStyle="1" w:styleId="UnresolvedMention3">
    <w:name w:val="Unresolved Mention3"/>
    <w:basedOn w:val="DefaultParagraphFont"/>
    <w:uiPriority w:val="99"/>
    <w:unhideWhenUsed/>
    <w:rsid w:val="00545136"/>
    <w:rPr>
      <w:color w:val="808080"/>
      <w:shd w:val="clear" w:color="auto" w:fill="E6E6E6"/>
    </w:rPr>
  </w:style>
  <w:style w:type="paragraph" w:customStyle="1" w:styleId="useless">
    <w:name w:val="useless"/>
    <w:basedOn w:val="Normal"/>
    <w:uiPriority w:val="99"/>
    <w:qFormat/>
    <w:rsid w:val="00545136"/>
    <w:rPr>
      <w:rFonts w:eastAsia="Times New Roman"/>
      <w:sz w:val="12"/>
    </w:rPr>
  </w:style>
  <w:style w:type="character" w:customStyle="1" w:styleId="tagCharCharCharChar">
    <w:name w:val="tag Char Char Char Char"/>
    <w:rsid w:val="00545136"/>
    <w:rPr>
      <w:b/>
      <w:sz w:val="24"/>
      <w:szCs w:val="24"/>
      <w:lang w:val="en-US" w:eastAsia="en-US" w:bidi="ar-SA"/>
    </w:rPr>
  </w:style>
  <w:style w:type="character" w:customStyle="1" w:styleId="DebateUnderlined">
    <w:name w:val="Debate Underlined"/>
    <w:rsid w:val="00545136"/>
    <w:rPr>
      <w:rFonts w:ascii="Helvetica" w:hAnsi="Helvetica"/>
      <w:sz w:val="20"/>
      <w:u w:val="single"/>
    </w:rPr>
  </w:style>
  <w:style w:type="character" w:styleId="PlaceholderText">
    <w:name w:val="Placeholder Text"/>
    <w:basedOn w:val="DefaultParagraphFont"/>
    <w:uiPriority w:val="99"/>
    <w:rsid w:val="00545136"/>
    <w:rPr>
      <w:color w:val="808080"/>
    </w:rPr>
  </w:style>
  <w:style w:type="character" w:customStyle="1" w:styleId="byl">
    <w:name w:val="byl"/>
    <w:rsid w:val="00545136"/>
  </w:style>
  <w:style w:type="paragraph" w:customStyle="1" w:styleId="css-xhhu0i">
    <w:name w:val="css-xhhu0i"/>
    <w:basedOn w:val="Normal"/>
    <w:rsid w:val="00545136"/>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545136"/>
  </w:style>
  <w:style w:type="character" w:customStyle="1" w:styleId="m-8878800405382358272gmail-styleunderline">
    <w:name w:val="m_-8878800405382358272gmail-styleunderline"/>
    <w:basedOn w:val="DefaultParagraphFont"/>
    <w:rsid w:val="00545136"/>
  </w:style>
  <w:style w:type="character" w:customStyle="1" w:styleId="m-5498913268213319940gmail-styleunderline">
    <w:name w:val="m_-5498913268213319940gmail-styleunderline"/>
    <w:basedOn w:val="DefaultParagraphFont"/>
    <w:rsid w:val="00545136"/>
  </w:style>
  <w:style w:type="character" w:customStyle="1" w:styleId="overlay">
    <w:name w:val="overlay"/>
    <w:basedOn w:val="DefaultParagraphFont"/>
    <w:rsid w:val="00545136"/>
  </w:style>
  <w:style w:type="character" w:customStyle="1" w:styleId="TagCharCharCharChar0">
    <w:name w:val="Tag Char Char Char Char"/>
    <w:basedOn w:val="DefaultParagraphFont"/>
    <w:rsid w:val="00545136"/>
    <w:rPr>
      <w:rFonts w:ascii="Calibri" w:hAnsi="Calibri" w:cs="Calibri"/>
      <w:b/>
      <w:sz w:val="24"/>
    </w:rPr>
  </w:style>
  <w:style w:type="paragraph" w:customStyle="1" w:styleId="g-body">
    <w:name w:val="g-body"/>
    <w:basedOn w:val="Normal"/>
    <w:uiPriority w:val="99"/>
    <w:qFormat/>
    <w:rsid w:val="00545136"/>
    <w:pPr>
      <w:spacing w:before="100" w:beforeAutospacing="1" w:after="100" w:afterAutospacing="1"/>
    </w:pPr>
    <w:rPr>
      <w:rFonts w:eastAsia="Times New Roman"/>
      <w:sz w:val="24"/>
    </w:rPr>
  </w:style>
  <w:style w:type="paragraph" w:customStyle="1" w:styleId="g-pstyle0">
    <w:name w:val="g-pstyle0"/>
    <w:basedOn w:val="Normal"/>
    <w:uiPriority w:val="99"/>
    <w:qFormat/>
    <w:rsid w:val="00545136"/>
    <w:pPr>
      <w:spacing w:before="100" w:beforeAutospacing="1" w:after="100" w:afterAutospacing="1"/>
    </w:pPr>
    <w:rPr>
      <w:rFonts w:eastAsia="Times New Roman"/>
      <w:sz w:val="24"/>
    </w:rPr>
  </w:style>
  <w:style w:type="paragraph" w:customStyle="1" w:styleId="g-pstyle1">
    <w:name w:val="g-pstyle1"/>
    <w:basedOn w:val="Normal"/>
    <w:uiPriority w:val="99"/>
    <w:qFormat/>
    <w:rsid w:val="00545136"/>
    <w:pPr>
      <w:spacing w:before="100" w:beforeAutospacing="1" w:after="100" w:afterAutospacing="1"/>
    </w:pPr>
    <w:rPr>
      <w:rFonts w:eastAsia="Times New Roman"/>
      <w:sz w:val="24"/>
    </w:rPr>
  </w:style>
  <w:style w:type="paragraph" w:customStyle="1" w:styleId="g-asset-hed">
    <w:name w:val="g-asset-hed"/>
    <w:basedOn w:val="Normal"/>
    <w:uiPriority w:val="99"/>
    <w:qFormat/>
    <w:rsid w:val="0054513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45136"/>
    <w:pPr>
      <w:spacing w:before="100" w:beforeAutospacing="1" w:after="100" w:afterAutospacing="1"/>
    </w:pPr>
    <w:rPr>
      <w:rFonts w:ascii="Arial" w:hAnsi="Arial"/>
      <w:sz w:val="24"/>
    </w:rPr>
  </w:style>
  <w:style w:type="paragraph" w:customStyle="1" w:styleId="speech">
    <w:name w:val="speech"/>
    <w:basedOn w:val="Normal"/>
    <w:uiPriority w:val="99"/>
    <w:qFormat/>
    <w:rsid w:val="00545136"/>
    <w:pPr>
      <w:spacing w:before="100" w:beforeAutospacing="1" w:after="100" w:afterAutospacing="1"/>
    </w:pPr>
    <w:rPr>
      <w:sz w:val="24"/>
    </w:rPr>
  </w:style>
  <w:style w:type="character" w:customStyle="1" w:styleId="adtext">
    <w:name w:val="adtext"/>
    <w:basedOn w:val="DefaultParagraphFont"/>
    <w:rsid w:val="00545136"/>
  </w:style>
  <w:style w:type="character" w:customStyle="1" w:styleId="UL-Bold">
    <w:name w:val="UL-Bold"/>
    <w:basedOn w:val="DefaultParagraphFont"/>
    <w:rsid w:val="00545136"/>
    <w:rPr>
      <w:u w:val="thick"/>
    </w:rPr>
  </w:style>
  <w:style w:type="character" w:customStyle="1" w:styleId="UL-None">
    <w:name w:val="UL-None"/>
    <w:basedOn w:val="DefaultParagraphFont"/>
    <w:rsid w:val="00545136"/>
    <w:rPr>
      <w:strike w:val="0"/>
      <w:dstrike w:val="0"/>
      <w:u w:val="none"/>
      <w:effect w:val="none"/>
    </w:rPr>
  </w:style>
  <w:style w:type="character" w:customStyle="1" w:styleId="qu730rj69h">
    <w:name w:val="qu730rj69h"/>
    <w:basedOn w:val="DefaultParagraphFont"/>
    <w:rsid w:val="00545136"/>
  </w:style>
  <w:style w:type="paragraph" w:customStyle="1" w:styleId="optext">
    <w:name w:val="optext"/>
    <w:basedOn w:val="Normal"/>
    <w:uiPriority w:val="99"/>
    <w:qFormat/>
    <w:rsid w:val="00545136"/>
    <w:pPr>
      <w:spacing w:before="100" w:beforeAutospacing="1" w:after="100" w:afterAutospacing="1"/>
    </w:pPr>
    <w:rPr>
      <w:sz w:val="24"/>
    </w:rPr>
  </w:style>
  <w:style w:type="character" w:customStyle="1" w:styleId="lmy74qr12z">
    <w:name w:val="lmy74qr12z"/>
    <w:basedOn w:val="DefaultParagraphFont"/>
    <w:rsid w:val="00545136"/>
  </w:style>
  <w:style w:type="character" w:customStyle="1" w:styleId="icr880">
    <w:name w:val="icr880"/>
    <w:basedOn w:val="DefaultParagraphFont"/>
    <w:rsid w:val="00545136"/>
  </w:style>
  <w:style w:type="character" w:customStyle="1" w:styleId="hx23q54">
    <w:name w:val="hx23q54"/>
    <w:basedOn w:val="DefaultParagraphFont"/>
    <w:rsid w:val="00545136"/>
  </w:style>
  <w:style w:type="character" w:customStyle="1" w:styleId="m-5348258726587825636gmail-style13ptbold">
    <w:name w:val="m_-5348258726587825636gmail-style13ptbold"/>
    <w:basedOn w:val="DefaultParagraphFont"/>
    <w:rsid w:val="00545136"/>
  </w:style>
  <w:style w:type="character" w:customStyle="1" w:styleId="m-5348258726587825636gmail-styleunderline">
    <w:name w:val="m_-5348258726587825636gmail-styleunderline"/>
    <w:basedOn w:val="DefaultParagraphFont"/>
    <w:rsid w:val="00545136"/>
  </w:style>
  <w:style w:type="character" w:customStyle="1" w:styleId="m4385445901877740177gmail-styleunderline">
    <w:name w:val="m_4385445901877740177gmail-styleunderline"/>
    <w:basedOn w:val="DefaultParagraphFont"/>
    <w:rsid w:val="00545136"/>
  </w:style>
  <w:style w:type="character" w:customStyle="1" w:styleId="DDIUnderline">
    <w:name w:val="DDI Underline"/>
    <w:qFormat/>
    <w:rsid w:val="00545136"/>
    <w:rPr>
      <w:rFonts w:ascii="Times New Roman" w:hAnsi="Times New Roman"/>
      <w:sz w:val="24"/>
      <w:u w:val="single"/>
    </w:rPr>
  </w:style>
  <w:style w:type="paragraph" w:customStyle="1" w:styleId="ALLCAPS">
    <w:name w:val="ALL CAPS"/>
    <w:basedOn w:val="Normal"/>
    <w:link w:val="ALLCAPSChar"/>
    <w:qFormat/>
    <w:rsid w:val="00545136"/>
    <w:rPr>
      <w:rFonts w:eastAsia="Times New Roman"/>
      <w:b/>
      <w:caps/>
    </w:rPr>
  </w:style>
  <w:style w:type="character" w:customStyle="1" w:styleId="ALLCAPSChar">
    <w:name w:val="ALL CAPS Char"/>
    <w:basedOn w:val="DefaultParagraphFont"/>
    <w:link w:val="ALLCAPS"/>
    <w:rsid w:val="00545136"/>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545136"/>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545136"/>
    <w:rPr>
      <w:rFonts w:ascii="Calibri" w:eastAsia="Times New Roman" w:hAnsi="Calibri"/>
      <w:b/>
    </w:rPr>
  </w:style>
  <w:style w:type="character" w:customStyle="1" w:styleId="Cites-AuthorDate">
    <w:name w:val="Cites-Author/Date"/>
    <w:rsid w:val="00545136"/>
    <w:rPr>
      <w:rFonts w:ascii="Helvetica" w:hAnsi="Helvetica"/>
      <w:b/>
      <w:sz w:val="22"/>
      <w:szCs w:val="24"/>
      <w:u w:val="thick"/>
    </w:rPr>
  </w:style>
  <w:style w:type="paragraph" w:customStyle="1" w:styleId="CiteTag">
    <w:name w:val="Cite/Tag"/>
    <w:basedOn w:val="Normal"/>
    <w:uiPriority w:val="99"/>
    <w:qFormat/>
    <w:rsid w:val="00545136"/>
    <w:rPr>
      <w:rFonts w:eastAsia="Cambria"/>
      <w:b/>
    </w:rPr>
  </w:style>
  <w:style w:type="character" w:customStyle="1" w:styleId="m489902567989944824gmail-style13ptbold">
    <w:name w:val="m_489902567989944824gmail-style13ptbold"/>
    <w:basedOn w:val="DefaultParagraphFont"/>
    <w:rsid w:val="00545136"/>
  </w:style>
  <w:style w:type="character" w:customStyle="1" w:styleId="m489902567989944824gmail-styleunderline">
    <w:name w:val="m_489902567989944824gmail-styleunderline"/>
    <w:basedOn w:val="DefaultParagraphFont"/>
    <w:rsid w:val="00545136"/>
  </w:style>
  <w:style w:type="character" w:customStyle="1" w:styleId="UnderlineCharChar3">
    <w:name w:val="Underline Char Char3"/>
    <w:rsid w:val="00545136"/>
    <w:rPr>
      <w:szCs w:val="24"/>
      <w:u w:val="single"/>
      <w:lang w:val="en-US" w:eastAsia="en-US" w:bidi="ar-SA"/>
    </w:rPr>
  </w:style>
  <w:style w:type="character" w:customStyle="1" w:styleId="tl8wme">
    <w:name w:val="tl8wme"/>
    <w:basedOn w:val="DefaultParagraphFont"/>
    <w:rsid w:val="00545136"/>
  </w:style>
  <w:style w:type="character" w:customStyle="1" w:styleId="Mention3">
    <w:name w:val="Mention3"/>
    <w:basedOn w:val="DefaultParagraphFont"/>
    <w:uiPriority w:val="99"/>
    <w:semiHidden/>
    <w:unhideWhenUsed/>
    <w:rsid w:val="00545136"/>
    <w:rPr>
      <w:color w:val="2B579A"/>
      <w:shd w:val="clear" w:color="auto" w:fill="E6E6E6"/>
    </w:rPr>
  </w:style>
  <w:style w:type="character" w:customStyle="1" w:styleId="m-5251091010484660064gmail-style13ptbold">
    <w:name w:val="m_-5251091010484660064gmail-style13ptbold"/>
    <w:basedOn w:val="DefaultParagraphFont"/>
    <w:rsid w:val="00545136"/>
  </w:style>
  <w:style w:type="character" w:customStyle="1" w:styleId="m-5251091010484660064gmail-styleunderline">
    <w:name w:val="m_-5251091010484660064gmail-styleunderline"/>
    <w:basedOn w:val="DefaultParagraphFont"/>
    <w:rsid w:val="00545136"/>
  </w:style>
  <w:style w:type="character" w:customStyle="1" w:styleId="tablecaption">
    <w:name w:val="tablecaption"/>
    <w:basedOn w:val="DefaultParagraphFont"/>
    <w:rsid w:val="00545136"/>
  </w:style>
  <w:style w:type="character" w:customStyle="1" w:styleId="StyleLatinHelvetica105ptBlack">
    <w:name w:val="Style (Latin) Helvetica 10.5 pt Black"/>
    <w:basedOn w:val="DefaultParagraphFont"/>
    <w:rsid w:val="00545136"/>
    <w:rPr>
      <w:rFonts w:ascii="Times New Roman" w:hAnsi="Times New Roman"/>
      <w:color w:val="000000"/>
      <w:sz w:val="21"/>
    </w:rPr>
  </w:style>
  <w:style w:type="character" w:customStyle="1" w:styleId="Quotation">
    <w:name w:val="Quotation"/>
    <w:qFormat/>
    <w:rsid w:val="00545136"/>
    <w:rPr>
      <w:rFonts w:ascii="Arial" w:hAnsi="Arial"/>
      <w:b/>
      <w:i/>
      <w:iCs/>
      <w:sz w:val="24"/>
      <w:u w:val="single"/>
    </w:rPr>
  </w:style>
  <w:style w:type="paragraph" w:customStyle="1" w:styleId="DateTime">
    <w:name w:val="DateTime"/>
    <w:basedOn w:val="Normal"/>
    <w:link w:val="DateTimeChar"/>
    <w:autoRedefine/>
    <w:uiPriority w:val="4"/>
    <w:qFormat/>
    <w:rsid w:val="00545136"/>
  </w:style>
  <w:style w:type="character" w:customStyle="1" w:styleId="DateTimeChar">
    <w:name w:val="DateTime Char"/>
    <w:basedOn w:val="DefaultParagraphFont"/>
    <w:link w:val="DateTime"/>
    <w:uiPriority w:val="4"/>
    <w:rsid w:val="00545136"/>
    <w:rPr>
      <w:rFonts w:ascii="Calibri" w:hAnsi="Calibri"/>
      <w:sz w:val="22"/>
    </w:rPr>
  </w:style>
  <w:style w:type="paragraph" w:customStyle="1" w:styleId="Lecture">
    <w:name w:val="Lecture"/>
    <w:next w:val="BodyText"/>
    <w:link w:val="LectureChar"/>
    <w:autoRedefine/>
    <w:uiPriority w:val="4"/>
    <w:qFormat/>
    <w:rsid w:val="00545136"/>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545136"/>
    <w:rPr>
      <w:rFonts w:ascii="Arial" w:hAnsi="Arial" w:cs="Arial"/>
      <w:spacing w:val="-10"/>
      <w:sz w:val="22"/>
    </w:rPr>
  </w:style>
  <w:style w:type="character" w:customStyle="1" w:styleId="m-413333960618644972gmail-style13ptbold">
    <w:name w:val="m_-413333960618644972gmail-style13ptbold"/>
    <w:basedOn w:val="DefaultParagraphFont"/>
    <w:rsid w:val="00545136"/>
  </w:style>
  <w:style w:type="character" w:customStyle="1" w:styleId="m-413333960618644972gmail-styleunderline">
    <w:name w:val="m_-413333960618644972gmail-styleunderline"/>
    <w:basedOn w:val="DefaultParagraphFont"/>
    <w:rsid w:val="00545136"/>
  </w:style>
  <w:style w:type="character" w:customStyle="1" w:styleId="m8314098763611656848gmail-stylestylebold12pt">
    <w:name w:val="m_8314098763611656848gmail-stylestylebold12pt"/>
    <w:basedOn w:val="DefaultParagraphFont"/>
    <w:rsid w:val="00545136"/>
  </w:style>
  <w:style w:type="character" w:customStyle="1" w:styleId="m8314098763611656848gmail-styleboldunderline">
    <w:name w:val="m_8314098763611656848gmail-styleboldunderline"/>
    <w:basedOn w:val="DefaultParagraphFont"/>
    <w:rsid w:val="00545136"/>
  </w:style>
  <w:style w:type="paragraph" w:customStyle="1" w:styleId="Spacer">
    <w:name w:val="Spacer"/>
    <w:basedOn w:val="Heading1"/>
    <w:link w:val="SpacerChar"/>
    <w:autoRedefine/>
    <w:uiPriority w:val="4"/>
    <w:qFormat/>
    <w:rsid w:val="00545136"/>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545136"/>
    <w:rPr>
      <w:rFonts w:ascii="Georgia" w:eastAsiaTheme="majorEastAsia" w:hAnsi="Georgia" w:cstheme="majorBidi"/>
      <w:b/>
      <w:bCs/>
      <w:szCs w:val="32"/>
    </w:rPr>
  </w:style>
  <w:style w:type="paragraph" w:customStyle="1" w:styleId="msonormal0">
    <w:name w:val="msonormal"/>
    <w:basedOn w:val="Normal"/>
    <w:qFormat/>
    <w:rsid w:val="00545136"/>
    <w:pPr>
      <w:spacing w:before="100" w:beforeAutospacing="1" w:after="100" w:afterAutospacing="1"/>
    </w:pPr>
    <w:rPr>
      <w:rFonts w:eastAsia="Times New Roman"/>
      <w:sz w:val="24"/>
    </w:rPr>
  </w:style>
  <w:style w:type="paragraph" w:customStyle="1" w:styleId="TxBr41p1">
    <w:name w:val="TxBr_41p1"/>
    <w:basedOn w:val="Normal"/>
    <w:qFormat/>
    <w:rsid w:val="00545136"/>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545136"/>
    <w:rPr>
      <w:rFonts w:ascii="Georgia" w:eastAsia="Times New Roman" w:hAnsi="Georgia" w:cs="Arial" w:hint="default"/>
      <w:b/>
      <w:bCs/>
      <w:kern w:val="32"/>
      <w:sz w:val="28"/>
      <w:szCs w:val="32"/>
    </w:rPr>
  </w:style>
  <w:style w:type="character" w:customStyle="1" w:styleId="CiteReal0">
    <w:name w:val="CiteReal"/>
    <w:uiPriority w:val="1"/>
    <w:qFormat/>
    <w:rsid w:val="00545136"/>
    <w:rPr>
      <w:rFonts w:ascii="Arial" w:hAnsi="Arial"/>
      <w:b/>
      <w:sz w:val="24"/>
      <w:u w:val="single"/>
    </w:rPr>
  </w:style>
  <w:style w:type="character" w:customStyle="1" w:styleId="dropcap1">
    <w:name w:val="dropcap1"/>
    <w:rsid w:val="00545136"/>
  </w:style>
  <w:style w:type="paragraph" w:customStyle="1" w:styleId="Style42">
    <w:name w:val="Style42"/>
    <w:basedOn w:val="Normal"/>
    <w:uiPriority w:val="99"/>
    <w:rsid w:val="00545136"/>
    <w:pPr>
      <w:spacing w:line="202" w:lineRule="exact"/>
      <w:jc w:val="both"/>
    </w:pPr>
    <w:rPr>
      <w:rFonts w:ascii="Palatino Linotype" w:hAnsi="Palatino Linotype" w:cs="Palatino Linotype"/>
    </w:rPr>
  </w:style>
  <w:style w:type="character" w:customStyle="1" w:styleId="FontStyle72">
    <w:name w:val="Font Style72"/>
    <w:uiPriority w:val="99"/>
    <w:rsid w:val="00545136"/>
    <w:rPr>
      <w:rFonts w:ascii="Cambria" w:hAnsi="Cambria" w:cs="Cambria" w:hint="default"/>
      <w:sz w:val="16"/>
      <w:szCs w:val="16"/>
    </w:rPr>
  </w:style>
  <w:style w:type="character" w:customStyle="1" w:styleId="FontStyle73">
    <w:name w:val="Font Style73"/>
    <w:uiPriority w:val="99"/>
    <w:rsid w:val="00545136"/>
    <w:rPr>
      <w:rFonts w:ascii="Cambria" w:hAnsi="Cambria" w:cs="Cambria" w:hint="default"/>
      <w:i/>
      <w:iCs/>
      <w:sz w:val="16"/>
      <w:szCs w:val="16"/>
    </w:rPr>
  </w:style>
  <w:style w:type="character" w:customStyle="1" w:styleId="UnderlinestyleChar20">
    <w:name w:val="Underline style Char2"/>
    <w:rsid w:val="00545136"/>
    <w:rPr>
      <w:sz w:val="22"/>
      <w:szCs w:val="24"/>
      <w:u w:val="single"/>
      <w:lang w:val="en-US" w:eastAsia="en-US" w:bidi="ar-SA"/>
    </w:rPr>
  </w:style>
  <w:style w:type="character" w:customStyle="1" w:styleId="FontStyle49">
    <w:name w:val="Font Style49"/>
    <w:uiPriority w:val="99"/>
    <w:rsid w:val="00545136"/>
    <w:rPr>
      <w:rFonts w:ascii="Cambria" w:hAnsi="Cambria" w:cs="Cambria"/>
      <w:sz w:val="20"/>
      <w:szCs w:val="20"/>
    </w:rPr>
  </w:style>
  <w:style w:type="character" w:customStyle="1" w:styleId="FontStyle50">
    <w:name w:val="Font Style50"/>
    <w:uiPriority w:val="99"/>
    <w:rsid w:val="0054513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4513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45136"/>
    <w:rPr>
      <w:rFonts w:ascii="Cambria" w:eastAsia="Cambria" w:hAnsi="Cambria" w:cs="Cambria"/>
      <w:spacing w:val="-3"/>
      <w:sz w:val="22"/>
      <w:szCs w:val="20"/>
    </w:rPr>
  </w:style>
  <w:style w:type="character" w:customStyle="1" w:styleId="kn">
    <w:name w:val="kn"/>
    <w:basedOn w:val="DefaultParagraphFont"/>
    <w:rsid w:val="00545136"/>
  </w:style>
  <w:style w:type="character" w:customStyle="1" w:styleId="StyleStyleUnderlineUnderlineStyleBoldUnderlineIntenseEmphas">
    <w:name w:val="Style Style UnderlineUnderlineStyle Bold UnderlineIntense Emphas..."/>
    <w:basedOn w:val="DefaultParagraphFont"/>
    <w:rsid w:val="00545136"/>
    <w:rPr>
      <w:b/>
      <w:bCs/>
      <w:sz w:val="26"/>
      <w:u w:val="single"/>
    </w:rPr>
  </w:style>
  <w:style w:type="character" w:customStyle="1" w:styleId="articoloinside">
    <w:name w:val="articolo_inside"/>
    <w:rsid w:val="00545136"/>
  </w:style>
  <w:style w:type="paragraph" w:customStyle="1" w:styleId="pagetools">
    <w:name w:val="pagetools"/>
    <w:basedOn w:val="Normal"/>
    <w:rsid w:val="00545136"/>
    <w:pPr>
      <w:spacing w:before="100" w:beforeAutospacing="1" w:after="100" w:afterAutospacing="1"/>
    </w:pPr>
    <w:rPr>
      <w:rFonts w:ascii="Cambria" w:eastAsia="Cambria" w:hAnsi="Cambria"/>
      <w:sz w:val="24"/>
    </w:rPr>
  </w:style>
  <w:style w:type="character" w:customStyle="1" w:styleId="job">
    <w:name w:val="job"/>
    <w:basedOn w:val="DefaultParagraphFont"/>
    <w:rsid w:val="00545136"/>
  </w:style>
  <w:style w:type="character" w:customStyle="1" w:styleId="publisher">
    <w:name w:val="publisher"/>
    <w:basedOn w:val="DefaultParagraphFont"/>
    <w:rsid w:val="00545136"/>
  </w:style>
  <w:style w:type="character" w:customStyle="1" w:styleId="pubyear">
    <w:name w:val="pubyear"/>
    <w:basedOn w:val="DefaultParagraphFont"/>
    <w:rsid w:val="00545136"/>
  </w:style>
  <w:style w:type="character" w:customStyle="1" w:styleId="pubcity">
    <w:name w:val="pubcity"/>
    <w:basedOn w:val="DefaultParagraphFont"/>
    <w:rsid w:val="00545136"/>
  </w:style>
  <w:style w:type="paragraph" w:customStyle="1" w:styleId="C-Text">
    <w:name w:val="C-Text"/>
    <w:basedOn w:val="Normal"/>
    <w:rsid w:val="00545136"/>
    <w:pPr>
      <w:tabs>
        <w:tab w:val="num" w:pos="720"/>
      </w:tabs>
      <w:ind w:left="720" w:hanging="360"/>
    </w:pPr>
    <w:rPr>
      <w:rFonts w:ascii="Book Antiqua" w:hAnsi="Book Antiqua"/>
      <w:sz w:val="24"/>
    </w:rPr>
  </w:style>
  <w:style w:type="character" w:customStyle="1" w:styleId="ecdate">
    <w:name w:val="ec_date"/>
    <w:basedOn w:val="DefaultParagraphFont"/>
    <w:rsid w:val="00545136"/>
    <w:rPr>
      <w:rFonts w:ascii="Symbol" w:hAnsi="Symbol" w:hint="default"/>
      <w:sz w:val="20"/>
      <w:szCs w:val="20"/>
      <w:shd w:val="clear" w:color="auto" w:fill="FFFFFF"/>
    </w:rPr>
  </w:style>
  <w:style w:type="paragraph" w:customStyle="1" w:styleId="ecmsonormal">
    <w:name w:val="ec_msonormal"/>
    <w:basedOn w:val="Normal"/>
    <w:rsid w:val="0054513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45136"/>
  </w:style>
  <w:style w:type="character" w:customStyle="1" w:styleId="articleheadline">
    <w:name w:val="articleheadline"/>
    <w:basedOn w:val="DefaultParagraphFont"/>
    <w:rsid w:val="00545136"/>
  </w:style>
  <w:style w:type="paragraph" w:customStyle="1" w:styleId="u-intro">
    <w:name w:val="u-intro"/>
    <w:basedOn w:val="Normal"/>
    <w:rsid w:val="00545136"/>
    <w:pPr>
      <w:spacing w:before="100" w:beforeAutospacing="1" w:after="100" w:afterAutospacing="1"/>
    </w:pPr>
    <w:rPr>
      <w:rFonts w:ascii="Georgia" w:hAnsi="Georgia"/>
      <w:sz w:val="24"/>
    </w:rPr>
  </w:style>
  <w:style w:type="character" w:customStyle="1" w:styleId="u-byline">
    <w:name w:val="u-byline"/>
    <w:basedOn w:val="DefaultParagraphFont"/>
    <w:rsid w:val="00545136"/>
  </w:style>
  <w:style w:type="character" w:customStyle="1" w:styleId="articlebya">
    <w:name w:val="articleby_a"/>
    <w:basedOn w:val="DefaultParagraphFont"/>
    <w:rsid w:val="00545136"/>
  </w:style>
  <w:style w:type="character" w:customStyle="1" w:styleId="popupwinby">
    <w:name w:val="popupwinby"/>
    <w:basedOn w:val="DefaultParagraphFont"/>
    <w:rsid w:val="00545136"/>
  </w:style>
  <w:style w:type="character" w:customStyle="1" w:styleId="storyheader">
    <w:name w:val="storyheader"/>
    <w:basedOn w:val="DefaultParagraphFont"/>
    <w:rsid w:val="00545136"/>
  </w:style>
  <w:style w:type="character" w:customStyle="1" w:styleId="marron">
    <w:name w:val="marron"/>
    <w:basedOn w:val="DefaultParagraphFont"/>
    <w:rsid w:val="00545136"/>
  </w:style>
  <w:style w:type="paragraph" w:customStyle="1" w:styleId="StyleNormalWeb10pt">
    <w:name w:val="Style Normal (Web) + 10 pt"/>
    <w:basedOn w:val="NormalWeb"/>
    <w:next w:val="Normal"/>
    <w:rsid w:val="00545136"/>
    <w:pPr>
      <w:spacing w:before="100" w:beforeAutospacing="1" w:after="100" w:afterAutospacing="1"/>
    </w:pPr>
    <w:rPr>
      <w:rFonts w:ascii="Bookman Old Style" w:eastAsiaTheme="minorHAnsi" w:hAnsi="Bookman Old Style"/>
      <w:sz w:val="20"/>
      <w:szCs w:val="22"/>
    </w:rPr>
  </w:style>
  <w:style w:type="character" w:customStyle="1" w:styleId="StyleNormalWeb10ptChar">
    <w:name w:val="Style Normal (Web) + 10 pt Char"/>
    <w:basedOn w:val="DefaultParagraphFont"/>
    <w:rsid w:val="00545136"/>
    <w:rPr>
      <w:szCs w:val="24"/>
      <w:lang w:val="en-US" w:eastAsia="en-US" w:bidi="ar-SA"/>
    </w:rPr>
  </w:style>
  <w:style w:type="paragraph" w:customStyle="1" w:styleId="TagCiteShells">
    <w:name w:val="Tag/Cite/Shells"/>
    <w:basedOn w:val="Normal"/>
    <w:rsid w:val="00545136"/>
    <w:rPr>
      <w:rFonts w:ascii="Georgia" w:hAnsi="Georgia"/>
      <w:b/>
    </w:rPr>
  </w:style>
  <w:style w:type="paragraph" w:customStyle="1" w:styleId="DefinitionTerm">
    <w:name w:val="Definition Term"/>
    <w:basedOn w:val="Normal"/>
    <w:next w:val="Normal"/>
    <w:rsid w:val="00545136"/>
    <w:rPr>
      <w:rFonts w:ascii="Georgia" w:hAnsi="Georgia"/>
      <w:snapToGrid w:val="0"/>
      <w:sz w:val="24"/>
    </w:rPr>
  </w:style>
  <w:style w:type="character" w:customStyle="1" w:styleId="Style3CharChar">
    <w:name w:val="Style3 Char Char"/>
    <w:basedOn w:val="DefaultParagraphFont"/>
    <w:rsid w:val="0054513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45136"/>
    <w:pPr>
      <w:spacing w:after="60"/>
    </w:pPr>
    <w:rPr>
      <w:rFonts w:ascii="Georgia" w:eastAsia="Segoe UI" w:hAnsi="Georgia" w:cs="Cambria"/>
      <w:caps/>
      <w:sz w:val="20"/>
      <w:lang w:eastAsia="zh-CN"/>
    </w:rPr>
  </w:style>
  <w:style w:type="character" w:customStyle="1" w:styleId="NormalChar0">
    <w:name w:val="Normal Char"/>
    <w:basedOn w:val="DefaultParagraphFont"/>
    <w:rsid w:val="00545136"/>
    <w:rPr>
      <w:lang w:eastAsia="en-US"/>
    </w:rPr>
  </w:style>
  <w:style w:type="character" w:customStyle="1" w:styleId="BoldUnderlineChar2">
    <w:name w:val="Bold + Underline Char"/>
    <w:basedOn w:val="DefaultParagraphFont"/>
    <w:rsid w:val="00545136"/>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545136"/>
  </w:style>
  <w:style w:type="character" w:customStyle="1" w:styleId="CharacterStyle7">
    <w:name w:val="Character Style 7"/>
    <w:rsid w:val="00545136"/>
    <w:rPr>
      <w:rFonts w:ascii="Trebuchet MS" w:hAnsi="Trebuchet MS" w:cs="Trebuchet MS"/>
      <w:sz w:val="20"/>
      <w:szCs w:val="20"/>
      <w:u w:val="single"/>
    </w:rPr>
  </w:style>
  <w:style w:type="character" w:customStyle="1" w:styleId="StyleStyle4Char">
    <w:name w:val="Style Style4 + Char"/>
    <w:basedOn w:val="DefaultParagraphFont"/>
    <w:rsid w:val="0054513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4513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45136"/>
    <w:rPr>
      <w:rFonts w:ascii="Symbol" w:hAnsi="Symbol"/>
      <w:sz w:val="21"/>
      <w:szCs w:val="21"/>
      <w:u w:val="thick"/>
    </w:rPr>
  </w:style>
  <w:style w:type="paragraph" w:customStyle="1" w:styleId="Cite8">
    <w:name w:val="Cite8"/>
    <w:basedOn w:val="Normal"/>
    <w:autoRedefine/>
    <w:qFormat/>
    <w:rsid w:val="00545136"/>
    <w:rPr>
      <w:rFonts w:ascii="Trebuchet MS" w:eastAsia="Verdana" w:hAnsi="Trebuchet MS" w:cs="Cambria"/>
      <w:sz w:val="16"/>
    </w:rPr>
  </w:style>
  <w:style w:type="paragraph" w:customStyle="1" w:styleId="8font">
    <w:name w:val="8font"/>
    <w:basedOn w:val="Normal"/>
    <w:next w:val="Normal"/>
    <w:autoRedefine/>
    <w:qFormat/>
    <w:rsid w:val="00545136"/>
    <w:rPr>
      <w:rFonts w:ascii="Georgia" w:eastAsia="Cambria Math" w:hAnsi="Georgia" w:cs="Cambria"/>
      <w:sz w:val="16"/>
      <w:szCs w:val="16"/>
    </w:rPr>
  </w:style>
  <w:style w:type="paragraph" w:customStyle="1" w:styleId="BoldUnderlineChar20">
    <w:name w:val="BoldUnderline Char2"/>
    <w:link w:val="BoldUnderlineChar2Char"/>
    <w:rsid w:val="0054513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45136"/>
    <w:rPr>
      <w:rFonts w:ascii="Times New Roman" w:eastAsia="Times New Roman" w:hAnsi="Times New Roman" w:cs="Times New Roman"/>
      <w:b/>
      <w:sz w:val="20"/>
      <w:u w:val="single"/>
    </w:rPr>
  </w:style>
  <w:style w:type="character" w:customStyle="1" w:styleId="UnderlineCharChar4">
    <w:name w:val="Underline Char Char4"/>
    <w:rsid w:val="00545136"/>
    <w:rPr>
      <w:szCs w:val="24"/>
      <w:u w:val="single"/>
      <w:lang w:val="en-US" w:eastAsia="en-US" w:bidi="ar-SA"/>
    </w:rPr>
  </w:style>
  <w:style w:type="character" w:customStyle="1" w:styleId="BoldUnderlineCharChar3">
    <w:name w:val="BoldUnderline Char Char3"/>
    <w:rsid w:val="00545136"/>
    <w:rPr>
      <w:b/>
      <w:szCs w:val="24"/>
      <w:u w:val="single"/>
      <w:lang w:val="en-US" w:eastAsia="en-US" w:bidi="ar-SA"/>
    </w:rPr>
  </w:style>
  <w:style w:type="character" w:customStyle="1" w:styleId="BoldUnderlineCharChar2">
    <w:name w:val="BoldUnderline Char Char2"/>
    <w:rsid w:val="00545136"/>
    <w:rPr>
      <w:b/>
      <w:szCs w:val="24"/>
      <w:u w:val="single"/>
      <w:lang w:val="en-US" w:eastAsia="en-US" w:bidi="ar-SA"/>
    </w:rPr>
  </w:style>
  <w:style w:type="paragraph" w:customStyle="1" w:styleId="UnderlineCard0">
    <w:name w:val="UnderlineCard"/>
    <w:basedOn w:val="Heading3"/>
    <w:link w:val="UnderlineCardChar0"/>
    <w:qFormat/>
    <w:rsid w:val="00545136"/>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545136"/>
    <w:rPr>
      <w:rFonts w:ascii="Georgia" w:eastAsia="Calibri" w:hAnsi="Georgia" w:cs="Times New Roman"/>
      <w:sz w:val="20"/>
      <w:szCs w:val="20"/>
      <w:u w:val="single"/>
      <w:lang w:val="x-none" w:eastAsia="x-none"/>
    </w:rPr>
  </w:style>
  <w:style w:type="character" w:customStyle="1" w:styleId="5Notunderlined">
    <w:name w:val="5 Not underlined"/>
    <w:rsid w:val="00545136"/>
    <w:rPr>
      <w:rFonts w:ascii="Times New Roman" w:hAnsi="Times New Roman"/>
      <w:sz w:val="16"/>
    </w:rPr>
  </w:style>
  <w:style w:type="character" w:customStyle="1" w:styleId="volume-issue">
    <w:name w:val="volume-issue"/>
    <w:rsid w:val="00545136"/>
    <w:rPr>
      <w:rFonts w:cs="Times New Roman"/>
    </w:rPr>
  </w:style>
  <w:style w:type="character" w:customStyle="1" w:styleId="storytext">
    <w:name w:val="storytext"/>
    <w:basedOn w:val="DefaultParagraphFont"/>
    <w:rsid w:val="00545136"/>
  </w:style>
  <w:style w:type="character" w:customStyle="1" w:styleId="boldness1">
    <w:name w:val="boldness1"/>
    <w:rsid w:val="00545136"/>
  </w:style>
  <w:style w:type="paragraph" w:customStyle="1" w:styleId="Cardd">
    <w:name w:val="Cardd"/>
    <w:basedOn w:val="Normal"/>
    <w:uiPriority w:val="4"/>
    <w:qFormat/>
    <w:rsid w:val="00545136"/>
    <w:pPr>
      <w:ind w:left="288" w:right="288"/>
    </w:pPr>
    <w:rPr>
      <w:rFonts w:ascii="Georgia" w:hAnsi="Georgia"/>
    </w:rPr>
  </w:style>
  <w:style w:type="paragraph" w:customStyle="1" w:styleId="document0">
    <w:name w:val="document"/>
    <w:basedOn w:val="Normal"/>
    <w:qFormat/>
    <w:rsid w:val="00545136"/>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545136"/>
  </w:style>
  <w:style w:type="character" w:customStyle="1" w:styleId="aa">
    <w:name w:val="_"/>
    <w:basedOn w:val="DefaultParagraphFont"/>
    <w:rsid w:val="00545136"/>
  </w:style>
  <w:style w:type="paragraph" w:customStyle="1" w:styleId="Shrink6">
    <w:name w:val="Shrink 6"/>
    <w:basedOn w:val="Normal"/>
    <w:qFormat/>
    <w:rsid w:val="00545136"/>
    <w:rPr>
      <w:rFonts w:ascii="Georgia" w:eastAsia="Calibri" w:hAnsi="Georgia"/>
      <w:sz w:val="12"/>
    </w:rPr>
  </w:style>
  <w:style w:type="character" w:customStyle="1" w:styleId="messagecontent">
    <w:name w:val="message_content"/>
    <w:rsid w:val="00545136"/>
  </w:style>
  <w:style w:type="paragraph" w:customStyle="1" w:styleId="BriefTitleWorks">
    <w:name w:val="Brief Title Works"/>
    <w:basedOn w:val="Heading1"/>
    <w:link w:val="BriefTitleWorksChar"/>
    <w:rsid w:val="0054513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545136"/>
    <w:rPr>
      <w:rFonts w:ascii="Georgia" w:eastAsia="Times New Roman" w:hAnsi="Georgia" w:cs="Arial"/>
      <w:b/>
      <w:bCs/>
      <w:kern w:val="32"/>
      <w:szCs w:val="32"/>
      <w:u w:val="single"/>
    </w:rPr>
  </w:style>
  <w:style w:type="character" w:customStyle="1" w:styleId="twelptblackblack1">
    <w:name w:val="twelptblackblack1"/>
    <w:basedOn w:val="DefaultParagraphFont"/>
    <w:rsid w:val="00545136"/>
    <w:rPr>
      <w:rFonts w:ascii="Verdana" w:hAnsi="Verdana" w:hint="default"/>
      <w:color w:val="000000"/>
      <w:sz w:val="16"/>
      <w:szCs w:val="16"/>
    </w:rPr>
  </w:style>
  <w:style w:type="character" w:customStyle="1" w:styleId="Heading3CharCharCharChar1">
    <w:name w:val="Heading 3 Char Char Char Char1"/>
    <w:rsid w:val="00545136"/>
    <w:rPr>
      <w:rFonts w:cs="Arial"/>
      <w:bCs/>
      <w:szCs w:val="26"/>
      <w:u w:val="single"/>
      <w:lang w:val="en-US" w:eastAsia="en-US" w:bidi="ar-SA"/>
    </w:rPr>
  </w:style>
  <w:style w:type="paragraph" w:customStyle="1" w:styleId="conintrotext">
    <w:name w:val="conintrotext"/>
    <w:basedOn w:val="Normal"/>
    <w:uiPriority w:val="99"/>
    <w:rsid w:val="00545136"/>
    <w:pPr>
      <w:spacing w:before="100" w:beforeAutospacing="1" w:after="100" w:afterAutospacing="1"/>
    </w:pPr>
    <w:rPr>
      <w:rFonts w:ascii="Georgia" w:eastAsia="Times New Roman" w:hAnsi="Georgia"/>
      <w:sz w:val="24"/>
    </w:rPr>
  </w:style>
  <w:style w:type="character" w:customStyle="1" w:styleId="comment-body">
    <w:name w:val="comment-body"/>
    <w:rsid w:val="00545136"/>
  </w:style>
  <w:style w:type="character" w:customStyle="1" w:styleId="UnderlineCharCharChar1">
    <w:name w:val="Underline Char Char Char1"/>
    <w:rsid w:val="0054513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4513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45136"/>
    <w:rPr>
      <w:rFonts w:asciiTheme="minorHAnsi" w:eastAsia="MS Mincho" w:hAnsiTheme="minorHAnsi"/>
      <w:b/>
      <w:sz w:val="24"/>
      <w:u w:val="single"/>
    </w:rPr>
  </w:style>
  <w:style w:type="character" w:customStyle="1" w:styleId="mw-headline">
    <w:name w:val="mw-headline"/>
    <w:rsid w:val="00545136"/>
  </w:style>
  <w:style w:type="character" w:customStyle="1" w:styleId="flagicon">
    <w:name w:val="flagicon"/>
    <w:rsid w:val="00545136"/>
  </w:style>
  <w:style w:type="paragraph" w:customStyle="1" w:styleId="assert">
    <w:name w:val="assert"/>
    <w:basedOn w:val="Normal"/>
    <w:uiPriority w:val="99"/>
    <w:rsid w:val="00545136"/>
    <w:pPr>
      <w:spacing w:before="100" w:beforeAutospacing="1" w:after="100" w:afterAutospacing="1"/>
    </w:pPr>
    <w:rPr>
      <w:rFonts w:ascii="Georgia" w:eastAsia="Times New Roman" w:hAnsi="Georgia"/>
      <w:sz w:val="24"/>
    </w:rPr>
  </w:style>
  <w:style w:type="character" w:customStyle="1" w:styleId="apturelink">
    <w:name w:val="apturelink"/>
    <w:rsid w:val="00545136"/>
  </w:style>
  <w:style w:type="character" w:customStyle="1" w:styleId="apturelinkicon">
    <w:name w:val="apturelinkicon"/>
    <w:rsid w:val="00545136"/>
  </w:style>
  <w:style w:type="paragraph" w:customStyle="1" w:styleId="Default1">
    <w:name w:val="Default1"/>
    <w:basedOn w:val="Default"/>
    <w:next w:val="Default"/>
    <w:uiPriority w:val="99"/>
    <w:rsid w:val="00545136"/>
    <w:rPr>
      <w:color w:val="auto"/>
    </w:rPr>
  </w:style>
  <w:style w:type="paragraph" w:customStyle="1" w:styleId="center">
    <w:name w:val="center"/>
    <w:basedOn w:val="Normal"/>
    <w:uiPriority w:val="99"/>
    <w:rsid w:val="00545136"/>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545136"/>
    <w:rPr>
      <w:rFonts w:ascii="Calibri" w:eastAsia="Times New Roman" w:hAnsi="Calibri"/>
      <w:sz w:val="16"/>
    </w:rPr>
  </w:style>
  <w:style w:type="character" w:customStyle="1" w:styleId="UnderlineChar1Char">
    <w:name w:val="Underline Char1 Char"/>
    <w:rsid w:val="0054513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4513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4513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4513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4513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4513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45136"/>
    <w:rPr>
      <w:rFonts w:asciiTheme="minorHAnsi" w:eastAsia="MS Mincho" w:hAnsiTheme="minorHAnsi"/>
      <w:b/>
      <w:sz w:val="24"/>
      <w:u w:val="single"/>
    </w:rPr>
  </w:style>
  <w:style w:type="paragraph" w:customStyle="1" w:styleId="CardBody">
    <w:name w:val="Card Body"/>
    <w:basedOn w:val="Normal"/>
    <w:link w:val="CardBodyChar"/>
    <w:qFormat/>
    <w:rsid w:val="00545136"/>
    <w:rPr>
      <w:rFonts w:ascii="Georgia" w:eastAsia="Times New Roman" w:hAnsi="Georgia"/>
      <w:sz w:val="16"/>
    </w:rPr>
  </w:style>
  <w:style w:type="character" w:customStyle="1" w:styleId="CardBodyChar">
    <w:name w:val="Card Body Char"/>
    <w:link w:val="CardBody"/>
    <w:rsid w:val="00545136"/>
    <w:rPr>
      <w:rFonts w:ascii="Georgia" w:eastAsia="Times New Roman" w:hAnsi="Georgia"/>
      <w:sz w:val="16"/>
    </w:rPr>
  </w:style>
  <w:style w:type="character" w:customStyle="1" w:styleId="ptitleinside">
    <w:name w:val="p_title_inside"/>
    <w:rsid w:val="00545136"/>
  </w:style>
  <w:style w:type="paragraph" w:customStyle="1" w:styleId="StyleBoldandUnderlineChar11ptBorderSinglesolidline">
    <w:name w:val="Style Bold and Underline Char + 11 pt Border: : (Single solid line..."/>
    <w:link w:val="StyleBoldandUnderlineChar11ptBorderSinglesolidlineChar"/>
    <w:qFormat/>
    <w:rsid w:val="0054513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45136"/>
    <w:rPr>
      <w:rFonts w:eastAsia="Times New Roman"/>
      <w:b/>
      <w:bCs/>
      <w:sz w:val="22"/>
      <w:szCs w:val="20"/>
      <w:u w:val="single"/>
      <w:bdr w:val="single" w:sz="4" w:space="0" w:color="auto"/>
    </w:rPr>
  </w:style>
  <w:style w:type="paragraph" w:customStyle="1" w:styleId="Indentation">
    <w:name w:val="Indentation"/>
    <w:basedOn w:val="Normal"/>
    <w:uiPriority w:val="99"/>
    <w:rsid w:val="00545136"/>
    <w:pPr>
      <w:ind w:left="288" w:right="288"/>
    </w:pPr>
    <w:rPr>
      <w:rFonts w:ascii="Georgia" w:hAnsi="Georgia"/>
    </w:rPr>
  </w:style>
  <w:style w:type="character" w:customStyle="1" w:styleId="StyleUnderlineCharChar9ptBold">
    <w:name w:val="Style Underline Char Char + 9 pt Bold"/>
    <w:rsid w:val="0054513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45136"/>
    <w:rPr>
      <w:rFonts w:ascii="Georgia" w:eastAsia="Times New Roman" w:hAnsi="Georgia"/>
      <w:u w:val="single"/>
    </w:rPr>
  </w:style>
  <w:style w:type="character" w:customStyle="1" w:styleId="StyleStyle4ArialNarrow9ptChar">
    <w:name w:val="Style Style4 + Arial Narrow 9 pt Char"/>
    <w:link w:val="StyleStyle4ArialNarrow9pt"/>
    <w:rsid w:val="0054513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54513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545136"/>
    <w:rPr>
      <w:rFonts w:ascii="Georgia" w:eastAsia="Times New Roman" w:hAnsi="Georgia"/>
      <w:b/>
      <w:bCs/>
      <w:sz w:val="22"/>
      <w:u w:val="single"/>
    </w:rPr>
  </w:style>
  <w:style w:type="character" w:customStyle="1" w:styleId="StyleBoldandUnderlineCharChar29pt">
    <w:name w:val="Style Bold and Underline Char Char2 + 9 pt"/>
    <w:rsid w:val="00545136"/>
    <w:rPr>
      <w:rFonts w:ascii="Times New Roman" w:hAnsi="Times New Roman"/>
      <w:b/>
      <w:bCs/>
      <w:noProof w:val="0"/>
      <w:sz w:val="20"/>
      <w:u w:val="single"/>
    </w:rPr>
  </w:style>
  <w:style w:type="character" w:customStyle="1" w:styleId="StyleUnderlineCharChar19pt">
    <w:name w:val="Style Underline Char Char1 + 9 pt"/>
    <w:rsid w:val="0054513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4513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45136"/>
    <w:rPr>
      <w:rFonts w:ascii="Georgia" w:eastAsia="Times New Roman" w:hAnsi="Georgia"/>
      <w:b/>
      <w:smallCaps/>
      <w:sz w:val="24"/>
      <w:szCs w:val="24"/>
      <w:u w:val="single"/>
    </w:rPr>
  </w:style>
  <w:style w:type="character" w:customStyle="1" w:styleId="CardTextCharChar">
    <w:name w:val="Card Text Char Char"/>
    <w:rsid w:val="00545136"/>
    <w:rPr>
      <w:rFonts w:ascii="Times New Roman" w:eastAsia="Times New Roman" w:hAnsi="Times New Roman" w:cs="Times New Roman"/>
      <w:sz w:val="20"/>
      <w:szCs w:val="20"/>
    </w:rPr>
  </w:style>
  <w:style w:type="character" w:customStyle="1" w:styleId="Underline-Highlighted-WFU">
    <w:name w:val="Underline-Highlighted-WFU"/>
    <w:uiPriority w:val="1"/>
    <w:qFormat/>
    <w:rsid w:val="0054513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45136"/>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545136"/>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545136"/>
    <w:rPr>
      <w:rFonts w:ascii="Arial" w:eastAsia="Calibri" w:hAnsi="Arial"/>
      <w:sz w:val="22"/>
    </w:rPr>
  </w:style>
  <w:style w:type="paragraph" w:customStyle="1" w:styleId="Third">
    <w:name w:val="Third"/>
    <w:basedOn w:val="Normal"/>
    <w:link w:val="ThirdChar"/>
    <w:rsid w:val="00545136"/>
    <w:rPr>
      <w:rFonts w:ascii="Georgia" w:eastAsia="Times New Roman" w:hAnsi="Georgia"/>
      <w:b/>
      <w:u w:val="single"/>
      <w:lang w:val="x-none" w:eastAsia="x-none"/>
    </w:rPr>
  </w:style>
  <w:style w:type="character" w:customStyle="1" w:styleId="ThirdChar">
    <w:name w:val="Third Char"/>
    <w:link w:val="Third"/>
    <w:rsid w:val="0054513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45136"/>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545136"/>
  </w:style>
  <w:style w:type="paragraph" w:customStyle="1" w:styleId="DebateUnderlineBoldChar">
    <w:name w:val="Debate Underline Bold Char"/>
    <w:basedOn w:val="Normal"/>
    <w:link w:val="DebateUnderlineBoldCharChar"/>
    <w:rsid w:val="00545136"/>
    <w:pPr>
      <w:jc w:val="both"/>
    </w:pPr>
    <w:rPr>
      <w:rFonts w:ascii="Georgia" w:eastAsia="Times New Roman" w:hAnsi="Georgia"/>
      <w:b/>
      <w:u w:val="thick"/>
    </w:rPr>
  </w:style>
  <w:style w:type="character" w:customStyle="1" w:styleId="DebateUnderlineBoldCharChar">
    <w:name w:val="Debate Underline Bold Char Char"/>
    <w:link w:val="DebateUnderlineBoldChar"/>
    <w:rsid w:val="00545136"/>
    <w:rPr>
      <w:rFonts w:ascii="Georgia" w:eastAsia="Times New Roman" w:hAnsi="Georgia"/>
      <w:b/>
      <w:sz w:val="22"/>
      <w:u w:val="thick"/>
    </w:rPr>
  </w:style>
  <w:style w:type="character" w:customStyle="1" w:styleId="bloctitlesChar">
    <w:name w:val="bloc titles Char"/>
    <w:link w:val="bloctitles"/>
    <w:rsid w:val="00545136"/>
    <w:rPr>
      <w:rFonts w:ascii="Calibri" w:eastAsia="Malgun Gothic" w:hAnsi="Calibri" w:cs="Arial"/>
      <w:b/>
      <w:kern w:val="32"/>
      <w:sz w:val="32"/>
      <w:szCs w:val="32"/>
      <w:u w:val="single"/>
    </w:rPr>
  </w:style>
  <w:style w:type="paragraph" w:customStyle="1" w:styleId="CiteSmallText">
    <w:name w:val="Cite Small Text"/>
    <w:basedOn w:val="Normal"/>
    <w:uiPriority w:val="99"/>
    <w:rsid w:val="00545136"/>
    <w:pPr>
      <w:widowControl w:val="0"/>
      <w:spacing w:after="200"/>
    </w:pPr>
    <w:rPr>
      <w:rFonts w:ascii="Helvetica Neue" w:hAnsi="Helvetica Neue"/>
      <w:b/>
      <w:sz w:val="18"/>
    </w:rPr>
  </w:style>
  <w:style w:type="character" w:customStyle="1" w:styleId="3TagCite">
    <w:name w:val="3 Tag/Cite"/>
    <w:rsid w:val="00545136"/>
    <w:rPr>
      <w:rFonts w:ascii="Times New Roman" w:hAnsi="Times New Roman"/>
      <w:b/>
    </w:rPr>
  </w:style>
  <w:style w:type="character" w:customStyle="1" w:styleId="4Qualifications">
    <w:name w:val="4 Qualifications"/>
    <w:rsid w:val="00545136"/>
    <w:rPr>
      <w:rFonts w:ascii="Times New Roman" w:hAnsi="Times New Roman"/>
      <w:sz w:val="19"/>
    </w:rPr>
  </w:style>
  <w:style w:type="character" w:customStyle="1" w:styleId="6Underlined">
    <w:name w:val="6 Underlined"/>
    <w:rsid w:val="00545136"/>
    <w:rPr>
      <w:rFonts w:ascii="Times New Roman" w:hAnsi="Times New Roman"/>
      <w:b/>
      <w:sz w:val="21"/>
      <w:u w:val="single"/>
    </w:rPr>
  </w:style>
  <w:style w:type="paragraph" w:customStyle="1" w:styleId="Cards1CharChar">
    <w:name w:val="Cards1 Char Char"/>
    <w:basedOn w:val="Normal"/>
    <w:link w:val="Cards1CharCharChar"/>
    <w:rsid w:val="0054513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545136"/>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545136"/>
    <w:rPr>
      <w:rFonts w:asciiTheme="minorHAnsi" w:hAnsiTheme="minorHAnsi"/>
      <w:sz w:val="24"/>
      <w:u w:val="single"/>
    </w:rPr>
  </w:style>
  <w:style w:type="character" w:customStyle="1" w:styleId="CitesCharCharChar">
    <w:name w:val="Cites Char Char Char"/>
    <w:rsid w:val="00545136"/>
    <w:rPr>
      <w:rFonts w:ascii="Times New Roman" w:eastAsia="Times New Roman" w:hAnsi="Times New Roman" w:cs="Times New Roman"/>
      <w:sz w:val="20"/>
      <w:szCs w:val="24"/>
    </w:rPr>
  </w:style>
  <w:style w:type="character" w:customStyle="1" w:styleId="nohighlighting">
    <w:name w:val="no highlighting"/>
    <w:rsid w:val="0054513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45136"/>
    <w:rPr>
      <w:rFonts w:ascii="Cambria" w:hAnsi="Cambria" w:hint="default"/>
      <w:sz w:val="21"/>
      <w:u w:val="single"/>
    </w:rPr>
  </w:style>
  <w:style w:type="paragraph" w:customStyle="1" w:styleId="Swag">
    <w:name w:val="Swag"/>
    <w:basedOn w:val="Normal"/>
    <w:link w:val="SwagChar"/>
    <w:qFormat/>
    <w:rsid w:val="00545136"/>
    <w:rPr>
      <w:rFonts w:ascii="Georgia" w:hAnsi="Georgia"/>
      <w:color w:val="0000FF"/>
      <w:sz w:val="12"/>
      <w:u w:val="single"/>
    </w:rPr>
  </w:style>
  <w:style w:type="character" w:customStyle="1" w:styleId="SwagChar">
    <w:name w:val="Swag Char"/>
    <w:link w:val="Swag"/>
    <w:rsid w:val="00545136"/>
    <w:rPr>
      <w:rFonts w:ascii="Georgia" w:hAnsi="Georgia"/>
      <w:color w:val="0000FF"/>
      <w:sz w:val="12"/>
      <w:u w:val="single"/>
    </w:rPr>
  </w:style>
  <w:style w:type="paragraph" w:customStyle="1" w:styleId="StyleUnderlineTimesNewRoman1">
    <w:name w:val="Style Underline + Times New Roman1"/>
    <w:link w:val="StyleUnderlineTimesNewRoman1Char"/>
    <w:rsid w:val="0054513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4513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4513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4513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545136"/>
    <w:rPr>
      <w:rFonts w:eastAsia="MS Mincho"/>
    </w:rPr>
  </w:style>
  <w:style w:type="character" w:customStyle="1" w:styleId="StyleStyleCardTextLeft-075Right0Char">
    <w:name w:val="Style Style Card Text + Left:  -0.75&quot; + Right:  0&quot; Char"/>
    <w:link w:val="StyleStyleCardTextLeft-075Right0"/>
    <w:rsid w:val="00545136"/>
    <w:rPr>
      <w:rFonts w:ascii="Calibri" w:eastAsia="MS Mincho" w:hAnsi="Calibri"/>
      <w:sz w:val="22"/>
    </w:rPr>
  </w:style>
  <w:style w:type="character" w:customStyle="1" w:styleId="CharChar61">
    <w:name w:val="Char Char61"/>
    <w:rsid w:val="00545136"/>
    <w:rPr>
      <w:rFonts w:cs="Arial"/>
      <w:bCs/>
      <w:sz w:val="16"/>
      <w:szCs w:val="26"/>
      <w:lang w:val="en-US" w:eastAsia="en-US" w:bidi="ar-SA"/>
    </w:rPr>
  </w:style>
  <w:style w:type="character" w:customStyle="1" w:styleId="ListBulletChar">
    <w:name w:val="List Bullet Char"/>
    <w:link w:val="ListBullet"/>
    <w:uiPriority w:val="99"/>
    <w:rsid w:val="00545136"/>
    <w:rPr>
      <w:rFonts w:ascii="Calibri" w:eastAsia="Calibri" w:hAnsi="Calibri"/>
      <w:sz w:val="22"/>
    </w:rPr>
  </w:style>
  <w:style w:type="paragraph" w:customStyle="1" w:styleId="subhead10">
    <w:name w:val="subhead1"/>
    <w:basedOn w:val="Normal"/>
    <w:uiPriority w:val="99"/>
    <w:rsid w:val="00545136"/>
    <w:pPr>
      <w:spacing w:before="100" w:beforeAutospacing="1" w:after="100" w:afterAutospacing="1"/>
    </w:pPr>
    <w:rPr>
      <w:rFonts w:ascii="Georgia" w:eastAsia="Times New Roman" w:hAnsi="Georgia"/>
      <w:sz w:val="24"/>
    </w:rPr>
  </w:style>
  <w:style w:type="character" w:customStyle="1" w:styleId="styledate0">
    <w:name w:val="styledate"/>
    <w:rsid w:val="00545136"/>
  </w:style>
  <w:style w:type="character" w:customStyle="1" w:styleId="BoldandUnderlineChar1">
    <w:name w:val="Bold and Underline Char1"/>
    <w:rsid w:val="00545136"/>
    <w:rPr>
      <w:b/>
      <w:szCs w:val="24"/>
      <w:u w:val="single"/>
      <w:lang w:val="en-US" w:eastAsia="en-US" w:bidi="ar-SA"/>
    </w:rPr>
  </w:style>
  <w:style w:type="character" w:customStyle="1" w:styleId="BoldandUnderlineChar1Char2">
    <w:name w:val="Bold and Underline Char1 Char2"/>
    <w:rsid w:val="00545136"/>
    <w:rPr>
      <w:b/>
      <w:szCs w:val="24"/>
      <w:u w:val="single"/>
      <w:lang w:val="en-US" w:eastAsia="en-US" w:bidi="ar-SA"/>
    </w:rPr>
  </w:style>
  <w:style w:type="character" w:customStyle="1" w:styleId="BoldandUnderlineCharChar1">
    <w:name w:val="Bold and Underline Char Char1"/>
    <w:rsid w:val="00545136"/>
    <w:rPr>
      <w:b/>
      <w:szCs w:val="24"/>
      <w:u w:val="single"/>
      <w:lang w:val="en-US" w:eastAsia="en-US" w:bidi="ar-SA"/>
    </w:rPr>
  </w:style>
  <w:style w:type="character" w:customStyle="1" w:styleId="BoldandUnderlineChar6">
    <w:name w:val="Bold and Underline Char6"/>
    <w:rsid w:val="00545136"/>
    <w:rPr>
      <w:b/>
      <w:szCs w:val="24"/>
      <w:u w:val="single"/>
      <w:lang w:val="en-US" w:eastAsia="en-US" w:bidi="ar-SA"/>
    </w:rPr>
  </w:style>
  <w:style w:type="paragraph" w:customStyle="1" w:styleId="abstract">
    <w:name w:val="abstract"/>
    <w:basedOn w:val="Normal"/>
    <w:uiPriority w:val="99"/>
    <w:rsid w:val="00545136"/>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545136"/>
    <w:rPr>
      <w:rFonts w:ascii="Georgia" w:eastAsia="Times New Roman" w:hAnsi="Georgia"/>
      <w:b/>
      <w:bCs/>
      <w:u w:val="single"/>
    </w:rPr>
  </w:style>
  <w:style w:type="character" w:customStyle="1" w:styleId="StyleUnderlineChar11ptBold2Char">
    <w:name w:val="Style Underline Char + 11 pt Bold2 Char"/>
    <w:link w:val="StyleUnderlineChar11ptBold2"/>
    <w:rsid w:val="00545136"/>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54513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54513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4513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545136"/>
    <w:rPr>
      <w:rFonts w:ascii="Georgia" w:eastAsia="Times New Roman" w:hAnsi="Georgia"/>
      <w:sz w:val="22"/>
      <w:u w:val="single"/>
    </w:rPr>
  </w:style>
  <w:style w:type="character" w:customStyle="1" w:styleId="style13">
    <w:name w:val="style1"/>
    <w:rsid w:val="00545136"/>
  </w:style>
  <w:style w:type="character" w:customStyle="1" w:styleId="pmtermsel">
    <w:name w:val="pmtermsel"/>
    <w:rsid w:val="00545136"/>
  </w:style>
  <w:style w:type="character" w:customStyle="1" w:styleId="showipapr">
    <w:name w:val="show_ipapr"/>
    <w:rsid w:val="00545136"/>
  </w:style>
  <w:style w:type="character" w:customStyle="1" w:styleId="dnindex">
    <w:name w:val="dnindex"/>
    <w:rsid w:val="00545136"/>
  </w:style>
  <w:style w:type="character" w:customStyle="1" w:styleId="23">
    <w:name w:val="23"/>
    <w:rsid w:val="00545136"/>
    <w:rPr>
      <w:rFonts w:ascii="Times New Roman" w:hAnsi="Times New Roman" w:cs="Arial"/>
      <w:bCs/>
      <w:sz w:val="20"/>
      <w:u w:val="single"/>
      <w:lang w:val="en-US" w:eastAsia="en-US" w:bidi="ar-SA"/>
    </w:rPr>
  </w:style>
  <w:style w:type="character" w:customStyle="1" w:styleId="33">
    <w:name w:val="33"/>
    <w:rsid w:val="00545136"/>
    <w:rPr>
      <w:rFonts w:ascii="Times New Roman" w:hAnsi="Times New Roman" w:cs="Arial"/>
      <w:b/>
      <w:bCs/>
      <w:sz w:val="20"/>
      <w:u w:val="single"/>
      <w:lang w:val="en-US" w:eastAsia="en-US" w:bidi="ar-SA"/>
    </w:rPr>
  </w:style>
  <w:style w:type="character" w:customStyle="1" w:styleId="55">
    <w:name w:val="55"/>
    <w:rsid w:val="00545136"/>
    <w:rPr>
      <w:rFonts w:cs="Arial"/>
      <w:bCs/>
      <w:sz w:val="20"/>
      <w:u w:val="single"/>
      <w:lang w:val="en-US" w:eastAsia="en-US" w:bidi="ar-SA"/>
    </w:rPr>
  </w:style>
  <w:style w:type="character" w:customStyle="1" w:styleId="authoraffil">
    <w:name w:val="authoraffil"/>
    <w:rsid w:val="00545136"/>
  </w:style>
  <w:style w:type="character" w:customStyle="1" w:styleId="CharChar8">
    <w:name w:val="Char Char8"/>
    <w:rsid w:val="00545136"/>
    <w:rPr>
      <w:rFonts w:ascii="Georgia" w:eastAsia="Times New Roman" w:hAnsi="Georgia"/>
      <w:b/>
      <w:bCs/>
      <w:sz w:val="30"/>
      <w:szCs w:val="28"/>
      <w:u w:val="single"/>
    </w:rPr>
  </w:style>
  <w:style w:type="character" w:customStyle="1" w:styleId="FontStyle13">
    <w:name w:val="Font Style13"/>
    <w:uiPriority w:val="99"/>
    <w:rsid w:val="00545136"/>
    <w:rPr>
      <w:rFonts w:ascii="Constantia" w:hAnsi="Constantia" w:cs="Constantia"/>
      <w:sz w:val="18"/>
      <w:szCs w:val="18"/>
    </w:rPr>
  </w:style>
  <w:style w:type="character" w:customStyle="1" w:styleId="TagsCharCharCharChar">
    <w:name w:val="Tags Char Char Char Char"/>
    <w:rsid w:val="00545136"/>
    <w:rPr>
      <w:rFonts w:ascii="Times New Roman" w:eastAsia="Times New Roman" w:hAnsi="Times New Roman" w:cs="Times New Roman"/>
      <w:b/>
      <w:sz w:val="24"/>
      <w:szCs w:val="24"/>
    </w:rPr>
  </w:style>
  <w:style w:type="character" w:customStyle="1" w:styleId="Citation1Char">
    <w:name w:val="Citation1 Char"/>
    <w:link w:val="Citation10"/>
    <w:locked/>
    <w:rsid w:val="00545136"/>
    <w:rPr>
      <w:rFonts w:ascii="Georgia" w:hAnsi="Georgia"/>
      <w:b/>
      <w:u w:val="single"/>
    </w:rPr>
  </w:style>
  <w:style w:type="paragraph" w:customStyle="1" w:styleId="Citation10">
    <w:name w:val="Citation1"/>
    <w:basedOn w:val="Normal"/>
    <w:link w:val="Citation1Char"/>
    <w:qFormat/>
    <w:rsid w:val="00545136"/>
    <w:rPr>
      <w:rFonts w:ascii="Georgia" w:hAnsi="Georgia"/>
      <w:b/>
      <w:sz w:val="24"/>
      <w:u w:val="single"/>
    </w:rPr>
  </w:style>
  <w:style w:type="character" w:customStyle="1" w:styleId="TaglineChar">
    <w:name w:val="Tagline Char"/>
    <w:link w:val="Tagline2"/>
    <w:locked/>
    <w:rsid w:val="00545136"/>
    <w:rPr>
      <w:rFonts w:ascii="Georgia" w:hAnsi="Georgia"/>
      <w:b/>
    </w:rPr>
  </w:style>
  <w:style w:type="paragraph" w:customStyle="1" w:styleId="Tagline2">
    <w:name w:val="Tagline"/>
    <w:basedOn w:val="Normal"/>
    <w:link w:val="TaglineChar"/>
    <w:qFormat/>
    <w:rsid w:val="00545136"/>
    <w:rPr>
      <w:rFonts w:ascii="Georgia" w:hAnsi="Georgia"/>
      <w:b/>
      <w:sz w:val="24"/>
    </w:rPr>
  </w:style>
  <w:style w:type="paragraph" w:customStyle="1" w:styleId="StyleLeft021">
    <w:name w:val="Style Left:  0.2&quot;1"/>
    <w:basedOn w:val="Normal"/>
    <w:uiPriority w:val="99"/>
    <w:rsid w:val="0054513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4513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4513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4513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45136"/>
    <w:rPr>
      <w:rFonts w:ascii="Georgia" w:eastAsia="Times New Roman" w:hAnsi="Georgia"/>
      <w:sz w:val="22"/>
      <w:u w:val="single"/>
      <w:bdr w:val="single" w:sz="4" w:space="0" w:color="auto"/>
    </w:rPr>
  </w:style>
  <w:style w:type="character" w:customStyle="1" w:styleId="boldcitationChar">
    <w:name w:val="bold citation Char"/>
    <w:rsid w:val="00545136"/>
    <w:rPr>
      <w:rFonts w:ascii="Arial" w:hAnsi="Arial"/>
      <w:b/>
      <w:sz w:val="28"/>
      <w:szCs w:val="24"/>
      <w:u w:val="thick"/>
      <w:lang w:val="en-US" w:eastAsia="en-US" w:bidi="ar-SA"/>
    </w:rPr>
  </w:style>
  <w:style w:type="paragraph" w:customStyle="1" w:styleId="BlockTitle20">
    <w:name w:val="Block Title #2"/>
    <w:basedOn w:val="Normal"/>
    <w:uiPriority w:val="99"/>
    <w:rsid w:val="0054513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545136"/>
    <w:rPr>
      <w:rFonts w:ascii="Georgia" w:hAnsi="Georgia"/>
      <w:b/>
    </w:rPr>
  </w:style>
  <w:style w:type="character" w:customStyle="1" w:styleId="BoldunderlineChar3">
    <w:name w:val="Bold/underline Char"/>
    <w:rsid w:val="00545136"/>
    <w:rPr>
      <w:rFonts w:eastAsia="SimSun"/>
      <w:b/>
      <w:noProof w:val="0"/>
      <w:sz w:val="24"/>
      <w:szCs w:val="24"/>
      <w:u w:val="single"/>
      <w:lang w:val="en-US" w:eastAsia="zh-CN" w:bidi="ar-SA"/>
    </w:rPr>
  </w:style>
  <w:style w:type="character" w:customStyle="1" w:styleId="underlinetextchar0">
    <w:name w:val="underlinetextchar"/>
    <w:rsid w:val="00545136"/>
  </w:style>
  <w:style w:type="character" w:customStyle="1" w:styleId="boldciteChar1">
    <w:name w:val="bold cite Char1"/>
    <w:rsid w:val="00545136"/>
    <w:rPr>
      <w:b/>
      <w:sz w:val="28"/>
      <w:u w:val="thick" w:color="000000"/>
    </w:rPr>
  </w:style>
  <w:style w:type="character" w:customStyle="1" w:styleId="tagCharCharChar1">
    <w:name w:val="tag Char Char Char1"/>
    <w:rsid w:val="00545136"/>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54513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45136"/>
    <w:rPr>
      <w:rFonts w:ascii="Times New Roman" w:hAnsi="Times New Roman" w:cs="Times New Roman"/>
      <w:sz w:val="18"/>
      <w:szCs w:val="18"/>
    </w:rPr>
  </w:style>
  <w:style w:type="character" w:customStyle="1" w:styleId="bylines">
    <w:name w:val="bylines"/>
    <w:basedOn w:val="DefaultParagraphFont"/>
    <w:rsid w:val="00545136"/>
  </w:style>
  <w:style w:type="character" w:customStyle="1" w:styleId="StyleStyleBoldUnderlineUnderlineIntenseEmphasis1apple-style-2">
    <w:name w:val="Style Style Bold UnderlineUnderlineIntense Emphasis1apple-style-...2"/>
    <w:basedOn w:val="DefaultParagraphFont"/>
    <w:rsid w:val="00545136"/>
    <w:rPr>
      <w:b w:val="0"/>
      <w:bCs/>
      <w:sz w:val="22"/>
      <w:u w:val="single"/>
    </w:rPr>
  </w:style>
  <w:style w:type="character" w:customStyle="1" w:styleId="FontStyle57">
    <w:name w:val="Font Style57"/>
    <w:rsid w:val="00545136"/>
    <w:rPr>
      <w:rFonts w:ascii="Georgia" w:hAnsi="Georgia" w:cs="Georgia"/>
      <w:b/>
      <w:bCs/>
      <w:sz w:val="14"/>
      <w:szCs w:val="14"/>
    </w:rPr>
  </w:style>
  <w:style w:type="character" w:customStyle="1" w:styleId="FontStyle89">
    <w:name w:val="Font Style89"/>
    <w:rsid w:val="00545136"/>
    <w:rPr>
      <w:rFonts w:ascii="Times New Roman" w:hAnsi="Times New Roman" w:cs="Times New Roman"/>
      <w:b/>
      <w:bCs/>
      <w:smallCaps/>
      <w:spacing w:val="40"/>
      <w:sz w:val="16"/>
      <w:szCs w:val="16"/>
    </w:rPr>
  </w:style>
  <w:style w:type="character" w:customStyle="1" w:styleId="style3Char0">
    <w:name w:val="style 3 Char"/>
    <w:rsid w:val="00545136"/>
    <w:rPr>
      <w:sz w:val="18"/>
      <w:szCs w:val="24"/>
      <w:lang w:val="en-US" w:eastAsia="en-US" w:bidi="ar-SA"/>
    </w:rPr>
  </w:style>
  <w:style w:type="paragraph" w:customStyle="1" w:styleId="003Cite">
    <w:name w:val="003Cite"/>
    <w:basedOn w:val="Normal"/>
    <w:qFormat/>
    <w:rsid w:val="00545136"/>
    <w:rPr>
      <w:rFonts w:eastAsia="Calibri"/>
      <w:sz w:val="16"/>
      <w:szCs w:val="16"/>
    </w:rPr>
  </w:style>
  <w:style w:type="paragraph" w:customStyle="1" w:styleId="NormalBold">
    <w:name w:val="Normal + Bold"/>
    <w:aliases w:val="Double Underline"/>
    <w:basedOn w:val="Normal"/>
    <w:link w:val="NormalBoldChar"/>
    <w:rsid w:val="0054513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545136"/>
    <w:rPr>
      <w:rFonts w:ascii="Georgia" w:hAnsi="Georgia"/>
      <w:b/>
      <w:color w:val="000000"/>
      <w:sz w:val="22"/>
      <w:u w:val="single"/>
    </w:rPr>
  </w:style>
  <w:style w:type="character" w:customStyle="1" w:styleId="BlockHeadingsChar1">
    <w:name w:val="Block Headings Char1"/>
    <w:rsid w:val="00545136"/>
    <w:rPr>
      <w:b/>
      <w:caps/>
    </w:rPr>
  </w:style>
  <w:style w:type="character" w:customStyle="1" w:styleId="FontStyle170">
    <w:name w:val="Font Style170"/>
    <w:uiPriority w:val="99"/>
    <w:rsid w:val="00545136"/>
    <w:rPr>
      <w:rFonts w:ascii="Bookman Old Style" w:hAnsi="Bookman Old Style" w:cs="Bookman Old Style"/>
      <w:sz w:val="16"/>
      <w:szCs w:val="16"/>
    </w:rPr>
  </w:style>
  <w:style w:type="character" w:customStyle="1" w:styleId="FontStyle17">
    <w:name w:val="Font Style17"/>
    <w:uiPriority w:val="99"/>
    <w:rsid w:val="00545136"/>
    <w:rPr>
      <w:rFonts w:ascii="Book Antiqua" w:hAnsi="Book Antiqua" w:cs="Book Antiqua"/>
      <w:i/>
      <w:iCs/>
      <w:spacing w:val="10"/>
      <w:sz w:val="22"/>
      <w:szCs w:val="22"/>
    </w:rPr>
  </w:style>
  <w:style w:type="character" w:customStyle="1" w:styleId="SmallChar0">
    <w:name w:val="Small Char"/>
    <w:aliases w:val="Debate Text Char1,No Spacing2 Char1,No Spacing11 Char1,Read stuff Char,Very Small Text Char,Dont use Char"/>
    <w:qFormat/>
    <w:rsid w:val="00545136"/>
    <w:rPr>
      <w:rFonts w:ascii="Arial Narrow" w:hAnsi="Arial Narrow" w:cs="Times New Roman"/>
      <w:color w:val="000000"/>
      <w:sz w:val="16"/>
    </w:rPr>
  </w:style>
  <w:style w:type="paragraph" w:customStyle="1" w:styleId="CitationCharChar">
    <w:name w:val="Citation Char Char"/>
    <w:basedOn w:val="Normal"/>
    <w:uiPriority w:val="6"/>
    <w:qFormat/>
    <w:rsid w:val="00545136"/>
    <w:pPr>
      <w:ind w:left="1440" w:right="1440"/>
    </w:pPr>
    <w:rPr>
      <w:rFonts w:ascii="Cambria" w:eastAsia="Verdana" w:hAnsi="Cambria" w:cs="Cambria"/>
      <w:szCs w:val="20"/>
      <w:u w:val="single"/>
    </w:rPr>
  </w:style>
  <w:style w:type="character" w:customStyle="1" w:styleId="tChar">
    <w:name w:val="t Char"/>
    <w:rsid w:val="00545136"/>
    <w:rPr>
      <w:rFonts w:ascii="Georgia" w:eastAsia="Times New Roman" w:hAnsi="Georgia" w:cs="Calibri"/>
      <w:b/>
      <w:lang w:val="x-none" w:eastAsia="x-none"/>
    </w:rPr>
  </w:style>
  <w:style w:type="character" w:customStyle="1" w:styleId="Heading3CharCharCharChar">
    <w:name w:val="Heading 3 Char Char Char Char"/>
    <w:basedOn w:val="DefaultParagraphFont"/>
    <w:rsid w:val="00545136"/>
    <w:rPr>
      <w:rFonts w:cs="Arial"/>
      <w:bCs/>
      <w:szCs w:val="26"/>
      <w:u w:val="single"/>
      <w:lang w:val="en-US" w:eastAsia="en-US" w:bidi="ar-SA"/>
    </w:rPr>
  </w:style>
  <w:style w:type="character" w:customStyle="1" w:styleId="Mention4">
    <w:name w:val="Mention4"/>
    <w:basedOn w:val="DefaultParagraphFont"/>
    <w:uiPriority w:val="99"/>
    <w:semiHidden/>
    <w:unhideWhenUsed/>
    <w:rsid w:val="00545136"/>
    <w:rPr>
      <w:color w:val="2B579A"/>
      <w:shd w:val="clear" w:color="auto" w:fill="E6E6E6"/>
    </w:rPr>
  </w:style>
  <w:style w:type="character" w:customStyle="1" w:styleId="m-895152127622952443gmail-style13ptbold">
    <w:name w:val="m_-895152127622952443gmail-style13ptbold"/>
    <w:basedOn w:val="DefaultParagraphFont"/>
    <w:rsid w:val="00545136"/>
  </w:style>
  <w:style w:type="character" w:customStyle="1" w:styleId="m4133802843404377303gmail-style13ptbold">
    <w:name w:val="m_4133802843404377303gmail-style13ptbold"/>
    <w:basedOn w:val="DefaultParagraphFont"/>
    <w:rsid w:val="00545136"/>
  </w:style>
  <w:style w:type="character" w:customStyle="1" w:styleId="m4133802843404377303gmail-styleunderline">
    <w:name w:val="m_4133802843404377303gmail-styleunderline"/>
    <w:basedOn w:val="DefaultParagraphFont"/>
    <w:rsid w:val="00545136"/>
  </w:style>
  <w:style w:type="character" w:customStyle="1" w:styleId="m1864609289044096952gmail-style13ptbold">
    <w:name w:val="m_1864609289044096952gmail-style13ptbold"/>
    <w:basedOn w:val="DefaultParagraphFont"/>
    <w:rsid w:val="00545136"/>
  </w:style>
  <w:style w:type="character" w:customStyle="1" w:styleId="m-2434640214339110092gmail-style13ptbold">
    <w:name w:val="m_-2434640214339110092gmail-style13ptbold"/>
    <w:basedOn w:val="DefaultParagraphFont"/>
    <w:rsid w:val="00545136"/>
  </w:style>
  <w:style w:type="character" w:customStyle="1" w:styleId="m-2434640214339110092gmail-styleunderline">
    <w:name w:val="m_-2434640214339110092gmail-styleunderline"/>
    <w:basedOn w:val="DefaultParagraphFont"/>
    <w:rsid w:val="00545136"/>
  </w:style>
  <w:style w:type="character" w:customStyle="1" w:styleId="articlepage-articlebody-firstletter">
    <w:name w:val="articlepage-articlebody-firstletter"/>
    <w:basedOn w:val="DefaultParagraphFont"/>
    <w:rsid w:val="00545136"/>
  </w:style>
  <w:style w:type="character" w:customStyle="1" w:styleId="UnresolvedMention32">
    <w:name w:val="Unresolved Mention32"/>
    <w:basedOn w:val="DefaultParagraphFont"/>
    <w:uiPriority w:val="99"/>
    <w:semiHidden/>
    <w:unhideWhenUsed/>
    <w:rsid w:val="00545136"/>
    <w:rPr>
      <w:color w:val="605E5C"/>
      <w:shd w:val="clear" w:color="auto" w:fill="E1DFDD"/>
    </w:rPr>
  </w:style>
  <w:style w:type="character" w:customStyle="1" w:styleId="m-2745674872889869693gmail-style13ptbold">
    <w:name w:val="m_-2745674872889869693gmail-style13ptbold"/>
    <w:basedOn w:val="DefaultParagraphFont"/>
    <w:rsid w:val="00545136"/>
  </w:style>
  <w:style w:type="character" w:customStyle="1" w:styleId="m-2745674872889869693gmail-styleunderline">
    <w:name w:val="m_-2745674872889869693gmail-styleunderline"/>
    <w:basedOn w:val="DefaultParagraphFont"/>
    <w:rsid w:val="00545136"/>
  </w:style>
  <w:style w:type="character" w:customStyle="1" w:styleId="UnresolvedMention31">
    <w:name w:val="Unresolved Mention31"/>
    <w:basedOn w:val="DefaultParagraphFont"/>
    <w:uiPriority w:val="99"/>
    <w:semiHidden/>
    <w:unhideWhenUsed/>
    <w:rsid w:val="00545136"/>
    <w:rPr>
      <w:color w:val="808080"/>
      <w:shd w:val="clear" w:color="auto" w:fill="E6E6E6"/>
    </w:rPr>
  </w:style>
  <w:style w:type="character" w:customStyle="1" w:styleId="UnresolvedMention4">
    <w:name w:val="Unresolved Mention4"/>
    <w:basedOn w:val="DefaultParagraphFont"/>
    <w:uiPriority w:val="99"/>
    <w:semiHidden/>
    <w:unhideWhenUsed/>
    <w:rsid w:val="00545136"/>
    <w:rPr>
      <w:color w:val="808080"/>
      <w:shd w:val="clear" w:color="auto" w:fill="E6E6E6"/>
    </w:rPr>
  </w:style>
  <w:style w:type="character" w:customStyle="1" w:styleId="m-8082899869479211226gmail-styleunderline">
    <w:name w:val="m_-8082899869479211226gmail-styleunderline"/>
    <w:basedOn w:val="DefaultParagraphFont"/>
    <w:rsid w:val="00545136"/>
  </w:style>
  <w:style w:type="paragraph" w:customStyle="1" w:styleId="NoteLevel23">
    <w:name w:val="Note Level 23"/>
    <w:basedOn w:val="Normal"/>
    <w:next w:val="Normal"/>
    <w:uiPriority w:val="99"/>
    <w:qFormat/>
    <w:rsid w:val="00545136"/>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545136"/>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545136"/>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545136"/>
    <w:rPr>
      <w:color w:val="605E5C"/>
      <w:shd w:val="clear" w:color="auto" w:fill="E1DFDD"/>
    </w:rPr>
  </w:style>
  <w:style w:type="character" w:customStyle="1" w:styleId="UnresolvedMention6">
    <w:name w:val="Unresolved Mention6"/>
    <w:basedOn w:val="DefaultParagraphFont"/>
    <w:uiPriority w:val="99"/>
    <w:semiHidden/>
    <w:unhideWhenUsed/>
    <w:rsid w:val="00545136"/>
    <w:rPr>
      <w:color w:val="605E5C"/>
      <w:shd w:val="clear" w:color="auto" w:fill="E1DFDD"/>
    </w:rPr>
  </w:style>
  <w:style w:type="character" w:customStyle="1" w:styleId="hubidentifier">
    <w:name w:val="hub_identifier"/>
    <w:basedOn w:val="DefaultParagraphFont"/>
    <w:rsid w:val="00545136"/>
  </w:style>
  <w:style w:type="paragraph" w:customStyle="1" w:styleId="standardeinzug">
    <w:name w:val="standardeinzug"/>
    <w:basedOn w:val="Normal"/>
    <w:rsid w:val="00545136"/>
    <w:pPr>
      <w:spacing w:before="100" w:beforeAutospacing="1" w:after="100" w:afterAutospacing="1"/>
    </w:pPr>
    <w:rPr>
      <w:rFonts w:eastAsia="Times New Roman"/>
      <w:sz w:val="24"/>
    </w:rPr>
  </w:style>
  <w:style w:type="paragraph" w:customStyle="1" w:styleId="aufzhlungnormal">
    <w:name w:val="aufzhlungnormal"/>
    <w:basedOn w:val="Normal"/>
    <w:rsid w:val="00545136"/>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45136"/>
  </w:style>
  <w:style w:type="paragraph" w:customStyle="1" w:styleId="entrefilet">
    <w:name w:val="entrefilet"/>
    <w:basedOn w:val="Normal"/>
    <w:rsid w:val="00545136"/>
    <w:pPr>
      <w:spacing w:before="100" w:beforeAutospacing="1" w:after="100" w:afterAutospacing="1"/>
    </w:pPr>
    <w:rPr>
      <w:rFonts w:eastAsia="Times New Roman"/>
      <w:sz w:val="24"/>
    </w:rPr>
  </w:style>
  <w:style w:type="paragraph" w:customStyle="1" w:styleId="kapitelreferenzkopf">
    <w:name w:val="kapitelreferenzkopf"/>
    <w:basedOn w:val="Normal"/>
    <w:rsid w:val="00545136"/>
    <w:pPr>
      <w:spacing w:before="100" w:beforeAutospacing="1" w:after="100" w:afterAutospacing="1"/>
    </w:pPr>
    <w:rPr>
      <w:rFonts w:eastAsia="Times New Roman"/>
      <w:sz w:val="24"/>
    </w:rPr>
  </w:style>
  <w:style w:type="paragraph" w:customStyle="1" w:styleId="tabberschrift">
    <w:name w:val="tabberschrift"/>
    <w:basedOn w:val="Normal"/>
    <w:rsid w:val="00545136"/>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45136"/>
  </w:style>
  <w:style w:type="character" w:customStyle="1" w:styleId="m-268162420547309261gmail-stylestylebold12pt">
    <w:name w:val="m_-268162420547309261gmail-stylestylebold12pt"/>
    <w:basedOn w:val="DefaultParagraphFont"/>
    <w:rsid w:val="00545136"/>
  </w:style>
  <w:style w:type="character" w:customStyle="1" w:styleId="m-268162420547309261gmail-styleboldunderline">
    <w:name w:val="m_-268162420547309261gmail-styleboldunderline"/>
    <w:basedOn w:val="DefaultParagraphFont"/>
    <w:rsid w:val="00545136"/>
  </w:style>
  <w:style w:type="character" w:customStyle="1" w:styleId="m-5621139387307470627gmail-style13ptbold">
    <w:name w:val="m_-5621139387307470627gmail-style13ptbold"/>
    <w:basedOn w:val="DefaultParagraphFont"/>
    <w:rsid w:val="00545136"/>
  </w:style>
  <w:style w:type="character" w:customStyle="1" w:styleId="m-5621139387307470627gmail-styleunderline">
    <w:name w:val="m_-5621139387307470627gmail-styleunderline"/>
    <w:basedOn w:val="DefaultParagraphFont"/>
    <w:rsid w:val="00545136"/>
  </w:style>
  <w:style w:type="character" w:customStyle="1" w:styleId="m-4930835733434609408gmail-style13ptbold">
    <w:name w:val="m_-4930835733434609408gmail-style13ptbold"/>
    <w:basedOn w:val="DefaultParagraphFont"/>
    <w:rsid w:val="00545136"/>
  </w:style>
  <w:style w:type="character" w:customStyle="1" w:styleId="m-4930835733434609408gmail-styleunderline">
    <w:name w:val="m_-4930835733434609408gmail-styleunderline"/>
    <w:basedOn w:val="DefaultParagraphFont"/>
    <w:rsid w:val="00545136"/>
  </w:style>
  <w:style w:type="character" w:customStyle="1" w:styleId="m-2456650549122369157gmail-style13ptbold">
    <w:name w:val="m_-2456650549122369157gmail-style13ptbold"/>
    <w:basedOn w:val="DefaultParagraphFont"/>
    <w:rsid w:val="00545136"/>
  </w:style>
  <w:style w:type="character" w:customStyle="1" w:styleId="m-2456650549122369157gmail-styleunderline">
    <w:name w:val="m_-2456650549122369157gmail-styleunderline"/>
    <w:basedOn w:val="DefaultParagraphFont"/>
    <w:rsid w:val="00545136"/>
  </w:style>
  <w:style w:type="character" w:customStyle="1" w:styleId="hvr">
    <w:name w:val="hvr"/>
    <w:basedOn w:val="DefaultParagraphFont"/>
    <w:rsid w:val="00545136"/>
  </w:style>
  <w:style w:type="character" w:customStyle="1" w:styleId="m-3350902899047358468gmail-styleunderline">
    <w:name w:val="m_-3350902899047358468gmail-styleunderline"/>
    <w:basedOn w:val="DefaultParagraphFont"/>
    <w:rsid w:val="00545136"/>
  </w:style>
  <w:style w:type="paragraph" w:customStyle="1" w:styleId="Style5pt">
    <w:name w:val="Style 5 pt"/>
    <w:basedOn w:val="Normal"/>
    <w:link w:val="Style5ptChar"/>
    <w:rsid w:val="0054513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4513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545136"/>
  </w:style>
  <w:style w:type="paragraph" w:customStyle="1" w:styleId="m462447500549623171gmail-msonormal">
    <w:name w:val="m_462447500549623171gmail-msonormal"/>
    <w:basedOn w:val="Normal"/>
    <w:uiPriority w:val="99"/>
    <w:rsid w:val="00545136"/>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545136"/>
  </w:style>
  <w:style w:type="character" w:customStyle="1" w:styleId="SmallerReal">
    <w:name w:val="SmallerReal"/>
    <w:basedOn w:val="DefaultParagraphFont"/>
    <w:uiPriority w:val="1"/>
    <w:qFormat/>
    <w:rsid w:val="00545136"/>
    <w:rPr>
      <w:rFonts w:ascii="Garamond" w:hAnsi="Garamond" w:hint="default"/>
      <w:sz w:val="16"/>
    </w:rPr>
  </w:style>
  <w:style w:type="paragraph" w:customStyle="1" w:styleId="dek">
    <w:name w:val="dek"/>
    <w:basedOn w:val="Normal"/>
    <w:uiPriority w:val="99"/>
    <w:rsid w:val="00545136"/>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545136"/>
  </w:style>
  <w:style w:type="character" w:customStyle="1" w:styleId="serialtitle">
    <w:name w:val="serial_title"/>
    <w:basedOn w:val="DefaultParagraphFont"/>
    <w:rsid w:val="00545136"/>
  </w:style>
  <w:style w:type="character" w:customStyle="1" w:styleId="volumeissue">
    <w:name w:val="volume_issue"/>
    <w:basedOn w:val="DefaultParagraphFont"/>
    <w:rsid w:val="00545136"/>
  </w:style>
  <w:style w:type="character" w:customStyle="1" w:styleId="pagerange">
    <w:name w:val="page_range"/>
    <w:basedOn w:val="DefaultParagraphFont"/>
    <w:rsid w:val="00545136"/>
  </w:style>
  <w:style w:type="character" w:customStyle="1" w:styleId="doilink">
    <w:name w:val="doi_link"/>
    <w:basedOn w:val="DefaultParagraphFont"/>
    <w:rsid w:val="00545136"/>
  </w:style>
  <w:style w:type="character" w:customStyle="1" w:styleId="headingnumber">
    <w:name w:val="headingnumber"/>
    <w:basedOn w:val="DefaultParagraphFont"/>
    <w:rsid w:val="00545136"/>
  </w:style>
  <w:style w:type="character" w:customStyle="1" w:styleId="internalref">
    <w:name w:val="internalref"/>
    <w:basedOn w:val="DefaultParagraphFont"/>
    <w:rsid w:val="00545136"/>
  </w:style>
  <w:style w:type="paragraph" w:customStyle="1" w:styleId="Analyitc">
    <w:name w:val="Analyitc"/>
    <w:basedOn w:val="Normal"/>
    <w:uiPriority w:val="4"/>
    <w:qFormat/>
    <w:rsid w:val="00545136"/>
    <w:rPr>
      <w:b/>
      <w:color w:val="0070C0"/>
      <w:sz w:val="28"/>
    </w:rPr>
  </w:style>
  <w:style w:type="character" w:customStyle="1" w:styleId="l7">
    <w:name w:val="l7"/>
    <w:basedOn w:val="DefaultParagraphFont"/>
    <w:rsid w:val="00545136"/>
  </w:style>
  <w:style w:type="character" w:customStyle="1" w:styleId="l6">
    <w:name w:val="l6"/>
    <w:basedOn w:val="DefaultParagraphFont"/>
    <w:rsid w:val="00545136"/>
  </w:style>
  <w:style w:type="character" w:customStyle="1" w:styleId="l8">
    <w:name w:val="l8"/>
    <w:basedOn w:val="DefaultParagraphFont"/>
    <w:rsid w:val="00545136"/>
  </w:style>
  <w:style w:type="character" w:customStyle="1" w:styleId="l9">
    <w:name w:val="l9"/>
    <w:basedOn w:val="DefaultParagraphFont"/>
    <w:rsid w:val="00545136"/>
  </w:style>
  <w:style w:type="character" w:customStyle="1" w:styleId="m-134349766280542120gmail-style13ptbold">
    <w:name w:val="m_-134349766280542120gmail-style13ptbold"/>
    <w:basedOn w:val="DefaultParagraphFont"/>
    <w:rsid w:val="00545136"/>
  </w:style>
  <w:style w:type="character" w:customStyle="1" w:styleId="m-134349766280542120gmail-msohyperlink">
    <w:name w:val="m_-134349766280542120gmail-msohyperlink"/>
    <w:basedOn w:val="DefaultParagraphFont"/>
    <w:rsid w:val="00545136"/>
  </w:style>
  <w:style w:type="character" w:customStyle="1" w:styleId="m-134349766280542120gmail-styleunderline">
    <w:name w:val="m_-134349766280542120gmail-styleunderline"/>
    <w:basedOn w:val="DefaultParagraphFont"/>
    <w:rsid w:val="00545136"/>
  </w:style>
  <w:style w:type="character" w:customStyle="1" w:styleId="m-134349766280542120gmail-cite">
    <w:name w:val="m_-134349766280542120gmail-cite"/>
    <w:basedOn w:val="DefaultParagraphFont"/>
    <w:rsid w:val="00545136"/>
  </w:style>
  <w:style w:type="character" w:customStyle="1" w:styleId="m-134349766280542120gmail-underline">
    <w:name w:val="m_-134349766280542120gmail-underline"/>
    <w:basedOn w:val="DefaultParagraphFont"/>
    <w:rsid w:val="00545136"/>
  </w:style>
  <w:style w:type="character" w:customStyle="1" w:styleId="m-134349766280542120gmail-underline0">
    <w:name w:val="m_-134349766280542120gmail-underline0"/>
    <w:basedOn w:val="DefaultParagraphFont"/>
    <w:rsid w:val="00545136"/>
  </w:style>
  <w:style w:type="paragraph" w:customStyle="1" w:styleId="element">
    <w:name w:val="element"/>
    <w:basedOn w:val="Normal"/>
    <w:rsid w:val="00545136"/>
    <w:pPr>
      <w:spacing w:before="100" w:beforeAutospacing="1" w:after="100" w:afterAutospacing="1" w:line="240" w:lineRule="auto"/>
    </w:pPr>
    <w:rPr>
      <w:rFonts w:eastAsia="Times New Roman"/>
      <w:sz w:val="24"/>
      <w:lang w:eastAsia="zh-CN"/>
    </w:rPr>
  </w:style>
  <w:style w:type="paragraph" w:customStyle="1" w:styleId="p1">
    <w:name w:val="p1"/>
    <w:basedOn w:val="Normal"/>
    <w:rsid w:val="00545136"/>
    <w:pPr>
      <w:spacing w:before="100" w:beforeAutospacing="1" w:after="100" w:afterAutospacing="1" w:line="240" w:lineRule="auto"/>
    </w:pPr>
    <w:rPr>
      <w:rFonts w:eastAsia="Times New Roman"/>
      <w:sz w:val="24"/>
      <w:lang w:eastAsia="zh-CN"/>
    </w:rPr>
  </w:style>
  <w:style w:type="paragraph" w:customStyle="1" w:styleId="p3">
    <w:name w:val="p3"/>
    <w:basedOn w:val="Normal"/>
    <w:rsid w:val="00545136"/>
    <w:pPr>
      <w:spacing w:before="100" w:beforeAutospacing="1" w:after="100" w:afterAutospacing="1" w:line="240" w:lineRule="auto"/>
    </w:pPr>
    <w:rPr>
      <w:rFonts w:eastAsia="Times New Roman"/>
      <w:sz w:val="24"/>
      <w:lang w:eastAsia="zh-CN"/>
    </w:rPr>
  </w:style>
  <w:style w:type="paragraph" w:customStyle="1" w:styleId="p5">
    <w:name w:val="p5"/>
    <w:basedOn w:val="Normal"/>
    <w:rsid w:val="00545136"/>
    <w:pPr>
      <w:spacing w:before="100" w:beforeAutospacing="1" w:after="100" w:afterAutospacing="1" w:line="240" w:lineRule="auto"/>
    </w:pPr>
    <w:rPr>
      <w:rFonts w:eastAsia="Times New Roman"/>
      <w:sz w:val="24"/>
      <w:lang w:eastAsia="zh-CN"/>
    </w:rPr>
  </w:style>
  <w:style w:type="paragraph" w:customStyle="1" w:styleId="p7">
    <w:name w:val="p7"/>
    <w:basedOn w:val="Normal"/>
    <w:rsid w:val="00545136"/>
    <w:pPr>
      <w:spacing w:before="100" w:beforeAutospacing="1" w:after="100" w:afterAutospacing="1" w:line="240" w:lineRule="auto"/>
    </w:pPr>
    <w:rPr>
      <w:rFonts w:eastAsia="Times New Roman"/>
      <w:sz w:val="24"/>
      <w:lang w:eastAsia="zh-CN"/>
    </w:rPr>
  </w:style>
  <w:style w:type="paragraph" w:customStyle="1" w:styleId="p9">
    <w:name w:val="p9"/>
    <w:basedOn w:val="Normal"/>
    <w:rsid w:val="00545136"/>
    <w:pPr>
      <w:spacing w:before="100" w:beforeAutospacing="1" w:after="100" w:afterAutospacing="1" w:line="240" w:lineRule="auto"/>
    </w:pPr>
    <w:rPr>
      <w:rFonts w:eastAsia="Times New Roman"/>
      <w:sz w:val="24"/>
      <w:lang w:eastAsia="zh-CN"/>
    </w:rPr>
  </w:style>
  <w:style w:type="paragraph" w:customStyle="1" w:styleId="p11">
    <w:name w:val="p11"/>
    <w:basedOn w:val="Normal"/>
    <w:rsid w:val="00545136"/>
    <w:pPr>
      <w:spacing w:before="100" w:beforeAutospacing="1" w:after="100" w:afterAutospacing="1" w:line="240" w:lineRule="auto"/>
    </w:pPr>
    <w:rPr>
      <w:rFonts w:eastAsia="Times New Roman"/>
      <w:sz w:val="24"/>
      <w:lang w:eastAsia="zh-CN"/>
    </w:rPr>
  </w:style>
  <w:style w:type="paragraph" w:customStyle="1" w:styleId="p2">
    <w:name w:val="p2"/>
    <w:basedOn w:val="Normal"/>
    <w:rsid w:val="00545136"/>
    <w:pPr>
      <w:spacing w:before="100" w:beforeAutospacing="1" w:after="100" w:afterAutospacing="1" w:line="240" w:lineRule="auto"/>
    </w:pPr>
    <w:rPr>
      <w:rFonts w:eastAsia="Times New Roman"/>
      <w:sz w:val="24"/>
      <w:lang w:eastAsia="zh-CN"/>
    </w:rPr>
  </w:style>
  <w:style w:type="paragraph" w:customStyle="1" w:styleId="p4">
    <w:name w:val="p4"/>
    <w:basedOn w:val="Normal"/>
    <w:rsid w:val="00545136"/>
    <w:pPr>
      <w:spacing w:before="100" w:beforeAutospacing="1" w:after="100" w:afterAutospacing="1" w:line="240" w:lineRule="auto"/>
    </w:pPr>
    <w:rPr>
      <w:rFonts w:eastAsia="Times New Roman"/>
      <w:sz w:val="24"/>
      <w:lang w:eastAsia="zh-CN"/>
    </w:rPr>
  </w:style>
  <w:style w:type="paragraph" w:customStyle="1" w:styleId="p6">
    <w:name w:val="p6"/>
    <w:basedOn w:val="Normal"/>
    <w:rsid w:val="00545136"/>
    <w:pPr>
      <w:spacing w:before="100" w:beforeAutospacing="1" w:after="100" w:afterAutospacing="1" w:line="240" w:lineRule="auto"/>
    </w:pPr>
    <w:rPr>
      <w:rFonts w:eastAsia="Times New Roman"/>
      <w:sz w:val="24"/>
      <w:lang w:eastAsia="zh-CN"/>
    </w:rPr>
  </w:style>
  <w:style w:type="paragraph" w:customStyle="1" w:styleId="p8">
    <w:name w:val="p8"/>
    <w:basedOn w:val="Normal"/>
    <w:rsid w:val="00545136"/>
    <w:pPr>
      <w:spacing w:before="100" w:beforeAutospacing="1" w:after="100" w:afterAutospacing="1" w:line="240" w:lineRule="auto"/>
    </w:pPr>
    <w:rPr>
      <w:rFonts w:eastAsia="Times New Roman"/>
      <w:sz w:val="24"/>
      <w:lang w:eastAsia="zh-CN"/>
    </w:rPr>
  </w:style>
  <w:style w:type="paragraph" w:customStyle="1" w:styleId="p10">
    <w:name w:val="p10"/>
    <w:basedOn w:val="Normal"/>
    <w:rsid w:val="00545136"/>
    <w:pPr>
      <w:spacing w:before="100" w:beforeAutospacing="1" w:after="100" w:afterAutospacing="1" w:line="240" w:lineRule="auto"/>
    </w:pPr>
    <w:rPr>
      <w:rFonts w:eastAsia="Times New Roman"/>
      <w:sz w:val="24"/>
      <w:lang w:eastAsia="zh-CN"/>
    </w:rPr>
  </w:style>
  <w:style w:type="paragraph" w:customStyle="1" w:styleId="p12">
    <w:name w:val="p12"/>
    <w:basedOn w:val="Normal"/>
    <w:rsid w:val="00545136"/>
    <w:pPr>
      <w:spacing w:before="100" w:beforeAutospacing="1" w:after="100" w:afterAutospacing="1" w:line="240" w:lineRule="auto"/>
    </w:pPr>
    <w:rPr>
      <w:rFonts w:eastAsia="Times New Roman"/>
      <w:sz w:val="24"/>
      <w:lang w:eastAsia="zh-CN"/>
    </w:rPr>
  </w:style>
  <w:style w:type="paragraph" w:customStyle="1" w:styleId="p14">
    <w:name w:val="p14"/>
    <w:basedOn w:val="Normal"/>
    <w:rsid w:val="00545136"/>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545136"/>
  </w:style>
  <w:style w:type="character" w:customStyle="1" w:styleId="wsj-article-credit">
    <w:name w:val="wsj-article-credit"/>
    <w:basedOn w:val="DefaultParagraphFont"/>
    <w:rsid w:val="00545136"/>
  </w:style>
  <w:style w:type="character" w:customStyle="1" w:styleId="wsj-article-credit-tag">
    <w:name w:val="wsj-article-credit-tag"/>
    <w:basedOn w:val="DefaultParagraphFont"/>
    <w:rsid w:val="00545136"/>
  </w:style>
  <w:style w:type="paragraph" w:customStyle="1" w:styleId="initial">
    <w:name w:val="initial"/>
    <w:basedOn w:val="Normal"/>
    <w:rsid w:val="00545136"/>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545136"/>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545136"/>
    <w:rPr>
      <w:rFonts w:ascii="Arial Narrow" w:hAnsi="Arial Narrow"/>
      <w:sz w:val="22"/>
      <w:szCs w:val="24"/>
      <w:u w:val="single"/>
      <w:lang w:val="en-US" w:eastAsia="en-US" w:bidi="ar-SA"/>
    </w:rPr>
  </w:style>
  <w:style w:type="paragraph" w:customStyle="1" w:styleId="detailsub">
    <w:name w:val="detail__sub"/>
    <w:basedOn w:val="Normal"/>
    <w:rsid w:val="00545136"/>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545136"/>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545136"/>
  </w:style>
  <w:style w:type="character" w:customStyle="1" w:styleId="m-299895914748161361gmail-styleunderline">
    <w:name w:val="m_-299895914748161361gmail-styleunderline"/>
    <w:basedOn w:val="DefaultParagraphFont"/>
    <w:rsid w:val="00545136"/>
  </w:style>
  <w:style w:type="paragraph" w:customStyle="1" w:styleId="counter-paragraph">
    <w:name w:val="counter-paragraph"/>
    <w:basedOn w:val="Normal"/>
    <w:rsid w:val="00545136"/>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545136"/>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545136"/>
  </w:style>
  <w:style w:type="paragraph" w:customStyle="1" w:styleId="m-266642551691440061gmail-cards">
    <w:name w:val="m_-266642551691440061gmail-cards"/>
    <w:basedOn w:val="Normal"/>
    <w:rsid w:val="00545136"/>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545136"/>
  </w:style>
  <w:style w:type="paragraph" w:customStyle="1" w:styleId="listingexcerpt">
    <w:name w:val="listing__excerpt"/>
    <w:basedOn w:val="Normal"/>
    <w:rsid w:val="00545136"/>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545136"/>
  </w:style>
  <w:style w:type="paragraph" w:customStyle="1" w:styleId="specialbutton">
    <w:name w:val="special__button"/>
    <w:basedOn w:val="Normal"/>
    <w:rsid w:val="00545136"/>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545136"/>
  </w:style>
  <w:style w:type="character" w:customStyle="1" w:styleId="StyleUnderliningChar9ptBold">
    <w:name w:val="Style Underlining Char + 9 pt Bold"/>
    <w:rsid w:val="00545136"/>
    <w:rPr>
      <w:rFonts w:ascii="Times New Roman" w:hAnsi="Times New Roman"/>
      <w:b/>
      <w:bCs/>
      <w:sz w:val="20"/>
      <w:szCs w:val="24"/>
      <w:u w:val="single"/>
    </w:rPr>
  </w:style>
  <w:style w:type="character" w:customStyle="1" w:styleId="StyleUnderliningChar9pt">
    <w:name w:val="Style Underlining Char + 9 pt"/>
    <w:rsid w:val="00545136"/>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545136"/>
  </w:style>
  <w:style w:type="paragraph" w:customStyle="1" w:styleId="font--body">
    <w:name w:val="font--body"/>
    <w:basedOn w:val="Normal"/>
    <w:rsid w:val="00545136"/>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545136"/>
  </w:style>
  <w:style w:type="character" w:customStyle="1" w:styleId="playbutton-flyout">
    <w:name w:val="playbutton-flyout"/>
    <w:basedOn w:val="DefaultParagraphFont"/>
    <w:rsid w:val="00545136"/>
  </w:style>
  <w:style w:type="character" w:customStyle="1" w:styleId="inlinevideo-videolabel">
    <w:name w:val="inlinevideo-videolabel"/>
    <w:basedOn w:val="DefaultParagraphFont"/>
    <w:rsid w:val="00545136"/>
  </w:style>
  <w:style w:type="character" w:customStyle="1" w:styleId="inlinevideo-videoduration">
    <w:name w:val="inlinevideo-videoduration"/>
    <w:basedOn w:val="DefaultParagraphFont"/>
    <w:rsid w:val="00545136"/>
  </w:style>
  <w:style w:type="character" w:customStyle="1" w:styleId="m2037045589135560752gmail-style13ptbold">
    <w:name w:val="m_2037045589135560752gmail-style13ptbold"/>
    <w:basedOn w:val="DefaultParagraphFont"/>
    <w:rsid w:val="00545136"/>
  </w:style>
  <w:style w:type="paragraph" w:customStyle="1" w:styleId="css-exrw3m">
    <w:name w:val="css-exrw3m"/>
    <w:basedOn w:val="Normal"/>
    <w:rsid w:val="00545136"/>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545136"/>
  </w:style>
  <w:style w:type="character" w:customStyle="1" w:styleId="m5672147096563703424gmail-styleunderline">
    <w:name w:val="m_5672147096563703424gmail-styleunderline"/>
    <w:basedOn w:val="DefaultParagraphFont"/>
    <w:rsid w:val="00545136"/>
  </w:style>
  <w:style w:type="character" w:customStyle="1" w:styleId="m-4276249887353823691gmail-style13ptbold">
    <w:name w:val="m_-4276249887353823691gmail-style13ptbold"/>
    <w:basedOn w:val="DefaultParagraphFont"/>
    <w:rsid w:val="00545136"/>
  </w:style>
  <w:style w:type="character" w:customStyle="1" w:styleId="m-4276249887353823691gmail-styleunderline">
    <w:name w:val="m_-4276249887353823691gmail-styleunderline"/>
    <w:basedOn w:val="DefaultParagraphFont"/>
    <w:rsid w:val="00545136"/>
  </w:style>
  <w:style w:type="character" w:customStyle="1" w:styleId="legacybig">
    <w:name w:val="legacybig"/>
    <w:basedOn w:val="DefaultParagraphFont"/>
    <w:rsid w:val="00545136"/>
  </w:style>
  <w:style w:type="character" w:customStyle="1" w:styleId="art-author">
    <w:name w:val="art-author"/>
    <w:basedOn w:val="DefaultParagraphFont"/>
    <w:rsid w:val="00545136"/>
  </w:style>
  <w:style w:type="paragraph" w:customStyle="1" w:styleId="first">
    <w:name w:val="first"/>
    <w:basedOn w:val="Normal"/>
    <w:qFormat/>
    <w:rsid w:val="00545136"/>
    <w:pPr>
      <w:spacing w:before="100" w:beforeAutospacing="1" w:after="100" w:afterAutospacing="1"/>
    </w:pPr>
    <w:rPr>
      <w:rFonts w:eastAsia="Times New Roman" w:cs="Calibri"/>
    </w:rPr>
  </w:style>
  <w:style w:type="character" w:customStyle="1" w:styleId="fpred">
    <w:name w:val="fp_red"/>
    <w:basedOn w:val="DefaultParagraphFont"/>
    <w:rsid w:val="00545136"/>
  </w:style>
  <w:style w:type="paragraph" w:customStyle="1" w:styleId="Style32">
    <w:name w:val="Style 3"/>
    <w:qFormat/>
    <w:rsid w:val="00545136"/>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545136"/>
  </w:style>
  <w:style w:type="character" w:customStyle="1" w:styleId="snapnoshots">
    <w:name w:val="snap_noshots"/>
    <w:basedOn w:val="DefaultParagraphFont"/>
    <w:rsid w:val="00545136"/>
  </w:style>
  <w:style w:type="character" w:customStyle="1" w:styleId="typarticle">
    <w:name w:val="typ_article"/>
    <w:basedOn w:val="DefaultParagraphFont"/>
    <w:rsid w:val="00545136"/>
  </w:style>
  <w:style w:type="paragraph" w:customStyle="1" w:styleId="normalweb10">
    <w:name w:val="normalweb1"/>
    <w:basedOn w:val="Normal"/>
    <w:qFormat/>
    <w:rsid w:val="00545136"/>
    <w:pPr>
      <w:spacing w:before="100" w:beforeAutospacing="1" w:after="100" w:afterAutospacing="1"/>
    </w:pPr>
    <w:rPr>
      <w:rFonts w:eastAsia="Times New Roman" w:cs="Calibri"/>
    </w:rPr>
  </w:style>
  <w:style w:type="character" w:customStyle="1" w:styleId="dispurl">
    <w:name w:val="dispurl"/>
    <w:basedOn w:val="DefaultParagraphFont"/>
    <w:rsid w:val="00545136"/>
  </w:style>
  <w:style w:type="character" w:customStyle="1" w:styleId="resultbodyitalic">
    <w:name w:val="resultbodyitalic"/>
    <w:basedOn w:val="DefaultParagraphFont"/>
    <w:rsid w:val="00545136"/>
  </w:style>
  <w:style w:type="paragraph" w:customStyle="1" w:styleId="10">
    <w:name w:val="... 1"/>
    <w:basedOn w:val="Default"/>
    <w:next w:val="Default"/>
    <w:qFormat/>
    <w:rsid w:val="00545136"/>
    <w:rPr>
      <w:color w:val="auto"/>
    </w:rPr>
  </w:style>
  <w:style w:type="paragraph" w:customStyle="1" w:styleId="ac">
    <w:name w:val=".."/>
    <w:basedOn w:val="Default"/>
    <w:next w:val="Default"/>
    <w:qFormat/>
    <w:rsid w:val="00545136"/>
    <w:rPr>
      <w:color w:val="auto"/>
    </w:rPr>
  </w:style>
  <w:style w:type="paragraph" w:customStyle="1" w:styleId="ad">
    <w:name w:val="...."/>
    <w:basedOn w:val="Default"/>
    <w:next w:val="Default"/>
    <w:qFormat/>
    <w:rsid w:val="00545136"/>
    <w:rPr>
      <w:color w:val="auto"/>
    </w:rPr>
  </w:style>
  <w:style w:type="paragraph" w:customStyle="1" w:styleId="s0">
    <w:name w:val="s0"/>
    <w:basedOn w:val="Normal"/>
    <w:qFormat/>
    <w:rsid w:val="00545136"/>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545136"/>
  </w:style>
  <w:style w:type="numbering" w:customStyle="1" w:styleId="NoList121">
    <w:name w:val="No List121"/>
    <w:next w:val="NoList"/>
    <w:uiPriority w:val="99"/>
    <w:semiHidden/>
    <w:unhideWhenUsed/>
    <w:rsid w:val="00545136"/>
  </w:style>
  <w:style w:type="numbering" w:customStyle="1" w:styleId="NoList41">
    <w:name w:val="No List41"/>
    <w:next w:val="NoList"/>
    <w:uiPriority w:val="99"/>
    <w:semiHidden/>
    <w:unhideWhenUsed/>
    <w:rsid w:val="00545136"/>
  </w:style>
  <w:style w:type="numbering" w:customStyle="1" w:styleId="NoList131">
    <w:name w:val="No List131"/>
    <w:next w:val="NoList"/>
    <w:uiPriority w:val="99"/>
    <w:semiHidden/>
    <w:unhideWhenUsed/>
    <w:rsid w:val="00545136"/>
  </w:style>
  <w:style w:type="numbering" w:customStyle="1" w:styleId="NoList51">
    <w:name w:val="No List51"/>
    <w:next w:val="NoList"/>
    <w:uiPriority w:val="99"/>
    <w:semiHidden/>
    <w:unhideWhenUsed/>
    <w:rsid w:val="00545136"/>
  </w:style>
  <w:style w:type="numbering" w:customStyle="1" w:styleId="NoList141">
    <w:name w:val="No List141"/>
    <w:next w:val="NoList"/>
    <w:uiPriority w:val="99"/>
    <w:semiHidden/>
    <w:unhideWhenUsed/>
    <w:rsid w:val="00545136"/>
  </w:style>
  <w:style w:type="numbering" w:customStyle="1" w:styleId="NoList61">
    <w:name w:val="No List61"/>
    <w:next w:val="NoList"/>
    <w:uiPriority w:val="99"/>
    <w:semiHidden/>
    <w:unhideWhenUsed/>
    <w:rsid w:val="00545136"/>
  </w:style>
  <w:style w:type="numbering" w:customStyle="1" w:styleId="NoList151">
    <w:name w:val="No List151"/>
    <w:next w:val="NoList"/>
    <w:uiPriority w:val="99"/>
    <w:semiHidden/>
    <w:unhideWhenUsed/>
    <w:rsid w:val="00545136"/>
  </w:style>
  <w:style w:type="numbering" w:customStyle="1" w:styleId="NoList22">
    <w:name w:val="No List22"/>
    <w:next w:val="NoList"/>
    <w:uiPriority w:val="99"/>
    <w:semiHidden/>
    <w:unhideWhenUsed/>
    <w:rsid w:val="00545136"/>
  </w:style>
  <w:style w:type="numbering" w:customStyle="1" w:styleId="NoList112">
    <w:name w:val="No List112"/>
    <w:next w:val="NoList"/>
    <w:uiPriority w:val="99"/>
    <w:semiHidden/>
    <w:unhideWhenUsed/>
    <w:rsid w:val="00545136"/>
  </w:style>
  <w:style w:type="numbering" w:customStyle="1" w:styleId="NoList32">
    <w:name w:val="No List32"/>
    <w:next w:val="NoList"/>
    <w:uiPriority w:val="99"/>
    <w:semiHidden/>
    <w:unhideWhenUsed/>
    <w:rsid w:val="00545136"/>
  </w:style>
  <w:style w:type="numbering" w:customStyle="1" w:styleId="NoList122">
    <w:name w:val="No List122"/>
    <w:next w:val="NoList"/>
    <w:uiPriority w:val="99"/>
    <w:semiHidden/>
    <w:unhideWhenUsed/>
    <w:rsid w:val="00545136"/>
  </w:style>
  <w:style w:type="numbering" w:customStyle="1" w:styleId="NoList42">
    <w:name w:val="No List42"/>
    <w:next w:val="NoList"/>
    <w:uiPriority w:val="99"/>
    <w:semiHidden/>
    <w:unhideWhenUsed/>
    <w:rsid w:val="00545136"/>
  </w:style>
  <w:style w:type="numbering" w:customStyle="1" w:styleId="NoList132">
    <w:name w:val="No List132"/>
    <w:next w:val="NoList"/>
    <w:uiPriority w:val="99"/>
    <w:semiHidden/>
    <w:unhideWhenUsed/>
    <w:rsid w:val="00545136"/>
  </w:style>
  <w:style w:type="numbering" w:customStyle="1" w:styleId="NoList52">
    <w:name w:val="No List52"/>
    <w:next w:val="NoList"/>
    <w:uiPriority w:val="99"/>
    <w:semiHidden/>
    <w:unhideWhenUsed/>
    <w:rsid w:val="00545136"/>
  </w:style>
  <w:style w:type="numbering" w:customStyle="1" w:styleId="NoList142">
    <w:name w:val="No List142"/>
    <w:next w:val="NoList"/>
    <w:uiPriority w:val="99"/>
    <w:semiHidden/>
    <w:unhideWhenUsed/>
    <w:rsid w:val="00545136"/>
  </w:style>
  <w:style w:type="numbering" w:customStyle="1" w:styleId="NoList62">
    <w:name w:val="No List62"/>
    <w:next w:val="NoList"/>
    <w:uiPriority w:val="99"/>
    <w:semiHidden/>
    <w:unhideWhenUsed/>
    <w:rsid w:val="00545136"/>
  </w:style>
  <w:style w:type="numbering" w:customStyle="1" w:styleId="NoList152">
    <w:name w:val="No List152"/>
    <w:next w:val="NoList"/>
    <w:uiPriority w:val="99"/>
    <w:semiHidden/>
    <w:unhideWhenUsed/>
    <w:rsid w:val="00545136"/>
  </w:style>
  <w:style w:type="character" w:customStyle="1" w:styleId="oldTagChar">
    <w:name w:val="oldTag Char"/>
    <w:link w:val="oldTag"/>
    <w:locked/>
    <w:rsid w:val="00545136"/>
    <w:rPr>
      <w:rFonts w:ascii="Times New Roman" w:hAnsi="Times New Roman" w:cs="Times New Roman"/>
      <w:b/>
    </w:rPr>
  </w:style>
  <w:style w:type="paragraph" w:customStyle="1" w:styleId="oldTag">
    <w:name w:val="oldTag"/>
    <w:basedOn w:val="Normal"/>
    <w:next w:val="Normal"/>
    <w:link w:val="oldTagChar"/>
    <w:qFormat/>
    <w:rsid w:val="00545136"/>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545136"/>
    <w:rPr>
      <w:bCs/>
      <w:caps/>
      <w:sz w:val="20"/>
    </w:rPr>
  </w:style>
  <w:style w:type="paragraph" w:customStyle="1" w:styleId="FakeHeader">
    <w:name w:val="Fake Header"/>
    <w:basedOn w:val="Smalltext0"/>
    <w:uiPriority w:val="99"/>
    <w:qFormat/>
    <w:rsid w:val="00545136"/>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545136"/>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545136"/>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545136"/>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545136"/>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545136"/>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545136"/>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545136"/>
    <w:rPr>
      <w:b/>
      <w:u w:val="single"/>
    </w:rPr>
  </w:style>
  <w:style w:type="paragraph" w:customStyle="1" w:styleId="EmphasisText">
    <w:name w:val="Emphasis Text"/>
    <w:basedOn w:val="UnderlinedText"/>
    <w:link w:val="EmphasisTextChar"/>
    <w:qFormat/>
    <w:rsid w:val="00545136"/>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545136"/>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545136"/>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545136"/>
    <w:rPr>
      <w:b/>
      <w:bCs/>
      <w:u w:val="single"/>
    </w:rPr>
  </w:style>
  <w:style w:type="paragraph" w:customStyle="1" w:styleId="StyleStyle49ptBold1">
    <w:name w:val="Style Style4 + 9 pt Bold1"/>
    <w:basedOn w:val="Style4"/>
    <w:link w:val="StyleStyle49ptBold1Char"/>
    <w:qFormat/>
    <w:rsid w:val="00545136"/>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545136"/>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545136"/>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545136"/>
    <w:rPr>
      <w:b/>
      <w:bCs/>
      <w:u w:val="single"/>
    </w:rPr>
  </w:style>
  <w:style w:type="paragraph" w:customStyle="1" w:styleId="StyleStyle49ptBold2">
    <w:name w:val="Style Style4 + 9 pt Bold2"/>
    <w:basedOn w:val="Style4"/>
    <w:link w:val="StyleStyle49ptBold2Char"/>
    <w:qFormat/>
    <w:rsid w:val="00545136"/>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545136"/>
    <w:rPr>
      <w:szCs w:val="16"/>
    </w:rPr>
  </w:style>
  <w:style w:type="paragraph" w:customStyle="1" w:styleId="CiteBody">
    <w:name w:val="Cite Body"/>
    <w:basedOn w:val="Normal"/>
    <w:link w:val="CiteBodyChar"/>
    <w:qFormat/>
    <w:rsid w:val="00545136"/>
    <w:pPr>
      <w:spacing w:line="256" w:lineRule="auto"/>
    </w:pPr>
    <w:rPr>
      <w:rFonts w:asciiTheme="minorHAnsi" w:hAnsiTheme="minorHAnsi"/>
      <w:sz w:val="24"/>
      <w:szCs w:val="16"/>
    </w:rPr>
  </w:style>
  <w:style w:type="character" w:customStyle="1" w:styleId="CiteBoldChar">
    <w:name w:val="Cite Bold Char"/>
    <w:link w:val="CiteBold"/>
    <w:locked/>
    <w:rsid w:val="00545136"/>
    <w:rPr>
      <w:b/>
      <w:szCs w:val="16"/>
    </w:rPr>
  </w:style>
  <w:style w:type="paragraph" w:customStyle="1" w:styleId="CiteBold">
    <w:name w:val="Cite Bold"/>
    <w:basedOn w:val="CiteBody"/>
    <w:link w:val="CiteBoldChar"/>
    <w:qFormat/>
    <w:rsid w:val="00545136"/>
    <w:rPr>
      <w:b/>
    </w:rPr>
  </w:style>
  <w:style w:type="character" w:customStyle="1" w:styleId="StyleCardBody11ptUnderlineChar">
    <w:name w:val="Style Card Body + 11 pt Underline Char"/>
    <w:link w:val="StyleCardBody11ptUnderline"/>
    <w:locked/>
    <w:rsid w:val="00545136"/>
    <w:rPr>
      <w:u w:val="single"/>
    </w:rPr>
  </w:style>
  <w:style w:type="paragraph" w:customStyle="1" w:styleId="StyleCardBody11ptUnderline">
    <w:name w:val="Style Card Body + 11 pt Underline"/>
    <w:basedOn w:val="CardBody"/>
    <w:link w:val="StyleCardBody11ptUnderlineChar"/>
    <w:qFormat/>
    <w:rsid w:val="00545136"/>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545136"/>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545136"/>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545136"/>
    <w:rPr>
      <w:b/>
      <w:bCs/>
      <w:u w:val="single"/>
    </w:rPr>
  </w:style>
  <w:style w:type="paragraph" w:customStyle="1" w:styleId="StyleStyle49ptBold4">
    <w:name w:val="Style Style4 + 9 pt Bold4"/>
    <w:basedOn w:val="Style4"/>
    <w:link w:val="StyleStyle49ptBold4Char"/>
    <w:qFormat/>
    <w:rsid w:val="00545136"/>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545136"/>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545136"/>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545136"/>
    <w:rPr>
      <w:b/>
      <w:bCs/>
      <w:u w:val="single"/>
    </w:rPr>
  </w:style>
  <w:style w:type="paragraph" w:customStyle="1" w:styleId="StyleStyle49ptBold5">
    <w:name w:val="Style Style4 + 9 pt Bold5"/>
    <w:basedOn w:val="Style4"/>
    <w:link w:val="StyleStyle49ptBold5Char"/>
    <w:qFormat/>
    <w:rsid w:val="00545136"/>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545136"/>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545136"/>
    <w:pPr>
      <w:spacing w:after="160" w:line="256" w:lineRule="auto"/>
    </w:pPr>
    <w:rPr>
      <w:rFonts w:ascii="Arial Narrow" w:eastAsia="Times New Roman" w:hAnsi="Arial Narrow" w:cs="Calibri"/>
      <w:sz w:val="20"/>
    </w:rPr>
  </w:style>
  <w:style w:type="paragraph" w:customStyle="1" w:styleId="FONT7">
    <w:name w:val="FONT 7"/>
    <w:uiPriority w:val="99"/>
    <w:qFormat/>
    <w:rsid w:val="00545136"/>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545136"/>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545136"/>
    <w:rPr>
      <w:b/>
      <w:bCs/>
      <w:u w:val="single"/>
    </w:rPr>
  </w:style>
  <w:style w:type="paragraph" w:customStyle="1" w:styleId="StyleCardText11ptBoldUnderline">
    <w:name w:val="Style Card Text + 11 pt Bold Underline"/>
    <w:basedOn w:val="Normal"/>
    <w:link w:val="StyleCardText11ptBoldUnderlineChar"/>
    <w:qFormat/>
    <w:rsid w:val="00545136"/>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545136"/>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545136"/>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545136"/>
    <w:rPr>
      <w:b/>
      <w:bCs/>
      <w:u w:val="single"/>
    </w:rPr>
  </w:style>
  <w:style w:type="paragraph" w:customStyle="1" w:styleId="StyleStyle49ptBold6">
    <w:name w:val="Style Style4 + 9 pt Bold6"/>
    <w:basedOn w:val="Style4"/>
    <w:link w:val="StyleStyle49ptBold6Char"/>
    <w:qFormat/>
    <w:rsid w:val="00545136"/>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545136"/>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45136"/>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45136"/>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45136"/>
    <w:pPr>
      <w:spacing w:line="256" w:lineRule="auto"/>
    </w:pPr>
    <w:rPr>
      <w:rFonts w:asciiTheme="minorHAnsi" w:hAnsiTheme="minorHAnsi"/>
      <w:b/>
      <w:sz w:val="24"/>
      <w:u w:val="single"/>
    </w:rPr>
  </w:style>
  <w:style w:type="character" w:customStyle="1" w:styleId="textboldCharChar">
    <w:name w:val="text bold Char Char"/>
    <w:link w:val="textboldChar"/>
    <w:locked/>
    <w:rsid w:val="00545136"/>
    <w:rPr>
      <w:b/>
      <w:u w:val="thick"/>
    </w:rPr>
  </w:style>
  <w:style w:type="paragraph" w:customStyle="1" w:styleId="textboldChar">
    <w:name w:val="text bold Char"/>
    <w:basedOn w:val="Normal"/>
    <w:link w:val="textboldCharChar"/>
    <w:qFormat/>
    <w:rsid w:val="00545136"/>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545136"/>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45136"/>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545136"/>
    <w:pPr>
      <w:spacing w:line="256" w:lineRule="auto"/>
    </w:pPr>
    <w:rPr>
      <w:rFonts w:eastAsia="Calibri" w:cs="Calibri"/>
      <w:szCs w:val="20"/>
    </w:rPr>
  </w:style>
  <w:style w:type="paragraph" w:customStyle="1" w:styleId="StyleStyle1">
    <w:name w:val="Style Style1 +"/>
    <w:basedOn w:val="Normal"/>
    <w:uiPriority w:val="99"/>
    <w:qFormat/>
    <w:rsid w:val="00545136"/>
    <w:pPr>
      <w:spacing w:line="256" w:lineRule="auto"/>
    </w:pPr>
    <w:rPr>
      <w:rFonts w:eastAsia="Calibri" w:cs="Calibri"/>
    </w:rPr>
  </w:style>
  <w:style w:type="paragraph" w:customStyle="1" w:styleId="StyleLinespacingDouble">
    <w:name w:val="Style Line spacing:  Double"/>
    <w:basedOn w:val="Normal"/>
    <w:uiPriority w:val="99"/>
    <w:qFormat/>
    <w:rsid w:val="00545136"/>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545136"/>
  </w:style>
  <w:style w:type="paragraph" w:customStyle="1" w:styleId="normalChar1">
    <w:name w:val="normal Char"/>
    <w:basedOn w:val="Normal"/>
    <w:uiPriority w:val="99"/>
    <w:qFormat/>
    <w:rsid w:val="00545136"/>
    <w:pPr>
      <w:spacing w:line="256" w:lineRule="auto"/>
    </w:pPr>
    <w:rPr>
      <w:rFonts w:eastAsia="Calibri" w:cs="Calibri"/>
    </w:rPr>
  </w:style>
  <w:style w:type="character" w:customStyle="1" w:styleId="MicroMicroTextChar">
    <w:name w:val="MicroMicroText Char"/>
    <w:link w:val="MicroMicroText"/>
    <w:locked/>
    <w:rsid w:val="00545136"/>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45136"/>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545136"/>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45136"/>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45136"/>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45136"/>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545136"/>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45136"/>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545136"/>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45136"/>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545136"/>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545136"/>
    <w:pPr>
      <w:jc w:val="center"/>
    </w:pPr>
    <w:rPr>
      <w:rFonts w:eastAsia="Times New Roman" w:cs="Calibri"/>
      <w:b/>
      <w:szCs w:val="20"/>
      <w:u w:val="single"/>
    </w:rPr>
  </w:style>
  <w:style w:type="paragraph" w:customStyle="1" w:styleId="Pa19">
    <w:name w:val="Pa19"/>
    <w:basedOn w:val="Normal"/>
    <w:next w:val="Normal"/>
    <w:autoRedefine/>
    <w:qFormat/>
    <w:rsid w:val="00545136"/>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545136"/>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545136"/>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545136"/>
    <w:rPr>
      <w:rFonts w:ascii="Arial" w:hAnsi="Arial"/>
      <w:color w:val="auto"/>
    </w:rPr>
  </w:style>
  <w:style w:type="paragraph" w:customStyle="1" w:styleId="prnewsp">
    <w:name w:val="prnews_p"/>
    <w:basedOn w:val="Normal"/>
    <w:qFormat/>
    <w:rsid w:val="00545136"/>
    <w:pPr>
      <w:spacing w:before="100" w:beforeAutospacing="1" w:after="100" w:afterAutospacing="1"/>
    </w:pPr>
    <w:rPr>
      <w:rFonts w:eastAsia="Times New Roman" w:cs="Calibri"/>
    </w:rPr>
  </w:style>
  <w:style w:type="character" w:customStyle="1" w:styleId="author-bio-box">
    <w:name w:val="author-bio-box"/>
    <w:basedOn w:val="DefaultParagraphFont"/>
    <w:rsid w:val="00545136"/>
  </w:style>
  <w:style w:type="character" w:customStyle="1" w:styleId="CharChar32">
    <w:name w:val="Char Char32"/>
    <w:basedOn w:val="DefaultParagraphFont"/>
    <w:rsid w:val="00545136"/>
    <w:rPr>
      <w:rFonts w:ascii="Arial" w:hAnsi="Arial" w:cs="Arial" w:hint="default"/>
      <w:b/>
      <w:bCs/>
      <w:iCs/>
      <w:lang w:val="en-US" w:eastAsia="en-US" w:bidi="ar-SA"/>
    </w:rPr>
  </w:style>
  <w:style w:type="character" w:customStyle="1" w:styleId="CharChar13">
    <w:name w:val="Char Char13"/>
    <w:rsid w:val="00545136"/>
    <w:rPr>
      <w:rFonts w:ascii="Arial" w:hAnsi="Arial" w:cs="Arial" w:hint="default"/>
      <w:b/>
      <w:bCs/>
      <w:iCs/>
      <w:sz w:val="22"/>
      <w:szCs w:val="28"/>
      <w:lang w:val="en-US" w:eastAsia="en-US" w:bidi="ar-SA"/>
    </w:rPr>
  </w:style>
  <w:style w:type="character" w:customStyle="1" w:styleId="CharChar116">
    <w:name w:val="Char Char116"/>
    <w:rsid w:val="00545136"/>
    <w:rPr>
      <w:rFonts w:ascii="Arial" w:hAnsi="Arial" w:cs="Arial" w:hint="default"/>
      <w:bCs/>
      <w:szCs w:val="26"/>
      <w:u w:val="single"/>
      <w:lang w:val="en-US" w:eastAsia="en-US" w:bidi="ar-SA"/>
    </w:rPr>
  </w:style>
  <w:style w:type="character" w:customStyle="1" w:styleId="CharChar12">
    <w:name w:val="Char Char12"/>
    <w:rsid w:val="00545136"/>
    <w:rPr>
      <w:rFonts w:ascii="Arial" w:hAnsi="Arial" w:cs="Arial" w:hint="default"/>
      <w:bCs/>
      <w:szCs w:val="26"/>
      <w:u w:val="single"/>
      <w:lang w:val="en-US" w:eastAsia="en-US" w:bidi="ar-SA"/>
    </w:rPr>
  </w:style>
  <w:style w:type="character" w:customStyle="1" w:styleId="CharChar115">
    <w:name w:val="Char Char115"/>
    <w:rsid w:val="00545136"/>
    <w:rPr>
      <w:rFonts w:ascii="Arial" w:hAnsi="Arial" w:cs="Arial" w:hint="default"/>
      <w:bCs/>
      <w:szCs w:val="26"/>
      <w:u w:val="single"/>
      <w:lang w:val="en-US" w:eastAsia="en-US" w:bidi="ar-SA"/>
    </w:rPr>
  </w:style>
  <w:style w:type="character" w:customStyle="1" w:styleId="StylePalatinoLinotype6pt">
    <w:name w:val="Style Palatino Linotype 6 pt"/>
    <w:rsid w:val="00545136"/>
    <w:rPr>
      <w:rFonts w:ascii="Times New Roman" w:hAnsi="Times New Roman" w:cs="Times New Roman" w:hint="default"/>
      <w:sz w:val="20"/>
    </w:rPr>
  </w:style>
  <w:style w:type="character" w:customStyle="1" w:styleId="Highighted-New">
    <w:name w:val="Highighted - New"/>
    <w:rsid w:val="00545136"/>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545136"/>
    <w:rPr>
      <w:rFonts w:ascii="Arial" w:hAnsi="Arial" w:cs="Arial" w:hint="default"/>
      <w:b/>
      <w:bCs/>
      <w:sz w:val="24"/>
      <w:szCs w:val="26"/>
      <w:lang w:val="en-US" w:eastAsia="en-US" w:bidi="ar-SA"/>
    </w:rPr>
  </w:style>
  <w:style w:type="character" w:customStyle="1" w:styleId="cardCharChar10">
    <w:name w:val="card Char Char1"/>
    <w:rsid w:val="00545136"/>
    <w:rPr>
      <w:lang w:val="en-US" w:eastAsia="en-US" w:bidi="ar-SA"/>
    </w:rPr>
  </w:style>
  <w:style w:type="character" w:customStyle="1" w:styleId="BlockTitleCharChar1Char">
    <w:name w:val="Block Title Char Char1 Char"/>
    <w:rsid w:val="00545136"/>
    <w:rPr>
      <w:b/>
      <w:bCs w:val="0"/>
      <w:sz w:val="32"/>
      <w:u w:val="single"/>
    </w:rPr>
  </w:style>
  <w:style w:type="character" w:customStyle="1" w:styleId="Header1Char">
    <w:name w:val="Header1 Char"/>
    <w:rsid w:val="00545136"/>
    <w:rPr>
      <w:rFonts w:ascii="Arial" w:hAnsi="Arial" w:cs="Arial" w:hint="default"/>
      <w:b/>
      <w:bCs/>
      <w:caps/>
      <w:kern w:val="32"/>
      <w:sz w:val="28"/>
      <w:szCs w:val="28"/>
    </w:rPr>
  </w:style>
  <w:style w:type="character" w:customStyle="1" w:styleId="StyleArial12ptBoldItalic">
    <w:name w:val="Style Arial 12 pt Bold Italic"/>
    <w:rsid w:val="00545136"/>
    <w:rPr>
      <w:rFonts w:ascii="Times New Roman" w:hAnsi="Times New Roman" w:cs="Times New Roman" w:hint="default"/>
      <w:b/>
      <w:bCs/>
      <w:iCs/>
      <w:sz w:val="24"/>
    </w:rPr>
  </w:style>
  <w:style w:type="character" w:customStyle="1" w:styleId="Styleunderline12pt">
    <w:name w:val="Style underline + 12 pt"/>
    <w:rsid w:val="00545136"/>
    <w:rPr>
      <w:rFonts w:ascii="Times New Roman" w:hAnsi="Times New Roman" w:cs="Times New Roman" w:hint="default"/>
      <w:bCs/>
      <w:sz w:val="20"/>
      <w:u w:val="single"/>
    </w:rPr>
  </w:style>
  <w:style w:type="character" w:customStyle="1" w:styleId="StyleUnderlineChar19pt">
    <w:name w:val="Style Underline Char1 + 9 pt"/>
    <w:basedOn w:val="UnderlineChar1"/>
    <w:rsid w:val="0054513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4513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45136"/>
    <w:rPr>
      <w:rFonts w:ascii="Times New Roman" w:hAnsi="Times New Roman" w:cs="Times New Roman" w:hint="default"/>
      <w:sz w:val="20"/>
      <w:u w:val="single"/>
      <w:lang w:val="en-US" w:eastAsia="en-US" w:bidi="ar-SA"/>
    </w:rPr>
  </w:style>
  <w:style w:type="character" w:customStyle="1" w:styleId="Style9ptUnderline1">
    <w:name w:val="Style 9 pt Underline1"/>
    <w:rsid w:val="00545136"/>
    <w:rPr>
      <w:sz w:val="20"/>
      <w:u w:val="single"/>
    </w:rPr>
  </w:style>
  <w:style w:type="character" w:customStyle="1" w:styleId="StyleUnderlineChar19pt2">
    <w:name w:val="Style Underline Char1 + 9 pt2"/>
    <w:basedOn w:val="UnderlineChar1"/>
    <w:rsid w:val="0054513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4513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4513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4513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45136"/>
  </w:style>
  <w:style w:type="character" w:customStyle="1" w:styleId="3">
    <w:name w:val="3"/>
    <w:rsid w:val="00545136"/>
    <w:rPr>
      <w:rFonts w:ascii="Arial" w:hAnsi="Arial" w:cs="Arial" w:hint="default"/>
      <w:bCs/>
      <w:sz w:val="20"/>
      <w:u w:val="single"/>
      <w:lang w:val="en-US" w:eastAsia="en-US" w:bidi="ar-SA"/>
    </w:rPr>
  </w:style>
  <w:style w:type="character" w:customStyle="1" w:styleId="7">
    <w:name w:val="7"/>
    <w:rsid w:val="00545136"/>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45136"/>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4513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4513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45136"/>
    <w:rPr>
      <w:sz w:val="20"/>
      <w:u w:val="single"/>
    </w:rPr>
  </w:style>
  <w:style w:type="character" w:customStyle="1" w:styleId="StyleUnderlineChar9ptBold1">
    <w:name w:val="Style Underline Char + 9 pt Bold1"/>
    <w:rsid w:val="00545136"/>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45136"/>
    <w:rPr>
      <w:sz w:val="20"/>
      <w:u w:val="single"/>
    </w:rPr>
  </w:style>
  <w:style w:type="character" w:customStyle="1" w:styleId="Styleunderline9ptBold">
    <w:name w:val="Style underline + 9 pt Bold"/>
    <w:rsid w:val="00545136"/>
    <w:rPr>
      <w:b/>
      <w:bCs/>
      <w:sz w:val="20"/>
      <w:u w:val="single"/>
    </w:rPr>
  </w:style>
  <w:style w:type="character" w:customStyle="1" w:styleId="newsstorytitle">
    <w:name w:val="news_story_title"/>
    <w:basedOn w:val="DefaultParagraphFont"/>
    <w:rsid w:val="00545136"/>
  </w:style>
  <w:style w:type="character" w:customStyle="1" w:styleId="34">
    <w:name w:val="34"/>
    <w:rsid w:val="00545136"/>
    <w:rPr>
      <w:rFonts w:ascii="Times New Roman" w:hAnsi="Times New Roman" w:cs="Arial" w:hint="default"/>
      <w:bCs/>
      <w:sz w:val="20"/>
      <w:u w:val="single"/>
      <w:lang w:val="en-US" w:eastAsia="en-US" w:bidi="ar-SA"/>
    </w:rPr>
  </w:style>
  <w:style w:type="character" w:customStyle="1" w:styleId="45">
    <w:name w:val="45"/>
    <w:rsid w:val="00545136"/>
    <w:rPr>
      <w:rFonts w:ascii="Times New Roman" w:hAnsi="Times New Roman" w:cs="Arial" w:hint="default"/>
      <w:b/>
      <w:bCs/>
      <w:sz w:val="20"/>
      <w:u w:val="single"/>
      <w:lang w:val="en-US" w:eastAsia="en-US" w:bidi="ar-SA"/>
    </w:rPr>
  </w:style>
  <w:style w:type="character" w:customStyle="1" w:styleId="Style9ptUnderline5">
    <w:name w:val="Style 9 pt Underline5"/>
    <w:rsid w:val="00545136"/>
    <w:rPr>
      <w:rFonts w:ascii="Times New Roman" w:hAnsi="Times New Roman" w:cs="Times New Roman" w:hint="default"/>
      <w:sz w:val="20"/>
      <w:u w:val="single"/>
    </w:rPr>
  </w:style>
  <w:style w:type="character" w:customStyle="1" w:styleId="Style9ptBoldUnderline2">
    <w:name w:val="Style 9 pt Bold Underline2"/>
    <w:rsid w:val="0054513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45136"/>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545136"/>
    <w:rPr>
      <w:rFonts w:ascii="Times New Roman" w:hAnsi="Times New Roman" w:cs="Times New Roman" w:hint="default"/>
      <w:sz w:val="20"/>
    </w:rPr>
  </w:style>
  <w:style w:type="character" w:customStyle="1" w:styleId="StyleUnderlineCharChar9pt2">
    <w:name w:val="Style Underline Char Char + 9 pt2"/>
    <w:basedOn w:val="UnderlineCharChar"/>
    <w:rsid w:val="00545136"/>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54513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45136"/>
    <w:rPr>
      <w:b/>
      <w:bCs/>
      <w:sz w:val="20"/>
      <w:u w:val="single"/>
      <w:bdr w:val="single" w:sz="4" w:space="0" w:color="auto" w:frame="1"/>
    </w:rPr>
  </w:style>
  <w:style w:type="character" w:customStyle="1" w:styleId="Style9ptUnderline7">
    <w:name w:val="Style 9 pt Underline7"/>
    <w:rsid w:val="00545136"/>
    <w:rPr>
      <w:sz w:val="20"/>
      <w:u w:val="single"/>
    </w:rPr>
  </w:style>
  <w:style w:type="character" w:customStyle="1" w:styleId="Style9ptBoldUnderline3">
    <w:name w:val="Style 9 pt Bold Underline3"/>
    <w:rsid w:val="00545136"/>
    <w:rPr>
      <w:b/>
      <w:bCs/>
      <w:sz w:val="20"/>
      <w:u w:val="single"/>
    </w:rPr>
  </w:style>
  <w:style w:type="character" w:customStyle="1" w:styleId="Style9ptUnderline8">
    <w:name w:val="Style 9 pt Underline8"/>
    <w:rsid w:val="00545136"/>
    <w:rPr>
      <w:sz w:val="20"/>
      <w:u w:val="single"/>
    </w:rPr>
  </w:style>
  <w:style w:type="character" w:customStyle="1" w:styleId="66">
    <w:name w:val="66"/>
    <w:rsid w:val="00545136"/>
    <w:rPr>
      <w:rFonts w:ascii="Arial" w:hAnsi="Arial" w:cs="Arial" w:hint="default"/>
      <w:bCs/>
      <w:sz w:val="20"/>
      <w:u w:val="single"/>
      <w:lang w:val="en-US" w:eastAsia="en-US" w:bidi="ar-SA"/>
    </w:rPr>
  </w:style>
  <w:style w:type="character" w:customStyle="1" w:styleId="Style9ptUnderline9">
    <w:name w:val="Style 9 pt Underline9"/>
    <w:rsid w:val="00545136"/>
    <w:rPr>
      <w:sz w:val="20"/>
      <w:u w:val="single"/>
    </w:rPr>
  </w:style>
  <w:style w:type="character" w:customStyle="1" w:styleId="Style9ptBoldUnderline4">
    <w:name w:val="Style 9 pt Bold Underline4"/>
    <w:rsid w:val="00545136"/>
    <w:rPr>
      <w:b/>
      <w:bCs/>
      <w:sz w:val="20"/>
      <w:u w:val="single"/>
    </w:rPr>
  </w:style>
  <w:style w:type="character" w:customStyle="1" w:styleId="titleblue14">
    <w:name w:val="titleblue14"/>
    <w:basedOn w:val="DefaultParagraphFont"/>
    <w:rsid w:val="00545136"/>
  </w:style>
  <w:style w:type="character" w:customStyle="1" w:styleId="b">
    <w:name w:val="b"/>
    <w:basedOn w:val="DefaultParagraphFont"/>
    <w:rsid w:val="00545136"/>
  </w:style>
  <w:style w:type="character" w:customStyle="1" w:styleId="StyleUnderlineCharChar9pt3">
    <w:name w:val="Style Underline Char Char + 9 pt3"/>
    <w:basedOn w:val="UnderlineCharChar"/>
    <w:rsid w:val="00545136"/>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545136"/>
    <w:rPr>
      <w:sz w:val="20"/>
      <w:u w:val="single"/>
    </w:rPr>
  </w:style>
  <w:style w:type="character" w:customStyle="1" w:styleId="manchettebig2">
    <w:name w:val="manchettebig2"/>
    <w:basedOn w:val="DefaultParagraphFont"/>
    <w:rsid w:val="00545136"/>
  </w:style>
  <w:style w:type="character" w:customStyle="1" w:styleId="ln2">
    <w:name w:val="ln2"/>
    <w:basedOn w:val="DefaultParagraphFont"/>
    <w:rsid w:val="00545136"/>
  </w:style>
  <w:style w:type="character" w:customStyle="1" w:styleId="StyleStyle1Char">
    <w:name w:val="Style Style1 + Char"/>
    <w:basedOn w:val="Style1Char"/>
    <w:rsid w:val="00545136"/>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545136"/>
  </w:style>
  <w:style w:type="character" w:customStyle="1" w:styleId="Card10f2Char">
    <w:name w:val="Card.10.f2 Char"/>
    <w:basedOn w:val="DefaultParagraphFont"/>
    <w:rsid w:val="00545136"/>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45136"/>
    <w:rPr>
      <w:rFonts w:ascii="Cambria" w:hAnsi="Cambria" w:cs="Times New Roman" w:hint="default"/>
      <w:sz w:val="20"/>
      <w:szCs w:val="20"/>
    </w:rPr>
  </w:style>
  <w:style w:type="character" w:customStyle="1" w:styleId="NormalspacingChar">
    <w:name w:val="Normal + spacing Char"/>
    <w:basedOn w:val="StyleLinespacingDoubleChar"/>
    <w:rsid w:val="00545136"/>
    <w:rPr>
      <w:rFonts w:ascii="Cambria" w:hAnsi="Cambria" w:cs="Times New Roman" w:hint="default"/>
      <w:sz w:val="20"/>
      <w:szCs w:val="20"/>
    </w:rPr>
  </w:style>
  <w:style w:type="character" w:customStyle="1" w:styleId="textbold0">
    <w:name w:val="textbold"/>
    <w:basedOn w:val="DefaultParagraphFont"/>
    <w:rsid w:val="00545136"/>
  </w:style>
  <w:style w:type="character" w:customStyle="1" w:styleId="textitalics">
    <w:name w:val="textitalics"/>
    <w:basedOn w:val="DefaultParagraphFont"/>
    <w:rsid w:val="00545136"/>
  </w:style>
  <w:style w:type="character" w:customStyle="1" w:styleId="cardtextsmallCharChar">
    <w:name w:val="card text small Char Char"/>
    <w:basedOn w:val="DefaultParagraphFont"/>
    <w:rsid w:val="00545136"/>
    <w:rPr>
      <w:rFonts w:ascii="Arial Narrow" w:hAnsi="Arial Narrow" w:cs="Times New Roman" w:hint="default"/>
      <w:sz w:val="16"/>
    </w:rPr>
  </w:style>
  <w:style w:type="character" w:customStyle="1" w:styleId="reportbody1">
    <w:name w:val="reportbody1"/>
    <w:basedOn w:val="DefaultParagraphFont"/>
    <w:rsid w:val="00545136"/>
    <w:rPr>
      <w:rFonts w:ascii="Tahoma" w:hAnsi="Tahoma" w:cs="Tahoma" w:hint="default"/>
      <w:color w:val="000000"/>
      <w:sz w:val="14"/>
      <w:szCs w:val="14"/>
    </w:rPr>
  </w:style>
  <w:style w:type="character" w:customStyle="1" w:styleId="Bold12">
    <w:name w:val="Bold12"/>
    <w:uiPriority w:val="1"/>
    <w:qFormat/>
    <w:rsid w:val="00545136"/>
    <w:rPr>
      <w:rFonts w:ascii="Times New Roman" w:hAnsi="Times New Roman" w:cs="Times New Roman" w:hint="default"/>
      <w:b/>
      <w:bCs w:val="0"/>
      <w:sz w:val="24"/>
    </w:rPr>
  </w:style>
  <w:style w:type="character" w:customStyle="1" w:styleId="NotBold10Final">
    <w:name w:val="NotBold10Final"/>
    <w:uiPriority w:val="1"/>
    <w:qFormat/>
    <w:rsid w:val="00545136"/>
    <w:rPr>
      <w:rFonts w:ascii="Times New Roman" w:hAnsi="Times New Roman" w:cs="Times New Roman" w:hint="default"/>
      <w:b w:val="0"/>
      <w:bCs w:val="0"/>
      <w:i w:val="0"/>
      <w:iCs w:val="0"/>
      <w:sz w:val="20"/>
    </w:rPr>
  </w:style>
  <w:style w:type="character" w:customStyle="1" w:styleId="gsstx">
    <w:name w:val="gsstx"/>
    <w:rsid w:val="00545136"/>
  </w:style>
  <w:style w:type="character" w:customStyle="1" w:styleId="bcktital">
    <w:name w:val="bckt_ital"/>
    <w:rsid w:val="00545136"/>
  </w:style>
  <w:style w:type="character" w:customStyle="1" w:styleId="A13">
    <w:name w:val="A13"/>
    <w:rsid w:val="00545136"/>
    <w:rPr>
      <w:rFonts w:ascii="Baskerville" w:hAnsi="Baskerville" w:cs="Baskerville" w:hint="default"/>
      <w:color w:val="000000"/>
      <w:sz w:val="106"/>
      <w:szCs w:val="106"/>
    </w:rPr>
  </w:style>
  <w:style w:type="character" w:customStyle="1" w:styleId="A17">
    <w:name w:val="A17"/>
    <w:rsid w:val="00545136"/>
    <w:rPr>
      <w:rFonts w:ascii="Baskerville" w:hAnsi="Baskerville" w:cs="Baskerville" w:hint="default"/>
      <w:color w:val="000000"/>
      <w:sz w:val="12"/>
      <w:szCs w:val="12"/>
    </w:rPr>
  </w:style>
  <w:style w:type="character" w:customStyle="1" w:styleId="A14">
    <w:name w:val="A14"/>
    <w:rsid w:val="00545136"/>
    <w:rPr>
      <w:rFonts w:ascii="Frutiger 45 Light" w:hAnsi="Frutiger 45 Light" w:cs="Frutiger 45 Light" w:hint="default"/>
      <w:b/>
      <w:bCs/>
      <w:i/>
      <w:iCs/>
      <w:color w:val="000000"/>
      <w:sz w:val="36"/>
      <w:szCs w:val="36"/>
    </w:rPr>
  </w:style>
  <w:style w:type="character" w:customStyle="1" w:styleId="A20">
    <w:name w:val="A20"/>
    <w:rsid w:val="00545136"/>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45136"/>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4513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45136"/>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545136"/>
    <w:rPr>
      <w:rFonts w:ascii="Arial" w:hAnsi="Arial" w:cs="Arial" w:hint="default"/>
      <w:b/>
      <w:bCs/>
      <w:sz w:val="24"/>
      <w:szCs w:val="26"/>
      <w:lang w:val="en-US" w:eastAsia="en-US" w:bidi="ar-SA"/>
    </w:rPr>
  </w:style>
  <w:style w:type="character" w:customStyle="1" w:styleId="brief-smalltext0">
    <w:name w:val="brief-smalltext"/>
    <w:basedOn w:val="DefaultParagraphFont"/>
    <w:rsid w:val="00545136"/>
  </w:style>
  <w:style w:type="character" w:customStyle="1" w:styleId="style53">
    <w:name w:val="style5"/>
    <w:basedOn w:val="DefaultParagraphFont"/>
    <w:rsid w:val="00545136"/>
  </w:style>
  <w:style w:type="character" w:customStyle="1" w:styleId="TagCharCharCharCharCharChar">
    <w:name w:val="Tag Char Char Char Char Char Char"/>
    <w:rsid w:val="00545136"/>
    <w:rPr>
      <w:rFonts w:ascii="Arial" w:hAnsi="Arial" w:cs="Arial" w:hint="default"/>
      <w:b/>
      <w:bCs/>
      <w:sz w:val="24"/>
      <w:szCs w:val="26"/>
      <w:lang w:val="en-US" w:eastAsia="en-US" w:bidi="ar-SA"/>
    </w:rPr>
  </w:style>
  <w:style w:type="character" w:customStyle="1" w:styleId="pmterms3">
    <w:name w:val="pmterms3"/>
    <w:basedOn w:val="DefaultParagraphFont"/>
    <w:rsid w:val="00545136"/>
  </w:style>
  <w:style w:type="character" w:customStyle="1" w:styleId="interiorheadline">
    <w:name w:val="interiorheadline"/>
    <w:basedOn w:val="DefaultParagraphFont"/>
    <w:rsid w:val="00545136"/>
  </w:style>
  <w:style w:type="character" w:customStyle="1" w:styleId="Heading31CharCharCharChar1">
    <w:name w:val="Heading 31 Char Char Char Char1"/>
    <w:rsid w:val="00545136"/>
    <w:rPr>
      <w:rFonts w:ascii="Arial" w:hAnsi="Arial" w:cs="Arial" w:hint="default"/>
      <w:b/>
      <w:bCs/>
      <w:sz w:val="24"/>
      <w:szCs w:val="26"/>
      <w:lang w:val="en-US" w:eastAsia="en-US" w:bidi="ar-SA"/>
    </w:rPr>
  </w:style>
  <w:style w:type="character" w:customStyle="1" w:styleId="Heading31CharCharChar">
    <w:name w:val="Heading 31 Char Char Char"/>
    <w:rsid w:val="00545136"/>
    <w:rPr>
      <w:rFonts w:ascii="Arial" w:hAnsi="Arial" w:cs="Arial" w:hint="default"/>
      <w:b/>
      <w:bCs/>
      <w:sz w:val="24"/>
      <w:szCs w:val="26"/>
      <w:lang w:val="en-US" w:eastAsia="en-US" w:bidi="ar-SA"/>
    </w:rPr>
  </w:style>
  <w:style w:type="character" w:customStyle="1" w:styleId="CharChar33">
    <w:name w:val="Char Char33"/>
    <w:rsid w:val="00545136"/>
    <w:rPr>
      <w:rFonts w:ascii="Arial" w:hAnsi="Arial" w:cs="Arial" w:hint="default"/>
      <w:b/>
      <w:bCs/>
      <w:szCs w:val="32"/>
      <w:lang w:val="en-US" w:eastAsia="en-US" w:bidi="ar-SA"/>
    </w:rPr>
  </w:style>
  <w:style w:type="character" w:customStyle="1" w:styleId="CharChar117">
    <w:name w:val="Char Char117"/>
    <w:rsid w:val="00545136"/>
    <w:rPr>
      <w:rFonts w:ascii="Arial" w:hAnsi="Arial" w:cs="Arial" w:hint="default"/>
      <w:bCs/>
      <w:szCs w:val="26"/>
      <w:u w:val="single"/>
      <w:lang w:val="en-US" w:eastAsia="en-US" w:bidi="ar-SA"/>
    </w:rPr>
  </w:style>
  <w:style w:type="character" w:customStyle="1" w:styleId="prnewsspan">
    <w:name w:val="prnews_span"/>
    <w:basedOn w:val="DefaultParagraphFont"/>
    <w:rsid w:val="00545136"/>
  </w:style>
  <w:style w:type="table" w:customStyle="1" w:styleId="TableGrid1">
    <w:name w:val="Table Grid1"/>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4513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54513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4513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4513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4513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45136"/>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45136"/>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5451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545136"/>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545136"/>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545136"/>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545136"/>
    <w:rPr>
      <w:rFonts w:ascii="Calibri" w:eastAsia="MS Mincho" w:hAnsi="Calibri" w:cs="Calibri"/>
      <w:b/>
      <w:sz w:val="22"/>
      <w:u w:val="single"/>
    </w:rPr>
  </w:style>
  <w:style w:type="character" w:customStyle="1" w:styleId="SubtitleChar2">
    <w:name w:val="Subtitle Char2"/>
    <w:basedOn w:val="DefaultParagraphFont"/>
    <w:uiPriority w:val="11"/>
    <w:rsid w:val="00545136"/>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45136"/>
  </w:style>
  <w:style w:type="character" w:customStyle="1" w:styleId="m1575249786560259391gmail-style13ptbold">
    <w:name w:val="m_1575249786560259391gmail-style13ptbold"/>
    <w:basedOn w:val="DefaultParagraphFont"/>
    <w:rsid w:val="00545136"/>
  </w:style>
  <w:style w:type="paragraph" w:customStyle="1" w:styleId="m-8120030040935583278gmail-msonospacing">
    <w:name w:val="m_-8120030040935583278gmail-msonospacing"/>
    <w:basedOn w:val="Normal"/>
    <w:qFormat/>
    <w:rsid w:val="00545136"/>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545136"/>
  </w:style>
  <w:style w:type="character" w:customStyle="1" w:styleId="m-8120030040935583278gmail-styleunderline">
    <w:name w:val="m_-8120030040935583278gmail-styleunderline"/>
    <w:basedOn w:val="DefaultParagraphFont"/>
    <w:rsid w:val="00545136"/>
  </w:style>
  <w:style w:type="character" w:customStyle="1" w:styleId="m3640724044946509868gmail-m-753298044461936151gmail-style13ptbold">
    <w:name w:val="m_3640724044946509868gmail-m_-753298044461936151gmail-style13ptbold"/>
    <w:basedOn w:val="DefaultParagraphFont"/>
    <w:rsid w:val="00545136"/>
  </w:style>
  <w:style w:type="character" w:customStyle="1" w:styleId="m3640724044946509868gmail-m-753298044461936151gmail-styleunderline">
    <w:name w:val="m_3640724044946509868gmail-m_-753298044461936151gmail-styleunderline"/>
    <w:basedOn w:val="DefaultParagraphFont"/>
    <w:rsid w:val="00545136"/>
  </w:style>
  <w:style w:type="character" w:customStyle="1" w:styleId="m6193703118997007224gmail-style13ptbold">
    <w:name w:val="m_6193703118997007224gmail-style13ptbold"/>
    <w:basedOn w:val="DefaultParagraphFont"/>
    <w:rsid w:val="00545136"/>
  </w:style>
  <w:style w:type="character" w:customStyle="1" w:styleId="m6193703118997007224gmail-styleunderline">
    <w:name w:val="m_6193703118997007224gmail-styleunderline"/>
    <w:basedOn w:val="DefaultParagraphFont"/>
    <w:rsid w:val="00545136"/>
  </w:style>
  <w:style w:type="character" w:customStyle="1" w:styleId="m-1239616313416637319gmail-style13ptbold">
    <w:name w:val="m_-1239616313416637319gmail-style13ptbold"/>
    <w:basedOn w:val="DefaultParagraphFont"/>
    <w:rsid w:val="00545136"/>
  </w:style>
  <w:style w:type="character" w:customStyle="1" w:styleId="m-1239616313416637319gmail-styleunderline">
    <w:name w:val="m_-1239616313416637319gmail-styleunderline"/>
    <w:basedOn w:val="DefaultParagraphFont"/>
    <w:rsid w:val="00545136"/>
  </w:style>
  <w:style w:type="paragraph" w:customStyle="1" w:styleId="m-5451374272084387600gmail-msonormal">
    <w:name w:val="m_-5451374272084387600gmail-msonormal"/>
    <w:basedOn w:val="Normal"/>
    <w:qFormat/>
    <w:rsid w:val="00545136"/>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545136"/>
  </w:style>
  <w:style w:type="character" w:customStyle="1" w:styleId="m-5451374272084387600gmail-styleunderline">
    <w:name w:val="m_-5451374272084387600gmail-styleunderline"/>
    <w:basedOn w:val="DefaultParagraphFont"/>
    <w:rsid w:val="00545136"/>
  </w:style>
  <w:style w:type="character" w:customStyle="1" w:styleId="standardtext1b">
    <w:name w:val="standardtext1b"/>
    <w:basedOn w:val="DefaultParagraphFont"/>
    <w:rsid w:val="00545136"/>
  </w:style>
  <w:style w:type="character" w:customStyle="1" w:styleId="postsubtitle">
    <w:name w:val="post_subtitle"/>
    <w:basedOn w:val="DefaultParagraphFont"/>
    <w:rsid w:val="00545136"/>
  </w:style>
  <w:style w:type="character" w:customStyle="1" w:styleId="m8349405746915611004gmail-styleunderline">
    <w:name w:val="m_8349405746915611004gmail-styleunderline"/>
    <w:basedOn w:val="DefaultParagraphFont"/>
    <w:rsid w:val="00545136"/>
  </w:style>
  <w:style w:type="character" w:customStyle="1" w:styleId="m-8890476860932431250gmail-styleunderline">
    <w:name w:val="m_-8890476860932431250gmail-styleunderline"/>
    <w:basedOn w:val="DefaultParagraphFont"/>
    <w:rsid w:val="00545136"/>
  </w:style>
  <w:style w:type="character" w:customStyle="1" w:styleId="m-7985672042231231606gmail-style13ptbold">
    <w:name w:val="m_-7985672042231231606gmail-style13ptbold"/>
    <w:basedOn w:val="DefaultParagraphFont"/>
    <w:rsid w:val="00545136"/>
  </w:style>
  <w:style w:type="character" w:customStyle="1" w:styleId="m-7985672042231231606gmail-styleunderline">
    <w:name w:val="m_-7985672042231231606gmail-styleunderline"/>
    <w:basedOn w:val="DefaultParagraphFont"/>
    <w:rsid w:val="00545136"/>
  </w:style>
  <w:style w:type="paragraph" w:customStyle="1" w:styleId="StylecardArialNarrow9pt">
    <w:name w:val="Style card + Arial Narrow 9 pt"/>
    <w:basedOn w:val="Normal"/>
    <w:link w:val="StylecardArialNarrow9ptChar"/>
    <w:qFormat/>
    <w:rsid w:val="00545136"/>
    <w:pPr>
      <w:ind w:left="288" w:right="288"/>
    </w:pPr>
    <w:rPr>
      <w:rFonts w:eastAsia="Times New Roman" w:cs="Calibri"/>
      <w:sz w:val="16"/>
    </w:rPr>
  </w:style>
  <w:style w:type="character" w:customStyle="1" w:styleId="StylecardArialNarrow9ptChar">
    <w:name w:val="Style card + Arial Narrow 9 pt Char"/>
    <w:link w:val="StylecardArialNarrow9pt"/>
    <w:rsid w:val="00545136"/>
    <w:rPr>
      <w:rFonts w:ascii="Calibri" w:eastAsia="Times New Roman" w:hAnsi="Calibri" w:cs="Calibri"/>
      <w:sz w:val="16"/>
    </w:rPr>
  </w:style>
  <w:style w:type="character" w:customStyle="1" w:styleId="StyleunderlineArialNarrow9pt">
    <w:name w:val="Style underline + Arial Narrow 9 pt"/>
    <w:basedOn w:val="underline"/>
    <w:rsid w:val="00545136"/>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545136"/>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545136"/>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545136"/>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545136"/>
    <w:pPr>
      <w:ind w:left="288" w:right="288"/>
    </w:pPr>
    <w:rPr>
      <w:sz w:val="16"/>
    </w:rPr>
  </w:style>
  <w:style w:type="character" w:customStyle="1" w:styleId="m-7723935538954412833gmail-styleunderline">
    <w:name w:val="m_-7723935538954412833gmail-styleunderline"/>
    <w:basedOn w:val="DefaultParagraphFont"/>
    <w:rsid w:val="00545136"/>
  </w:style>
  <w:style w:type="character" w:customStyle="1" w:styleId="m8315103747088905037gmail-style13ptbold">
    <w:name w:val="m_8315103747088905037gmail-style13ptbold"/>
    <w:basedOn w:val="DefaultParagraphFont"/>
    <w:rsid w:val="00545136"/>
  </w:style>
  <w:style w:type="character" w:customStyle="1" w:styleId="m8315103747088905037gmail-styleunderline">
    <w:name w:val="m_8315103747088905037gmail-styleunderline"/>
    <w:basedOn w:val="DefaultParagraphFont"/>
    <w:rsid w:val="00545136"/>
  </w:style>
  <w:style w:type="character" w:customStyle="1" w:styleId="m-5918764401038664981gmail-heading4char">
    <w:name w:val="m_-5918764401038664981gmail-heading4char"/>
    <w:basedOn w:val="DefaultParagraphFont"/>
    <w:rsid w:val="00545136"/>
  </w:style>
  <w:style w:type="character" w:customStyle="1" w:styleId="m-5918764401038664981gmail-styleunderline">
    <w:name w:val="m_-5918764401038664981gmail-styleunderline"/>
    <w:basedOn w:val="DefaultParagraphFont"/>
    <w:rsid w:val="00545136"/>
  </w:style>
  <w:style w:type="character" w:customStyle="1" w:styleId="SmallFont5pt">
    <w:name w:val="Small Font (5 pt)"/>
    <w:rsid w:val="00545136"/>
    <w:rPr>
      <w:sz w:val="10"/>
    </w:rPr>
  </w:style>
  <w:style w:type="character" w:customStyle="1" w:styleId="11">
    <w:name w:val="11"/>
    <w:rsid w:val="00545136"/>
    <w:rPr>
      <w:rFonts w:ascii="Arial" w:hAnsi="Arial" w:cs="Arial" w:hint="default"/>
      <w:bCs/>
      <w:sz w:val="20"/>
      <w:u w:val="single"/>
      <w:lang w:val="en-US" w:eastAsia="en-US" w:bidi="ar-SA"/>
    </w:rPr>
  </w:style>
  <w:style w:type="character" w:customStyle="1" w:styleId="cardChar2">
    <w:name w:val="%card Char"/>
    <w:link w:val="card2"/>
    <w:uiPriority w:val="99"/>
    <w:rsid w:val="00545136"/>
    <w:rPr>
      <w:rFonts w:ascii="Calibri" w:eastAsia="Times New Roman" w:hAnsi="Calibri"/>
      <w:bCs/>
      <w:sz w:val="22"/>
    </w:rPr>
  </w:style>
  <w:style w:type="paragraph" w:customStyle="1" w:styleId="Caption4">
    <w:name w:val="Caption4"/>
    <w:basedOn w:val="Normal"/>
    <w:rsid w:val="00545136"/>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545136"/>
  </w:style>
  <w:style w:type="character" w:customStyle="1" w:styleId="ff1">
    <w:name w:val="ff1"/>
    <w:basedOn w:val="DefaultParagraphFont"/>
    <w:rsid w:val="00545136"/>
  </w:style>
  <w:style w:type="character" w:customStyle="1" w:styleId="ff2">
    <w:name w:val="ff2"/>
    <w:basedOn w:val="DefaultParagraphFont"/>
    <w:rsid w:val="00545136"/>
  </w:style>
  <w:style w:type="character" w:customStyle="1" w:styleId="display">
    <w:name w:val="display"/>
    <w:basedOn w:val="DefaultParagraphFont"/>
    <w:rsid w:val="00545136"/>
  </w:style>
  <w:style w:type="character" w:customStyle="1" w:styleId="m-5176787357700846886gmail-style13ptbold">
    <w:name w:val="m_-5176787357700846886gmail-style13ptbold"/>
    <w:basedOn w:val="DefaultParagraphFont"/>
    <w:rsid w:val="00545136"/>
  </w:style>
  <w:style w:type="character" w:customStyle="1" w:styleId="storylink">
    <w:name w:val="story_link"/>
    <w:basedOn w:val="DefaultParagraphFont"/>
    <w:rsid w:val="00545136"/>
  </w:style>
  <w:style w:type="paragraph" w:customStyle="1" w:styleId="AnalyticsGBN">
    <w:name w:val="AnalyticsGBN"/>
    <w:basedOn w:val="Normal"/>
    <w:link w:val="AnalyticsGBNChar"/>
    <w:autoRedefine/>
    <w:uiPriority w:val="4"/>
    <w:qFormat/>
    <w:rsid w:val="00545136"/>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545136"/>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545136"/>
  </w:style>
  <w:style w:type="character" w:customStyle="1" w:styleId="article-published-date">
    <w:name w:val="article-published-date"/>
    <w:basedOn w:val="DefaultParagraphFont"/>
    <w:rsid w:val="00545136"/>
  </w:style>
  <w:style w:type="paragraph" w:customStyle="1" w:styleId="m-6964456894805451263gmail-msonormal">
    <w:name w:val="m_-6964456894805451263gmail-msonormal"/>
    <w:basedOn w:val="Normal"/>
    <w:rsid w:val="00545136"/>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545136"/>
  </w:style>
  <w:style w:type="character" w:customStyle="1" w:styleId="m-2807258978724535836gmail-heading4char">
    <w:name w:val="m_-2807258978724535836gmail-heading4char"/>
    <w:basedOn w:val="DefaultParagraphFont"/>
    <w:rsid w:val="00545136"/>
  </w:style>
  <w:style w:type="character" w:customStyle="1" w:styleId="m-2807258978724535836gmail-styleunderline">
    <w:name w:val="m_-2807258978724535836gmail-styleunderline"/>
    <w:basedOn w:val="DefaultParagraphFont"/>
    <w:rsid w:val="00545136"/>
  </w:style>
  <w:style w:type="character" w:customStyle="1" w:styleId="m6004444545773425567gmail-style13ptbold">
    <w:name w:val="m_6004444545773425567gmail-style13ptbold"/>
    <w:basedOn w:val="DefaultParagraphFont"/>
    <w:rsid w:val="00545136"/>
  </w:style>
  <w:style w:type="character" w:customStyle="1" w:styleId="m6004444545773425567gmail-styleunderline">
    <w:name w:val="m_6004444545773425567gmail-styleunderline"/>
    <w:basedOn w:val="DefaultParagraphFont"/>
    <w:rsid w:val="00545136"/>
  </w:style>
  <w:style w:type="paragraph" w:customStyle="1" w:styleId="m38239159385702382gmail-msonormal">
    <w:name w:val="m_38239159385702382gmail-msonormal"/>
    <w:basedOn w:val="Normal"/>
    <w:rsid w:val="00545136"/>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545136"/>
  </w:style>
  <w:style w:type="paragraph" w:customStyle="1" w:styleId="m38239159385702382gmail-card">
    <w:name w:val="m_38239159385702382gmail-card"/>
    <w:basedOn w:val="Normal"/>
    <w:rsid w:val="00545136"/>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545136"/>
  </w:style>
  <w:style w:type="character" w:customStyle="1" w:styleId="m38239159385702382gmail-underline">
    <w:name w:val="m_38239159385702382gmail-underline"/>
    <w:basedOn w:val="DefaultParagraphFont"/>
    <w:rsid w:val="00545136"/>
  </w:style>
  <w:style w:type="character" w:customStyle="1" w:styleId="m-2593922536640332098gmail-style13ptbold">
    <w:name w:val="m_-2593922536640332098gmail-style13ptbold"/>
    <w:basedOn w:val="DefaultParagraphFont"/>
    <w:rsid w:val="00545136"/>
  </w:style>
  <w:style w:type="character" w:customStyle="1" w:styleId="m-2593922536640332098gmail-styleunderline">
    <w:name w:val="m_-2593922536640332098gmail-styleunderline"/>
    <w:basedOn w:val="DefaultParagraphFont"/>
    <w:rsid w:val="00545136"/>
  </w:style>
  <w:style w:type="character" w:customStyle="1" w:styleId="m-3222177990783861315gmail-style13ptbold">
    <w:name w:val="m_-3222177990783861315gmail-style13ptbold"/>
    <w:basedOn w:val="DefaultParagraphFont"/>
    <w:rsid w:val="00545136"/>
  </w:style>
  <w:style w:type="character" w:customStyle="1" w:styleId="m-3222177990783861315gmail-styleunderline">
    <w:name w:val="m_-3222177990783861315gmail-styleunderline"/>
    <w:basedOn w:val="DefaultParagraphFont"/>
    <w:rsid w:val="00545136"/>
  </w:style>
  <w:style w:type="character" w:customStyle="1" w:styleId="DebateSmallText">
    <w:name w:val="DebateSmallText"/>
    <w:rsid w:val="00545136"/>
    <w:rPr>
      <w:rFonts w:ascii="Times New Roman" w:hAnsi="Times New Roman"/>
      <w:sz w:val="20"/>
    </w:rPr>
  </w:style>
  <w:style w:type="character" w:customStyle="1" w:styleId="m-3401163095456589440gmail-styleunderline">
    <w:name w:val="m_-3401163095456589440gmail-styleunderline"/>
    <w:basedOn w:val="DefaultParagraphFont"/>
    <w:rsid w:val="00545136"/>
  </w:style>
  <w:style w:type="character" w:customStyle="1" w:styleId="articleimagecaption">
    <w:name w:val="article__image__caption"/>
    <w:basedOn w:val="DefaultParagraphFont"/>
    <w:rsid w:val="00545136"/>
  </w:style>
  <w:style w:type="character" w:customStyle="1" w:styleId="articleimagecredits">
    <w:name w:val="article__image__credits"/>
    <w:basedOn w:val="DefaultParagraphFont"/>
    <w:rsid w:val="00545136"/>
  </w:style>
  <w:style w:type="paragraph" w:customStyle="1" w:styleId="noname">
    <w:name w:val="no_name"/>
    <w:basedOn w:val="Normal"/>
    <w:rsid w:val="00545136"/>
    <w:pPr>
      <w:spacing w:before="100" w:beforeAutospacing="1" w:after="100" w:afterAutospacing="1"/>
    </w:pPr>
    <w:rPr>
      <w:rFonts w:eastAsia="Times New Roman"/>
      <w:sz w:val="24"/>
    </w:rPr>
  </w:style>
  <w:style w:type="character" w:customStyle="1" w:styleId="3oh-">
    <w:name w:val="_3oh-"/>
    <w:basedOn w:val="DefaultParagraphFont"/>
    <w:rsid w:val="00545136"/>
  </w:style>
  <w:style w:type="paragraph" w:customStyle="1" w:styleId="clay-paragraph">
    <w:name w:val="clay-paragraph"/>
    <w:basedOn w:val="Normal"/>
    <w:rsid w:val="00545136"/>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545136"/>
  </w:style>
  <w:style w:type="character" w:customStyle="1" w:styleId="m-5156237671796814033gmail-styleunderline">
    <w:name w:val="m_-5156237671796814033gmail-styleunderline"/>
    <w:basedOn w:val="DefaultParagraphFont"/>
    <w:rsid w:val="00545136"/>
  </w:style>
  <w:style w:type="paragraph" w:customStyle="1" w:styleId="css-1i0edl6">
    <w:name w:val="css-1i0edl6"/>
    <w:basedOn w:val="Normal"/>
    <w:rsid w:val="00545136"/>
    <w:pPr>
      <w:spacing w:before="100" w:beforeAutospacing="1" w:after="100" w:afterAutospacing="1"/>
    </w:pPr>
    <w:rPr>
      <w:rFonts w:ascii="Times" w:hAnsi="Times"/>
      <w:sz w:val="20"/>
      <w:szCs w:val="20"/>
    </w:rPr>
  </w:style>
  <w:style w:type="paragraph" w:customStyle="1" w:styleId="desktop-rev">
    <w:name w:val="desktop-rev"/>
    <w:basedOn w:val="Normal"/>
    <w:rsid w:val="00545136"/>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545136"/>
  </w:style>
  <w:style w:type="character" w:customStyle="1" w:styleId="m-5842435219695499946gmail-style13ptbold">
    <w:name w:val="m_-5842435219695499946gmail-style13ptbold"/>
    <w:basedOn w:val="DefaultParagraphFont"/>
    <w:rsid w:val="00545136"/>
  </w:style>
  <w:style w:type="paragraph" w:customStyle="1" w:styleId="removeTag">
    <w:name w:val="removeTag"/>
    <w:basedOn w:val="Normal"/>
    <w:link w:val="removeTagChar"/>
    <w:uiPriority w:val="4"/>
    <w:qFormat/>
    <w:rsid w:val="00545136"/>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545136"/>
    <w:rPr>
      <w:rFonts w:ascii="Calibri" w:eastAsiaTheme="majorEastAsia" w:hAnsi="Calibri" w:cstheme="majorBidi"/>
      <w:b/>
      <w:iCs/>
      <w:sz w:val="26"/>
    </w:rPr>
  </w:style>
  <w:style w:type="paragraph" w:customStyle="1" w:styleId="p402premiuminside">
    <w:name w:val="p402_premiuminside"/>
    <w:basedOn w:val="Normal"/>
    <w:rsid w:val="00545136"/>
    <w:pPr>
      <w:spacing w:before="100" w:beforeAutospacing="1" w:after="100" w:afterAutospacing="1"/>
    </w:pPr>
  </w:style>
  <w:style w:type="character" w:customStyle="1" w:styleId="xstyle13ptbold">
    <w:name w:val="x_style13ptbold"/>
    <w:basedOn w:val="DefaultParagraphFont"/>
    <w:rsid w:val="00545136"/>
  </w:style>
  <w:style w:type="paragraph" w:customStyle="1" w:styleId="xmsonormal">
    <w:name w:val="x_msonormal"/>
    <w:basedOn w:val="Normal"/>
    <w:rsid w:val="00545136"/>
    <w:pPr>
      <w:spacing w:before="100" w:beforeAutospacing="1" w:after="100" w:afterAutospacing="1"/>
    </w:pPr>
    <w:rPr>
      <w:rFonts w:eastAsia="Times New Roman"/>
      <w:sz w:val="24"/>
    </w:rPr>
  </w:style>
  <w:style w:type="paragraph" w:customStyle="1" w:styleId="paragraph">
    <w:name w:val="paragraph"/>
    <w:basedOn w:val="Normal"/>
    <w:rsid w:val="00545136"/>
    <w:pPr>
      <w:spacing w:before="100" w:beforeAutospacing="1" w:after="100" w:afterAutospacing="1"/>
    </w:pPr>
    <w:rPr>
      <w:rFonts w:eastAsia="Times New Roman"/>
      <w:sz w:val="24"/>
    </w:rPr>
  </w:style>
  <w:style w:type="character" w:customStyle="1" w:styleId="normaltextrun">
    <w:name w:val="normaltextrun"/>
    <w:basedOn w:val="DefaultParagraphFont"/>
    <w:rsid w:val="00545136"/>
  </w:style>
  <w:style w:type="character" w:customStyle="1" w:styleId="eop">
    <w:name w:val="eop"/>
    <w:basedOn w:val="DefaultParagraphFont"/>
    <w:rsid w:val="00545136"/>
  </w:style>
  <w:style w:type="paragraph" w:customStyle="1" w:styleId="TxBr16p1">
    <w:name w:val="TxBr_16p1"/>
    <w:basedOn w:val="Normal"/>
    <w:rsid w:val="00545136"/>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545136"/>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54513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4513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45136"/>
  </w:style>
  <w:style w:type="paragraph" w:customStyle="1" w:styleId="StyleJustified">
    <w:name w:val="Style Justified"/>
    <w:basedOn w:val="Normal"/>
    <w:rsid w:val="00545136"/>
    <w:rPr>
      <w:rFonts w:eastAsia="Times New Roman"/>
      <w:szCs w:val="20"/>
    </w:rPr>
  </w:style>
  <w:style w:type="character" w:customStyle="1" w:styleId="Style5Char">
    <w:name w:val="Style5 Char"/>
    <w:link w:val="Style5"/>
    <w:rsid w:val="00545136"/>
    <w:rPr>
      <w:rFonts w:ascii="Calibri" w:eastAsia="Times New Roman" w:hAnsi="Calibri"/>
    </w:rPr>
  </w:style>
  <w:style w:type="character" w:customStyle="1" w:styleId="Style10Char">
    <w:name w:val="Style10 Char"/>
    <w:link w:val="Style100"/>
    <w:rsid w:val="00545136"/>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545136"/>
    <w:rPr>
      <w:b w:val="0"/>
      <w:bCs w:val="0"/>
      <w:sz w:val="22"/>
      <w:u w:val="single"/>
      <w:bdr w:val="none" w:sz="0" w:space="0" w:color="auto"/>
    </w:rPr>
  </w:style>
  <w:style w:type="character" w:customStyle="1" w:styleId="Headerorfooter">
    <w:name w:val="Header or footer"/>
    <w:basedOn w:val="DefaultParagraphFont"/>
    <w:rsid w:val="00545136"/>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545136"/>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545136"/>
    <w:rPr>
      <w:rFonts w:ascii="Times New Roman" w:eastAsia="Times New Roman" w:hAnsi="Times New Roman" w:cs="Times New Roman"/>
      <w:sz w:val="24"/>
      <w:u w:val="single"/>
    </w:rPr>
  </w:style>
  <w:style w:type="character" w:customStyle="1" w:styleId="amp">
    <w:name w:val="amp"/>
    <w:basedOn w:val="DefaultParagraphFont"/>
    <w:rsid w:val="00545136"/>
  </w:style>
  <w:style w:type="character" w:customStyle="1" w:styleId="StyleUnderlineBorderSinglesolidlineAuto225ptLine">
    <w:name w:val="Style Underline Border: : (Single solid line Auto  2.25 pt Line ..."/>
    <w:basedOn w:val="DefaultParagraphFont"/>
    <w:rsid w:val="00545136"/>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45136"/>
    <w:rPr>
      <w:b w:val="0"/>
      <w:sz w:val="24"/>
      <w:u w:val="single"/>
      <w:bdr w:val="none" w:sz="0" w:space="0" w:color="auto"/>
    </w:rPr>
  </w:style>
  <w:style w:type="character" w:customStyle="1" w:styleId="Bodytext10pt">
    <w:name w:val="Body text + 10 pt"/>
    <w:basedOn w:val="Bodytext5"/>
    <w:rsid w:val="00545136"/>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545136"/>
  </w:style>
  <w:style w:type="character" w:customStyle="1" w:styleId="m4567405558892197225gmail-styleunderline">
    <w:name w:val="m_4567405558892197225gmail-styleunderline"/>
    <w:basedOn w:val="DefaultParagraphFont"/>
    <w:rsid w:val="00545136"/>
  </w:style>
  <w:style w:type="character" w:customStyle="1" w:styleId="m2942784716910838910gmail-style13ptbold">
    <w:name w:val="m_2942784716910838910gmail-style13ptbold"/>
    <w:basedOn w:val="DefaultParagraphFont"/>
    <w:rsid w:val="00545136"/>
  </w:style>
  <w:style w:type="character" w:customStyle="1" w:styleId="m2942784716910838910gmail-msohyperlink">
    <w:name w:val="m_2942784716910838910gmail-msohyperlink"/>
    <w:basedOn w:val="DefaultParagraphFont"/>
    <w:rsid w:val="00545136"/>
  </w:style>
  <w:style w:type="character" w:customStyle="1" w:styleId="m2942784716910838910gmail-styleunderline">
    <w:name w:val="m_2942784716910838910gmail-styleunderline"/>
    <w:basedOn w:val="DefaultParagraphFont"/>
    <w:rsid w:val="00545136"/>
  </w:style>
  <w:style w:type="paragraph" w:customStyle="1" w:styleId="font8">
    <w:name w:val="font_8"/>
    <w:basedOn w:val="Normal"/>
    <w:rsid w:val="00545136"/>
    <w:pPr>
      <w:spacing w:before="100" w:beforeAutospacing="1" w:after="100" w:afterAutospacing="1"/>
    </w:pPr>
  </w:style>
  <w:style w:type="paragraph" w:customStyle="1" w:styleId="font9">
    <w:name w:val="font_9"/>
    <w:basedOn w:val="Normal"/>
    <w:rsid w:val="00545136"/>
    <w:pPr>
      <w:spacing w:before="100" w:beforeAutospacing="1" w:after="100" w:afterAutospacing="1"/>
    </w:pPr>
  </w:style>
  <w:style w:type="character" w:customStyle="1" w:styleId="m-750723176661811423gmail-style13ptbold">
    <w:name w:val="m_-750723176661811423gmail-style13ptbold"/>
    <w:basedOn w:val="DefaultParagraphFont"/>
    <w:rsid w:val="00545136"/>
  </w:style>
  <w:style w:type="character" w:customStyle="1" w:styleId="m-1958352629725285173style13ptbold">
    <w:name w:val="m_-1958352629725285173style13ptbold"/>
    <w:basedOn w:val="DefaultParagraphFont"/>
    <w:rsid w:val="00545136"/>
  </w:style>
  <w:style w:type="character" w:customStyle="1" w:styleId="m-1958352629725285173styleunderline">
    <w:name w:val="m_-1958352629725285173styleunderline"/>
    <w:basedOn w:val="DefaultParagraphFont"/>
    <w:rsid w:val="00545136"/>
  </w:style>
  <w:style w:type="paragraph" w:customStyle="1" w:styleId="generic-articlebody">
    <w:name w:val="generic-article__body"/>
    <w:basedOn w:val="Normal"/>
    <w:rsid w:val="00545136"/>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545136"/>
  </w:style>
  <w:style w:type="paragraph" w:customStyle="1" w:styleId="Genealogy">
    <w:name w:val="Genealogy"/>
    <w:basedOn w:val="Heading4"/>
    <w:autoRedefine/>
    <w:qFormat/>
    <w:rsid w:val="00545136"/>
    <w:rPr>
      <w:rFonts w:cs="Calibri"/>
    </w:rPr>
  </w:style>
  <w:style w:type="paragraph" w:customStyle="1" w:styleId="CardChar3">
    <w:name w:val="Card Char"/>
    <w:basedOn w:val="Normal"/>
    <w:uiPriority w:val="99"/>
    <w:qFormat/>
    <w:rsid w:val="00545136"/>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thenation.com/article/how-resource-scarcity-and-climate-change-could-produce-global-explo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28</Pages>
  <Words>17119</Words>
  <Characters>97582</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20</cp:revision>
  <dcterms:created xsi:type="dcterms:W3CDTF">2022-03-12T21:08:00Z</dcterms:created>
  <dcterms:modified xsi:type="dcterms:W3CDTF">2022-03-12T23:02:00Z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