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B32E7" w14:textId="77777777" w:rsidR="00C836DA" w:rsidRDefault="00C836DA" w:rsidP="00C836DA">
      <w:pPr>
        <w:pStyle w:val="Heading2"/>
        <w:rPr>
          <w:rFonts w:eastAsia="Calibri" w:cs="Calibri"/>
          <w:b w:val="0"/>
          <w:u w:val="single"/>
        </w:rPr>
      </w:pPr>
      <w:r>
        <w:rPr>
          <w:rFonts w:eastAsia="Calibri" w:cs="Calibri"/>
          <w:u w:val="single"/>
        </w:rPr>
        <w:t>CP</w:t>
      </w:r>
    </w:p>
    <w:p w14:paraId="675CA8B9" w14:textId="77777777" w:rsidR="00C836DA" w:rsidRDefault="00C836DA" w:rsidP="00C836DA">
      <w:pPr>
        <w:pStyle w:val="Heading4"/>
        <w:spacing w:line="240" w:lineRule="auto"/>
        <w:rPr>
          <w:rFonts w:eastAsia="Calibri" w:cs="Calibri"/>
          <w:b w:val="0"/>
          <w:color w:val="000000"/>
        </w:rPr>
      </w:pPr>
      <w:bookmarkStart w:id="0" w:name="_sn5gs2nox8rk" w:colFirst="0" w:colLast="0"/>
      <w:bookmarkEnd w:id="0"/>
      <w:r>
        <w:rPr>
          <w:rFonts w:eastAsia="Calibri" w:cs="Calibri"/>
          <w:color w:val="000000"/>
        </w:rPr>
        <w:t>CP text: space faring nations should establish an international governing body that:</w:t>
      </w:r>
    </w:p>
    <w:p w14:paraId="68C1B51E" w14:textId="77777777" w:rsidR="00C836DA" w:rsidRDefault="00C836DA" w:rsidP="00C836DA">
      <w:pPr>
        <w:numPr>
          <w:ilvl w:val="0"/>
          <w:numId w:val="13"/>
        </w:numPr>
        <w:spacing w:after="0" w:line="240" w:lineRule="auto"/>
        <w:rPr>
          <w:rFonts w:eastAsia="Calibri" w:cs="Calibri"/>
          <w:b/>
          <w:sz w:val="26"/>
          <w:szCs w:val="26"/>
        </w:rPr>
      </w:pPr>
      <w:r>
        <w:rPr>
          <w:rFonts w:eastAsia="Calibri" w:cs="Calibri"/>
          <w:b/>
          <w:sz w:val="26"/>
          <w:szCs w:val="26"/>
        </w:rPr>
        <w:t xml:space="preserve">Establishes a Space Resource Fund </w:t>
      </w:r>
    </w:p>
    <w:p w14:paraId="6A4E4006" w14:textId="77777777" w:rsidR="00C836DA" w:rsidRDefault="00C836DA" w:rsidP="00C836DA">
      <w:pPr>
        <w:rPr>
          <w:rFonts w:eastAsia="Calibri" w:cs="Calibri"/>
        </w:rPr>
      </w:pPr>
    </w:p>
    <w:p w14:paraId="56FB173F" w14:textId="77777777" w:rsidR="00C836DA" w:rsidRDefault="00C836DA" w:rsidP="00C836DA">
      <w:pPr>
        <w:pStyle w:val="Heading4"/>
        <w:spacing w:line="240" w:lineRule="auto"/>
        <w:rPr>
          <w:rFonts w:eastAsia="Calibri" w:cs="Calibri"/>
          <w:b w:val="0"/>
          <w:color w:val="000000"/>
        </w:rPr>
      </w:pPr>
      <w:bookmarkStart w:id="1" w:name="_4mortgw6eyfw" w:colFirst="0" w:colLast="0"/>
      <w:bookmarkEnd w:id="1"/>
      <w:r>
        <w:rPr>
          <w:rFonts w:eastAsia="Calibri" w:cs="Calibri"/>
          <w:color w:val="000000"/>
        </w:rPr>
        <w:t xml:space="preserve">CP solves - Creating a legal regime ensures everyone benefits from mining creates sustainable mining while avoiding conflict &amp; promoting competition </w:t>
      </w:r>
    </w:p>
    <w:p w14:paraId="79B7A965" w14:textId="77777777" w:rsidR="00C836DA" w:rsidRDefault="00C836DA" w:rsidP="00C836DA">
      <w:pPr>
        <w:spacing w:line="240" w:lineRule="auto"/>
        <w:rPr>
          <w:rFonts w:eastAsia="Calibri" w:cs="Calibri"/>
          <w:sz w:val="24"/>
        </w:rPr>
      </w:pPr>
      <w:r>
        <w:rPr>
          <w:rFonts w:eastAsia="Calibri" w:cs="Calibri"/>
        </w:rPr>
        <w:t xml:space="preserve">Morgan </w:t>
      </w:r>
      <w:r>
        <w:rPr>
          <w:rFonts w:eastAsia="Calibri" w:cs="Calibri"/>
          <w:b/>
          <w:sz w:val="26"/>
          <w:szCs w:val="26"/>
        </w:rPr>
        <w:t>Saletta 16,</w:t>
      </w:r>
      <w:r>
        <w:rPr>
          <w:rFonts w:eastAsia="Calibri" w:cs="Calibri"/>
        </w:rPr>
        <w:t xml:space="preserve"> PhD, History and Philosophy of Science, The University of Melbourne, “All of humanity should share in the space mining boom,” Conversation, 4-17-2016, https://theconversation.com/all-of-humanity-should-share-in-the-space-mining-boom-57740</w:t>
      </w:r>
    </w:p>
    <w:p w14:paraId="15EA7BE8" w14:textId="77777777" w:rsidR="00C836DA" w:rsidRDefault="00C836DA" w:rsidP="00C836DA">
      <w:pPr>
        <w:spacing w:line="240" w:lineRule="auto"/>
        <w:rPr>
          <w:rFonts w:eastAsia="Calibri" w:cs="Calibri"/>
          <w:u w:val="single"/>
        </w:rPr>
      </w:pPr>
      <w:r>
        <w:rPr>
          <w:rFonts w:eastAsia="Calibri" w:cs="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Pr>
          <w:rFonts w:eastAsia="Calibri" w:cs="Calibri"/>
          <w:u w:val="single"/>
        </w:rPr>
        <w:t xml:space="preserve">However, behind the utopian rhetoric and dazzling dreams of riches lie some very real problems. </w:t>
      </w:r>
      <w:r>
        <w:rPr>
          <w:rFonts w:eastAsia="Calibri" w:cs="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cs="Calibri"/>
          <w:highlight w:val="cyan"/>
          <w:u w:val="single"/>
        </w:rPr>
        <w:t xml:space="preserve">The riches exist, but how will humanity benefit from mining in outer space, or for that matter, </w:t>
      </w:r>
      <w:r>
        <w:rPr>
          <w:rFonts w:eastAsia="Calibri" w:cs="Calibri"/>
          <w:b/>
          <w:highlight w:val="cyan"/>
          <w:u w:val="single"/>
        </w:rPr>
        <w:t>other global commons such as the deep sea floor</w:t>
      </w:r>
      <w:r>
        <w:rPr>
          <w:rFonts w:eastAsia="Calibri" w:cs="Calibri"/>
          <w:b/>
          <w:u w:val="single"/>
        </w:rPr>
        <w:t xml:space="preserve">? </w:t>
      </w:r>
      <w:r>
        <w:rPr>
          <w:rFonts w:eastAsia="Calibri" w:cs="Calibri"/>
          <w:sz w:val="12"/>
          <w:szCs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Pr>
          <w:rFonts w:eastAsia="Calibri" w:cs="Calibri"/>
          <w:u w:val="single"/>
        </w:rPr>
        <w:t>Yet we do suggest that commercial interests and profit seeking can be a healthy part of the exploration of outer space</w:t>
      </w:r>
      <w:r>
        <w:rPr>
          <w:rFonts w:eastAsia="Calibri" w:cs="Calibri"/>
          <w:sz w:val="12"/>
          <w:szCs w:val="12"/>
        </w:rPr>
        <w:t xml:space="preserve">. </w:t>
      </w:r>
      <w:r>
        <w:rPr>
          <w:rFonts w:eastAsia="Calibri" w:cs="Calibri"/>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rFonts w:eastAsia="Calibri" w:cs="Calibri"/>
          <w:sz w:val="12"/>
          <w:szCs w:val="12"/>
        </w:rPr>
        <w:t xml:space="preserve">, </w:t>
      </w:r>
      <w:r>
        <w:rPr>
          <w:rFonts w:eastAsia="Calibri" w:cs="Calibri"/>
          <w:b/>
          <w:highlight w:val="cyan"/>
          <w:u w:val="single"/>
        </w:rPr>
        <w:t>international cooperation and oversight will benefit all</w:t>
      </w:r>
      <w:r>
        <w:rPr>
          <w:rFonts w:eastAsia="Calibri" w:cs="Calibri"/>
          <w:b/>
          <w:u w:val="single"/>
        </w:rPr>
        <w:t xml:space="preserve">. </w:t>
      </w:r>
      <w:r>
        <w:rPr>
          <w:rFonts w:eastAsia="Calibri" w:cs="Calibri"/>
          <w:sz w:val="12"/>
          <w:szCs w:val="12"/>
        </w:rPr>
        <w:t xml:space="preserve">The Alaskan model </w:t>
      </w:r>
      <w:r>
        <w:rPr>
          <w:rFonts w:eastAsia="Calibri" w:cs="Calibri"/>
          <w:u w:val="single"/>
        </w:rPr>
        <w:t>There is a balanced, pragmatic approach that will promote commercial and profit driven activities, while also producing tangible benefits to all of humanity</w:t>
      </w:r>
      <w:r>
        <w:rPr>
          <w:rFonts w:eastAsia="Calibri" w:cs="Calibri"/>
          <w:sz w:val="12"/>
          <w:szCs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cs="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cs="Calibri"/>
          <w:sz w:val="12"/>
          <w:szCs w:val="12"/>
        </w:rPr>
        <w:t xml:space="preserve">The first dividend payment was made in 1982, and in 2015 that payment amounted to US$2,072. </w:t>
      </w:r>
      <w:r>
        <w:rPr>
          <w:rFonts w:eastAsia="Calibri" w:cs="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cs="Calibri"/>
          <w:sz w:val="12"/>
          <w:szCs w:val="12"/>
        </w:rPr>
        <w:t xml:space="preserve">International body How would this work for outer space? </w:t>
      </w:r>
      <w:r>
        <w:rPr>
          <w:rFonts w:eastAsia="Calibri" w:cs="Calibri"/>
          <w:highlight w:val="cyan"/>
          <w:u w:val="single"/>
        </w:rPr>
        <w:t>We need an international body similar to the International Seabed Authority</w:t>
      </w:r>
      <w:r>
        <w:rPr>
          <w:rFonts w:eastAsia="Calibri" w:cs="Calibri"/>
          <w:sz w:val="12"/>
          <w:szCs w:val="12"/>
        </w:rPr>
        <w:t xml:space="preserve">, which was established by the United Nations Convention on the Law of the Sea, or the International Telecommunications Union, which allocates satellite orbits. </w:t>
      </w:r>
      <w:r>
        <w:rPr>
          <w:rFonts w:eastAsia="Calibri" w:cs="Calibri"/>
          <w:b/>
          <w:highlight w:val="cyan"/>
          <w:u w:val="single"/>
        </w:rPr>
        <w:t>This would provide the stable business and investment environment that entrepreneurs seek by ensuring international law and obligations are met</w:t>
      </w:r>
      <w:r>
        <w:rPr>
          <w:rFonts w:eastAsia="Calibri" w:cs="Calibri"/>
          <w:sz w:val="12"/>
          <w:szCs w:val="12"/>
          <w:highlight w:val="cyan"/>
        </w:rPr>
        <w:t>.</w:t>
      </w:r>
      <w:r>
        <w:rPr>
          <w:rFonts w:eastAsia="Calibri" w:cs="Calibri"/>
          <w:sz w:val="12"/>
          <w:szCs w:val="12"/>
        </w:rPr>
        <w:t xml:space="preserve"> </w:t>
      </w:r>
      <w:r>
        <w:rPr>
          <w:rFonts w:eastAsia="Calibri" w:cs="Calibri"/>
          <w:highlight w:val="cyan"/>
          <w:u w:val="single"/>
        </w:rPr>
        <w:t>This body could license outer space resources and levy a royalty on production, which is part of standard business practice between petroleum and other mining companies</w:t>
      </w:r>
      <w:r>
        <w:rPr>
          <w:rFonts w:eastAsia="Calibri" w:cs="Calibri"/>
          <w:u w:val="single"/>
        </w:rPr>
        <w:t xml:space="preserve"> and governments here on Earth. </w:t>
      </w:r>
      <w:r>
        <w:rPr>
          <w:rFonts w:eastAsia="Calibri" w:cs="Calibri"/>
          <w:highlight w:val="cyan"/>
          <w:u w:val="single"/>
        </w:rPr>
        <w:t>In turn, these revenues, or a significant portion thereof, would be deposited in a Space Resource Fund, possibly under the aegis of the World Bank. And every single citizen on Earth</w:t>
      </w:r>
      <w:r>
        <w:rPr>
          <w:rFonts w:eastAsia="Calibri" w:cs="Calibri"/>
          <w:u w:val="single"/>
        </w:rPr>
        <w:t xml:space="preserve">, say aged 18 or above, </w:t>
      </w:r>
      <w:r>
        <w:rPr>
          <w:rFonts w:eastAsia="Calibri" w:cs="Calibri"/>
          <w:highlight w:val="cyan"/>
          <w:u w:val="single"/>
        </w:rPr>
        <w:t xml:space="preserve">would receive </w:t>
      </w:r>
      <w:r>
        <w:rPr>
          <w:rFonts w:eastAsia="Calibri" w:cs="Calibri"/>
          <w:highlight w:val="cyan"/>
          <w:u w:val="single"/>
        </w:rPr>
        <w:lastRenderedPageBreak/>
        <w:t>a dividend on a yearly basis as their rightful share as owners of the common province of humankind</w:t>
      </w:r>
      <w:r>
        <w:rPr>
          <w:rFonts w:eastAsia="Calibri" w:cs="Calibri"/>
          <w:sz w:val="12"/>
          <w:szCs w:val="12"/>
        </w:rPr>
        <w:t xml:space="preserve">. </w:t>
      </w:r>
      <w:r>
        <w:rPr>
          <w:rFonts w:eastAsia="Calibri" w:cs="Calibri"/>
          <w:u w:val="single"/>
        </w:rPr>
        <w:t>Crucially, we are not suggesting redistribution</w:t>
      </w:r>
      <w:r>
        <w:rPr>
          <w:rFonts w:eastAsia="Calibri" w:cs="Calibri"/>
          <w:sz w:val="12"/>
          <w:szCs w:val="12"/>
        </w:rPr>
        <w:t xml:space="preserve">, which has been an obstacle to the International Seabed Authority and the Moon Treaty in the past, but a fair share dividend of wealth that truly belongs to everyone. </w:t>
      </w:r>
      <w:r>
        <w:rPr>
          <w:rFonts w:eastAsia="Calibri" w:cs="Calibri"/>
          <w:u w:val="single"/>
        </w:rPr>
        <w:t xml:space="preserve">Our model doesn’t provide a handout, or a welfare cheque, or charity from a trillionaire philanthopist; </w:t>
      </w:r>
      <w:r>
        <w:rPr>
          <w:rFonts w:eastAsia="Calibri" w:cs="Calibri"/>
          <w:highlight w:val="cyan"/>
          <w:u w:val="single"/>
        </w:rPr>
        <w:t xml:space="preserve">it pays </w:t>
      </w:r>
      <w:r>
        <w:rPr>
          <w:rFonts w:eastAsia="Calibri" w:cs="Calibri"/>
          <w:b/>
          <w:highlight w:val="cyan"/>
          <w:u w:val="single"/>
        </w:rPr>
        <w:t xml:space="preserve">every owner in a global commons a share of what is rightfully theirs. </w:t>
      </w:r>
      <w:r>
        <w:rPr>
          <w:rFonts w:eastAsia="Calibri" w:cs="Calibri"/>
          <w:highlight w:val="cyan"/>
          <w:u w:val="single"/>
        </w:rPr>
        <w:t>Even tiny dividends by the standards of the world’s wealthy nations would make a difference for some developing world farmers</w:t>
      </w:r>
      <w:r>
        <w:rPr>
          <w:rFonts w:eastAsia="Calibri" w:cs="Calibri"/>
          <w:sz w:val="12"/>
          <w:szCs w:val="12"/>
          <w:highlight w:val="cyan"/>
        </w:rPr>
        <w:t xml:space="preserve">. </w:t>
      </w:r>
      <w:r>
        <w:rPr>
          <w:rFonts w:eastAsia="Calibri" w:cs="Calibri"/>
          <w:b/>
          <w:highlight w:val="cyan"/>
          <w:u w:val="single"/>
        </w:rPr>
        <w:t>If there truly are trillions of dollars out there, then this might be something fundamentally world changing</w:t>
      </w:r>
      <w:r>
        <w:rPr>
          <w:rFonts w:eastAsia="Calibri" w:cs="Calibri"/>
          <w:b/>
          <w:u w:val="single"/>
        </w:rPr>
        <w:t>.</w:t>
      </w:r>
      <w:r>
        <w:rPr>
          <w:rFonts w:eastAsia="Calibri" w:cs="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cs="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28895855" w14:textId="72D006EA" w:rsidR="007C1DBA" w:rsidRDefault="007C1DBA" w:rsidP="007C1DBA">
      <w:pPr>
        <w:pStyle w:val="Heading1"/>
        <w:pBdr>
          <w:top w:val="single" w:sz="24" w:space="0" w:color="auto"/>
        </w:pBdr>
      </w:pPr>
      <w:r w:rsidRPr="009F5432">
        <w:lastRenderedPageBreak/>
        <w:t>Innovation DA</w:t>
      </w:r>
    </w:p>
    <w:p w14:paraId="380E6A9A" w14:textId="77777777" w:rsidR="007C1DBA" w:rsidRPr="009F5432" w:rsidRDefault="007C1DBA" w:rsidP="007C1DBA">
      <w:pPr>
        <w:pStyle w:val="Heading3"/>
      </w:pPr>
      <w:r w:rsidRPr="009F5432">
        <w:lastRenderedPageBreak/>
        <w:t>1NC</w:t>
      </w:r>
    </w:p>
    <w:p w14:paraId="1C1C78DA" w14:textId="77777777" w:rsidR="007C1DBA" w:rsidRDefault="007C1DBA" w:rsidP="007C1DBA">
      <w:pPr>
        <w:pStyle w:val="Heading4"/>
      </w:pPr>
      <w:r>
        <w:t xml:space="preserve">U.S. leads innovation </w:t>
      </w:r>
      <w:r w:rsidRPr="00BC2643">
        <w:rPr>
          <w:u w:val="single"/>
        </w:rPr>
        <w:t>globally</w:t>
      </w:r>
      <w:r>
        <w:t xml:space="preserve"> but it’s on the brink</w:t>
      </w:r>
    </w:p>
    <w:p w14:paraId="0B55140C" w14:textId="77777777" w:rsidR="007C1DBA" w:rsidRPr="00B43E35" w:rsidRDefault="007C1DBA" w:rsidP="007C1DBA">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59EEC376" w14:textId="77777777" w:rsidR="007C1DBA" w:rsidRPr="00083F7D" w:rsidRDefault="007C1DBA" w:rsidP="007C1DBA">
      <w:pPr>
        <w:rPr>
          <w:rStyle w:val="StyleUnderline"/>
        </w:rPr>
      </w:pPr>
      <w:r w:rsidRPr="00083F7D">
        <w:rPr>
          <w:rStyle w:val="StyleUnderline"/>
        </w:rPr>
        <w:t>Can the U.S. Compete?</w:t>
      </w:r>
    </w:p>
    <w:p w14:paraId="37CD5B10" w14:textId="77777777" w:rsidR="007C1DBA" w:rsidRPr="00083F7D" w:rsidRDefault="007C1DBA" w:rsidP="007C1DBA">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5C2B3C71" w14:textId="77777777" w:rsidR="007C1DBA" w:rsidRDefault="007C1DBA" w:rsidP="007C1DBA">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01BAADC5" w14:textId="77777777" w:rsidR="007C1DBA" w:rsidRPr="00083F7D" w:rsidRDefault="007C1DBA" w:rsidP="007C1DBA">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share and its output is growing. China is closing the gap with a 24-percent share and its output is also growing, surpassing Japan and the EU.</w:t>
      </w:r>
    </w:p>
    <w:p w14:paraId="71A91590" w14:textId="77777777" w:rsidR="007C1DBA" w:rsidRPr="00083F7D" w:rsidRDefault="007C1DBA" w:rsidP="007C1DBA">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7EAD1B97" w14:textId="77777777" w:rsidR="007C1DBA" w:rsidRPr="00083F7D" w:rsidRDefault="007C1DBA" w:rsidP="007C1DBA">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52085E60" w14:textId="77777777" w:rsidR="007C1DBA" w:rsidRDefault="007C1DBA" w:rsidP="007C1DBA">
      <w:r>
        <w:t>The U.S. has distinctive assets – its national laboratories and top research universities.</w:t>
      </w:r>
    </w:p>
    <w:p w14:paraId="26195FB8" w14:textId="77777777" w:rsidR="007C1DBA" w:rsidRDefault="007C1DBA" w:rsidP="007C1DBA">
      <w:r>
        <w:t>In the U.S. innovation ecosystem, industry, start-ups, national labs and universities collaborate on R&amp;D across the spectrum of science and technology.</w:t>
      </w:r>
    </w:p>
    <w:p w14:paraId="3679DD54" w14:textId="77777777" w:rsidR="007C1DBA" w:rsidRDefault="007C1DBA" w:rsidP="007C1DBA">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7C2C9DED" w14:textId="77777777" w:rsidR="007C1DBA" w:rsidRDefault="007C1DBA" w:rsidP="007C1DBA">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56B39910" w14:textId="77777777" w:rsidR="007C1DBA" w:rsidRPr="00083F7D" w:rsidRDefault="007C1DBA" w:rsidP="007C1DBA">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4303E057" w14:textId="77777777" w:rsidR="007C1DBA" w:rsidRDefault="007C1DBA" w:rsidP="007C1DBA">
      <w:r>
        <w:t>Conclusion</w:t>
      </w:r>
    </w:p>
    <w:p w14:paraId="06C2482B" w14:textId="77777777" w:rsidR="007C1DBA" w:rsidRPr="00B43E35" w:rsidRDefault="007C1DBA" w:rsidP="007C1DBA">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665755F0" w14:textId="77777777" w:rsidR="007C1DBA" w:rsidRDefault="007C1DBA" w:rsidP="007C1DBA">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3F88BA7E" w14:textId="77777777" w:rsidR="007C1DBA" w:rsidRPr="006421B7" w:rsidRDefault="007C1DBA" w:rsidP="007C1DBA">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B675999" w14:textId="77777777" w:rsidR="007C1DBA" w:rsidRPr="00604157" w:rsidRDefault="007C1DBA" w:rsidP="007C1DBA">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46E53D04" w14:textId="77777777" w:rsidR="007C1DBA" w:rsidRPr="0039438E" w:rsidRDefault="007C1DBA" w:rsidP="007C1DBA">
      <w:pPr>
        <w:rPr>
          <w:b/>
          <w:iCs/>
          <w:u w:val="single"/>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36294CC" w14:textId="77777777" w:rsidR="007C1DBA" w:rsidRPr="006A7FF4" w:rsidRDefault="007C1DBA" w:rsidP="007C1DBA">
      <w:pPr>
        <w:pStyle w:val="Heading4"/>
      </w:pPr>
      <w:r>
        <w:t xml:space="preserve">Short innovation cycles mean every contract counts </w:t>
      </w:r>
    </w:p>
    <w:p w14:paraId="57F347D9" w14:textId="77777777" w:rsidR="007C1DBA" w:rsidRPr="006A7FF4" w:rsidRDefault="007C1DBA" w:rsidP="007C1DBA">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2B1845B2" w14:textId="77777777" w:rsidR="007C1DBA" w:rsidRPr="00677686" w:rsidRDefault="007C1DBA" w:rsidP="007C1DBA">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5D368CC9" w14:textId="77777777" w:rsidR="007C1DBA" w:rsidRDefault="007C1DBA" w:rsidP="007C1DBA">
      <w:pPr>
        <w:rPr>
          <w:rStyle w:val="Emphasis"/>
        </w:rPr>
      </w:pPr>
    </w:p>
    <w:p w14:paraId="10C3F408" w14:textId="77777777" w:rsidR="007C1DBA" w:rsidRDefault="007C1DBA" w:rsidP="007C1DBA">
      <w:pPr>
        <w:pStyle w:val="Heading4"/>
      </w:pPr>
      <w:r>
        <w:t xml:space="preserve">Tech innovation solves every existential threat – cumulative extinction events outweigh the aff </w:t>
      </w:r>
    </w:p>
    <w:p w14:paraId="487597CB" w14:textId="77777777" w:rsidR="007C1DBA" w:rsidRDefault="007C1DBA" w:rsidP="007C1DBA">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624D2C1F" w14:textId="45A2983F" w:rsidR="007C1DBA" w:rsidRDefault="007C1DBA" w:rsidP="007C1DBA">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9B793D0" w14:textId="62AE4DC1" w:rsidR="007C1DBA" w:rsidRDefault="007C1DBA" w:rsidP="007C1DBA">
      <w:pPr>
        <w:rPr>
          <w:rStyle w:val="StyleUnderline"/>
        </w:rPr>
      </w:pPr>
    </w:p>
    <w:p w14:paraId="4C3CD4D6" w14:textId="4EE3BDC7" w:rsidR="00C836DA" w:rsidRDefault="00C836DA" w:rsidP="007C1DBA">
      <w:pPr>
        <w:pStyle w:val="Heading1"/>
      </w:pPr>
      <w:r>
        <w:lastRenderedPageBreak/>
        <w:t>Fwk</w:t>
      </w:r>
    </w:p>
    <w:p w14:paraId="651F6EC6" w14:textId="2DB73B33" w:rsidR="00C836DA" w:rsidRPr="00CB1318" w:rsidRDefault="00C836DA" w:rsidP="00C836DA">
      <w:pPr>
        <w:pStyle w:val="Heading4"/>
      </w:pPr>
      <w:r>
        <w:t>T</w:t>
      </w:r>
      <w:r w:rsidRPr="00CB1318">
        <w:t xml:space="preserve">he standard is </w:t>
      </w:r>
      <w:r w:rsidR="00FA1E72">
        <w:t>minimizng</w:t>
      </w:r>
      <w:r w:rsidRPr="00CB1318">
        <w:t xml:space="preserve"> </w:t>
      </w:r>
      <w:r w:rsidR="00FA1E72">
        <w:t>existential risk</w:t>
      </w:r>
      <w:r w:rsidRPr="00CB1318">
        <w:t xml:space="preserve">. </w:t>
      </w:r>
    </w:p>
    <w:p w14:paraId="6EF1FA99" w14:textId="77777777" w:rsidR="00FA1E72" w:rsidRPr="00CB1318" w:rsidRDefault="00FA1E72" w:rsidP="00FA1E72">
      <w:pPr>
        <w:pStyle w:val="Heading4"/>
        <w:rPr>
          <w:rFonts w:cs="Arial"/>
        </w:rPr>
      </w:pPr>
      <w:r w:rsidRPr="00CB1318">
        <w:rPr>
          <w:rFonts w:cs="Arial"/>
        </w:rPr>
        <w:t>] Extinction outweighs---it’s the upmost moral evil and disavowal of the risk makes it more likely.</w:t>
      </w:r>
    </w:p>
    <w:p w14:paraId="5427A4CF" w14:textId="77777777" w:rsidR="00FA1E72" w:rsidRPr="00F37AD5" w:rsidRDefault="00FA1E72" w:rsidP="00FA1E72">
      <w:pPr>
        <w:rPr>
          <w:rStyle w:val="Style13ptBold"/>
          <w:b w:val="0"/>
          <w:bCs/>
        </w:rPr>
      </w:pPr>
      <w:r w:rsidRPr="00CB1318">
        <w:rPr>
          <w:rStyle w:val="Style13ptBold"/>
          <w:rFonts w:eastAsia="Calibri"/>
        </w:rPr>
        <w:t>Burns</w:t>
      </w:r>
      <w:r w:rsidRPr="00CB1318">
        <w:rPr>
          <w:rStyle w:val="Style13ptBold"/>
        </w:rPr>
        <w:t xml:space="preserve"> </w:t>
      </w:r>
      <w:r w:rsidRPr="00F37AD5">
        <w:rPr>
          <w:rStyle w:val="Style13ptBold"/>
          <w:bCs/>
        </w:rPr>
        <w:t>20</w:t>
      </w:r>
      <w:r w:rsidRPr="00CB1318">
        <w:rPr>
          <w:rStyle w:val="Style13ptBold"/>
        </w:rPr>
        <w:t xml:space="preserve">17 </w:t>
      </w:r>
      <w:r w:rsidRPr="00F37AD5">
        <w:rPr>
          <w:rStyle w:val="Style13ptBold"/>
          <w:bCs/>
        </w:rPr>
        <w:t>(</w:t>
      </w:r>
      <w:r w:rsidRPr="00F37AD5">
        <w:rPr>
          <w:rStyle w:val="Style13ptBold"/>
          <w:rFonts w:eastAsia="Calibri"/>
          <w:bCs/>
        </w:rPr>
        <w:t>Elizabeth</w:t>
      </w:r>
      <w:r w:rsidRPr="00F37AD5">
        <w:rPr>
          <w:rStyle w:val="Style13ptBold"/>
          <w:bCs/>
        </w:rPr>
        <w:t xml:space="preserve"> </w:t>
      </w:r>
      <w:r w:rsidRPr="00F37AD5">
        <w:rPr>
          <w:rStyle w:val="Style13ptBold"/>
          <w:rFonts w:eastAsia="Calibri"/>
          <w:bCs/>
        </w:rPr>
        <w:t>Finneron</w:t>
      </w:r>
      <w:r w:rsidRPr="00F37AD5">
        <w:rPr>
          <w:rStyle w:val="Style13ptBold"/>
          <w:bCs/>
        </w:rPr>
        <w:t>-</w:t>
      </w:r>
      <w:r w:rsidRPr="00F37AD5">
        <w:rPr>
          <w:rStyle w:val="Style13ptBold"/>
          <w:rFonts w:eastAsia="Calibri"/>
          <w:bCs/>
        </w:rPr>
        <w:t>Burns</w:t>
      </w:r>
      <w:r w:rsidRPr="00F37AD5">
        <w:rPr>
          <w:rStyle w:val="Style13ptBold"/>
          <w:bCs/>
        </w:rPr>
        <w:t xml:space="preserve"> </w:t>
      </w:r>
      <w:r w:rsidRPr="00F37AD5">
        <w:rPr>
          <w:rStyle w:val="Style13ptBold"/>
          <w:rFonts w:eastAsia="Calibri"/>
          <w:bCs/>
        </w:rPr>
        <w:t>is</w:t>
      </w:r>
      <w:r w:rsidRPr="00F37AD5">
        <w:rPr>
          <w:rStyle w:val="Style13ptBold"/>
          <w:bCs/>
        </w:rPr>
        <w:t xml:space="preserve"> </w:t>
      </w:r>
      <w:r w:rsidRPr="00F37AD5">
        <w:rPr>
          <w:rStyle w:val="Style13ptBold"/>
          <w:rFonts w:eastAsia="Calibri"/>
          <w:bCs/>
        </w:rPr>
        <w:t>a</w:t>
      </w:r>
      <w:r w:rsidRPr="00F37AD5">
        <w:rPr>
          <w:rStyle w:val="Style13ptBold"/>
          <w:bCs/>
        </w:rPr>
        <w:t xml:space="preserve"> </w:t>
      </w:r>
      <w:r w:rsidRPr="00F37AD5">
        <w:rPr>
          <w:rStyle w:val="Style13ptBold"/>
          <w:rFonts w:eastAsia="Calibri"/>
          <w:bCs/>
        </w:rPr>
        <w:t>Teaching</w:t>
      </w:r>
      <w:r w:rsidRPr="00F37AD5">
        <w:rPr>
          <w:rStyle w:val="Style13ptBold"/>
          <w:bCs/>
        </w:rPr>
        <w:t xml:space="preserve"> </w:t>
      </w:r>
      <w:r w:rsidRPr="00F37AD5">
        <w:rPr>
          <w:rStyle w:val="Style13ptBold"/>
          <w:rFonts w:eastAsia="Calibri"/>
          <w:bCs/>
        </w:rPr>
        <w:t>Fellow</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University</w:t>
      </w:r>
      <w:r w:rsidRPr="00F37AD5">
        <w:rPr>
          <w:rStyle w:val="Style13ptBold"/>
          <w:bCs/>
        </w:rPr>
        <w:t xml:space="preserve"> </w:t>
      </w:r>
      <w:r w:rsidRPr="00F37AD5">
        <w:rPr>
          <w:rStyle w:val="Style13ptBold"/>
          <w:rFonts w:eastAsia="Calibri"/>
          <w:bCs/>
        </w:rPr>
        <w:t>of</w:t>
      </w:r>
      <w:r w:rsidRPr="00F37AD5">
        <w:rPr>
          <w:rStyle w:val="Style13ptBold"/>
          <w:bCs/>
        </w:rPr>
        <w:t xml:space="preserve"> </w:t>
      </w:r>
      <w:r w:rsidRPr="00F37AD5">
        <w:rPr>
          <w:rStyle w:val="Style13ptBold"/>
          <w:rFonts w:eastAsia="Calibri"/>
          <w:bCs/>
        </w:rPr>
        <w:t>Warwick</w:t>
      </w:r>
      <w:r w:rsidRPr="00F37AD5">
        <w:rPr>
          <w:rStyle w:val="Style13ptBold"/>
          <w:bCs/>
        </w:rPr>
        <w:t xml:space="preserve"> </w:t>
      </w:r>
      <w:r w:rsidRPr="00F37AD5">
        <w:rPr>
          <w:rStyle w:val="Style13ptBold"/>
          <w:rFonts w:eastAsia="Calibri"/>
          <w:bCs/>
        </w:rPr>
        <w:t>and</w:t>
      </w:r>
      <w:r w:rsidRPr="00F37AD5">
        <w:rPr>
          <w:rStyle w:val="Style13ptBold"/>
          <w:bCs/>
        </w:rPr>
        <w:t xml:space="preserve"> </w:t>
      </w:r>
      <w:r w:rsidRPr="00F37AD5">
        <w:rPr>
          <w:rStyle w:val="Style13ptBold"/>
          <w:rFonts w:eastAsia="Calibri"/>
          <w:bCs/>
        </w:rPr>
        <w:t>an</w:t>
      </w:r>
      <w:r w:rsidRPr="00F37AD5">
        <w:rPr>
          <w:rStyle w:val="Style13ptBold"/>
          <w:bCs/>
        </w:rPr>
        <w:t xml:space="preserve"> </w:t>
      </w:r>
      <w:r w:rsidRPr="00F37AD5">
        <w:rPr>
          <w:rStyle w:val="Style13ptBold"/>
          <w:rFonts w:eastAsia="Calibri"/>
          <w:bCs/>
        </w:rPr>
        <w:t>Affiliated</w:t>
      </w:r>
      <w:r w:rsidRPr="00F37AD5">
        <w:rPr>
          <w:rStyle w:val="Style13ptBold"/>
          <w:bCs/>
        </w:rPr>
        <w:t xml:space="preserve"> </w:t>
      </w:r>
      <w:r w:rsidRPr="00F37AD5">
        <w:rPr>
          <w:rStyle w:val="Style13ptBold"/>
          <w:rFonts w:eastAsia="Calibri"/>
          <w:bCs/>
        </w:rPr>
        <w:t>Researcher</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Institute</w:t>
      </w:r>
      <w:r w:rsidRPr="00F37AD5">
        <w:rPr>
          <w:rStyle w:val="Style13ptBold"/>
          <w:bCs/>
        </w:rPr>
        <w:t xml:space="preserve"> </w:t>
      </w:r>
      <w:r w:rsidRPr="00F37AD5">
        <w:rPr>
          <w:rStyle w:val="Style13ptBold"/>
          <w:rFonts w:eastAsia="Calibri"/>
          <w:bCs/>
        </w:rPr>
        <w:t>for</w:t>
      </w:r>
      <w:r w:rsidRPr="00F37AD5">
        <w:rPr>
          <w:rStyle w:val="Style13ptBold"/>
          <w:bCs/>
        </w:rPr>
        <w:t xml:space="preserve"> </w:t>
      </w:r>
      <w:r w:rsidRPr="00F37AD5">
        <w:rPr>
          <w:rStyle w:val="Style13ptBold"/>
          <w:rFonts w:eastAsia="Calibri"/>
          <w:bCs/>
        </w:rPr>
        <w:t>Futures</w:t>
      </w:r>
      <w:r w:rsidRPr="00F37AD5">
        <w:rPr>
          <w:rStyle w:val="Style13ptBold"/>
          <w:bCs/>
        </w:rPr>
        <w:t xml:space="preserve"> </w:t>
      </w:r>
      <w:r w:rsidRPr="00F37AD5">
        <w:rPr>
          <w:rStyle w:val="Style13ptBold"/>
          <w:rFonts w:eastAsia="Calibri"/>
          <w:bCs/>
        </w:rPr>
        <w:t>Studies</w:t>
      </w:r>
      <w:r w:rsidRPr="00F37AD5">
        <w:rPr>
          <w:rStyle w:val="Style13ptBold"/>
          <w:bCs/>
        </w:rPr>
        <w:t xml:space="preserve"> </w:t>
      </w:r>
      <w:r w:rsidRPr="00F37AD5">
        <w:rPr>
          <w:rStyle w:val="Style13ptBold"/>
          <w:rFonts w:eastAsia="Calibri"/>
          <w:bCs/>
        </w:rPr>
        <w:t>in</w:t>
      </w:r>
      <w:r w:rsidRPr="00F37AD5">
        <w:rPr>
          <w:rStyle w:val="Style13ptBold"/>
          <w:bCs/>
        </w:rPr>
        <w:t xml:space="preserve"> </w:t>
      </w:r>
      <w:r w:rsidRPr="00F37AD5">
        <w:rPr>
          <w:rStyle w:val="Style13ptBold"/>
          <w:rFonts w:eastAsia="Calibri"/>
          <w:bCs/>
        </w:rPr>
        <w:t>Stockholm</w:t>
      </w:r>
      <w:r w:rsidRPr="00F37AD5">
        <w:rPr>
          <w:rStyle w:val="Style13ptBold"/>
          <w:bCs/>
        </w:rPr>
        <w:t xml:space="preserve">, </w:t>
      </w:r>
      <w:r w:rsidRPr="00F37AD5">
        <w:rPr>
          <w:rStyle w:val="Style13ptBold"/>
          <w:rFonts w:eastAsia="Calibri"/>
          <w:bCs/>
        </w:rPr>
        <w:t>What</w:t>
      </w:r>
      <w:r w:rsidRPr="00F37AD5">
        <w:rPr>
          <w:rStyle w:val="Style13ptBold"/>
          <w:bCs/>
        </w:rPr>
        <w:t>’</w:t>
      </w:r>
      <w:r w:rsidRPr="00F37AD5">
        <w:rPr>
          <w:rStyle w:val="Style13ptBold"/>
          <w:rFonts w:eastAsia="Calibri"/>
          <w:bCs/>
        </w:rPr>
        <w:t>s</w:t>
      </w:r>
      <w:r w:rsidRPr="00F37AD5">
        <w:rPr>
          <w:rStyle w:val="Style13ptBold"/>
          <w:bCs/>
        </w:rPr>
        <w:t xml:space="preserve"> </w:t>
      </w:r>
      <w:r w:rsidRPr="00F37AD5">
        <w:rPr>
          <w:rStyle w:val="Style13ptBold"/>
          <w:rFonts w:eastAsia="Calibri"/>
          <w:bCs/>
        </w:rPr>
        <w:t>wrong</w:t>
      </w:r>
      <w:r w:rsidRPr="00F37AD5">
        <w:rPr>
          <w:rStyle w:val="Style13ptBold"/>
          <w:bCs/>
        </w:rPr>
        <w:t xml:space="preserve"> </w:t>
      </w:r>
      <w:r w:rsidRPr="00F37AD5">
        <w:rPr>
          <w:rStyle w:val="Style13ptBold"/>
          <w:rFonts w:eastAsia="Calibri"/>
          <w:bCs/>
        </w:rPr>
        <w:t>with</w:t>
      </w:r>
      <w:r w:rsidRPr="00F37AD5">
        <w:rPr>
          <w:rStyle w:val="Style13ptBold"/>
          <w:bCs/>
        </w:rPr>
        <w:t xml:space="preserve"> </w:t>
      </w:r>
      <w:r w:rsidRPr="00F37AD5">
        <w:rPr>
          <w:rStyle w:val="Style13ptBold"/>
          <w:rFonts w:eastAsia="Calibri"/>
          <w:bCs/>
        </w:rPr>
        <w:t>human</w:t>
      </w:r>
      <w:r w:rsidRPr="00F37AD5">
        <w:rPr>
          <w:rStyle w:val="Style13ptBold"/>
          <w:bCs/>
        </w:rPr>
        <w:t xml:space="preserve"> </w:t>
      </w:r>
      <w:r w:rsidRPr="00F37AD5">
        <w:rPr>
          <w:rStyle w:val="Style13ptBold"/>
          <w:rFonts w:eastAsia="Calibri"/>
          <w:bCs/>
        </w:rPr>
        <w:t>extinction</w:t>
      </w:r>
      <w:r w:rsidRPr="00F37AD5">
        <w:rPr>
          <w:rStyle w:val="Style13ptBold"/>
          <w:bCs/>
        </w:rPr>
        <w:t>?,</w:t>
      </w:r>
      <w:r w:rsidRPr="00CB1318">
        <w:rPr>
          <w:rStyle w:val="Style13ptBold"/>
        </w:rPr>
        <w:t xml:space="preserve"> </w:t>
      </w:r>
      <w:hyperlink r:id="rId9" w:history="1">
        <w:r w:rsidRPr="00CB1318">
          <w:rPr>
            <w:rStyle w:val="Hyperlink"/>
            <w:rFonts w:eastAsia="Calibri"/>
          </w:rPr>
          <w:t>http</w:t>
        </w:r>
        <w:r w:rsidRPr="00CB1318">
          <w:rPr>
            <w:rStyle w:val="Hyperlink"/>
          </w:rPr>
          <w:t>://</w:t>
        </w:r>
        <w:r w:rsidRPr="00CB1318">
          <w:rPr>
            <w:rStyle w:val="Hyperlink"/>
            <w:rFonts w:eastAsia="Calibri"/>
          </w:rPr>
          <w:t>www</w:t>
        </w:r>
        <w:r w:rsidRPr="00CB1318">
          <w:rPr>
            <w:rStyle w:val="Hyperlink"/>
          </w:rPr>
          <w:t>.</w:t>
        </w:r>
        <w:r w:rsidRPr="00CB1318">
          <w:rPr>
            <w:rStyle w:val="Hyperlink"/>
            <w:rFonts w:eastAsia="Calibri"/>
          </w:rPr>
          <w:t>tandfonline</w:t>
        </w:r>
        <w:r w:rsidRPr="00CB1318">
          <w:rPr>
            <w:rStyle w:val="Hyperlink"/>
          </w:rPr>
          <w:t>.</w:t>
        </w:r>
        <w:r w:rsidRPr="00CB1318">
          <w:rPr>
            <w:rStyle w:val="Hyperlink"/>
            <w:rFonts w:eastAsia="Calibri"/>
          </w:rPr>
          <w:t>com</w:t>
        </w:r>
        <w:r w:rsidRPr="00CB1318">
          <w:rPr>
            <w:rStyle w:val="Hyperlink"/>
          </w:rPr>
          <w:t>/</w:t>
        </w:r>
        <w:r w:rsidRPr="00CB1318">
          <w:rPr>
            <w:rStyle w:val="Hyperlink"/>
            <w:rFonts w:eastAsia="Calibri"/>
          </w:rPr>
          <w:t>doi</w:t>
        </w:r>
        <w:r w:rsidRPr="00CB1318">
          <w:rPr>
            <w:rStyle w:val="Hyperlink"/>
          </w:rPr>
          <w:t>/</w:t>
        </w:r>
        <w:r w:rsidRPr="00CB1318">
          <w:rPr>
            <w:rStyle w:val="Hyperlink"/>
            <w:rFonts w:eastAsia="Calibri"/>
          </w:rPr>
          <w:t>pdf</w:t>
        </w:r>
        <w:r w:rsidRPr="00CB1318">
          <w:rPr>
            <w:rStyle w:val="Hyperlink"/>
          </w:rPr>
          <w:t>/10.1080/00455091.2016.1278150?</w:t>
        </w:r>
        <w:r w:rsidRPr="00CB1318">
          <w:rPr>
            <w:rStyle w:val="Hyperlink"/>
            <w:rFonts w:eastAsia="Calibri"/>
          </w:rPr>
          <w:t>needAccess</w:t>
        </w:r>
        <w:r w:rsidRPr="00CB1318">
          <w:rPr>
            <w:rStyle w:val="Hyperlink"/>
          </w:rPr>
          <w:t>=</w:t>
        </w:r>
        <w:r w:rsidRPr="00CB1318">
          <w:rPr>
            <w:rStyle w:val="Hyperlink"/>
            <w:rFonts w:eastAsia="Calibri"/>
          </w:rPr>
          <w:t>true</w:t>
        </w:r>
      </w:hyperlink>
      <w:r w:rsidRPr="00CB1318">
        <w:rPr>
          <w:rStyle w:val="Style13ptBold"/>
        </w:rPr>
        <w:t xml:space="preserve">, </w:t>
      </w:r>
      <w:r w:rsidRPr="00CB1318">
        <w:rPr>
          <w:rStyle w:val="Style13ptBold"/>
          <w:rFonts w:eastAsia="Calibri"/>
        </w:rPr>
        <w:t>Canadian</w:t>
      </w:r>
      <w:r w:rsidRPr="00CB1318">
        <w:rPr>
          <w:rStyle w:val="Style13ptBold"/>
        </w:rPr>
        <w:t xml:space="preserve"> </w:t>
      </w:r>
      <w:r w:rsidRPr="00CB1318">
        <w:rPr>
          <w:rStyle w:val="Style13ptBold"/>
          <w:rFonts w:eastAsia="Calibri"/>
        </w:rPr>
        <w:t>Journal</w:t>
      </w:r>
      <w:r w:rsidRPr="00CB1318">
        <w:rPr>
          <w:rStyle w:val="Style13ptBold"/>
        </w:rPr>
        <w:t xml:space="preserve"> </w:t>
      </w:r>
      <w:r w:rsidRPr="00CB1318">
        <w:rPr>
          <w:rStyle w:val="Style13ptBold"/>
          <w:rFonts w:eastAsia="Calibri"/>
        </w:rPr>
        <w:t>of</w:t>
      </w:r>
      <w:r w:rsidRPr="00CB1318">
        <w:rPr>
          <w:rStyle w:val="Style13ptBold"/>
        </w:rPr>
        <w:t xml:space="preserve"> </w:t>
      </w:r>
      <w:r w:rsidRPr="00CB1318">
        <w:rPr>
          <w:rStyle w:val="Style13ptBold"/>
          <w:rFonts w:eastAsia="Calibri"/>
        </w:rPr>
        <w:t>Philosophy</w:t>
      </w:r>
      <w:r w:rsidRPr="00F37AD5">
        <w:rPr>
          <w:rStyle w:val="Style13ptBold"/>
          <w:bCs/>
        </w:rPr>
        <w:t>, 2017)</w:t>
      </w:r>
    </w:p>
    <w:p w14:paraId="21D47750" w14:textId="57DC4AEB" w:rsidR="00FA1E72" w:rsidRPr="00946A82" w:rsidRDefault="00FA1E72" w:rsidP="00946A82">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it</w:t>
      </w:r>
      <w:r w:rsidRPr="00CB1318">
        <w:rPr>
          <w:rStyle w:val="StyleUnderline"/>
          <w:highlight w:val="cyan"/>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highlight w:val="cyan"/>
        </w:rPr>
        <w:t>good</w:t>
      </w:r>
      <w:r w:rsidRPr="00CB1318">
        <w:rPr>
          <w:rStyle w:val="StyleUnderline"/>
          <w:highlight w:val="cyan"/>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to</w:t>
      </w:r>
      <w:r w:rsidRPr="00CB1318">
        <w:rPr>
          <w:rStyle w:val="StyleUnderline"/>
          <w:highlight w:val="cyan"/>
        </w:rPr>
        <w:t xml:space="preserve"> </w:t>
      </w:r>
      <w:r w:rsidRPr="00CB1318">
        <w:rPr>
          <w:rStyle w:val="StyleUnderline"/>
          <w:rFonts w:eastAsia="Calibri"/>
          <w:highlight w:val="cyan"/>
        </w:rPr>
        <w:t>exist</w:t>
      </w:r>
      <w:r w:rsidRPr="00CB1318">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extinction</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deprive</w:t>
      </w:r>
      <w:r w:rsidRPr="00CB1318">
        <w:rPr>
          <w:rStyle w:val="StyleUnderline"/>
          <w:highlight w:val="cyan"/>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rPr>
        <w:t>enjoying</w:t>
      </w:r>
      <w:r w:rsidRPr="00CB1318">
        <w:rPr>
          <w:rStyle w:val="StyleUnderline"/>
        </w:rPr>
        <w:t xml:space="preserve"> </w:t>
      </w:r>
      <w:r w:rsidRPr="00CB1318">
        <w:rPr>
          <w:rStyle w:val="StyleUnderline"/>
          <w:rFonts w:eastAsia="Calibri"/>
          <w:highlight w:val="cyan"/>
        </w:rPr>
        <w:t>this</w:t>
      </w:r>
      <w:r w:rsidRPr="00CB1318">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Emphasis"/>
          <w:rFonts w:eastAsia="Calibri"/>
          <w:highlight w:val="cyan"/>
        </w:rPr>
        <w:t>billions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rPr>
        <w:t>likely</w:t>
      </w:r>
      <w:r w:rsidRPr="00CB1318">
        <w:rPr>
          <w:rStyle w:val="Emphasis"/>
        </w:rPr>
        <w:t xml:space="preserve"> </w:t>
      </w:r>
      <w:r w:rsidRPr="00CB1318">
        <w:rPr>
          <w:rStyle w:val="Emphasis"/>
          <w:rFonts w:eastAsia="Calibri"/>
          <w:highlight w:val="cyan"/>
        </w:rPr>
        <w:t>die</w:t>
      </w:r>
      <w:r w:rsidRPr="00CB1318">
        <w:rPr>
          <w:rStyle w:val="Emphasis"/>
          <w:highlight w:val="cyan"/>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future</w:t>
      </w:r>
      <w:r w:rsidRPr="00CB1318">
        <w:rPr>
          <w:rStyle w:val="StyleUnderline"/>
          <w:highlight w:val="cyan"/>
        </w:rPr>
        <w:t xml:space="preserve"> </w:t>
      </w:r>
      <w:r w:rsidRPr="00CB1318">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all</w:t>
      </w:r>
      <w:r w:rsidRPr="00CB1318">
        <w:rPr>
          <w:rStyle w:val="Emphasis"/>
          <w:highlight w:val="cyan"/>
        </w:rPr>
        <w:t xml:space="preserve"> </w:t>
      </w:r>
      <w:r w:rsidRPr="00CB1318">
        <w:rPr>
          <w:rStyle w:val="Emphasis"/>
          <w:rFonts w:eastAsia="Calibri"/>
          <w:highlight w:val="cyan"/>
        </w:rPr>
        <w:t>those</w:t>
      </w:r>
      <w:r w:rsidRPr="00CB1318">
        <w:rPr>
          <w:rStyle w:val="Emphasis"/>
          <w:highlight w:val="cyan"/>
        </w:rPr>
        <w:t xml:space="preserve"> </w:t>
      </w:r>
      <w:r w:rsidRPr="00CB1318">
        <w:rPr>
          <w:rStyle w:val="Emphasis"/>
          <w:rFonts w:eastAsia="Calibri"/>
          <w:highlight w:val="cyan"/>
        </w:rPr>
        <w:t>generations</w:t>
      </w:r>
      <w:r w:rsidRPr="00CB1318">
        <w:rPr>
          <w:rStyle w:val="Emphasis"/>
          <w:highlight w:val="cyan"/>
        </w:rPr>
        <w:t xml:space="preserve"> </w:t>
      </w:r>
      <w:r w:rsidRPr="00CB1318">
        <w:rPr>
          <w:rStyle w:val="Emphasis"/>
          <w:rFonts w:eastAsia="Calibri"/>
          <w:highlight w:val="cyan"/>
        </w:rPr>
        <w:t>together</w:t>
      </w:r>
      <w:r w:rsidRPr="00CB1318">
        <w:rPr>
          <w:rStyle w:val="Emphasis"/>
          <w:highlight w:val="cyan"/>
        </w:rPr>
        <w:t xml:space="preserve"> </w:t>
      </w:r>
      <w:r w:rsidRPr="00CB1318">
        <w:rPr>
          <w:rStyle w:val="Emphasis"/>
          <w:rFonts w:eastAsia="Calibri"/>
          <w:highlight w:val="cyan"/>
        </w:rPr>
        <w:t>greatly</w:t>
      </w:r>
      <w:r w:rsidRPr="00CB1318">
        <w:rPr>
          <w:rStyle w:val="Emphasis"/>
          <w:highlight w:val="cyan"/>
        </w:rPr>
        <w:t xml:space="preserve"> </w:t>
      </w:r>
      <w:r w:rsidRPr="00CB1318">
        <w:rPr>
          <w:rStyle w:val="Emphasis"/>
          <w:rFonts w:eastAsia="Calibri"/>
          <w:highlight w:val="cyan"/>
        </w:rPr>
        <w:t>exceeds</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current</w:t>
      </w:r>
      <w:r w:rsidRPr="00CB1318">
        <w:rPr>
          <w:rStyle w:val="Emphasis"/>
          <w:highlight w:val="cyan"/>
        </w:rPr>
        <w:t xml:space="preserve"> </w:t>
      </w:r>
      <w:r w:rsidRPr="00CB1318">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CB1318">
        <w:rPr>
          <w:rStyle w:val="Emphasis"/>
          <w:rFonts w:eastAsia="Calibri"/>
          <w:highlight w:val="cyan"/>
        </w:rPr>
        <w:t>It</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mean</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loss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only</w:t>
      </w:r>
      <w:r w:rsidRPr="00CB1318">
        <w:rPr>
          <w:rStyle w:val="Emphasis"/>
          <w:highlight w:val="cyan"/>
        </w:rPr>
        <w:t xml:space="preserve"> </w:t>
      </w:r>
      <w:r w:rsidRPr="00CB1318">
        <w:rPr>
          <w:rStyle w:val="Emphasis"/>
          <w:rFonts w:eastAsia="Calibri"/>
          <w:highlight w:val="cyan"/>
        </w:rPr>
        <w:t>known</w:t>
      </w:r>
      <w:r w:rsidRPr="00CB1318">
        <w:rPr>
          <w:rStyle w:val="Emphasis"/>
          <w:highlight w:val="cyan"/>
        </w:rPr>
        <w:t xml:space="preserve"> </w:t>
      </w:r>
      <w:r w:rsidRPr="00CB1318">
        <w:rPr>
          <w:rStyle w:val="Emphasis"/>
          <w:rFonts w:eastAsia="Calibri"/>
          <w:highlight w:val="cyan"/>
        </w:rPr>
        <w:t>form</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intelligent</w:t>
      </w:r>
      <w:r w:rsidRPr="00CB1318">
        <w:rPr>
          <w:rStyle w:val="Emphasis"/>
          <w:highlight w:val="cyan"/>
        </w:rPr>
        <w:t xml:space="preserve"> </w:t>
      </w:r>
      <w:r w:rsidRPr="00CB1318">
        <w:rPr>
          <w:rStyle w:val="Emphasis"/>
          <w:rFonts w:eastAsia="Calibri"/>
          <w:highlight w:val="cyan"/>
        </w:rPr>
        <w:t>life</w:t>
      </w:r>
      <w:r w:rsidRPr="00CB1318">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capacity</w:t>
      </w:r>
      <w:r w:rsidRPr="00CB1318">
        <w:rPr>
          <w:rStyle w:val="StyleUnderline"/>
          <w:highlight w:val="cyan"/>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rationality</w:t>
      </w:r>
      <w:r w:rsidRPr="00CB1318">
        <w:rPr>
          <w:sz w:val="8"/>
          <w:highlight w:val="cyan"/>
        </w:rPr>
        <w:t xml:space="preserve"> </w:t>
      </w:r>
      <w:r w:rsidRPr="00CB1318">
        <w:rPr>
          <w:rFonts w:eastAsia="Calibri"/>
          <w:sz w:val="8"/>
        </w:rPr>
        <w:t>which</w:t>
      </w:r>
      <w:r w:rsidRPr="00CB1318">
        <w:rPr>
          <w:sz w:val="8"/>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highlight w:val="cyan"/>
        </w:rPr>
        <w:t>valuable</w:t>
      </w:r>
      <w:r w:rsidRPr="00CB1318">
        <w:rPr>
          <w:rStyle w:val="StyleUnderline"/>
          <w:highlight w:val="cyan"/>
        </w:rPr>
        <w:t xml:space="preserve"> </w:t>
      </w:r>
      <w:r w:rsidRPr="00CB1318">
        <w:rPr>
          <w:rStyle w:val="StyleUnderline"/>
          <w:rFonts w:eastAsia="Calibri"/>
          <w:highlight w:val="cyan"/>
        </w:rPr>
        <w:t>in</w:t>
      </w:r>
      <w:r w:rsidRPr="00CB1318">
        <w:rPr>
          <w:rStyle w:val="StyleUnderline"/>
          <w:highlight w:val="cyan"/>
        </w:rPr>
        <w:t xml:space="preserve"> </w:t>
      </w:r>
      <w:r w:rsidRPr="00CB1318">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lastRenderedPageBreak/>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CB1318">
        <w:rPr>
          <w:rStyle w:val="Emphasis"/>
          <w:rFonts w:eastAsia="Calibri"/>
          <w:highlight w:val="cyan"/>
        </w:rPr>
        <w:t>Existing</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endure</w:t>
      </w:r>
      <w:r w:rsidRPr="00CB1318">
        <w:rPr>
          <w:rStyle w:val="Emphasis"/>
          <w:highlight w:val="cyan"/>
        </w:rPr>
        <w:t xml:space="preserve"> </w:t>
      </w:r>
      <w:r w:rsidRPr="00CB1318">
        <w:rPr>
          <w:rStyle w:val="Emphasis"/>
          <w:rFonts w:eastAsia="Calibri"/>
          <w:highlight w:val="cyan"/>
        </w:rPr>
        <w:t>physical</w:t>
      </w:r>
      <w:r w:rsidRPr="00CB1318">
        <w:rPr>
          <w:rStyle w:val="Emphasis"/>
          <w:highlight w:val="cyan"/>
        </w:rPr>
        <w:t xml:space="preserve"> </w:t>
      </w:r>
      <w:r w:rsidRPr="00CB1318">
        <w:rPr>
          <w:rStyle w:val="Emphasis"/>
          <w:rFonts w:eastAsia="Calibri"/>
          <w:highlight w:val="cyan"/>
        </w:rPr>
        <w:t>pain</w:t>
      </w:r>
      <w:r w:rsidRPr="00CB1318">
        <w:rPr>
          <w:rStyle w:val="Emphasis"/>
          <w:highlight w:val="cyan"/>
        </w:rPr>
        <w:t xml:space="preserve"> </w:t>
      </w:r>
      <w:r w:rsidRPr="00CB1318">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premature</w:t>
      </w:r>
      <w:r w:rsidRPr="00CB1318">
        <w:rPr>
          <w:rStyle w:val="Emphasis"/>
          <w:highlight w:val="cyan"/>
        </w:rPr>
        <w:t xml:space="preserve"> </w:t>
      </w:r>
      <w:r w:rsidRPr="00CB1318">
        <w:rPr>
          <w:rStyle w:val="Emphasis"/>
          <w:rFonts w:eastAsia="Calibri"/>
          <w:highlight w:val="cyan"/>
        </w:rPr>
        <w:t>deaths</w:t>
      </w:r>
      <w:r w:rsidRPr="00CB1318">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could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various</w:t>
      </w:r>
      <w:r w:rsidRPr="00CB1318">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CB1318">
        <w:rPr>
          <w:rStyle w:val="StyleUnderline"/>
          <w:rFonts w:eastAsia="Calibri"/>
          <w:highlight w:val="cyan"/>
        </w:rPr>
        <w:t>psychological</w:t>
      </w:r>
      <w:r w:rsidRPr="00CB1318">
        <w:rPr>
          <w:rStyle w:val="StyleUnderline"/>
          <w:highlight w:val="cyan"/>
        </w:rPr>
        <w:t xml:space="preserve"> </w:t>
      </w:r>
      <w:r w:rsidRPr="00CB1318">
        <w:rPr>
          <w:rStyle w:val="StyleUnderline"/>
          <w:rFonts w:eastAsia="Calibri"/>
          <w:highlight w:val="cyan"/>
        </w:rPr>
        <w:t>effects</w:t>
      </w:r>
      <w:r w:rsidRPr="00CB1318">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CB1318">
        <w:rPr>
          <w:rStyle w:val="StyleUnderline"/>
          <w:rFonts w:eastAsia="Calibri"/>
          <w:highlight w:val="cyan"/>
        </w:rPr>
        <w:t>sense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highlight w:val="cyan"/>
        </w:rPr>
        <w:t>hopelessness</w:t>
      </w:r>
      <w:r w:rsidRPr="00CB1318">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more</w:t>
      </w:r>
      <w:r w:rsidRPr="00CB1318">
        <w:rPr>
          <w:rStyle w:val="StyleUnderline"/>
          <w:highlight w:val="cyan"/>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that</w:t>
      </w:r>
      <w:r w:rsidRPr="00CB1318">
        <w:rPr>
          <w:rStyle w:val="StyleUnderline"/>
          <w:highlight w:val="cyan"/>
        </w:rPr>
        <w:t xml:space="preserve"> </w:t>
      </w:r>
      <w:r w:rsidRPr="00CB1318">
        <w:rPr>
          <w:rStyle w:val="StyleUnderline"/>
          <w:rFonts w:eastAsia="Calibri"/>
          <w:highlight w:val="cyan"/>
        </w:rPr>
        <w:t>your</w:t>
      </w:r>
      <w:r w:rsidRPr="00CB1318">
        <w:rPr>
          <w:rStyle w:val="StyleUnderline"/>
          <w:highlight w:val="cyan"/>
        </w:rPr>
        <w:t xml:space="preserve"> </w:t>
      </w:r>
      <w:r w:rsidRPr="00CB1318">
        <w:rPr>
          <w:rStyle w:val="StyleUnderline"/>
          <w:rFonts w:eastAsia="Calibri"/>
          <w:highlight w:val="cyan"/>
        </w:rPr>
        <w:t>projects</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end</w:t>
      </w:r>
      <w:r w:rsidRPr="00CB1318">
        <w:rPr>
          <w:rStyle w:val="StyleUnderline"/>
          <w:highlight w:val="cyan"/>
        </w:rPr>
        <w:t xml:space="preserve"> </w:t>
      </w:r>
      <w:r w:rsidRPr="00CB1318">
        <w:rPr>
          <w:rStyle w:val="StyleUnderline"/>
          <w:rFonts w:eastAsia="Calibri"/>
          <w:highlight w:val="cyan"/>
        </w:rPr>
        <w:t>with</w:t>
      </w:r>
      <w:r w:rsidRPr="00CB1318">
        <w:rPr>
          <w:rStyle w:val="StyleUnderline"/>
          <w:highlight w:val="cyan"/>
        </w:rPr>
        <w:t xml:space="preserve"> </w:t>
      </w:r>
      <w:r w:rsidRPr="00CB1318">
        <w:rPr>
          <w:rStyle w:val="StyleUnderline"/>
          <w:rFonts w:eastAsia="Calibri"/>
          <w:highlight w:val="cyan"/>
        </w:rPr>
        <w:t>you</w:t>
      </w:r>
      <w:r w:rsidRPr="00CB1318">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lastRenderedPageBreak/>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111AFB22" w14:textId="2F4D86E5" w:rsidR="00C836DA" w:rsidRDefault="00C836DA" w:rsidP="007C1DBA">
      <w:pPr>
        <w:pStyle w:val="Heading1"/>
      </w:pPr>
      <w:r>
        <w:lastRenderedPageBreak/>
        <w:t>AT Case</w:t>
      </w:r>
    </w:p>
    <w:p w14:paraId="27F5B352" w14:textId="77777777" w:rsidR="00C836DA" w:rsidRDefault="00C836DA" w:rsidP="00C836DA">
      <w:pPr>
        <w:pStyle w:val="Heading4"/>
      </w:pPr>
      <w:r w:rsidRPr="005064B0">
        <w:t>China uses</w:t>
      </w:r>
      <w:r>
        <w:t xml:space="preserve"> coop</w:t>
      </w:r>
      <w:r w:rsidRPr="005064B0">
        <w:t xml:space="preserve"> </w:t>
      </w:r>
      <w:r>
        <w:t>for prestige to</w:t>
      </w:r>
      <w:r w:rsidRPr="005064B0">
        <w:t xml:space="preserve"> increase aggression in the SCS</w:t>
      </w:r>
      <w:r>
        <w:t>, causes war with the US</w:t>
      </w:r>
    </w:p>
    <w:p w14:paraId="17ED2B9B" w14:textId="77777777" w:rsidR="00C836DA" w:rsidRPr="005064B0" w:rsidRDefault="00C836DA" w:rsidP="00C836DA">
      <w:r w:rsidRPr="005064B0">
        <w:rPr>
          <w:rStyle w:val="Style13ptBold"/>
        </w:rPr>
        <w:t>Yang 18</w:t>
      </w:r>
      <w:r>
        <w:t xml:space="preserve"> Adam </w:t>
      </w:r>
      <w:r w:rsidRPr="005064B0">
        <w:t xml:space="preserve">Yang 3-17-2018 “How Should the US Engage China in Space?” </w:t>
      </w:r>
      <w:hyperlink r:id="rId10"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00AE927C" w14:textId="77777777" w:rsidR="00C836DA" w:rsidRPr="00D81E0A" w:rsidRDefault="00C836DA" w:rsidP="00C836DA">
      <w:pPr>
        <w:rPr>
          <w:sz w:val="16"/>
        </w:rPr>
      </w:pPr>
      <w:r w:rsidRPr="00D81E0A">
        <w:rPr>
          <w:u w:val="single"/>
        </w:rPr>
        <w:t xml:space="preserve">Subsequently, </w:t>
      </w:r>
      <w:r w:rsidRPr="00244B1F">
        <w:rPr>
          <w:rStyle w:val="Emphasis"/>
          <w:highlight w:val="green"/>
        </w:rPr>
        <w:t>China is pursuing international cooperation in space</w:t>
      </w:r>
      <w:r w:rsidRPr="00D81E0A">
        <w:rPr>
          <w:u w:val="single"/>
        </w:rPr>
        <w:t xml:space="preserve"> – not only </w:t>
      </w:r>
      <w:r w:rsidRPr="00244B1F">
        <w:rPr>
          <w:rStyle w:val="Emphasis"/>
          <w:highlight w:val="green"/>
        </w:rPr>
        <w:t>for security</w:t>
      </w:r>
      <w:r w:rsidRPr="00244B1F">
        <w:rPr>
          <w:highlight w:val="green"/>
          <w:u w:val="single"/>
        </w:rPr>
        <w:t xml:space="preserve"> </w:t>
      </w:r>
      <w:r w:rsidRPr="00244B1F">
        <w:rPr>
          <w:rStyle w:val="Emphasis"/>
          <w:highlight w:val="green"/>
        </w:rPr>
        <w:t>and</w:t>
      </w:r>
      <w:r w:rsidRPr="00244B1F">
        <w:rPr>
          <w:highlight w:val="green"/>
          <w:u w:val="single"/>
        </w:rPr>
        <w:t xml:space="preserve"> </w:t>
      </w:r>
      <w:r w:rsidRPr="00244B1F">
        <w:rPr>
          <w:rStyle w:val="Emphasis"/>
          <w:highlight w:val="green"/>
        </w:rPr>
        <w:t>economic</w:t>
      </w:r>
      <w:r w:rsidRPr="00244B1F">
        <w:rPr>
          <w:highlight w:val="green"/>
          <w:u w:val="single"/>
        </w:rPr>
        <w:t xml:space="preserve"> </w:t>
      </w:r>
      <w:r w:rsidRPr="00244B1F">
        <w:rPr>
          <w:rStyle w:val="Emphasis"/>
          <w:highlight w:val="green"/>
        </w:rPr>
        <w:t>reasons</w:t>
      </w:r>
      <w:r w:rsidRPr="00D81E0A">
        <w:rPr>
          <w:u w:val="single"/>
        </w:rPr>
        <w:t xml:space="preserve">, but also </w:t>
      </w:r>
      <w:r w:rsidRPr="00244B1F">
        <w:rPr>
          <w:rStyle w:val="Emphasis"/>
          <w:highlight w:val="green"/>
        </w:rPr>
        <w:t>to bolster</w:t>
      </w:r>
      <w:r w:rsidRPr="00D81E0A">
        <w:rPr>
          <w:u w:val="single"/>
        </w:rPr>
        <w:t xml:space="preserve"> the </w:t>
      </w:r>
      <w:r w:rsidRPr="00244B1F">
        <w:rPr>
          <w:rStyle w:val="Emphasis"/>
          <w:highlight w:val="green"/>
        </w:rPr>
        <w:t>legitimacy of the</w:t>
      </w:r>
      <w:r w:rsidRPr="00244B1F">
        <w:rPr>
          <w:highlight w:val="green"/>
          <w:u w:val="single"/>
        </w:rPr>
        <w:t xml:space="preserve"> </w:t>
      </w:r>
      <w:r w:rsidRPr="00244B1F">
        <w:rPr>
          <w:rStyle w:val="Emphasis"/>
          <w:highlight w:val="green"/>
        </w:rPr>
        <w:t>C</w:t>
      </w:r>
      <w:r w:rsidRPr="00D81E0A">
        <w:rPr>
          <w:u w:val="single"/>
        </w:rPr>
        <w:t xml:space="preserve">hinese </w:t>
      </w:r>
      <w:r w:rsidRPr="00244B1F">
        <w:rPr>
          <w:rStyle w:val="Emphasis"/>
          <w:highlight w:val="green"/>
        </w:rPr>
        <w:t>C</w:t>
      </w:r>
      <w:r w:rsidRPr="00D81E0A">
        <w:rPr>
          <w:u w:val="single"/>
        </w:rPr>
        <w:t xml:space="preserve">ommunist </w:t>
      </w:r>
      <w:r w:rsidRPr="00244B1F">
        <w:rPr>
          <w:rStyle w:val="Emphasis"/>
          <w:highlight w:val="green"/>
        </w:rPr>
        <w:t>P</w:t>
      </w:r>
      <w:r w:rsidRPr="00D81E0A">
        <w:rPr>
          <w:u w:val="single"/>
        </w:rPr>
        <w:t xml:space="preserve">arty </w:t>
      </w:r>
      <w:r w:rsidRPr="00244B1F">
        <w:rPr>
          <w:rStyle w:val="Emphasis"/>
          <w:highlight w:val="green"/>
        </w:rPr>
        <w:t>to</w:t>
      </w:r>
      <w:r w:rsidRPr="00D81E0A">
        <w:rPr>
          <w:u w:val="single"/>
        </w:rPr>
        <w:t xml:space="preserve"> domestic and </w:t>
      </w:r>
      <w:r w:rsidRPr="00244B1F">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244B1F">
        <w:rPr>
          <w:rStyle w:val="Emphasis"/>
          <w:highlight w:val="green"/>
        </w:rPr>
        <w:t>China’s diplomatic</w:t>
      </w:r>
      <w:r w:rsidRPr="00D81E0A">
        <w:rPr>
          <w:u w:val="single"/>
        </w:rPr>
        <w:t xml:space="preserve"> and engagement </w:t>
      </w:r>
      <w:r w:rsidRPr="00244B1F">
        <w:rPr>
          <w:rStyle w:val="Emphasis"/>
          <w:highlight w:val="green"/>
        </w:rPr>
        <w:t>efforts</w:t>
      </w:r>
      <w:r w:rsidRPr="00D81E0A">
        <w:rPr>
          <w:u w:val="single"/>
        </w:rPr>
        <w:t xml:space="preserve"> with other nations. Contrary to the cooperative tenets for a Maritime Silk Road, in 2016, China </w:t>
      </w:r>
      <w:r w:rsidRPr="00244B1F">
        <w:rPr>
          <w:rStyle w:val="Emphasis"/>
          <w:highlight w:val="green"/>
        </w:rPr>
        <w:t>convinced Cambodia to</w:t>
      </w:r>
      <w:r w:rsidRPr="00244B1F">
        <w:rPr>
          <w:highlight w:val="green"/>
          <w:u w:val="single"/>
        </w:rPr>
        <w:t xml:space="preserve"> </w:t>
      </w:r>
      <w:r w:rsidRPr="00244B1F">
        <w:rPr>
          <w:rStyle w:val="Emphasis"/>
          <w:highlight w:val="green"/>
        </w:rPr>
        <w:t>block</w:t>
      </w:r>
      <w:r w:rsidRPr="00244B1F">
        <w:rPr>
          <w:highlight w:val="green"/>
          <w:u w:val="single"/>
        </w:rPr>
        <w:t xml:space="preserve"> an</w:t>
      </w:r>
      <w:r w:rsidRPr="00D81E0A">
        <w:rPr>
          <w:u w:val="single"/>
        </w:rPr>
        <w:t xml:space="preserve"> Association of South East Asian Nations (</w:t>
      </w:r>
      <w:r w:rsidRPr="00244B1F">
        <w:rPr>
          <w:rStyle w:val="Emphasis"/>
          <w:highlight w:val="green"/>
        </w:rPr>
        <w:t>ASEAN</w:t>
      </w:r>
      <w:r w:rsidRPr="00D81E0A">
        <w:rPr>
          <w:u w:val="single"/>
        </w:rPr>
        <w:t xml:space="preserve">) joint </w:t>
      </w:r>
      <w:r w:rsidRPr="00244B1F">
        <w:rPr>
          <w:rStyle w:val="Emphasis"/>
          <w:highlight w:val="green"/>
        </w:rPr>
        <w:t>statement</w:t>
      </w:r>
      <w:r w:rsidRPr="00D81E0A">
        <w:rPr>
          <w:u w:val="single"/>
        </w:rPr>
        <w:t xml:space="preserve"> </w:t>
      </w:r>
      <w:r w:rsidRPr="00244B1F">
        <w:rPr>
          <w:rStyle w:val="Emphasis"/>
          <w:highlight w:val="green"/>
        </w:rPr>
        <w:t>that recognized</w:t>
      </w:r>
      <w:r w:rsidRPr="00244B1F">
        <w:rPr>
          <w:highlight w:val="green"/>
          <w:u w:val="single"/>
        </w:rPr>
        <w:t xml:space="preserve"> </w:t>
      </w:r>
      <w:r w:rsidRPr="00244B1F">
        <w:rPr>
          <w:rStyle w:val="Emphasis"/>
          <w:highlight w:val="green"/>
        </w:rPr>
        <w:t>The Hague’s</w:t>
      </w:r>
      <w:r w:rsidRPr="00244B1F">
        <w:rPr>
          <w:highlight w:val="green"/>
          <w:u w:val="single"/>
        </w:rPr>
        <w:t xml:space="preserve"> </w:t>
      </w:r>
      <w:r w:rsidRPr="00D81E0A">
        <w:rPr>
          <w:u w:val="single"/>
        </w:rPr>
        <w:t xml:space="preserve">arbitration </w:t>
      </w:r>
      <w:r w:rsidRPr="00244B1F">
        <w:rPr>
          <w:rStyle w:val="Emphasis"/>
          <w:highlight w:val="green"/>
        </w:rPr>
        <w:t>ruling on the S</w:t>
      </w:r>
      <w:r w:rsidRPr="00D81E0A">
        <w:rPr>
          <w:u w:val="single"/>
        </w:rPr>
        <w:t>outh</w:t>
      </w:r>
      <w:r w:rsidRPr="00244B1F">
        <w:rPr>
          <w:highlight w:val="green"/>
          <w:u w:val="single"/>
        </w:rPr>
        <w:t xml:space="preserve"> </w:t>
      </w:r>
      <w:r w:rsidRPr="00244B1F">
        <w:rPr>
          <w:rStyle w:val="Emphasis"/>
          <w:highlight w:val="green"/>
        </w:rPr>
        <w:t>C</w:t>
      </w:r>
      <w:r w:rsidRPr="00D81E0A">
        <w:rPr>
          <w:u w:val="single"/>
        </w:rPr>
        <w:t>hina</w:t>
      </w:r>
      <w:r w:rsidRPr="00244B1F">
        <w:rPr>
          <w:highlight w:val="green"/>
          <w:u w:val="single"/>
        </w:rPr>
        <w:t xml:space="preserve"> </w:t>
      </w:r>
      <w:r w:rsidRPr="00244B1F">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244B1F">
        <w:rPr>
          <w:rStyle w:val="Emphasis"/>
          <w:highlight w:val="green"/>
        </w:rPr>
        <w:t>leverage</w:t>
      </w:r>
      <w:r w:rsidRPr="00244B1F">
        <w:rPr>
          <w:sz w:val="16"/>
          <w:highlight w:val="green"/>
        </w:rPr>
        <w:t xml:space="preserve"> </w:t>
      </w:r>
      <w:r w:rsidRPr="00D81E0A">
        <w:rPr>
          <w:sz w:val="16"/>
        </w:rPr>
        <w:t xml:space="preserve">over these nations </w:t>
      </w:r>
      <w:r w:rsidRPr="00244B1F">
        <w:rPr>
          <w:rStyle w:val="Emphasis"/>
          <w:highlight w:val="green"/>
        </w:rPr>
        <w:t>prevented them</w:t>
      </w:r>
      <w:r w:rsidRPr="00244B1F">
        <w:rPr>
          <w:sz w:val="16"/>
          <w:highlight w:val="green"/>
        </w:rPr>
        <w:t xml:space="preserve"> </w:t>
      </w:r>
      <w:r w:rsidRPr="00D81E0A">
        <w:rPr>
          <w:sz w:val="16"/>
        </w:rPr>
        <w:t xml:space="preserve">from publicly sympathizing with Vietnam or rebuking China’s actions. Seemingly, when pressed, </w:t>
      </w:r>
      <w:r w:rsidRPr="00244B1F">
        <w:rPr>
          <w:rStyle w:val="Emphasis"/>
          <w:highlight w:val="green"/>
        </w:rPr>
        <w:t xml:space="preserve">China uses soft and hard power tactics bilaterally to dislodge multilateral </w:t>
      </w:r>
      <w:r w:rsidRPr="00244B1F">
        <w:rPr>
          <w:rStyle w:val="Emphasis"/>
          <w:highlight w:val="green"/>
          <w:bdr w:val="single" w:sz="18" w:space="0" w:color="auto"/>
        </w:rPr>
        <w:t>initiatives that counter it interest</w:t>
      </w:r>
      <w:r w:rsidRPr="00244B1F">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443642DD" w14:textId="00C93D68" w:rsidR="00C836DA" w:rsidRPr="00D81E0A" w:rsidRDefault="00C836DA" w:rsidP="00C836DA">
      <w:pPr>
        <w:pStyle w:val="Heading4"/>
      </w:pPr>
      <w:r w:rsidRPr="00D81E0A">
        <w:t xml:space="preserve">Unchecked maritime expansion risks </w:t>
      </w:r>
      <w:r>
        <w:t>Nuclear War – this is also the thesis of our revisionism advantage</w:t>
      </w:r>
    </w:p>
    <w:p w14:paraId="70AFEB61" w14:textId="77777777" w:rsidR="00C836DA" w:rsidRDefault="00C836DA" w:rsidP="00C836DA">
      <w:r w:rsidRPr="00D81E0A">
        <w:rPr>
          <w:rStyle w:val="Style13ptBold"/>
        </w:rPr>
        <w:t xml:space="preserve">Thayer and Han 19 </w:t>
      </w:r>
      <w:r w:rsidRPr="00D81E0A">
        <w:t>(Bradley A. &amp; Lianchao; professor of Political Science at the University of Texas San Antonio, fellow at the Belfer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(ermo/sms)</w:t>
      </w:r>
    </w:p>
    <w:p w14:paraId="27E5DE67" w14:textId="77777777" w:rsidR="00C836DA" w:rsidRPr="001F0ABE" w:rsidRDefault="00C836DA" w:rsidP="00C836DA">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Fenghe,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w:t>
      </w:r>
      <w:r w:rsidRPr="00D81E0A">
        <w:rPr>
          <w:sz w:val="12"/>
        </w:rPr>
        <w:lastRenderedPageBreak/>
        <w:t xml:space="preserve">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244B1F">
        <w:rPr>
          <w:rStyle w:val="StyleUnderline"/>
          <w:highlight w:val="green"/>
        </w:rPr>
        <w:t>they made</w:t>
      </w:r>
      <w:r w:rsidRPr="00244B1F">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w:t>
      </w:r>
      <w:r w:rsidRPr="00244B1F">
        <w:rPr>
          <w:highlight w:val="green"/>
          <w:u w:val="single"/>
        </w:rPr>
        <w:t xml:space="preserve">China </w:t>
      </w:r>
      <w:r w:rsidRPr="00244B1F">
        <w:rPr>
          <w:b/>
          <w:iCs/>
          <w:highlight w:val="green"/>
          <w:u w:val="single"/>
        </w:rPr>
        <w:t>will not hesitate</w:t>
      </w:r>
      <w:r w:rsidRPr="00244B1F">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244B1F">
        <w:rPr>
          <w:highlight w:val="green"/>
          <w:u w:val="single"/>
        </w:rPr>
        <w:t xml:space="preserve">the Xi Doctrine will set a </w:t>
      </w:r>
      <w:r w:rsidRPr="00244B1F">
        <w:rPr>
          <w:b/>
          <w:iCs/>
          <w:highlight w:val="green"/>
          <w:u w:val="single"/>
        </w:rPr>
        <w:t>perilous precedent</w:t>
      </w:r>
      <w:r w:rsidRPr="00244B1F">
        <w:rPr>
          <w:highlight w:val="green"/>
          <w:u w:val="single"/>
        </w:rPr>
        <w:t xml:space="preserve"> of successful territorial expansion, which will </w:t>
      </w:r>
      <w:r w:rsidRPr="00244B1F">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244B1F">
        <w:rPr>
          <w:highlight w:val="green"/>
          <w:u w:val="single"/>
        </w:rPr>
        <w:t>Wei</w:t>
      </w:r>
      <w:r w:rsidRPr="00D81E0A">
        <w:rPr>
          <w:sz w:val="12"/>
        </w:rPr>
        <w:t xml:space="preserve"> obliquely identified the United States as the cause wars, conflicts, and unrest, and </w:t>
      </w:r>
      <w:r w:rsidRPr="00244B1F">
        <w:rPr>
          <w:b/>
          <w:iCs/>
          <w:highlight w:val="green"/>
          <w:u w:val="single"/>
        </w:rPr>
        <w:t>sought</w:t>
      </w:r>
      <w:r w:rsidRPr="00244B1F">
        <w:rPr>
          <w:highlight w:val="green"/>
          <w:u w:val="single"/>
        </w:rPr>
        <w:t xml:space="preserve"> to convey that the United States will abandon</w:t>
      </w:r>
      <w:r w:rsidRPr="00D81E0A">
        <w:rPr>
          <w:sz w:val="12"/>
        </w:rPr>
        <w:t xml:space="preserve"> the states of the South China Sea (</w:t>
      </w:r>
      <w:r w:rsidRPr="00244B1F">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244B1F">
        <w:rPr>
          <w:rStyle w:val="StyleUnderline"/>
          <w:highlight w:val="green"/>
        </w:rPr>
        <w:t>China has a long history of aggression</w:t>
      </w:r>
      <w:r w:rsidRPr="00D81E0A">
        <w:rPr>
          <w:sz w:val="12"/>
        </w:rPr>
        <w:t xml:space="preserve">, including </w:t>
      </w:r>
      <w:r w:rsidRPr="00244B1F">
        <w:rPr>
          <w:rStyle w:val="StyleUnderline"/>
          <w:highlight w:val="green"/>
        </w:rPr>
        <w:t>against the</w:t>
      </w:r>
      <w:r w:rsidRPr="00D81E0A">
        <w:rPr>
          <w:sz w:val="12"/>
        </w:rPr>
        <w:t xml:space="preserve"> Tibetans and </w:t>
      </w:r>
      <w:r w:rsidRPr="00244B1F">
        <w:rPr>
          <w:rStyle w:val="StyleUnderline"/>
          <w:highlight w:val="green"/>
        </w:rPr>
        <w:t>Vietnamese, and perhaps soon</w:t>
      </w:r>
      <w:r w:rsidRPr="00D81E0A">
        <w:rPr>
          <w:sz w:val="12"/>
        </w:rPr>
        <w:t xml:space="preserve"> against the </w:t>
      </w:r>
      <w:r w:rsidRPr="00244B1F">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244B1F">
        <w:rPr>
          <w:rStyle w:val="StyleUnderline"/>
          <w:highlight w:val="green"/>
        </w:rPr>
        <w:t>from China’s perspective</w:t>
      </w:r>
      <w:r w:rsidRPr="00D81E0A">
        <w:rPr>
          <w:sz w:val="12"/>
        </w:rPr>
        <w:t xml:space="preserve"> this </w:t>
      </w:r>
      <w:r w:rsidRPr="00244B1F">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244B1F">
        <w:rPr>
          <w:rStyle w:val="StyleUnderline"/>
          <w:highlight w:val="green"/>
        </w:rPr>
        <w:t>the regime wants to direct</w:t>
      </w:r>
      <w:r w:rsidRPr="00D81E0A">
        <w:rPr>
          <w:sz w:val="12"/>
        </w:rPr>
        <w:t xml:space="preserve"> these </w:t>
      </w:r>
      <w:r w:rsidRPr="00244B1F">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arch-enemy.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3891DA21" w14:textId="77777777" w:rsidR="00C836DA" w:rsidRPr="00F601E6" w:rsidRDefault="00C836DA" w:rsidP="00C836DA"/>
    <w:p w14:paraId="78A7F7F6" w14:textId="77777777" w:rsidR="00C836DA" w:rsidRPr="00C836DA" w:rsidRDefault="00C836DA" w:rsidP="00C836DA"/>
    <w:p w14:paraId="27354DAA" w14:textId="7559CD04" w:rsidR="00C836DA" w:rsidRDefault="00C836DA" w:rsidP="007C1DBA">
      <w:pPr>
        <w:pStyle w:val="Heading1"/>
      </w:pPr>
      <w:r>
        <w:lastRenderedPageBreak/>
        <w:t>AT Debris</w:t>
      </w:r>
    </w:p>
    <w:p w14:paraId="2C3E95F8" w14:textId="77777777" w:rsidR="00C836DA" w:rsidRDefault="00C836DA" w:rsidP="00C836DA">
      <w:pPr>
        <w:pStyle w:val="Heading4"/>
        <w:spacing w:before="200" w:line="240" w:lineRule="auto"/>
        <w:rPr>
          <w:rFonts w:eastAsia="Calibri" w:cs="Calibri"/>
          <w:b w:val="0"/>
          <w:color w:val="000000"/>
          <w:highlight w:val="yellow"/>
        </w:rPr>
      </w:pPr>
      <w:r>
        <w:rPr>
          <w:rFonts w:eastAsia="Calibri" w:cs="Calibri"/>
          <w:color w:val="000000"/>
          <w:highlight w:val="yellow"/>
        </w:rPr>
        <w:t xml:space="preserve">Squo </w:t>
      </w:r>
      <w:r>
        <w:rPr>
          <w:rFonts w:eastAsia="Calibri" w:cs="Calibri"/>
          <w:color w:val="000000"/>
          <w:highlight w:val="yellow"/>
          <w:u w:val="single"/>
        </w:rPr>
        <w:t>tracking</w:t>
      </w:r>
      <w:r>
        <w:rPr>
          <w:rFonts w:eastAsia="Calibri" w:cs="Calibri"/>
          <w:color w:val="000000"/>
          <w:highlight w:val="yellow"/>
        </w:rPr>
        <w:t xml:space="preserve">, </w:t>
      </w:r>
      <w:r>
        <w:rPr>
          <w:rFonts w:eastAsia="Calibri" w:cs="Calibri"/>
          <w:color w:val="000000"/>
          <w:highlight w:val="yellow"/>
          <w:u w:val="single"/>
        </w:rPr>
        <w:t>shielding</w:t>
      </w:r>
      <w:r>
        <w:rPr>
          <w:rFonts w:eastAsia="Calibri" w:cs="Calibri"/>
          <w:color w:val="000000"/>
          <w:highlight w:val="yellow"/>
        </w:rPr>
        <w:t xml:space="preserve">, and </w:t>
      </w:r>
      <w:r>
        <w:rPr>
          <w:rFonts w:eastAsia="Calibri" w:cs="Calibri"/>
          <w:color w:val="000000"/>
          <w:highlight w:val="yellow"/>
          <w:u w:val="single"/>
        </w:rPr>
        <w:t>removal</w:t>
      </w:r>
      <w:r>
        <w:rPr>
          <w:rFonts w:eastAsia="Calibri" w:cs="Calibri"/>
          <w:color w:val="000000"/>
          <w:highlight w:val="yellow"/>
        </w:rPr>
        <w:t xml:space="preserve"> plans solve</w:t>
      </w:r>
    </w:p>
    <w:p w14:paraId="780C14F8" w14:textId="77777777" w:rsidR="00C836DA" w:rsidRDefault="00C836DA" w:rsidP="00C836DA">
      <w:pPr>
        <w:spacing w:line="240" w:lineRule="auto"/>
        <w:rPr>
          <w:rFonts w:eastAsia="Calibri" w:cs="Calibri"/>
          <w:sz w:val="20"/>
          <w:szCs w:val="20"/>
        </w:rPr>
      </w:pPr>
      <w:r>
        <w:rPr>
          <w:rFonts w:eastAsia="Calibri" w:cs="Calibri"/>
          <w:sz w:val="20"/>
          <w:szCs w:val="20"/>
        </w:rPr>
        <w:t xml:space="preserve">Dr. Brian </w:t>
      </w:r>
      <w:r>
        <w:rPr>
          <w:rFonts w:eastAsia="Calibri" w:cs="Calibri"/>
          <w:b/>
          <w:sz w:val="20"/>
          <w:szCs w:val="20"/>
        </w:rPr>
        <w:t>Koberlein 16</w:t>
      </w:r>
      <w:r>
        <w:rPr>
          <w:rFonts w:eastAsia="Calibri" w:cs="Calibri"/>
          <w:sz w:val="20"/>
          <w:szCs w:val="20"/>
        </w:rPr>
        <w:t>, Professor of Physics at the Rochester Institute of Technology and PhD in Astrophysics from the University of Connecticut, “Cascade Effect”, 5-4, https://archive.briankoberlein.com/2016/05/04/cascade-effect/index.html</w:t>
      </w:r>
    </w:p>
    <w:p w14:paraId="028D720C" w14:textId="77777777" w:rsidR="00C836DA" w:rsidRDefault="00C836DA" w:rsidP="00C836DA">
      <w:pPr>
        <w:spacing w:line="240" w:lineRule="auto"/>
        <w:rPr>
          <w:rFonts w:eastAsia="Calibri" w:cs="Calibri"/>
          <w:sz w:val="20"/>
          <w:szCs w:val="20"/>
        </w:rPr>
      </w:pPr>
      <w:r>
        <w:rPr>
          <w:rFonts w:eastAsia="Calibri" w:cs="Calibri"/>
          <w:sz w:val="20"/>
          <w:szCs w:val="20"/>
        </w:rPr>
        <w:t xml:space="preserve">In the movie Gravity the driving force of </w:t>
      </w:r>
      <w:r>
        <w:rPr>
          <w:rFonts w:eastAsia="Calibri" w:cs="Calibri"/>
          <w:sz w:val="20"/>
          <w:szCs w:val="20"/>
          <w:u w:val="single"/>
        </w:rPr>
        <w:t xml:space="preserve">the plot is </w:t>
      </w:r>
      <w:r>
        <w:rPr>
          <w:rFonts w:eastAsia="Calibri" w:cs="Calibri"/>
          <w:sz w:val="20"/>
          <w:szCs w:val="20"/>
          <w:highlight w:val="cyan"/>
          <w:u w:val="single"/>
        </w:rPr>
        <w:t>a</w:t>
      </w:r>
      <w:r>
        <w:rPr>
          <w:rFonts w:eastAsia="Calibri" w:cs="Calibri"/>
          <w:sz w:val="20"/>
          <w:szCs w:val="20"/>
          <w:u w:val="single"/>
        </w:rPr>
        <w:t xml:space="preserve"> catastrophic </w:t>
      </w:r>
      <w:r>
        <w:rPr>
          <w:rFonts w:eastAsia="Calibri" w:cs="Calibri"/>
          <w:sz w:val="20"/>
          <w:szCs w:val="20"/>
          <w:highlight w:val="cyan"/>
          <w:u w:val="single"/>
        </w:rPr>
        <w:t>cascade</w:t>
      </w:r>
      <w:r>
        <w:rPr>
          <w:rFonts w:eastAsia="Calibri" w:cs="Calibri"/>
          <w:sz w:val="20"/>
          <w:szCs w:val="20"/>
          <w:u w:val="single"/>
        </w:rPr>
        <w:t xml:space="preserve"> of space debris</w:t>
      </w:r>
      <w:r>
        <w:rPr>
          <w:rFonts w:eastAsia="Calibri" w:cs="Calibri"/>
          <w:sz w:val="20"/>
          <w:szCs w:val="20"/>
        </w:rP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Pr>
          <w:rFonts w:eastAsia="Calibri" w:cs="Calibri"/>
          <w:sz w:val="20"/>
          <w:szCs w:val="20"/>
          <w:u w:val="single"/>
        </w:rPr>
        <w:t>Not unexpectedly</w:t>
      </w:r>
      <w:r>
        <w:rPr>
          <w:rFonts w:eastAsia="Calibri" w:cs="Calibri"/>
          <w:sz w:val="20"/>
          <w:szCs w:val="20"/>
        </w:rPr>
        <w:t xml:space="preserve">, the movie portrayal of such a situation </w:t>
      </w:r>
      <w:r>
        <w:rPr>
          <w:rFonts w:eastAsia="Calibri" w:cs="Calibri"/>
          <w:sz w:val="20"/>
          <w:szCs w:val="20"/>
          <w:highlight w:val="cyan"/>
          <w:u w:val="single"/>
        </w:rPr>
        <w:t>is not</w:t>
      </w:r>
      <w:r>
        <w:rPr>
          <w:rFonts w:eastAsia="Calibri" w:cs="Calibri"/>
          <w:sz w:val="20"/>
          <w:szCs w:val="20"/>
          <w:u w:val="single"/>
        </w:rPr>
        <w:t xml:space="preserve"> particularly </w:t>
      </w:r>
      <w:r>
        <w:rPr>
          <w:rFonts w:eastAsia="Calibri" w:cs="Calibri"/>
          <w:sz w:val="20"/>
          <w:szCs w:val="20"/>
          <w:highlight w:val="cyan"/>
          <w:u w:val="single"/>
        </w:rPr>
        <w:t>accurate</w:t>
      </w:r>
      <w:r>
        <w:rPr>
          <w:rFonts w:eastAsia="Calibri" w:cs="Calibri"/>
          <w:sz w:val="20"/>
          <w:szCs w:val="20"/>
        </w:rPr>
        <w:t xml:space="preserve">, but the risk of a debris cascade is very real. </w:t>
      </w:r>
    </w:p>
    <w:p w14:paraId="075CE4E5" w14:textId="77777777" w:rsidR="00C836DA" w:rsidRDefault="00C836DA" w:rsidP="00C836DA">
      <w:pPr>
        <w:spacing w:line="240" w:lineRule="auto"/>
        <w:rPr>
          <w:rFonts w:eastAsia="Calibri" w:cs="Calibri"/>
          <w:sz w:val="20"/>
          <w:szCs w:val="20"/>
        </w:rPr>
      </w:pPr>
      <w:r>
        <w:rPr>
          <w:rFonts w:eastAsia="Calibri" w:cs="Calibri"/>
          <w:sz w:val="20"/>
          <w:szCs w:val="20"/>
        </w:rP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1C5D0F4" w14:textId="77777777" w:rsidR="00C836DA" w:rsidRDefault="00C836DA" w:rsidP="00C836DA">
      <w:pPr>
        <w:spacing w:line="240" w:lineRule="auto"/>
        <w:rPr>
          <w:rFonts w:eastAsia="Calibri" w:cs="Calibri"/>
          <w:sz w:val="20"/>
          <w:szCs w:val="20"/>
          <w:u w:val="single"/>
        </w:rPr>
      </w:pPr>
      <w:r>
        <w:rPr>
          <w:rFonts w:eastAsia="Calibri" w:cs="Calibri"/>
          <w:sz w:val="20"/>
          <w:szCs w:val="20"/>
          <w:u w:val="single"/>
        </w:rPr>
        <w:t xml:space="preserve">While that might sound alarming, it’s actually quite manageable. Upgrades and maintenance were quite common on the shuttle missions, and we tend to err on the side of caution when it comes to replacing parts. </w:t>
      </w:r>
      <w:r>
        <w:rPr>
          <w:rFonts w:eastAsia="Calibri" w:cs="Calibri"/>
          <w:sz w:val="20"/>
          <w:szCs w:val="20"/>
          <w:highlight w:val="cyan"/>
          <w:u w:val="single"/>
        </w:rPr>
        <w:t>Modern spacecraft</w:t>
      </w:r>
      <w:r>
        <w:rPr>
          <w:rFonts w:eastAsia="Calibri" w:cs="Calibri"/>
          <w:sz w:val="20"/>
          <w:szCs w:val="20"/>
          <w:u w:val="single"/>
        </w:rPr>
        <w:t xml:space="preserve"> also </w:t>
      </w:r>
      <w:r>
        <w:rPr>
          <w:rFonts w:eastAsia="Calibri" w:cs="Calibri"/>
          <w:sz w:val="20"/>
          <w:szCs w:val="20"/>
          <w:highlight w:val="cyan"/>
          <w:u w:val="single"/>
        </w:rPr>
        <w:t>have ways to mitigate</w:t>
      </w:r>
      <w:r>
        <w:rPr>
          <w:rFonts w:eastAsia="Calibri" w:cs="Calibri"/>
          <w:sz w:val="20"/>
          <w:szCs w:val="20"/>
          <w:u w:val="single"/>
        </w:rPr>
        <w:t xml:space="preserve"> the </w:t>
      </w:r>
      <w:r>
        <w:rPr>
          <w:rFonts w:eastAsia="Calibri" w:cs="Calibri"/>
          <w:sz w:val="20"/>
          <w:szCs w:val="20"/>
          <w:highlight w:val="cyan"/>
          <w:u w:val="single"/>
        </w:rPr>
        <w:t>risk</w:t>
      </w:r>
      <w:r>
        <w:rPr>
          <w:rFonts w:eastAsia="Calibri" w:cs="Calibri"/>
          <w:sz w:val="20"/>
          <w:szCs w:val="20"/>
          <w:u w:val="single"/>
        </w:rPr>
        <w:t xml:space="preserve"> of small impacts, </w:t>
      </w:r>
      <w:r>
        <w:rPr>
          <w:rFonts w:eastAsia="Calibri" w:cs="Calibri"/>
          <w:sz w:val="20"/>
          <w:szCs w:val="20"/>
          <w:highlight w:val="cyan"/>
          <w:u w:val="single"/>
        </w:rPr>
        <w:t>such as Whipple shields</w:t>
      </w:r>
      <w:r>
        <w:rPr>
          <w:rFonts w:eastAsia="Calibri" w:cs="Calibri"/>
          <w:sz w:val="20"/>
          <w:szCs w:val="20"/>
          <w:u w:val="single"/>
        </w:rPr>
        <w:t xml:space="preserve"> made of thin layers of material spaced apart so that objects disintegrate when hitting the shield rather than the spacecraft itself. </w:t>
      </w:r>
      <w:r>
        <w:rPr>
          <w:rFonts w:eastAsia="Calibri" w:cs="Calibri"/>
          <w:sz w:val="20"/>
          <w:szCs w:val="20"/>
          <w:highlight w:val="cyan"/>
          <w:u w:val="single"/>
        </w:rPr>
        <w:t>We</w:t>
      </w:r>
      <w:r>
        <w:rPr>
          <w:rFonts w:eastAsia="Calibri" w:cs="Calibri"/>
          <w:sz w:val="20"/>
          <w:szCs w:val="20"/>
          <w:u w:val="single"/>
        </w:rPr>
        <w:t xml:space="preserve"> also </w:t>
      </w:r>
      <w:r>
        <w:rPr>
          <w:rFonts w:eastAsia="Calibri" w:cs="Calibri"/>
          <w:sz w:val="20"/>
          <w:szCs w:val="20"/>
          <w:highlight w:val="cyan"/>
          <w:u w:val="single"/>
        </w:rPr>
        <w:t>have a tracking system</w:t>
      </w:r>
      <w:r>
        <w:rPr>
          <w:rFonts w:eastAsia="Calibri" w:cs="Calibri"/>
          <w:sz w:val="20"/>
          <w:szCs w:val="20"/>
          <w:u w:val="single"/>
        </w:rPr>
        <w:t xml:space="preserve"> that currently tracks more than 300,000 objects bigger than 1 cm, so we can make sure that most spacecraft avoid these objects.</w:t>
      </w:r>
    </w:p>
    <w:p w14:paraId="6CEDEE1B" w14:textId="77777777" w:rsidR="00C836DA" w:rsidRDefault="00C836DA" w:rsidP="00C836DA">
      <w:pPr>
        <w:spacing w:line="240" w:lineRule="auto"/>
        <w:rPr>
          <w:rFonts w:eastAsia="Calibri" w:cs="Calibri"/>
          <w:sz w:val="20"/>
          <w:szCs w:val="20"/>
        </w:rPr>
      </w:pPr>
      <w:r>
        <w:rPr>
          <w:rFonts w:eastAsia="Calibri" w:cs="Calibri"/>
          <w:sz w:val="20"/>
          <w:szCs w:val="20"/>
        </w:rPr>
        <w:t>But the risk of big collisions isn’t negligible.</w:t>
      </w:r>
      <w:r>
        <w:rPr>
          <w:rFonts w:eastAsia="Calibri" w:cs="Calibri"/>
          <w:sz w:val="20"/>
          <w:szCs w:val="20"/>
          <w:u w:val="single"/>
        </w:rPr>
        <w:t xml:space="preserve"> In 2009 the Iridium 33 and Kosmos-2251 satellites collided</w:t>
      </w:r>
      <w:r>
        <w:rPr>
          <w:rFonts w:eastAsia="Calibri" w:cs="Calibri"/>
          <w:sz w:val="20"/>
          <w:szCs w:val="20"/>
        </w:rPr>
        <w:t xml:space="preserve"> at high speed, destroying both spacecraft and creating more dangerous debris. It wouldn’t take many collisions like this for the debris numbers to rise dramatically, and more debris means a greater risk of collisions. </w:t>
      </w:r>
      <w:r>
        <w:rPr>
          <w:rFonts w:eastAsia="Calibri" w:cs="Calibri"/>
          <w:sz w:val="20"/>
          <w:szCs w:val="20"/>
          <w:highlight w:val="cyan"/>
          <w:u w:val="single"/>
        </w:rPr>
        <w:t>In Gravity</w:t>
      </w:r>
      <w:r>
        <w:rPr>
          <w:rFonts w:eastAsia="Calibri" w:cs="Calibri"/>
          <w:sz w:val="20"/>
          <w:szCs w:val="20"/>
          <w:u w:val="single"/>
        </w:rPr>
        <w:t xml:space="preserve"> the </w:t>
      </w:r>
      <w:r>
        <w:rPr>
          <w:rFonts w:eastAsia="Calibri" w:cs="Calibri"/>
          <w:sz w:val="20"/>
          <w:szCs w:val="20"/>
          <w:highlight w:val="cyan"/>
          <w:u w:val="single"/>
        </w:rPr>
        <w:t>cascade happens</w:t>
      </w:r>
      <w:r>
        <w:rPr>
          <w:rFonts w:eastAsia="Calibri" w:cs="Calibri"/>
          <w:sz w:val="20"/>
          <w:szCs w:val="20"/>
          <w:u w:val="single"/>
        </w:rPr>
        <w:t xml:space="preserve"> very </w:t>
      </w:r>
      <w:r>
        <w:rPr>
          <w:rFonts w:eastAsia="Calibri" w:cs="Calibri"/>
          <w:sz w:val="20"/>
          <w:szCs w:val="20"/>
          <w:highlight w:val="cyan"/>
          <w:u w:val="single"/>
        </w:rPr>
        <w:t>quickly</w:t>
      </w:r>
      <w:r>
        <w:rPr>
          <w:rFonts w:eastAsia="Calibri" w:cs="Calibri"/>
          <w:sz w:val="20"/>
          <w:szCs w:val="20"/>
        </w:rPr>
        <w:t xml:space="preserve">, triggered by a single event. The </w:t>
      </w:r>
      <w:r>
        <w:rPr>
          <w:rFonts w:eastAsia="Calibri" w:cs="Calibri"/>
          <w:sz w:val="20"/>
          <w:szCs w:val="20"/>
          <w:highlight w:val="cyan"/>
          <w:u w:val="single"/>
        </w:rPr>
        <w:t>reality is not</w:t>
      </w:r>
      <w:r>
        <w:rPr>
          <w:rFonts w:eastAsia="Calibri" w:cs="Calibri"/>
          <w:sz w:val="20"/>
          <w:szCs w:val="20"/>
          <w:u w:val="single"/>
        </w:rPr>
        <w:t xml:space="preserve"> quite </w:t>
      </w:r>
      <w:r>
        <w:rPr>
          <w:rFonts w:eastAsia="Calibri" w:cs="Calibri"/>
          <w:sz w:val="20"/>
          <w:szCs w:val="20"/>
          <w:highlight w:val="cyan"/>
          <w:u w:val="single"/>
        </w:rPr>
        <w:t>so grave</w:t>
      </w:r>
      <w:r>
        <w:rPr>
          <w:rFonts w:eastAsia="Calibri" w:cs="Calibri"/>
          <w:sz w:val="20"/>
          <w:szCs w:val="20"/>
          <w:u w:val="single"/>
        </w:rPr>
        <w:t xml:space="preserve">. Instead of happening overnight, </w:t>
      </w:r>
      <w:r>
        <w:rPr>
          <w:rFonts w:eastAsia="Calibri" w:cs="Calibri"/>
          <w:sz w:val="20"/>
          <w:szCs w:val="20"/>
          <w:highlight w:val="cyan"/>
          <w:u w:val="single"/>
        </w:rPr>
        <w:t>Kessler</w:t>
      </w:r>
      <w:r>
        <w:rPr>
          <w:rFonts w:eastAsia="Calibri" w:cs="Calibri"/>
          <w:sz w:val="20"/>
          <w:szCs w:val="20"/>
          <w:u w:val="single"/>
        </w:rPr>
        <w:t xml:space="preserve"> syndrome would occur gradually, raising collision risks to the point where certain orbits become logistically impractical. It could </w:t>
      </w:r>
      <w:r>
        <w:rPr>
          <w:rFonts w:eastAsia="Calibri" w:cs="Calibri"/>
          <w:sz w:val="20"/>
          <w:szCs w:val="20"/>
          <w:highlight w:val="cyan"/>
          <w:u w:val="single"/>
        </w:rPr>
        <w:t>occur so gradually</w:t>
      </w:r>
      <w:r>
        <w:rPr>
          <w:rFonts w:eastAsia="Calibri" w:cs="Calibri"/>
          <w:sz w:val="20"/>
          <w:szCs w:val="20"/>
          <w:u w:val="single"/>
        </w:rPr>
        <w:t xml:space="preserve"> that </w:t>
      </w:r>
      <w:r>
        <w:rPr>
          <w:rFonts w:eastAsia="Calibri" w:cs="Calibri"/>
          <w:sz w:val="20"/>
          <w:szCs w:val="20"/>
          <w:highlight w:val="cyan"/>
          <w:u w:val="single"/>
        </w:rPr>
        <w:t>we might not notice</w:t>
      </w:r>
      <w:r>
        <w:rPr>
          <w:rFonts w:eastAsia="Calibri" w:cs="Calibri"/>
          <w:sz w:val="20"/>
          <w:szCs w:val="20"/>
          <w:u w:val="single"/>
        </w:rPr>
        <w:t xml:space="preserve"> it early on</w:t>
      </w:r>
      <w:r>
        <w:rPr>
          <w:rFonts w:eastAsia="Calibri" w:cs="Calibri"/>
          <w:sz w:val="20"/>
          <w:szCs w:val="20"/>
        </w:rPr>
        <w:t>, and there are some that argue it’s already underway.</w:t>
      </w:r>
    </w:p>
    <w:p w14:paraId="371539C5" w14:textId="3D37F9E9" w:rsidR="00C836DA" w:rsidRPr="00C90FC5" w:rsidRDefault="00C836DA" w:rsidP="00C90FC5">
      <w:pPr>
        <w:spacing w:line="240" w:lineRule="auto"/>
        <w:rPr>
          <w:rFonts w:eastAsia="Calibri" w:cs="Calibri"/>
          <w:sz w:val="20"/>
          <w:szCs w:val="20"/>
        </w:rPr>
      </w:pPr>
      <w:r>
        <w:rPr>
          <w:rFonts w:eastAsia="Calibri" w:cs="Calibri"/>
          <w:sz w:val="20"/>
          <w:szCs w:val="20"/>
          <w:u w:val="single"/>
        </w:rPr>
        <w:t xml:space="preserve">The good news is that </w:t>
      </w:r>
      <w:r>
        <w:rPr>
          <w:rFonts w:eastAsia="Calibri" w:cs="Calibri"/>
          <w:sz w:val="20"/>
          <w:szCs w:val="20"/>
          <w:highlight w:val="cyan"/>
          <w:u w:val="single"/>
        </w:rPr>
        <w:t>we’re aware</w:t>
      </w:r>
      <w:r>
        <w:rPr>
          <w:rFonts w:eastAsia="Calibri" w:cs="Calibri"/>
          <w:sz w:val="20"/>
          <w:szCs w:val="20"/>
          <w:u w:val="single"/>
        </w:rPr>
        <w:t xml:space="preserve"> of the threat</w:t>
      </w:r>
      <w:r>
        <w:rPr>
          <w:rFonts w:eastAsia="Calibri" w:cs="Calibri"/>
          <w:sz w:val="20"/>
          <w:szCs w:val="20"/>
        </w:rPr>
        <w:t xml:space="preserve">. And, as the old saying goes, knowing is half the battle. </w:t>
      </w:r>
      <w:r>
        <w:rPr>
          <w:rFonts w:eastAsia="Calibri" w:cs="Calibri"/>
          <w:sz w:val="20"/>
          <w:szCs w:val="20"/>
          <w:highlight w:val="cyan"/>
          <w:u w:val="single"/>
        </w:rPr>
        <w:t>Already we take steps to limit</w:t>
      </w:r>
      <w:r>
        <w:rPr>
          <w:rFonts w:eastAsia="Calibri" w:cs="Calibri"/>
          <w:sz w:val="20"/>
          <w:szCs w:val="20"/>
          <w:u w:val="single"/>
        </w:rPr>
        <w:t xml:space="preserve"> the amount of </w:t>
      </w:r>
      <w:r>
        <w:rPr>
          <w:rFonts w:eastAsia="Calibri" w:cs="Calibri"/>
          <w:sz w:val="20"/>
          <w:szCs w:val="20"/>
          <w:highlight w:val="cyan"/>
          <w:u w:val="single"/>
        </w:rPr>
        <w:t>debris</w:t>
      </w:r>
      <w:r>
        <w:rPr>
          <w:rFonts w:eastAsia="Calibri" w:cs="Calibri"/>
          <w:sz w:val="20"/>
          <w:szCs w:val="20"/>
          <w:u w:val="single"/>
        </w:rPr>
        <w:t xml:space="preserve"> created. </w:t>
      </w:r>
      <w:r>
        <w:rPr>
          <w:rFonts w:eastAsia="Calibri" w:cs="Calibri"/>
          <w:sz w:val="20"/>
          <w:szCs w:val="20"/>
          <w:highlight w:val="cyan"/>
          <w:u w:val="single"/>
        </w:rPr>
        <w:t>New</w:t>
      </w:r>
      <w:r>
        <w:rPr>
          <w:rFonts w:eastAsia="Calibri" w:cs="Calibri"/>
          <w:sz w:val="20"/>
          <w:szCs w:val="20"/>
          <w:u w:val="single"/>
        </w:rPr>
        <w:t xml:space="preserve"> space</w:t>
      </w:r>
      <w:r>
        <w:rPr>
          <w:rFonts w:eastAsia="Calibri" w:cs="Calibri"/>
          <w:sz w:val="20"/>
          <w:szCs w:val="20"/>
          <w:highlight w:val="cyan"/>
          <w:u w:val="single"/>
        </w:rPr>
        <w:t>craft include end of life plans</w:t>
      </w:r>
      <w:r>
        <w:rPr>
          <w:rFonts w:eastAsia="Calibri" w:cs="Calibri"/>
          <w:sz w:val="20"/>
          <w:szCs w:val="20"/>
          <w:u w:val="single"/>
        </w:rPr>
        <w:t xml:space="preserve"> to remove them from orbit</w:t>
      </w:r>
      <w:r>
        <w:rPr>
          <w:rFonts w:eastAsia="Calibri" w:cs="Calibri"/>
          <w:sz w:val="20"/>
          <w:szCs w:val="20"/>
        </w:rPr>
        <w:t xml:space="preserve">, either </w:t>
      </w:r>
      <w:r>
        <w:rPr>
          <w:rFonts w:eastAsia="Calibri" w:cs="Calibri"/>
          <w:sz w:val="20"/>
          <w:szCs w:val="20"/>
          <w:u w:val="single"/>
        </w:rPr>
        <w:t xml:space="preserve">by sending them into Earths atmosphere to burn up, or sending them to a “graveyard orbit” that poses little risk to other spacecraft. </w:t>
      </w:r>
      <w:r>
        <w:rPr>
          <w:rFonts w:eastAsia="Calibri" w:cs="Calibri"/>
          <w:sz w:val="20"/>
          <w:szCs w:val="20"/>
          <w:highlight w:val="cyan"/>
          <w:u w:val="single"/>
        </w:rPr>
        <w:t>There are</w:t>
      </w:r>
      <w:r>
        <w:rPr>
          <w:rFonts w:eastAsia="Calibri" w:cs="Calibri"/>
          <w:sz w:val="20"/>
          <w:szCs w:val="20"/>
          <w:u w:val="single"/>
        </w:rPr>
        <w:t xml:space="preserve"> also </w:t>
      </w:r>
      <w:r>
        <w:rPr>
          <w:rFonts w:eastAsia="Calibri" w:cs="Calibri"/>
          <w:sz w:val="20"/>
          <w:szCs w:val="20"/>
          <w:highlight w:val="cyan"/>
          <w:u w:val="single"/>
        </w:rPr>
        <w:t>plans</w:t>
      </w:r>
      <w:r>
        <w:rPr>
          <w:rFonts w:eastAsia="Calibri" w:cs="Calibri"/>
          <w:sz w:val="20"/>
          <w:szCs w:val="20"/>
          <w:u w:val="single"/>
        </w:rPr>
        <w:t xml:space="preserve"> on the drawing board </w:t>
      </w:r>
      <w:r>
        <w:rPr>
          <w:rFonts w:eastAsia="Calibri" w:cs="Calibri"/>
          <w:sz w:val="20"/>
          <w:szCs w:val="20"/>
          <w:highlight w:val="cyan"/>
          <w:u w:val="single"/>
        </w:rPr>
        <w:t>to clear orbits</w:t>
      </w:r>
      <w:r>
        <w:rPr>
          <w:rFonts w:eastAsia="Calibri" w:cs="Calibri"/>
          <w:sz w:val="20"/>
          <w:szCs w:val="20"/>
          <w:u w:val="single"/>
        </w:rPr>
        <w:t xml:space="preserve"> of debris</w:t>
      </w:r>
      <w:r>
        <w:rPr>
          <w:rFonts w:eastAsia="Calibri" w:cs="Calibri"/>
          <w:sz w:val="20"/>
          <w:szCs w:val="20"/>
        </w:rPr>
        <w:t xml:space="preserve">, particularly in low-Earth orbit where the risk is greatest. </w:t>
      </w:r>
      <w:r>
        <w:rPr>
          <w:rFonts w:eastAsia="Calibri" w:cs="Calibri"/>
          <w:sz w:val="20"/>
          <w:szCs w:val="20"/>
          <w:u w:val="single"/>
        </w:rPr>
        <w:t xml:space="preserve">The cascade effect is a real </w:t>
      </w:r>
      <w:r>
        <w:rPr>
          <w:rFonts w:eastAsia="Calibri" w:cs="Calibri"/>
          <w:sz w:val="20"/>
          <w:szCs w:val="20"/>
          <w:highlight w:val="cyan"/>
          <w:u w:val="single"/>
        </w:rPr>
        <w:t>risk</w:t>
      </w:r>
      <w:r>
        <w:rPr>
          <w:rFonts w:eastAsia="Calibri" w:cs="Calibri"/>
          <w:sz w:val="20"/>
          <w:szCs w:val="20"/>
          <w:u w:val="single"/>
        </w:rPr>
        <w:t>, but it</w:t>
      </w:r>
      <w:r>
        <w:rPr>
          <w:rFonts w:eastAsia="Calibri" w:cs="Calibri"/>
          <w:sz w:val="20"/>
          <w:szCs w:val="20"/>
          <w:highlight w:val="cyan"/>
          <w:u w:val="single"/>
        </w:rPr>
        <w:t>’s</w:t>
      </w:r>
      <w:r>
        <w:rPr>
          <w:rFonts w:eastAsia="Calibri" w:cs="Calibri"/>
          <w:sz w:val="20"/>
          <w:szCs w:val="20"/>
          <w:u w:val="single"/>
        </w:rPr>
        <w:t xml:space="preserve"> also </w:t>
      </w:r>
      <w:r>
        <w:rPr>
          <w:rFonts w:eastAsia="Calibri" w:cs="Calibri"/>
          <w:sz w:val="20"/>
          <w:szCs w:val="20"/>
          <w:highlight w:val="cyan"/>
          <w:u w:val="single"/>
        </w:rPr>
        <w:t>one we can</w:t>
      </w:r>
      <w:r>
        <w:rPr>
          <w:rFonts w:eastAsia="Calibri" w:cs="Calibri"/>
          <w:sz w:val="20"/>
          <w:szCs w:val="20"/>
          <w:u w:val="single"/>
        </w:rPr>
        <w:t xml:space="preserve"> likely </w:t>
      </w:r>
      <w:r>
        <w:rPr>
          <w:rFonts w:eastAsia="Calibri" w:cs="Calibri"/>
          <w:sz w:val="20"/>
          <w:szCs w:val="20"/>
          <w:highlight w:val="cyan"/>
          <w:u w:val="single"/>
        </w:rPr>
        <w:t>manage</w:t>
      </w:r>
      <w:r>
        <w:rPr>
          <w:rFonts w:eastAsia="Calibri" w:cs="Calibri"/>
          <w:sz w:val="20"/>
          <w:szCs w:val="20"/>
          <w:u w:val="single"/>
        </w:rPr>
        <w:t xml:space="preserve"> with a bit of ingenuity</w:t>
      </w:r>
      <w:r>
        <w:rPr>
          <w:rFonts w:eastAsia="Calibri" w:cs="Calibri"/>
          <w:sz w:val="20"/>
          <w:szCs w:val="20"/>
        </w:rPr>
        <w:t>.</w:t>
      </w:r>
      <w:bookmarkStart w:id="2" w:name="_dgyu3r5q79i3" w:colFirst="0" w:colLast="0"/>
      <w:bookmarkEnd w:id="2"/>
    </w:p>
    <w:p w14:paraId="78A31A3B" w14:textId="77777777" w:rsidR="00C90FC5" w:rsidRPr="00FC3ECF" w:rsidRDefault="00C90FC5" w:rsidP="00C90FC5">
      <w:pPr>
        <w:pStyle w:val="Heading4"/>
      </w:pPr>
      <w:r>
        <w:t xml:space="preserve">It takes </w:t>
      </w:r>
      <w:r>
        <w:rPr>
          <w:u w:val="single"/>
        </w:rPr>
        <w:t>centuries</w:t>
      </w:r>
      <w:r>
        <w:t xml:space="preserve"> and </w:t>
      </w:r>
      <w:r>
        <w:rPr>
          <w:u w:val="single"/>
        </w:rPr>
        <w:t>adaptation</w:t>
      </w:r>
      <w:r>
        <w:t xml:space="preserve"> solves</w:t>
      </w:r>
    </w:p>
    <w:p w14:paraId="24323F00" w14:textId="77777777" w:rsidR="00C90FC5" w:rsidRDefault="00C90FC5" w:rsidP="00C90FC5">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w:t>
      </w:r>
      <w:r>
        <w:lastRenderedPageBreak/>
        <w:t>Satellites In LEO? And Could You See This Happening From Earth?”, Quora, 2/28/2019, https://www.quora.com/How-quickly-would-it-take-for-the-Kessler-Syndrome-to-destroy-all-the-satellites-in-LEO-And-could-you-see-this-happening-from-Earth</w:t>
      </w:r>
    </w:p>
    <w:p w14:paraId="36A79654" w14:textId="77777777" w:rsidR="00C90FC5" w:rsidRDefault="00C90FC5" w:rsidP="00C90FC5">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563ED840" w14:textId="77777777" w:rsidR="00C90FC5" w:rsidRDefault="00C90FC5" w:rsidP="00C90FC5">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43FAF0E2" w14:textId="1A178B8F" w:rsidR="00C90FC5" w:rsidRDefault="00C90FC5" w:rsidP="00C90FC5">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1451A54C" w14:textId="1B3F1EDE" w:rsidR="00C90FC5" w:rsidRDefault="00C90FC5" w:rsidP="00C90FC5"/>
    <w:p w14:paraId="2D51E2E9" w14:textId="77777777" w:rsidR="00C90FC5" w:rsidRPr="000C2768" w:rsidRDefault="00C90FC5" w:rsidP="00C90FC5">
      <w:pPr>
        <w:keepNext/>
        <w:keepLines/>
        <w:spacing w:before="200"/>
        <w:outlineLvl w:val="3"/>
        <w:rPr>
          <w:rFonts w:eastAsia="Malgun Gothic" w:cs="Times New Roman"/>
          <w:b/>
          <w:iCs/>
          <w:sz w:val="26"/>
        </w:rPr>
      </w:pPr>
      <w:r>
        <w:rPr>
          <w:rFonts w:eastAsia="Malgun Gothic" w:cs="Times New Roman"/>
          <w:b/>
          <w:iCs/>
          <w:sz w:val="26"/>
        </w:rPr>
        <w:t>5]</w:t>
      </w:r>
      <w:r w:rsidRPr="000C2768">
        <w:rPr>
          <w:rFonts w:eastAsia="Malgun Gothic" w:cs="Times New Roman"/>
          <w:b/>
          <w:iCs/>
          <w:sz w:val="26"/>
        </w:rPr>
        <w:t xml:space="preserve">Probability – 0.1% chance of a collision. </w:t>
      </w:r>
      <w:r>
        <w:rPr>
          <w:rFonts w:eastAsia="Malgun Gothic" w:cs="Times New Roman"/>
          <w:b/>
          <w:iCs/>
          <w:sz w:val="26"/>
        </w:rPr>
        <w:t>(don’t read if really no time)</w:t>
      </w:r>
    </w:p>
    <w:p w14:paraId="397AD1AC" w14:textId="77777777" w:rsidR="00C90FC5" w:rsidRPr="00100A2B" w:rsidRDefault="00C90FC5" w:rsidP="00C90FC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7CA82D6" w14:textId="77777777" w:rsidR="00C90FC5" w:rsidRPr="000C2057" w:rsidRDefault="00C90FC5" w:rsidP="00C90FC5">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F0A0CED" w14:textId="77777777" w:rsidR="00C90FC5" w:rsidRDefault="00C90FC5" w:rsidP="00C90FC5">
      <w:pPr>
        <w:rPr>
          <w:szCs w:val="20"/>
        </w:rPr>
      </w:pPr>
    </w:p>
    <w:p w14:paraId="6F9EE159" w14:textId="77777777" w:rsidR="00C90FC5" w:rsidRPr="00FE0D2D" w:rsidRDefault="00C90FC5" w:rsidP="00C90FC5"/>
    <w:p w14:paraId="5F8FDE59" w14:textId="77777777" w:rsidR="00C90FC5" w:rsidRPr="0007074C" w:rsidRDefault="00C90FC5" w:rsidP="00C90FC5"/>
    <w:p w14:paraId="7295D1EB" w14:textId="77777777" w:rsidR="00C90FC5" w:rsidRPr="00C90FC5" w:rsidRDefault="00C90FC5" w:rsidP="00C90FC5">
      <w:pPr>
        <w:rPr>
          <w:highlight w:val="yellow"/>
        </w:rPr>
      </w:pPr>
    </w:p>
    <w:p w14:paraId="4455FE27" w14:textId="77777777" w:rsidR="00C836DA" w:rsidRDefault="00C836DA" w:rsidP="00C836DA">
      <w:pPr>
        <w:pStyle w:val="Heading4"/>
        <w:spacing w:before="200" w:line="240" w:lineRule="auto"/>
        <w:rPr>
          <w:rFonts w:eastAsia="Calibri" w:cs="Calibri"/>
          <w:b w:val="0"/>
          <w:color w:val="000000"/>
          <w:highlight w:val="yellow"/>
        </w:rPr>
      </w:pPr>
      <w:bookmarkStart w:id="3" w:name="_j7a0nnwhg3ca" w:colFirst="0" w:colLast="0"/>
      <w:bookmarkEnd w:id="3"/>
      <w:r>
        <w:rPr>
          <w:rFonts w:eastAsia="Calibri" w:cs="Calibri"/>
          <w:color w:val="000000"/>
          <w:highlight w:val="yellow"/>
          <w:u w:val="single"/>
        </w:rPr>
        <w:lastRenderedPageBreak/>
        <w:t>No debris cascades</w:t>
      </w:r>
      <w:r>
        <w:rPr>
          <w:rFonts w:eastAsia="Calibri" w:cs="Calibri"/>
          <w:color w:val="000000"/>
          <w:highlight w:val="yellow"/>
        </w:rPr>
        <w:t xml:space="preserve">, but even a </w:t>
      </w:r>
      <w:r>
        <w:rPr>
          <w:rFonts w:eastAsia="Calibri" w:cs="Calibri"/>
          <w:color w:val="000000"/>
          <w:highlight w:val="yellow"/>
          <w:u w:val="single"/>
        </w:rPr>
        <w:t>worst case</w:t>
      </w:r>
      <w:r>
        <w:rPr>
          <w:rFonts w:eastAsia="Calibri" w:cs="Calibri"/>
          <w:color w:val="000000"/>
          <w:highlight w:val="yellow"/>
        </w:rPr>
        <w:t xml:space="preserve"> is confined to </w:t>
      </w:r>
      <w:r>
        <w:rPr>
          <w:rFonts w:eastAsia="Calibri" w:cs="Calibri"/>
          <w:color w:val="000000"/>
          <w:highlight w:val="yellow"/>
          <w:u w:val="single"/>
        </w:rPr>
        <w:t>low LEO</w:t>
      </w:r>
      <w:r>
        <w:rPr>
          <w:rFonts w:eastAsia="Calibri" w:cs="Calibri"/>
          <w:color w:val="000000"/>
          <w:highlight w:val="yellow"/>
        </w:rPr>
        <w:t xml:space="preserve"> with </w:t>
      </w:r>
      <w:r>
        <w:rPr>
          <w:rFonts w:eastAsia="Calibri" w:cs="Calibri"/>
          <w:color w:val="000000"/>
          <w:highlight w:val="yellow"/>
          <w:u w:val="single"/>
        </w:rPr>
        <w:t>no impact</w:t>
      </w:r>
    </w:p>
    <w:p w14:paraId="3203F1DD" w14:textId="77777777" w:rsidR="00C836DA" w:rsidRDefault="00C836DA" w:rsidP="00C836DA">
      <w:pPr>
        <w:spacing w:line="240" w:lineRule="auto"/>
        <w:rPr>
          <w:rFonts w:eastAsia="Calibri" w:cs="Calibri"/>
          <w:sz w:val="20"/>
          <w:szCs w:val="20"/>
        </w:rPr>
      </w:pPr>
      <w:r>
        <w:rPr>
          <w:rFonts w:eastAsia="Calibri" w:cs="Calibri"/>
          <w:sz w:val="20"/>
          <w:szCs w:val="20"/>
        </w:rPr>
        <w:t xml:space="preserve">Daniel Von </w:t>
      </w:r>
      <w:r>
        <w:rPr>
          <w:rFonts w:eastAsia="Calibri" w:cs="Calibri"/>
          <w:b/>
          <w:sz w:val="20"/>
          <w:szCs w:val="20"/>
        </w:rPr>
        <w:t>Fange 17</w:t>
      </w:r>
      <w:r>
        <w:rPr>
          <w:rFonts w:eastAsia="Calibri" w:cs="Calibri"/>
          <w:sz w:val="20"/>
          <w:szCs w:val="20"/>
        </w:rPr>
        <w:t>, Web Application Engineer, Founder and Owner of LeanCoder, Full Stack, Polyglot Web Developer, “Kessler Syndrome is Over Hyped”, 5/21/2017, http://braino.org/essays/kessler_syndrome_is_over_hyped/</w:t>
      </w:r>
    </w:p>
    <w:p w14:paraId="5C628100" w14:textId="77777777" w:rsidR="00C836DA" w:rsidRDefault="00C836DA" w:rsidP="00C836DA">
      <w:pPr>
        <w:spacing w:line="240" w:lineRule="auto"/>
        <w:rPr>
          <w:rFonts w:eastAsia="Calibri" w:cs="Calibri"/>
          <w:sz w:val="16"/>
          <w:szCs w:val="16"/>
        </w:rPr>
      </w:pPr>
      <w:r>
        <w:rPr>
          <w:rFonts w:eastAsia="Calibri" w:cs="Calibri"/>
          <w:sz w:val="20"/>
          <w:szCs w:val="20"/>
          <w:highlight w:val="cyan"/>
          <w:u w:val="single"/>
        </w:rPr>
        <w:t>Kessler</w:t>
      </w:r>
      <w:r>
        <w:rPr>
          <w:rFonts w:eastAsia="Calibri" w:cs="Calibri"/>
          <w:sz w:val="20"/>
          <w:szCs w:val="20"/>
          <w:u w:val="single"/>
        </w:rPr>
        <w:t xml:space="preserve"> Syndrome </w:t>
      </w:r>
      <w:r>
        <w:rPr>
          <w:rFonts w:eastAsia="Calibri" w:cs="Calibri"/>
          <w:sz w:val="20"/>
          <w:szCs w:val="20"/>
          <w:highlight w:val="cyan"/>
          <w:u w:val="single"/>
        </w:rPr>
        <w:t>is overhyped. A chorus of</w:t>
      </w:r>
      <w:r>
        <w:rPr>
          <w:rFonts w:eastAsia="Calibri" w:cs="Calibri"/>
          <w:sz w:val="20"/>
          <w:szCs w:val="20"/>
          <w:u w:val="single"/>
        </w:rPr>
        <w:t xml:space="preserve"> online </w:t>
      </w:r>
      <w:r>
        <w:rPr>
          <w:rFonts w:eastAsia="Calibri" w:cs="Calibri"/>
          <w:sz w:val="20"/>
          <w:szCs w:val="20"/>
          <w:highlight w:val="cyan"/>
          <w:u w:val="single"/>
        </w:rPr>
        <w:t>commenters</w:t>
      </w:r>
      <w:r>
        <w:rPr>
          <w:rFonts w:eastAsia="Calibri" w:cs="Calibri"/>
          <w:sz w:val="20"/>
          <w:szCs w:val="20"/>
          <w:u w:val="single"/>
        </w:rPr>
        <w:t xml:space="preserve"> great any news of upcoming low earth orbit satellites with worry that humanity will to lose access to space</w:t>
      </w:r>
      <w:r>
        <w:rPr>
          <w:rFonts w:eastAsia="Calibri" w:cs="Calibri"/>
          <w:sz w:val="16"/>
          <w:szCs w:val="16"/>
        </w:rPr>
        <w:t xml:space="preserve">. I now think </w:t>
      </w:r>
      <w:r>
        <w:rPr>
          <w:rFonts w:eastAsia="Calibri" w:cs="Calibri"/>
          <w:sz w:val="20"/>
          <w:szCs w:val="20"/>
          <w:u w:val="single"/>
        </w:rPr>
        <w:t xml:space="preserve">they </w:t>
      </w:r>
      <w:r>
        <w:rPr>
          <w:rFonts w:eastAsia="Calibri" w:cs="Calibri"/>
          <w:sz w:val="20"/>
          <w:szCs w:val="20"/>
          <w:highlight w:val="cyan"/>
          <w:u w:val="single"/>
        </w:rPr>
        <w:t>are wrong</w:t>
      </w:r>
      <w:r>
        <w:rPr>
          <w:rFonts w:eastAsia="Calibri" w:cs="Calibri"/>
          <w:sz w:val="16"/>
          <w:szCs w:val="16"/>
        </w:rPr>
        <w:t>.</w:t>
      </w:r>
    </w:p>
    <w:p w14:paraId="49FBD569" w14:textId="77777777" w:rsidR="00C836DA" w:rsidRDefault="00C836DA" w:rsidP="00C836DA">
      <w:pPr>
        <w:spacing w:line="240" w:lineRule="auto"/>
        <w:rPr>
          <w:rFonts w:eastAsia="Calibri" w:cs="Calibri"/>
          <w:sz w:val="16"/>
          <w:szCs w:val="16"/>
        </w:rPr>
      </w:pPr>
      <w:r>
        <w:rPr>
          <w:rFonts w:eastAsia="Calibri" w:cs="Calibri"/>
          <w:sz w:val="16"/>
          <w:szCs w:val="16"/>
        </w:rPr>
        <w:t>What is Kessler Syndrome?</w:t>
      </w:r>
    </w:p>
    <w:p w14:paraId="5D36F303" w14:textId="77777777" w:rsidR="00C836DA" w:rsidRDefault="00C836DA" w:rsidP="00C836DA">
      <w:pPr>
        <w:spacing w:line="240" w:lineRule="auto"/>
        <w:rPr>
          <w:rFonts w:eastAsia="Calibri" w:cs="Calibri"/>
          <w:sz w:val="16"/>
          <w:szCs w:val="16"/>
        </w:rPr>
      </w:pPr>
      <w:r>
        <w:rPr>
          <w:rFonts w:eastAsia="Calibri" w:cs="Calibri"/>
          <w:sz w:val="16"/>
          <w:szCs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0159A13" w14:textId="77777777" w:rsidR="00C836DA" w:rsidRDefault="00C836DA" w:rsidP="00C836DA">
      <w:pPr>
        <w:spacing w:line="240" w:lineRule="auto"/>
        <w:rPr>
          <w:rFonts w:eastAsia="Calibri" w:cs="Calibri"/>
          <w:sz w:val="16"/>
          <w:szCs w:val="16"/>
        </w:rPr>
      </w:pPr>
      <w:r>
        <w:rPr>
          <w:rFonts w:eastAsia="Calibri" w:cs="Calibri"/>
          <w:sz w:val="16"/>
          <w:szCs w:val="16"/>
        </w:rPr>
        <w:t>It is a dark picture.</w:t>
      </w:r>
    </w:p>
    <w:p w14:paraId="77C49886" w14:textId="77777777" w:rsidR="00C836DA" w:rsidRDefault="00C836DA" w:rsidP="00C836DA">
      <w:pPr>
        <w:spacing w:line="240" w:lineRule="auto"/>
        <w:rPr>
          <w:rFonts w:eastAsia="Calibri" w:cs="Calibri"/>
          <w:sz w:val="20"/>
          <w:szCs w:val="20"/>
          <w:u w:val="single"/>
        </w:rPr>
      </w:pPr>
      <w:r>
        <w:rPr>
          <w:rFonts w:eastAsia="Calibri" w:cs="Calibri"/>
          <w:sz w:val="20"/>
          <w:szCs w:val="20"/>
          <w:u w:val="single"/>
        </w:rPr>
        <w:t>Is Kessler Syndrome likely to happen?</w:t>
      </w:r>
    </w:p>
    <w:p w14:paraId="4C1C53C6" w14:textId="77777777" w:rsidR="00C836DA" w:rsidRDefault="00C836DA" w:rsidP="00C836DA">
      <w:pPr>
        <w:spacing w:line="240" w:lineRule="auto"/>
        <w:rPr>
          <w:rFonts w:eastAsia="Calibri" w:cs="Calibri"/>
          <w:sz w:val="16"/>
          <w:szCs w:val="16"/>
        </w:rPr>
      </w:pPr>
      <w:r>
        <w:rPr>
          <w:rFonts w:eastAsia="Calibri" w:cs="Calibri"/>
          <w:sz w:val="16"/>
          <w:szCs w:val="16"/>
        </w:rPr>
        <w:t>I had to stop everything and spend an afternoon doing back-of-the-napkin math to know how big the threat is. To estimate, we need to know where the stuff in space is, how much mass is there, and how long it would take to deorbit.</w:t>
      </w:r>
    </w:p>
    <w:p w14:paraId="75C6BFF3" w14:textId="77777777" w:rsidR="00C836DA" w:rsidRDefault="00C836DA" w:rsidP="00C836DA">
      <w:pPr>
        <w:spacing w:line="240" w:lineRule="auto"/>
        <w:rPr>
          <w:rFonts w:eastAsia="Calibri" w:cs="Calibri"/>
          <w:sz w:val="20"/>
          <w:szCs w:val="20"/>
          <w:u w:val="single"/>
        </w:rPr>
      </w:pPr>
      <w:r>
        <w:rPr>
          <w:rFonts w:eastAsia="Calibri" w:cs="Calibri"/>
          <w:sz w:val="20"/>
          <w:szCs w:val="20"/>
          <w:u w:val="single"/>
        </w:rPr>
        <w:t>The orbital area around earth can be broken down into four regions.</w:t>
      </w:r>
    </w:p>
    <w:p w14:paraId="64BEB221" w14:textId="77777777" w:rsidR="00C836DA" w:rsidRDefault="00C836DA" w:rsidP="00C836DA">
      <w:pPr>
        <w:spacing w:line="240" w:lineRule="auto"/>
        <w:rPr>
          <w:rFonts w:eastAsia="Calibri" w:cs="Calibri"/>
          <w:sz w:val="16"/>
          <w:szCs w:val="16"/>
        </w:rPr>
      </w:pPr>
      <w:r>
        <w:rPr>
          <w:rFonts w:eastAsia="Calibri" w:cs="Calibri"/>
          <w:sz w:val="20"/>
          <w:szCs w:val="20"/>
          <w:highlight w:val="cyan"/>
          <w:u w:val="single"/>
        </w:rPr>
        <w:t>Low LEO</w:t>
      </w:r>
      <w:r>
        <w:rPr>
          <w:rFonts w:eastAsia="Calibri" w:cs="Calibri"/>
          <w:sz w:val="20"/>
          <w:szCs w:val="20"/>
          <w:u w:val="single"/>
        </w:rPr>
        <w:t xml:space="preserve"> - Up to about 400km. </w:t>
      </w:r>
      <w:r>
        <w:rPr>
          <w:rFonts w:eastAsia="Calibri" w:cs="Calibri"/>
          <w:sz w:val="20"/>
          <w:szCs w:val="20"/>
          <w:highlight w:val="cyan"/>
          <w:u w:val="single"/>
        </w:rPr>
        <w:t>Things</w:t>
      </w:r>
      <w:r>
        <w:rPr>
          <w:rFonts w:eastAsia="Calibri" w:cs="Calibri"/>
          <w:sz w:val="20"/>
          <w:szCs w:val="20"/>
          <w:u w:val="single"/>
        </w:rPr>
        <w:t xml:space="preserve"> that orbit here </w:t>
      </w:r>
      <w:r>
        <w:rPr>
          <w:rFonts w:eastAsia="Calibri" w:cs="Calibri"/>
          <w:sz w:val="20"/>
          <w:szCs w:val="20"/>
          <w:highlight w:val="cyan"/>
          <w:u w:val="single"/>
        </w:rPr>
        <w:t>burn up</w:t>
      </w:r>
      <w:r>
        <w:rPr>
          <w:rFonts w:eastAsia="Calibri" w:cs="Calibri"/>
          <w:sz w:val="20"/>
          <w:szCs w:val="20"/>
          <w:u w:val="single"/>
        </w:rPr>
        <w:t xml:space="preserve"> in the earth’s atmosphere </w:t>
      </w:r>
      <w:r>
        <w:rPr>
          <w:rFonts w:eastAsia="Calibri" w:cs="Calibri"/>
          <w:sz w:val="20"/>
          <w:szCs w:val="20"/>
          <w:highlight w:val="cyan"/>
          <w:u w:val="single"/>
        </w:rPr>
        <w:t>quickly</w:t>
      </w:r>
      <w:r>
        <w:rPr>
          <w:rFonts w:eastAsia="Calibri" w:cs="Calibri"/>
          <w:sz w:val="20"/>
          <w:szCs w:val="20"/>
          <w:u w:val="single"/>
        </w:rPr>
        <w:t xml:space="preserve"> - between a few months to two years</w:t>
      </w:r>
      <w:r>
        <w:rPr>
          <w:rFonts w:eastAsia="Calibri" w:cs="Calibri"/>
          <w:sz w:val="16"/>
          <w:szCs w:val="16"/>
        </w:rPr>
        <w:t xml:space="preserve">. The space station operates at the high end of this range. It loses about a kilometer of altitude a month and if not pushed higher every few months, would soon burn up. </w:t>
      </w:r>
      <w:r>
        <w:rPr>
          <w:rFonts w:eastAsia="Calibri" w:cs="Calibri"/>
          <w:sz w:val="20"/>
          <w:szCs w:val="20"/>
          <w:u w:val="single"/>
        </w:rPr>
        <w:t>For all practical purposes, Low LEO doesn’t matter for Kessler Syndrome. If Low LEO was ever full of space junk, we’d just wait</w:t>
      </w:r>
      <w:r>
        <w:rPr>
          <w:rFonts w:eastAsia="Calibri" w:cs="Calibri"/>
          <w:sz w:val="16"/>
          <w:szCs w:val="16"/>
        </w:rPr>
        <w:t xml:space="preserve"> a year and a half, </w:t>
      </w:r>
      <w:r>
        <w:rPr>
          <w:rFonts w:eastAsia="Calibri" w:cs="Calibri"/>
          <w:sz w:val="20"/>
          <w:szCs w:val="20"/>
          <w:u w:val="single"/>
        </w:rPr>
        <w:t>and the problem would be over</w:t>
      </w:r>
      <w:r>
        <w:rPr>
          <w:rFonts w:eastAsia="Calibri" w:cs="Calibri"/>
          <w:sz w:val="16"/>
          <w:szCs w:val="16"/>
        </w:rPr>
        <w:t>.</w:t>
      </w:r>
    </w:p>
    <w:p w14:paraId="02C488B7" w14:textId="77777777" w:rsidR="00C836DA" w:rsidRDefault="00C836DA" w:rsidP="00C836DA">
      <w:pPr>
        <w:spacing w:line="240" w:lineRule="auto"/>
        <w:rPr>
          <w:rFonts w:eastAsia="Calibri" w:cs="Calibri"/>
          <w:sz w:val="16"/>
          <w:szCs w:val="16"/>
        </w:rPr>
      </w:pPr>
      <w:r>
        <w:rPr>
          <w:rFonts w:eastAsia="Calibri" w:cs="Calibri"/>
          <w:sz w:val="20"/>
          <w:szCs w:val="20"/>
          <w:highlight w:val="cyan"/>
          <w:u w:val="single"/>
        </w:rPr>
        <w:t>High LEO</w:t>
      </w:r>
      <w:r>
        <w:rPr>
          <w:rFonts w:eastAsia="Calibri" w:cs="Calibri"/>
          <w:sz w:val="20"/>
          <w:szCs w:val="20"/>
          <w:u w:val="single"/>
        </w:rPr>
        <w:t xml:space="preserve"> - 400km to 2000km. This </w:t>
      </w:r>
      <w:r>
        <w:rPr>
          <w:rFonts w:eastAsia="Calibri" w:cs="Calibri"/>
          <w:sz w:val="20"/>
          <w:szCs w:val="20"/>
          <w:highlight w:val="cyan"/>
          <w:u w:val="single"/>
        </w:rPr>
        <w:t>where</w:t>
      </w:r>
      <w:r>
        <w:rPr>
          <w:rFonts w:eastAsia="Calibri" w:cs="Calibri"/>
          <w:sz w:val="20"/>
          <w:szCs w:val="20"/>
          <w:u w:val="single"/>
        </w:rPr>
        <w:t xml:space="preserve"> most heavy satellites and most space </w:t>
      </w:r>
      <w:r>
        <w:rPr>
          <w:rFonts w:eastAsia="Calibri" w:cs="Calibri"/>
          <w:sz w:val="20"/>
          <w:szCs w:val="20"/>
          <w:highlight w:val="cyan"/>
          <w:u w:val="single"/>
        </w:rPr>
        <w:t>junk orbits</w:t>
      </w:r>
      <w:r>
        <w:rPr>
          <w:rFonts w:eastAsia="Calibri" w:cs="Calibri"/>
          <w:sz w:val="16"/>
          <w:szCs w:val="16"/>
        </w:rPr>
        <w:t xml:space="preserve">. The air is thin enough here that satellites only go down slowly, and they have a much farther distance to fall. </w:t>
      </w:r>
      <w:r>
        <w:rPr>
          <w:rFonts w:eastAsia="Calibri" w:cs="Calibri"/>
          <w:sz w:val="20"/>
          <w:szCs w:val="20"/>
          <w:u w:val="single"/>
        </w:rPr>
        <w:t>It can take 50 years for stuff here to get down. This is where Kessler Syndrome could be an issue</w:t>
      </w:r>
      <w:r>
        <w:rPr>
          <w:rFonts w:eastAsia="Calibri" w:cs="Calibri"/>
          <w:sz w:val="16"/>
          <w:szCs w:val="16"/>
        </w:rPr>
        <w:t>.</w:t>
      </w:r>
    </w:p>
    <w:p w14:paraId="48BD7719" w14:textId="77777777" w:rsidR="00C836DA" w:rsidRDefault="00C836DA" w:rsidP="00C836DA">
      <w:pPr>
        <w:spacing w:line="240" w:lineRule="auto"/>
        <w:rPr>
          <w:rFonts w:eastAsia="Calibri" w:cs="Calibri"/>
          <w:sz w:val="16"/>
          <w:szCs w:val="16"/>
        </w:rPr>
      </w:pPr>
      <w:r>
        <w:rPr>
          <w:rFonts w:eastAsia="Calibri" w:cs="Calibri"/>
          <w:sz w:val="20"/>
          <w:szCs w:val="20"/>
          <w:highlight w:val="cyan"/>
          <w:u w:val="single"/>
        </w:rPr>
        <w:t>Mid Orbit - GPS</w:t>
      </w:r>
      <w:r>
        <w:rPr>
          <w:rFonts w:eastAsia="Calibri" w:cs="Calibri"/>
          <w:sz w:val="20"/>
          <w:szCs w:val="20"/>
          <w:u w:val="single"/>
        </w:rPr>
        <w:t xml:space="preserve"> satellites </w:t>
      </w:r>
      <w:r>
        <w:rPr>
          <w:rFonts w:eastAsia="Calibri" w:cs="Calibri"/>
          <w:sz w:val="20"/>
          <w:szCs w:val="20"/>
          <w:highlight w:val="cyan"/>
          <w:u w:val="single"/>
        </w:rPr>
        <w:t>and</w:t>
      </w:r>
      <w:r>
        <w:rPr>
          <w:rFonts w:eastAsia="Calibri" w:cs="Calibri"/>
          <w:sz w:val="20"/>
          <w:szCs w:val="20"/>
          <w:u w:val="single"/>
        </w:rPr>
        <w:t xml:space="preserve"> other </w:t>
      </w:r>
      <w:r>
        <w:rPr>
          <w:rFonts w:eastAsia="Calibri" w:cs="Calibri"/>
          <w:sz w:val="20"/>
          <w:szCs w:val="20"/>
          <w:highlight w:val="cyan"/>
          <w:u w:val="single"/>
        </w:rPr>
        <w:t>nav</w:t>
      </w:r>
      <w:r>
        <w:rPr>
          <w:rFonts w:eastAsia="Calibri" w:cs="Calibri"/>
          <w:sz w:val="20"/>
          <w:szCs w:val="20"/>
          <w:u w:val="single"/>
        </w:rPr>
        <w:t xml:space="preserve">igation </w:t>
      </w:r>
      <w:r>
        <w:rPr>
          <w:rFonts w:eastAsia="Calibri" w:cs="Calibri"/>
          <w:sz w:val="20"/>
          <w:szCs w:val="20"/>
          <w:highlight w:val="cyan"/>
          <w:u w:val="single"/>
        </w:rPr>
        <w:t>sat</w:t>
      </w:r>
      <w:r>
        <w:rPr>
          <w:rFonts w:eastAsia="Calibri" w:cs="Calibri"/>
          <w:sz w:val="20"/>
          <w:szCs w:val="20"/>
          <w:u w:val="single"/>
        </w:rPr>
        <w:t>ellite</w:t>
      </w:r>
      <w:r>
        <w:rPr>
          <w:rFonts w:eastAsia="Calibri" w:cs="Calibri"/>
          <w:sz w:val="20"/>
          <w:szCs w:val="20"/>
          <w:highlight w:val="cyan"/>
          <w:u w:val="single"/>
        </w:rPr>
        <w:t>s</w:t>
      </w:r>
      <w:r>
        <w:rPr>
          <w:rFonts w:eastAsia="Calibri" w:cs="Calibri"/>
          <w:sz w:val="20"/>
          <w:szCs w:val="20"/>
          <w:u w:val="single"/>
        </w:rPr>
        <w:t xml:space="preserve"> travel </w:t>
      </w:r>
      <w:r>
        <w:rPr>
          <w:rFonts w:eastAsia="Calibri" w:cs="Calibri"/>
          <w:sz w:val="20"/>
          <w:szCs w:val="20"/>
          <w:highlight w:val="cyan"/>
          <w:u w:val="single"/>
        </w:rPr>
        <w:t>here</w:t>
      </w:r>
      <w:r>
        <w:rPr>
          <w:rFonts w:eastAsia="Calibri" w:cs="Calibri"/>
          <w:sz w:val="20"/>
          <w:szCs w:val="20"/>
          <w:u w:val="single"/>
        </w:rPr>
        <w:t xml:space="preserve"> in lonely, long lives. The </w:t>
      </w:r>
      <w:r>
        <w:rPr>
          <w:rFonts w:eastAsia="Calibri" w:cs="Calibri"/>
          <w:sz w:val="20"/>
          <w:szCs w:val="20"/>
          <w:highlight w:val="cyan"/>
          <w:u w:val="single"/>
        </w:rPr>
        <w:t>volume</w:t>
      </w:r>
      <w:r>
        <w:rPr>
          <w:rFonts w:eastAsia="Calibri" w:cs="Calibri"/>
          <w:sz w:val="20"/>
          <w:szCs w:val="20"/>
          <w:u w:val="single"/>
        </w:rPr>
        <w:t xml:space="preserve"> of space </w:t>
      </w:r>
      <w:r>
        <w:rPr>
          <w:rFonts w:eastAsia="Calibri" w:cs="Calibri"/>
          <w:sz w:val="20"/>
          <w:szCs w:val="20"/>
          <w:highlight w:val="cyan"/>
          <w:u w:val="single"/>
        </w:rPr>
        <w:t>is so huge, and</w:t>
      </w:r>
      <w:r>
        <w:rPr>
          <w:rFonts w:eastAsia="Calibri" w:cs="Calibri"/>
          <w:sz w:val="20"/>
          <w:szCs w:val="20"/>
          <w:u w:val="single"/>
        </w:rPr>
        <w:t xml:space="preserve"> the </w:t>
      </w:r>
      <w:r>
        <w:rPr>
          <w:rFonts w:eastAsia="Calibri" w:cs="Calibri"/>
          <w:sz w:val="20"/>
          <w:szCs w:val="20"/>
          <w:highlight w:val="cyan"/>
          <w:u w:val="single"/>
        </w:rPr>
        <w:t>number</w:t>
      </w:r>
      <w:r>
        <w:rPr>
          <w:rFonts w:eastAsia="Calibri" w:cs="Calibri"/>
          <w:sz w:val="20"/>
          <w:szCs w:val="20"/>
          <w:u w:val="single"/>
        </w:rPr>
        <w:t xml:space="preserve"> of satellites </w:t>
      </w:r>
      <w:r>
        <w:rPr>
          <w:rFonts w:eastAsia="Calibri" w:cs="Calibri"/>
          <w:sz w:val="20"/>
          <w:szCs w:val="20"/>
          <w:highlight w:val="cyan"/>
          <w:u w:val="single"/>
        </w:rPr>
        <w:t>so few</w:t>
      </w:r>
      <w:r>
        <w:rPr>
          <w:rFonts w:eastAsia="Calibri" w:cs="Calibri"/>
          <w:sz w:val="20"/>
          <w:szCs w:val="20"/>
          <w:u w:val="single"/>
        </w:rPr>
        <w:t xml:space="preserve">, that </w:t>
      </w:r>
      <w:r>
        <w:rPr>
          <w:rFonts w:eastAsia="Calibri" w:cs="Calibri"/>
          <w:sz w:val="20"/>
          <w:szCs w:val="20"/>
          <w:highlight w:val="cyan"/>
          <w:u w:val="single"/>
        </w:rPr>
        <w:t>we don’t</w:t>
      </w:r>
      <w:r>
        <w:rPr>
          <w:rFonts w:eastAsia="Calibri" w:cs="Calibri"/>
          <w:sz w:val="20"/>
          <w:szCs w:val="20"/>
          <w:u w:val="single"/>
        </w:rPr>
        <w:t xml:space="preserve"> need to </w:t>
      </w:r>
      <w:r>
        <w:rPr>
          <w:rFonts w:eastAsia="Calibri" w:cs="Calibri"/>
          <w:sz w:val="20"/>
          <w:szCs w:val="20"/>
          <w:highlight w:val="cyan"/>
          <w:u w:val="single"/>
        </w:rPr>
        <w:t>worry</w:t>
      </w:r>
      <w:r>
        <w:rPr>
          <w:rFonts w:eastAsia="Calibri" w:cs="Calibri"/>
          <w:sz w:val="20"/>
          <w:szCs w:val="20"/>
          <w:u w:val="single"/>
        </w:rPr>
        <w:t xml:space="preserve"> about Kessler </w:t>
      </w:r>
      <w:r>
        <w:rPr>
          <w:rFonts w:eastAsia="Calibri" w:cs="Calibri"/>
          <w:sz w:val="20"/>
          <w:szCs w:val="20"/>
          <w:highlight w:val="cyan"/>
          <w:u w:val="single"/>
        </w:rPr>
        <w:t>here</w:t>
      </w:r>
      <w:r>
        <w:rPr>
          <w:rFonts w:eastAsia="Calibri" w:cs="Calibri"/>
          <w:sz w:val="16"/>
          <w:szCs w:val="16"/>
        </w:rPr>
        <w:t>.</w:t>
      </w:r>
    </w:p>
    <w:p w14:paraId="278ED0C7" w14:textId="77777777" w:rsidR="00C836DA" w:rsidRDefault="00C836DA" w:rsidP="00C836DA">
      <w:pPr>
        <w:spacing w:line="240" w:lineRule="auto"/>
        <w:rPr>
          <w:rFonts w:eastAsia="Calibri" w:cs="Calibri"/>
          <w:sz w:val="16"/>
          <w:szCs w:val="16"/>
        </w:rPr>
      </w:pPr>
      <w:r>
        <w:rPr>
          <w:rFonts w:eastAsia="Calibri" w:cs="Calibri"/>
          <w:sz w:val="20"/>
          <w:szCs w:val="20"/>
          <w:u w:val="single"/>
        </w:rPr>
        <w:t>GEO - If you put a satellite far enough out from earth, the speed that the satellite travels around the earth will match the speed of the surface of the earth rotating under it</w:t>
      </w:r>
      <w:r>
        <w:rPr>
          <w:rFonts w:eastAsia="Calibri" w:cs="Calibri"/>
          <w:sz w:val="16"/>
          <w:szCs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Pr>
          <w:rFonts w:eastAsia="Calibri" w:cs="Calibri"/>
          <w:sz w:val="20"/>
          <w:szCs w:val="20"/>
          <w:highlight w:val="cyan"/>
          <w:u w:val="single"/>
        </w:rPr>
        <w:t>GEO</w:t>
      </w:r>
      <w:r>
        <w:rPr>
          <w:rFonts w:eastAsia="Calibri" w:cs="Calibri"/>
          <w:sz w:val="20"/>
          <w:szCs w:val="20"/>
          <w:u w:val="single"/>
        </w:rPr>
        <w:t xml:space="preserve"> orbit </w:t>
      </w:r>
      <w:r>
        <w:rPr>
          <w:rFonts w:eastAsia="Calibri" w:cs="Calibri"/>
          <w:sz w:val="20"/>
          <w:szCs w:val="20"/>
          <w:highlight w:val="cyan"/>
          <w:u w:val="single"/>
        </w:rPr>
        <w:t>is</w:t>
      </w:r>
      <w:r>
        <w:rPr>
          <w:rFonts w:eastAsia="Calibri" w:cs="Calibri"/>
          <w:sz w:val="20"/>
          <w:szCs w:val="20"/>
          <w:u w:val="single"/>
        </w:rPr>
        <w:t xml:space="preserve"> roughly a ring 384,400 km around. However, all</w:t>
      </w:r>
      <w:r>
        <w:rPr>
          <w:rFonts w:eastAsia="Calibri" w:cs="Calibri"/>
          <w:sz w:val="16"/>
          <w:szCs w:val="16"/>
        </w:rPr>
        <w:t xml:space="preserve"> the </w:t>
      </w:r>
      <w:r>
        <w:rPr>
          <w:rFonts w:eastAsia="Calibri" w:cs="Calibri"/>
          <w:sz w:val="20"/>
          <w:szCs w:val="20"/>
          <w:highlight w:val="cyan"/>
          <w:u w:val="single"/>
        </w:rPr>
        <w:t>sat</w:t>
      </w:r>
      <w:r>
        <w:rPr>
          <w:rFonts w:eastAsia="Calibri" w:cs="Calibri"/>
          <w:sz w:val="20"/>
          <w:szCs w:val="20"/>
          <w:u w:val="single"/>
        </w:rPr>
        <w:t>ellite</w:t>
      </w:r>
      <w:r>
        <w:rPr>
          <w:rFonts w:eastAsia="Calibri" w:cs="Calibri"/>
          <w:sz w:val="20"/>
          <w:szCs w:val="20"/>
          <w:highlight w:val="cyan"/>
          <w:u w:val="single"/>
        </w:rPr>
        <w:t>s</w:t>
      </w:r>
      <w:r>
        <w:rPr>
          <w:rFonts w:eastAsia="Calibri" w:cs="Calibri"/>
          <w:sz w:val="20"/>
          <w:szCs w:val="20"/>
          <w:u w:val="single"/>
        </w:rPr>
        <w:t xml:space="preserve"> here are </w:t>
      </w:r>
      <w:r>
        <w:rPr>
          <w:rFonts w:eastAsia="Calibri" w:cs="Calibri"/>
          <w:sz w:val="20"/>
          <w:szCs w:val="20"/>
          <w:highlight w:val="cyan"/>
          <w:u w:val="single"/>
        </w:rPr>
        <w:t>moving the same</w:t>
      </w:r>
      <w:r>
        <w:rPr>
          <w:rFonts w:eastAsia="Calibri" w:cs="Calibri"/>
          <w:sz w:val="20"/>
          <w:szCs w:val="20"/>
          <w:u w:val="single"/>
        </w:rPr>
        <w:t xml:space="preserve"> direction at the same </w:t>
      </w:r>
      <w:r>
        <w:rPr>
          <w:rFonts w:eastAsia="Calibri" w:cs="Calibri"/>
          <w:sz w:val="20"/>
          <w:szCs w:val="20"/>
          <w:highlight w:val="cyan"/>
          <w:u w:val="single"/>
        </w:rPr>
        <w:t>speed</w:t>
      </w:r>
      <w:r>
        <w:rPr>
          <w:rFonts w:eastAsia="Calibri" w:cs="Calibri"/>
          <w:sz w:val="20"/>
          <w:szCs w:val="20"/>
          <w:u w:val="single"/>
        </w:rPr>
        <w:t xml:space="preserve"> - debris doesn’t get free velocity</w:t>
      </w:r>
      <w:r>
        <w:rPr>
          <w:rFonts w:eastAsia="Calibri" w:cs="Calibri"/>
          <w:sz w:val="16"/>
          <w:szCs w:val="16"/>
        </w:rPr>
        <w:t xml:space="preserve"> from the speed of the satellites. </w:t>
      </w:r>
      <w:r>
        <w:rPr>
          <w:rFonts w:eastAsia="Calibri" w:cs="Calibri"/>
          <w:sz w:val="20"/>
          <w:szCs w:val="20"/>
          <w:highlight w:val="cyan"/>
          <w:u w:val="single"/>
        </w:rPr>
        <w:t>Also</w:t>
      </w:r>
      <w:r>
        <w:rPr>
          <w:rFonts w:eastAsia="Calibri" w:cs="Calibri"/>
          <w:sz w:val="20"/>
          <w:szCs w:val="20"/>
          <w:u w:val="single"/>
        </w:rPr>
        <w:t xml:space="preserve">, it’s quite expensive to get a satellite here, and so there aren’t many, </w:t>
      </w:r>
      <w:r>
        <w:rPr>
          <w:rFonts w:eastAsia="Calibri" w:cs="Calibri"/>
          <w:sz w:val="20"/>
          <w:szCs w:val="20"/>
          <w:highlight w:val="cyan"/>
          <w:u w:val="single"/>
        </w:rPr>
        <w:t>only</w:t>
      </w:r>
      <w:r>
        <w:rPr>
          <w:rFonts w:eastAsia="Calibri" w:cs="Calibri"/>
          <w:sz w:val="20"/>
          <w:szCs w:val="20"/>
          <w:u w:val="single"/>
        </w:rPr>
        <w:t xml:space="preserve"> about </w:t>
      </w:r>
      <w:r>
        <w:rPr>
          <w:rFonts w:eastAsia="Calibri" w:cs="Calibri"/>
          <w:sz w:val="20"/>
          <w:szCs w:val="20"/>
          <w:highlight w:val="cyan"/>
          <w:u w:val="single"/>
        </w:rPr>
        <w:t>one</w:t>
      </w:r>
      <w:r>
        <w:rPr>
          <w:rFonts w:eastAsia="Calibri" w:cs="Calibri"/>
          <w:sz w:val="20"/>
          <w:szCs w:val="20"/>
          <w:u w:val="single"/>
        </w:rPr>
        <w:t xml:space="preserve"> satellite </w:t>
      </w:r>
      <w:r>
        <w:rPr>
          <w:rFonts w:eastAsia="Calibri" w:cs="Calibri"/>
          <w:sz w:val="20"/>
          <w:szCs w:val="20"/>
          <w:highlight w:val="cyan"/>
          <w:u w:val="single"/>
        </w:rPr>
        <w:t>per 1000km</w:t>
      </w:r>
      <w:r>
        <w:rPr>
          <w:rFonts w:eastAsia="Calibri" w:cs="Calibri"/>
          <w:sz w:val="20"/>
          <w:szCs w:val="20"/>
          <w:u w:val="single"/>
        </w:rPr>
        <w:t xml:space="preserve"> of the ring. Kessler is </w:t>
      </w:r>
      <w:r>
        <w:rPr>
          <w:rFonts w:eastAsia="Calibri" w:cs="Calibri"/>
          <w:sz w:val="20"/>
          <w:szCs w:val="20"/>
          <w:highlight w:val="cyan"/>
          <w:u w:val="single"/>
        </w:rPr>
        <w:t>not a problem</w:t>
      </w:r>
      <w:r>
        <w:rPr>
          <w:rFonts w:eastAsia="Calibri" w:cs="Calibri"/>
          <w:sz w:val="20"/>
          <w:szCs w:val="20"/>
          <w:u w:val="single"/>
        </w:rPr>
        <w:t xml:space="preserve"> here</w:t>
      </w:r>
      <w:r>
        <w:rPr>
          <w:rFonts w:eastAsia="Calibri" w:cs="Calibri"/>
          <w:sz w:val="16"/>
          <w:szCs w:val="16"/>
        </w:rPr>
        <w:t>.</w:t>
      </w:r>
    </w:p>
    <w:p w14:paraId="2CEC32D8" w14:textId="77777777" w:rsidR="00C836DA" w:rsidRDefault="00C836DA" w:rsidP="00C836DA">
      <w:pPr>
        <w:spacing w:line="240" w:lineRule="auto"/>
        <w:rPr>
          <w:rFonts w:eastAsia="Calibri" w:cs="Calibri"/>
          <w:sz w:val="16"/>
          <w:szCs w:val="16"/>
        </w:rPr>
      </w:pPr>
      <w:r>
        <w:rPr>
          <w:rFonts w:eastAsia="Calibri" w:cs="Calibri"/>
          <w:sz w:val="16"/>
          <w:szCs w:val="16"/>
        </w:rPr>
        <w:t>How bad could Kessler Syndrome in High LEO be?</w:t>
      </w:r>
    </w:p>
    <w:p w14:paraId="7C67460E" w14:textId="77777777" w:rsidR="00C836DA" w:rsidRDefault="00C836DA" w:rsidP="00C836DA">
      <w:pPr>
        <w:spacing w:line="240" w:lineRule="auto"/>
        <w:rPr>
          <w:rFonts w:eastAsia="Calibri" w:cs="Calibri"/>
          <w:sz w:val="16"/>
          <w:szCs w:val="16"/>
        </w:rPr>
      </w:pPr>
      <w:r>
        <w:rPr>
          <w:rFonts w:eastAsia="Calibri" w:cs="Calibri"/>
          <w:sz w:val="16"/>
          <w:szCs w:val="16"/>
        </w:rPr>
        <w:t xml:space="preserve">Let’s </w:t>
      </w:r>
      <w:r>
        <w:rPr>
          <w:rFonts w:eastAsia="Calibri" w:cs="Calibri"/>
          <w:sz w:val="20"/>
          <w:szCs w:val="20"/>
          <w:highlight w:val="cyan"/>
          <w:u w:val="single"/>
        </w:rPr>
        <w:t>imagine a worst case</w:t>
      </w:r>
      <w:r>
        <w:rPr>
          <w:rFonts w:eastAsia="Calibri" w:cs="Calibri"/>
          <w:sz w:val="20"/>
          <w:szCs w:val="20"/>
          <w:u w:val="single"/>
        </w:rPr>
        <w:t xml:space="preserve"> scenario</w:t>
      </w:r>
      <w:r>
        <w:rPr>
          <w:rFonts w:eastAsia="Calibri" w:cs="Calibri"/>
          <w:sz w:val="16"/>
          <w:szCs w:val="16"/>
        </w:rPr>
        <w:t>.</w:t>
      </w:r>
    </w:p>
    <w:p w14:paraId="20F79321" w14:textId="77777777" w:rsidR="00C836DA" w:rsidRDefault="00C836DA" w:rsidP="00C836DA">
      <w:pPr>
        <w:spacing w:line="240" w:lineRule="auto"/>
        <w:rPr>
          <w:rFonts w:eastAsia="Calibri" w:cs="Calibri"/>
          <w:sz w:val="20"/>
          <w:szCs w:val="20"/>
          <w:u w:val="single"/>
        </w:rPr>
      </w:pPr>
      <w:r>
        <w:rPr>
          <w:rFonts w:eastAsia="Calibri" w:cs="Calibri"/>
          <w:sz w:val="20"/>
          <w:szCs w:val="20"/>
          <w:u w:val="single"/>
        </w:rPr>
        <w:t>An evil alien</w:t>
      </w:r>
      <w:r>
        <w:rPr>
          <w:rFonts w:eastAsia="Calibri" w:cs="Calibri"/>
          <w:sz w:val="16"/>
          <w:szCs w:val="16"/>
        </w:rPr>
        <w:t xml:space="preserve"> intelligence </w:t>
      </w:r>
      <w:r>
        <w:rPr>
          <w:rFonts w:eastAsia="Calibri" w:cs="Calibri"/>
          <w:sz w:val="20"/>
          <w:szCs w:val="20"/>
          <w:u w:val="single"/>
        </w:rPr>
        <w:t>chops up everything in High LEO, turning it into 1cm cubes of death</w:t>
      </w:r>
      <w:r>
        <w:rPr>
          <w:rFonts w:eastAsia="Calibri" w:cs="Calibri"/>
          <w:sz w:val="16"/>
          <w:szCs w:val="16"/>
        </w:rPr>
        <w:t xml:space="preserve"> orbiting at 1000km, </w:t>
      </w:r>
      <w:r>
        <w:rPr>
          <w:rFonts w:eastAsia="Calibri" w:cs="Calibri"/>
          <w:sz w:val="20"/>
          <w:szCs w:val="20"/>
          <w:u w:val="single"/>
        </w:rPr>
        <w:t>spread</w:t>
      </w:r>
      <w:r>
        <w:rPr>
          <w:rFonts w:eastAsia="Calibri" w:cs="Calibri"/>
          <w:sz w:val="16"/>
          <w:szCs w:val="16"/>
        </w:rPr>
        <w:t xml:space="preserve"> as </w:t>
      </w:r>
      <w:r>
        <w:rPr>
          <w:rFonts w:eastAsia="Calibri" w:cs="Calibri"/>
          <w:sz w:val="20"/>
          <w:szCs w:val="20"/>
          <w:u w:val="single"/>
        </w:rPr>
        <w:t>evenly</w:t>
      </w:r>
      <w:r>
        <w:rPr>
          <w:rFonts w:eastAsia="Calibri" w:cs="Calibri"/>
          <w:sz w:val="16"/>
          <w:szCs w:val="16"/>
        </w:rPr>
        <w:t xml:space="preserve"> across the surface of this sphere as orbital mechanics would allow. </w:t>
      </w:r>
      <w:r>
        <w:rPr>
          <w:rFonts w:eastAsia="Calibri" w:cs="Calibri"/>
          <w:sz w:val="20"/>
          <w:szCs w:val="20"/>
          <w:u w:val="single"/>
        </w:rPr>
        <w:t>Is humanity cut off from space?</w:t>
      </w:r>
    </w:p>
    <w:p w14:paraId="54D41F32" w14:textId="77777777" w:rsidR="00C836DA" w:rsidRDefault="00C836DA" w:rsidP="00C836DA">
      <w:pPr>
        <w:spacing w:line="240" w:lineRule="auto"/>
        <w:rPr>
          <w:rFonts w:eastAsia="Calibri" w:cs="Calibri"/>
          <w:sz w:val="16"/>
          <w:szCs w:val="16"/>
        </w:rPr>
      </w:pPr>
      <w:r>
        <w:rPr>
          <w:rFonts w:eastAsia="Calibri" w:cs="Calibri"/>
          <w:sz w:val="16"/>
          <w:szCs w:val="16"/>
        </w:rPr>
        <w:t xml:space="preserve">I’m guessing </w:t>
      </w:r>
      <w:r>
        <w:rPr>
          <w:rFonts w:eastAsia="Calibri" w:cs="Calibri"/>
          <w:sz w:val="20"/>
          <w:szCs w:val="20"/>
          <w:u w:val="single"/>
        </w:rPr>
        <w:t>the world has launched</w:t>
      </w:r>
      <w:r>
        <w:rPr>
          <w:rFonts w:eastAsia="Calibri" w:cs="Calibri"/>
          <w:sz w:val="16"/>
          <w:szCs w:val="16"/>
        </w:rPr>
        <w:t xml:space="preserve"> about </w:t>
      </w:r>
      <w:r>
        <w:rPr>
          <w:rFonts w:eastAsia="Calibri" w:cs="Calibri"/>
          <w:sz w:val="20"/>
          <w:szCs w:val="20"/>
          <w:u w:val="single"/>
        </w:rPr>
        <w:t>10,000 tons of satellites total</w:t>
      </w:r>
      <w:r>
        <w:rPr>
          <w:rFonts w:eastAsia="Calibri" w:cs="Calibri"/>
          <w:sz w:val="16"/>
          <w:szCs w:val="16"/>
        </w:rPr>
        <w:t xml:space="preserve">. For guessing purposes, </w:t>
      </w:r>
      <w:r>
        <w:rPr>
          <w:rFonts w:eastAsia="Calibri" w:cs="Calibri"/>
          <w:sz w:val="20"/>
          <w:szCs w:val="20"/>
          <w:u w:val="single"/>
        </w:rPr>
        <w:t>I’ll assume 2,500 tons of satellites</w:t>
      </w:r>
      <w:r>
        <w:rPr>
          <w:rFonts w:eastAsia="Calibri" w:cs="Calibri"/>
          <w:sz w:val="16"/>
          <w:szCs w:val="16"/>
        </w:rPr>
        <w:t xml:space="preserve"> and junk </w:t>
      </w:r>
      <w:r>
        <w:rPr>
          <w:rFonts w:eastAsia="Calibri" w:cs="Calibri"/>
          <w:sz w:val="20"/>
          <w:szCs w:val="20"/>
          <w:u w:val="single"/>
        </w:rPr>
        <w:t>currently in High LEO</w:t>
      </w:r>
      <w:r>
        <w:rPr>
          <w:rFonts w:eastAsia="Calibri" w:cs="Calibri"/>
          <w:sz w:val="16"/>
          <w:szCs w:val="16"/>
        </w:rPr>
        <w:t xml:space="preserve">. If satellites are made of aluminum, with a density of 2.70 g/cm3, </w:t>
      </w:r>
      <w:r>
        <w:rPr>
          <w:rFonts w:eastAsia="Calibri" w:cs="Calibri"/>
          <w:sz w:val="20"/>
          <w:szCs w:val="20"/>
          <w:u w:val="single"/>
        </w:rPr>
        <w:t>then that’s 839,985,870 1cm cubes</w:t>
      </w:r>
      <w:r>
        <w:rPr>
          <w:rFonts w:eastAsia="Calibri" w:cs="Calibri"/>
          <w:sz w:val="16"/>
          <w:szCs w:val="16"/>
        </w:rPr>
        <w:t xml:space="preserve">. A sphere for an orbit of 1,000km has a surface area of 682,752,000 square KM. So </w:t>
      </w:r>
      <w:r>
        <w:rPr>
          <w:rFonts w:eastAsia="Calibri" w:cs="Calibri"/>
          <w:sz w:val="20"/>
          <w:szCs w:val="20"/>
          <w:u w:val="single"/>
        </w:rPr>
        <w:t>there would be one cube</w:t>
      </w:r>
      <w:r>
        <w:rPr>
          <w:rFonts w:eastAsia="Calibri" w:cs="Calibri"/>
          <w:sz w:val="16"/>
          <w:szCs w:val="16"/>
        </w:rPr>
        <w:t xml:space="preserve"> of junk </w:t>
      </w:r>
      <w:r>
        <w:rPr>
          <w:rFonts w:eastAsia="Calibri" w:cs="Calibri"/>
          <w:sz w:val="20"/>
          <w:szCs w:val="20"/>
          <w:u w:val="single"/>
        </w:rPr>
        <w:t xml:space="preserve">per .81 square KM. If a rocket traveled through that, its </w:t>
      </w:r>
      <w:r>
        <w:rPr>
          <w:rFonts w:eastAsia="Calibri" w:cs="Calibri"/>
          <w:sz w:val="20"/>
          <w:szCs w:val="20"/>
          <w:highlight w:val="cyan"/>
          <w:u w:val="single"/>
        </w:rPr>
        <w:t>odds of hitting</w:t>
      </w:r>
      <w:r>
        <w:rPr>
          <w:rFonts w:eastAsia="Calibri" w:cs="Calibri"/>
          <w:sz w:val="20"/>
          <w:szCs w:val="20"/>
          <w:u w:val="single"/>
        </w:rPr>
        <w:t xml:space="preserve"> that cube </w:t>
      </w:r>
      <w:r>
        <w:rPr>
          <w:rFonts w:eastAsia="Calibri" w:cs="Calibri"/>
          <w:sz w:val="20"/>
          <w:szCs w:val="20"/>
          <w:highlight w:val="cyan"/>
          <w:u w:val="single"/>
        </w:rPr>
        <w:t>are tiny - less than 1 in 10,000</w:t>
      </w:r>
      <w:r>
        <w:rPr>
          <w:rFonts w:eastAsia="Calibri" w:cs="Calibri"/>
          <w:sz w:val="16"/>
          <w:szCs w:val="16"/>
        </w:rPr>
        <w:t>.</w:t>
      </w:r>
    </w:p>
    <w:p w14:paraId="68BDA292" w14:textId="77777777" w:rsidR="00C836DA" w:rsidRDefault="00C836DA" w:rsidP="00C836DA">
      <w:pPr>
        <w:spacing w:line="240" w:lineRule="auto"/>
        <w:rPr>
          <w:rFonts w:eastAsia="Calibri" w:cs="Calibri"/>
          <w:sz w:val="16"/>
          <w:szCs w:val="16"/>
        </w:rPr>
      </w:pPr>
      <w:r>
        <w:rPr>
          <w:rFonts w:eastAsia="Calibri" w:cs="Calibri"/>
          <w:sz w:val="16"/>
          <w:szCs w:val="16"/>
        </w:rPr>
        <w:lastRenderedPageBreak/>
        <w:t xml:space="preserve">So </w:t>
      </w:r>
      <w:r>
        <w:rPr>
          <w:rFonts w:eastAsia="Calibri" w:cs="Calibri"/>
          <w:sz w:val="20"/>
          <w:szCs w:val="20"/>
          <w:u w:val="single"/>
        </w:rPr>
        <w:t xml:space="preserve">even in the worst case, </w:t>
      </w:r>
      <w:r>
        <w:rPr>
          <w:rFonts w:eastAsia="Calibri" w:cs="Calibri"/>
          <w:sz w:val="20"/>
          <w:szCs w:val="20"/>
          <w:highlight w:val="cyan"/>
          <w:u w:val="single"/>
        </w:rPr>
        <w:t>we don’t lose access</w:t>
      </w:r>
      <w:r>
        <w:rPr>
          <w:rFonts w:eastAsia="Calibri" w:cs="Calibri"/>
          <w:sz w:val="20"/>
          <w:szCs w:val="20"/>
          <w:u w:val="single"/>
        </w:rPr>
        <w:t xml:space="preserve"> to space</w:t>
      </w:r>
      <w:r>
        <w:rPr>
          <w:rFonts w:eastAsia="Calibri" w:cs="Calibri"/>
          <w:sz w:val="16"/>
          <w:szCs w:val="16"/>
        </w:rPr>
        <w:t>.</w:t>
      </w:r>
    </w:p>
    <w:p w14:paraId="4E1299F9" w14:textId="77777777" w:rsidR="00C836DA" w:rsidRDefault="00C836DA" w:rsidP="00C836DA">
      <w:pPr>
        <w:spacing w:line="240" w:lineRule="auto"/>
        <w:rPr>
          <w:rFonts w:eastAsia="Calibri" w:cs="Calibri"/>
          <w:sz w:val="16"/>
          <w:szCs w:val="16"/>
        </w:rPr>
      </w:pPr>
      <w:r>
        <w:rPr>
          <w:rFonts w:eastAsia="Calibri" w:cs="Calibri"/>
          <w:sz w:val="16"/>
          <w:szCs w:val="16"/>
        </w:rPr>
        <w:t xml:space="preserve">Now though you can travel through the debris, you couldn’t keep a satellite alive for long in this orbit of death. </w:t>
      </w:r>
      <w:r>
        <w:rPr>
          <w:rFonts w:eastAsia="Calibri" w:cs="Calibri"/>
          <w:sz w:val="20"/>
          <w:szCs w:val="20"/>
          <w:u w:val="single"/>
        </w:rPr>
        <w:t>Kessler</w:t>
      </w:r>
      <w:r>
        <w:rPr>
          <w:rFonts w:eastAsia="Calibri" w:cs="Calibri"/>
          <w:sz w:val="16"/>
          <w:szCs w:val="16"/>
        </w:rPr>
        <w:t xml:space="preserve"> Syndrome </w:t>
      </w:r>
      <w:r>
        <w:rPr>
          <w:rFonts w:eastAsia="Calibri" w:cs="Calibri"/>
          <w:sz w:val="20"/>
          <w:szCs w:val="20"/>
          <w:u w:val="single"/>
        </w:rPr>
        <w:t>at its worst just prevents us from putting satellites in certain orbits</w:t>
      </w:r>
      <w:r>
        <w:rPr>
          <w:rFonts w:eastAsia="Calibri" w:cs="Calibri"/>
          <w:sz w:val="16"/>
          <w:szCs w:val="16"/>
        </w:rPr>
        <w:t>.</w:t>
      </w:r>
    </w:p>
    <w:p w14:paraId="3AA9C49E" w14:textId="77777777" w:rsidR="00C836DA" w:rsidRDefault="00C836DA" w:rsidP="00C836DA">
      <w:pPr>
        <w:spacing w:line="240" w:lineRule="auto"/>
        <w:rPr>
          <w:rFonts w:eastAsia="Calibri" w:cs="Calibri"/>
          <w:sz w:val="20"/>
          <w:szCs w:val="20"/>
          <w:u w:val="single"/>
        </w:rPr>
      </w:pPr>
      <w:r>
        <w:rPr>
          <w:rFonts w:eastAsia="Calibri" w:cs="Calibri"/>
          <w:sz w:val="20"/>
          <w:szCs w:val="20"/>
          <w:highlight w:val="cyan"/>
          <w:u w:val="single"/>
        </w:rPr>
        <w:t>In real life</w:t>
      </w:r>
      <w:r>
        <w:rPr>
          <w:rFonts w:eastAsia="Calibri" w:cs="Calibri"/>
          <w:sz w:val="20"/>
          <w:szCs w:val="20"/>
          <w:u w:val="single"/>
        </w:rPr>
        <w:t xml:space="preserve">, there’s </w:t>
      </w:r>
      <w:r>
        <w:rPr>
          <w:rFonts w:eastAsia="Calibri" w:cs="Calibri"/>
          <w:sz w:val="20"/>
          <w:szCs w:val="20"/>
          <w:highlight w:val="cyan"/>
          <w:u w:val="single"/>
        </w:rPr>
        <w:t>a lot of factors</w:t>
      </w:r>
      <w:r>
        <w:rPr>
          <w:rFonts w:eastAsia="Calibri" w:cs="Calibri"/>
          <w:sz w:val="20"/>
          <w:szCs w:val="20"/>
          <w:u w:val="single"/>
        </w:rPr>
        <w:t xml:space="preserve"> that </w:t>
      </w:r>
      <w:r>
        <w:rPr>
          <w:rFonts w:eastAsia="Calibri" w:cs="Calibri"/>
          <w:sz w:val="20"/>
          <w:szCs w:val="20"/>
          <w:highlight w:val="cyan"/>
          <w:u w:val="single"/>
        </w:rPr>
        <w:t>make Kessler</w:t>
      </w:r>
      <w:r>
        <w:rPr>
          <w:rFonts w:eastAsia="Calibri" w:cs="Calibri"/>
          <w:sz w:val="20"/>
          <w:szCs w:val="20"/>
          <w:u w:val="single"/>
        </w:rPr>
        <w:t xml:space="preserve"> syndrome </w:t>
      </w:r>
      <w:r>
        <w:rPr>
          <w:rFonts w:eastAsia="Calibri" w:cs="Calibri"/>
          <w:sz w:val="20"/>
          <w:szCs w:val="20"/>
          <w:highlight w:val="cyan"/>
          <w:u w:val="single"/>
        </w:rPr>
        <w:t>even less</w:t>
      </w:r>
      <w:r>
        <w:rPr>
          <w:rFonts w:eastAsia="Calibri" w:cs="Calibri"/>
          <w:sz w:val="20"/>
          <w:szCs w:val="20"/>
          <w:u w:val="single"/>
        </w:rPr>
        <w:t xml:space="preserve"> of </w:t>
      </w:r>
      <w:r>
        <w:rPr>
          <w:rFonts w:eastAsia="Calibri" w:cs="Calibri"/>
          <w:sz w:val="20"/>
          <w:szCs w:val="20"/>
          <w:highlight w:val="cyan"/>
          <w:u w:val="single"/>
        </w:rPr>
        <w:t>a problem</w:t>
      </w:r>
      <w:r>
        <w:rPr>
          <w:rFonts w:eastAsia="Calibri" w:cs="Calibri"/>
          <w:sz w:val="20"/>
          <w:szCs w:val="20"/>
          <w:u w:val="single"/>
        </w:rPr>
        <w:t xml:space="preserve"> than our worst case though experiment.</w:t>
      </w:r>
    </w:p>
    <w:p w14:paraId="4C8DFCDE" w14:textId="4D2F6D5B" w:rsidR="00ED3FFD" w:rsidRPr="00677845" w:rsidRDefault="00C836DA" w:rsidP="00C01B60">
      <w:pPr>
        <w:numPr>
          <w:ilvl w:val="0"/>
          <w:numId w:val="12"/>
        </w:numPr>
        <w:spacing w:after="0" w:line="240" w:lineRule="auto"/>
        <w:rPr>
          <w:rFonts w:eastAsia="Calibri" w:cs="Calibri"/>
          <w:sz w:val="16"/>
          <w:szCs w:val="16"/>
        </w:rPr>
      </w:pPr>
      <w:r>
        <w:rPr>
          <w:rFonts w:eastAsia="Calibri" w:cs="Calibri"/>
          <w:sz w:val="20"/>
          <w:szCs w:val="20"/>
          <w:highlight w:val="cyan"/>
          <w:u w:val="single"/>
        </w:rPr>
        <w:t>Debris</w:t>
      </w:r>
      <w:r>
        <w:rPr>
          <w:rFonts w:eastAsia="Calibri" w:cs="Calibri"/>
          <w:sz w:val="20"/>
          <w:szCs w:val="20"/>
          <w:u w:val="single"/>
        </w:rPr>
        <w:t xml:space="preserve"> would be </w:t>
      </w:r>
      <w:r>
        <w:rPr>
          <w:rFonts w:eastAsia="Calibri" w:cs="Calibri"/>
          <w:sz w:val="20"/>
          <w:szCs w:val="20"/>
          <w:highlight w:val="cyan"/>
          <w:u w:val="single"/>
        </w:rPr>
        <w:t>spread over</w:t>
      </w:r>
      <w:r>
        <w:rPr>
          <w:rFonts w:eastAsia="Calibri" w:cs="Calibri"/>
          <w:sz w:val="20"/>
          <w:szCs w:val="20"/>
          <w:u w:val="single"/>
        </w:rPr>
        <w:t xml:space="preserve"> a </w:t>
      </w:r>
      <w:r>
        <w:rPr>
          <w:rFonts w:eastAsia="Calibri" w:cs="Calibri"/>
          <w:sz w:val="20"/>
          <w:szCs w:val="20"/>
          <w:highlight w:val="cyan"/>
          <w:u w:val="single"/>
        </w:rPr>
        <w:t>volume</w:t>
      </w:r>
      <w:r>
        <w:rPr>
          <w:rFonts w:eastAsia="Calibri" w:cs="Calibri"/>
          <w:sz w:val="20"/>
          <w:szCs w:val="20"/>
          <w:u w:val="single"/>
        </w:rPr>
        <w:t xml:space="preserve"> of space, </w:t>
      </w:r>
      <w:r>
        <w:rPr>
          <w:rFonts w:eastAsia="Calibri" w:cs="Calibri"/>
          <w:sz w:val="20"/>
          <w:szCs w:val="20"/>
          <w:highlight w:val="cyan"/>
          <w:u w:val="single"/>
        </w:rPr>
        <w:t>not a single</w:t>
      </w:r>
      <w:r>
        <w:rPr>
          <w:rFonts w:eastAsia="Calibri" w:cs="Calibri"/>
          <w:sz w:val="20"/>
          <w:szCs w:val="20"/>
          <w:u w:val="single"/>
        </w:rPr>
        <w:t xml:space="preserve"> orbital </w:t>
      </w:r>
      <w:r>
        <w:rPr>
          <w:rFonts w:eastAsia="Calibri" w:cs="Calibri"/>
          <w:sz w:val="20"/>
          <w:szCs w:val="20"/>
          <w:highlight w:val="cyan"/>
          <w:u w:val="single"/>
        </w:rPr>
        <w:t>surface, making collisions orders of magnitudes less likely</w:t>
      </w:r>
    </w:p>
    <w:p w14:paraId="46E3C32F" w14:textId="77777777" w:rsidR="00ED3FFD" w:rsidRDefault="00ED3FFD" w:rsidP="00C01B60">
      <w:pPr>
        <w:spacing w:after="0" w:line="240" w:lineRule="auto"/>
        <w:rPr>
          <w:rFonts w:eastAsia="Calibri" w:cs="Calibri"/>
          <w:sz w:val="16"/>
          <w:szCs w:val="16"/>
        </w:rPr>
      </w:pPr>
    </w:p>
    <w:p w14:paraId="029239C9" w14:textId="77777777" w:rsidR="00C836DA" w:rsidRDefault="00C836DA" w:rsidP="00C836DA">
      <w:pPr>
        <w:numPr>
          <w:ilvl w:val="0"/>
          <w:numId w:val="12"/>
        </w:numPr>
        <w:spacing w:after="0" w:line="240" w:lineRule="auto"/>
        <w:rPr>
          <w:rFonts w:eastAsia="Calibri" w:cs="Calibri"/>
          <w:sz w:val="16"/>
          <w:szCs w:val="16"/>
        </w:rPr>
      </w:pPr>
      <w:r>
        <w:rPr>
          <w:rFonts w:eastAsia="Calibri" w:cs="Calibri"/>
          <w:sz w:val="20"/>
          <w:szCs w:val="20"/>
          <w:highlight w:val="cyan"/>
          <w:u w:val="single"/>
        </w:rPr>
        <w:t>Most</w:t>
      </w:r>
      <w:r>
        <w:rPr>
          <w:rFonts w:eastAsia="Calibri" w:cs="Calibri"/>
          <w:sz w:val="20"/>
          <w:szCs w:val="20"/>
          <w:u w:val="single"/>
        </w:rPr>
        <w:t xml:space="preserve"> impact debris will </w:t>
      </w:r>
      <w:r>
        <w:rPr>
          <w:rFonts w:eastAsia="Calibri" w:cs="Calibri"/>
          <w:sz w:val="20"/>
          <w:szCs w:val="20"/>
          <w:highlight w:val="cyan"/>
          <w:u w:val="single"/>
        </w:rPr>
        <w:t>have</w:t>
      </w:r>
      <w:r>
        <w:rPr>
          <w:rFonts w:eastAsia="Calibri" w:cs="Calibri"/>
          <w:sz w:val="20"/>
          <w:szCs w:val="20"/>
          <w:u w:val="single"/>
        </w:rPr>
        <w:t xml:space="preserve"> a </w:t>
      </w:r>
      <w:r>
        <w:rPr>
          <w:rFonts w:eastAsia="Calibri" w:cs="Calibri"/>
          <w:sz w:val="20"/>
          <w:szCs w:val="20"/>
          <w:highlight w:val="cyan"/>
          <w:u w:val="single"/>
        </w:rPr>
        <w:t>slower</w:t>
      </w:r>
      <w:r>
        <w:rPr>
          <w:rFonts w:eastAsia="Calibri" w:cs="Calibri"/>
          <w:sz w:val="20"/>
          <w:szCs w:val="20"/>
          <w:u w:val="single"/>
        </w:rPr>
        <w:t xml:space="preserve"> orbital </w:t>
      </w:r>
      <w:r>
        <w:rPr>
          <w:rFonts w:eastAsia="Calibri" w:cs="Calibri"/>
          <w:sz w:val="20"/>
          <w:szCs w:val="20"/>
          <w:highlight w:val="cyan"/>
          <w:u w:val="single"/>
        </w:rPr>
        <w:t>velocity</w:t>
      </w:r>
      <w:r>
        <w:rPr>
          <w:rFonts w:eastAsia="Calibri" w:cs="Calibri"/>
          <w:sz w:val="20"/>
          <w:szCs w:val="20"/>
          <w:u w:val="single"/>
        </w:rPr>
        <w:t xml:space="preserve"> than either of its original pieces - </w:t>
      </w:r>
      <w:r>
        <w:rPr>
          <w:rFonts w:eastAsia="Calibri" w:cs="Calibri"/>
          <w:sz w:val="20"/>
          <w:szCs w:val="20"/>
          <w:highlight w:val="cyan"/>
          <w:u w:val="single"/>
        </w:rPr>
        <w:t>this makes it deorbit much sooner</w:t>
      </w:r>
      <w:r>
        <w:rPr>
          <w:rFonts w:eastAsia="Calibri" w:cs="Calibri"/>
          <w:sz w:val="16"/>
          <w:szCs w:val="16"/>
        </w:rPr>
        <w:t>.</w:t>
      </w:r>
    </w:p>
    <w:p w14:paraId="3EBF967B" w14:textId="77777777" w:rsidR="00C836DA" w:rsidRDefault="00C836DA" w:rsidP="00C836DA">
      <w:pPr>
        <w:numPr>
          <w:ilvl w:val="0"/>
          <w:numId w:val="12"/>
        </w:numPr>
        <w:spacing w:after="0" w:line="240" w:lineRule="auto"/>
        <w:rPr>
          <w:rFonts w:eastAsia="Calibri" w:cs="Calibri"/>
          <w:sz w:val="16"/>
          <w:szCs w:val="16"/>
        </w:rPr>
      </w:pPr>
      <w:r>
        <w:rPr>
          <w:rFonts w:eastAsia="Calibri" w:cs="Calibri"/>
          <w:sz w:val="20"/>
          <w:szCs w:val="20"/>
          <w:u w:val="single"/>
        </w:rPr>
        <w:t xml:space="preserve">Any collision will create large and small objects. </w:t>
      </w:r>
      <w:r>
        <w:rPr>
          <w:rFonts w:eastAsia="Calibri" w:cs="Calibri"/>
          <w:sz w:val="20"/>
          <w:szCs w:val="20"/>
          <w:highlight w:val="cyan"/>
          <w:u w:val="single"/>
        </w:rPr>
        <w:t>Small objects</w:t>
      </w:r>
      <w:r>
        <w:rPr>
          <w:rFonts w:eastAsia="Calibri" w:cs="Calibri"/>
          <w:sz w:val="20"/>
          <w:szCs w:val="20"/>
          <w:u w:val="single"/>
        </w:rPr>
        <w:t xml:space="preserve"> are much more affected by atmospheric drag and </w:t>
      </w:r>
      <w:r>
        <w:rPr>
          <w:rFonts w:eastAsia="Calibri" w:cs="Calibri"/>
          <w:sz w:val="20"/>
          <w:szCs w:val="20"/>
          <w:highlight w:val="cyan"/>
          <w:u w:val="single"/>
        </w:rPr>
        <w:t>deorbit</w:t>
      </w:r>
      <w:r>
        <w:rPr>
          <w:rFonts w:eastAsia="Calibri" w:cs="Calibri"/>
          <w:sz w:val="20"/>
          <w:szCs w:val="20"/>
          <w:u w:val="single"/>
        </w:rPr>
        <w:t xml:space="preserve"> faster, even </w:t>
      </w:r>
      <w:r>
        <w:rPr>
          <w:rFonts w:eastAsia="Calibri" w:cs="Calibri"/>
          <w:sz w:val="20"/>
          <w:szCs w:val="20"/>
          <w:highlight w:val="cyan"/>
          <w:u w:val="single"/>
        </w:rPr>
        <w:t>in</w:t>
      </w:r>
      <w:r>
        <w:rPr>
          <w:rFonts w:eastAsia="Calibri" w:cs="Calibri"/>
          <w:sz w:val="20"/>
          <w:szCs w:val="20"/>
          <w:u w:val="single"/>
        </w:rPr>
        <w:t xml:space="preserve"> a few </w:t>
      </w:r>
      <w:r>
        <w:rPr>
          <w:rFonts w:eastAsia="Calibri" w:cs="Calibri"/>
          <w:sz w:val="20"/>
          <w:szCs w:val="20"/>
          <w:highlight w:val="cyan"/>
          <w:u w:val="single"/>
        </w:rPr>
        <w:t>months</w:t>
      </w:r>
      <w:r>
        <w:rPr>
          <w:rFonts w:eastAsia="Calibri" w:cs="Calibri"/>
          <w:sz w:val="20"/>
          <w:szCs w:val="20"/>
          <w:u w:val="single"/>
        </w:rPr>
        <w:t xml:space="preserve"> from high LEO. </w:t>
      </w:r>
      <w:r>
        <w:rPr>
          <w:rFonts w:eastAsia="Calibri" w:cs="Calibri"/>
          <w:sz w:val="20"/>
          <w:szCs w:val="20"/>
          <w:highlight w:val="cyan"/>
          <w:u w:val="single"/>
        </w:rPr>
        <w:t>Larger objects can be tracked</w:t>
      </w:r>
      <w:r>
        <w:rPr>
          <w:rFonts w:eastAsia="Calibri" w:cs="Calibri"/>
          <w:sz w:val="20"/>
          <w:szCs w:val="20"/>
          <w:u w:val="single"/>
        </w:rPr>
        <w:t xml:space="preserve"> by earth based radar </w:t>
      </w:r>
      <w:r>
        <w:rPr>
          <w:rFonts w:eastAsia="Calibri" w:cs="Calibri"/>
          <w:sz w:val="20"/>
          <w:szCs w:val="20"/>
          <w:highlight w:val="cyan"/>
          <w:u w:val="single"/>
        </w:rPr>
        <w:t>and avoided</w:t>
      </w:r>
      <w:r>
        <w:rPr>
          <w:rFonts w:eastAsia="Calibri" w:cs="Calibri"/>
          <w:sz w:val="16"/>
          <w:szCs w:val="16"/>
        </w:rPr>
        <w:t>.</w:t>
      </w:r>
    </w:p>
    <w:p w14:paraId="56FCCAF2" w14:textId="77777777" w:rsidR="00C836DA" w:rsidRDefault="00C836DA" w:rsidP="00C836DA">
      <w:pPr>
        <w:numPr>
          <w:ilvl w:val="0"/>
          <w:numId w:val="12"/>
        </w:numPr>
        <w:spacing w:after="0" w:line="240" w:lineRule="auto"/>
        <w:rPr>
          <w:rFonts w:eastAsia="Calibri" w:cs="Calibri"/>
          <w:sz w:val="16"/>
          <w:szCs w:val="16"/>
        </w:rPr>
      </w:pPr>
      <w:r>
        <w:rPr>
          <w:rFonts w:eastAsia="Calibri" w:cs="Calibri"/>
          <w:sz w:val="20"/>
          <w:szCs w:val="20"/>
          <w:u w:val="single"/>
        </w:rPr>
        <w:t xml:space="preserve">The planned big new </w:t>
      </w:r>
      <w:r>
        <w:rPr>
          <w:rFonts w:eastAsia="Calibri" w:cs="Calibri"/>
          <w:sz w:val="20"/>
          <w:szCs w:val="20"/>
          <w:highlight w:val="cyan"/>
          <w:u w:val="single"/>
        </w:rPr>
        <w:t>constellations are</w:t>
      </w:r>
      <w:r>
        <w:rPr>
          <w:rFonts w:eastAsia="Calibri" w:cs="Calibri"/>
          <w:sz w:val="20"/>
          <w:szCs w:val="20"/>
          <w:u w:val="single"/>
        </w:rPr>
        <w:t xml:space="preserve"> not in High LEO, but </w:t>
      </w:r>
      <w:r>
        <w:rPr>
          <w:rFonts w:eastAsia="Calibri" w:cs="Calibri"/>
          <w:sz w:val="20"/>
          <w:szCs w:val="20"/>
          <w:highlight w:val="cyan"/>
          <w:u w:val="single"/>
        </w:rPr>
        <w:t>in Low LEO</w:t>
      </w:r>
      <w:r>
        <w:rPr>
          <w:rFonts w:eastAsia="Calibri" w:cs="Calibri"/>
          <w:sz w:val="20"/>
          <w:szCs w:val="20"/>
          <w:u w:val="single"/>
        </w:rPr>
        <w:t xml:space="preserve"> for faster communications with the earth. They aren’t an issue for Kessler</w:t>
      </w:r>
      <w:r>
        <w:rPr>
          <w:rFonts w:eastAsia="Calibri" w:cs="Calibri"/>
          <w:sz w:val="16"/>
          <w:szCs w:val="16"/>
        </w:rPr>
        <w:t>.</w:t>
      </w:r>
    </w:p>
    <w:p w14:paraId="3B0283BA" w14:textId="77777777" w:rsidR="00C836DA" w:rsidRDefault="00C836DA" w:rsidP="00C836DA">
      <w:pPr>
        <w:numPr>
          <w:ilvl w:val="0"/>
          <w:numId w:val="12"/>
        </w:numPr>
        <w:spacing w:after="0" w:line="240" w:lineRule="auto"/>
        <w:rPr>
          <w:rFonts w:eastAsia="Calibri" w:cs="Calibri"/>
          <w:sz w:val="20"/>
          <w:szCs w:val="20"/>
        </w:rPr>
      </w:pPr>
      <w:r>
        <w:rPr>
          <w:rFonts w:eastAsia="Calibri" w:cs="Calibri"/>
          <w:sz w:val="20"/>
          <w:szCs w:val="20"/>
          <w:u w:val="single"/>
        </w:rPr>
        <w:t xml:space="preserve">Most importantly, </w:t>
      </w:r>
      <w:r>
        <w:rPr>
          <w:rFonts w:eastAsia="Calibri" w:cs="Calibri"/>
          <w:sz w:val="20"/>
          <w:szCs w:val="20"/>
          <w:highlight w:val="cyan"/>
          <w:u w:val="single"/>
        </w:rPr>
        <w:t>all new</w:t>
      </w:r>
      <w:r>
        <w:rPr>
          <w:rFonts w:eastAsia="Calibri" w:cs="Calibri"/>
          <w:sz w:val="16"/>
          <w:szCs w:val="16"/>
        </w:rPr>
        <w:t xml:space="preserve"> satellite </w:t>
      </w:r>
      <w:r>
        <w:rPr>
          <w:rFonts w:eastAsia="Calibri" w:cs="Calibri"/>
          <w:sz w:val="20"/>
          <w:szCs w:val="20"/>
          <w:highlight w:val="cyan"/>
          <w:u w:val="single"/>
        </w:rPr>
        <w:t>launches</w:t>
      </w:r>
      <w:r>
        <w:rPr>
          <w:rFonts w:eastAsia="Calibri" w:cs="Calibri"/>
          <w:sz w:val="20"/>
          <w:szCs w:val="20"/>
          <w:u w:val="single"/>
        </w:rPr>
        <w:t xml:space="preserve"> since the</w:t>
      </w:r>
      <w:r>
        <w:rPr>
          <w:rFonts w:eastAsia="Calibri" w:cs="Calibri"/>
          <w:sz w:val="16"/>
          <w:szCs w:val="16"/>
        </w:rPr>
        <w:t xml:space="preserve"> 19</w:t>
      </w:r>
      <w:r>
        <w:rPr>
          <w:rFonts w:eastAsia="Calibri" w:cs="Calibri"/>
          <w:sz w:val="20"/>
          <w:szCs w:val="20"/>
          <w:u w:val="single"/>
        </w:rPr>
        <w:t xml:space="preserve">90’s are required to </w:t>
      </w:r>
      <w:r>
        <w:rPr>
          <w:rFonts w:eastAsia="Calibri" w:cs="Calibri"/>
          <w:sz w:val="20"/>
          <w:szCs w:val="20"/>
          <w:highlight w:val="cyan"/>
          <w:u w:val="single"/>
        </w:rPr>
        <w:t>include a plan to</w:t>
      </w:r>
      <w:r>
        <w:rPr>
          <w:rFonts w:eastAsia="Calibri" w:cs="Calibri"/>
          <w:sz w:val="20"/>
          <w:szCs w:val="20"/>
          <w:u w:val="single"/>
        </w:rPr>
        <w:t xml:space="preserve"> get rid of the satellite at the end of its useful life (usually by </w:t>
      </w:r>
      <w:r>
        <w:rPr>
          <w:rFonts w:eastAsia="Calibri" w:cs="Calibri"/>
          <w:sz w:val="20"/>
          <w:szCs w:val="20"/>
          <w:highlight w:val="cyan"/>
          <w:u w:val="single"/>
        </w:rPr>
        <w:t>deorbit</w:t>
      </w:r>
      <w:r>
        <w:rPr>
          <w:rFonts w:eastAsia="Calibri" w:cs="Calibri"/>
          <w:sz w:val="20"/>
          <w:szCs w:val="20"/>
          <w:u w:val="single"/>
        </w:rPr>
        <w:t>ing)</w:t>
      </w:r>
    </w:p>
    <w:p w14:paraId="6A8439EE" w14:textId="77777777" w:rsidR="00C836DA" w:rsidRDefault="00C836DA" w:rsidP="00C836DA">
      <w:pPr>
        <w:spacing w:line="240" w:lineRule="auto"/>
        <w:rPr>
          <w:rFonts w:eastAsia="Calibri" w:cs="Calibri"/>
          <w:sz w:val="16"/>
          <w:szCs w:val="16"/>
        </w:rPr>
      </w:pPr>
      <w:r>
        <w:rPr>
          <w:rFonts w:eastAsia="Calibri" w:cs="Calibri"/>
          <w:sz w:val="16"/>
          <w:szCs w:val="16"/>
        </w:rPr>
        <w:t xml:space="preserve">So </w:t>
      </w:r>
      <w:r>
        <w:rPr>
          <w:rFonts w:eastAsia="Calibri" w:cs="Calibri"/>
          <w:sz w:val="20"/>
          <w:szCs w:val="20"/>
          <w:u w:val="single"/>
        </w:rPr>
        <w:t>the realistic worst case is that insurance premiums on satellites go up a bit. Given the current trend toward much smaller, cheaper micro satellites, this wouldn’t even have a huge effect</w:t>
      </w:r>
      <w:r>
        <w:rPr>
          <w:rFonts w:eastAsia="Calibri" w:cs="Calibri"/>
          <w:sz w:val="16"/>
          <w:szCs w:val="16"/>
        </w:rPr>
        <w:t>.</w:t>
      </w:r>
    </w:p>
    <w:p w14:paraId="6DAF449D" w14:textId="77777777" w:rsidR="00C836DA" w:rsidRDefault="00C836DA" w:rsidP="00C836DA">
      <w:pPr>
        <w:spacing w:line="240" w:lineRule="auto"/>
        <w:rPr>
          <w:rFonts w:eastAsia="Calibri" w:cs="Calibri"/>
          <w:b/>
          <w:sz w:val="20"/>
          <w:szCs w:val="20"/>
        </w:rPr>
      </w:pPr>
      <w:r>
        <w:rPr>
          <w:rFonts w:eastAsia="Calibri" w:cs="Calibri"/>
          <w:sz w:val="16"/>
          <w:szCs w:val="16"/>
        </w:rPr>
        <w:t>I’m removing Kessler Syndrome from my list of things to worry about.</w:t>
      </w:r>
    </w:p>
    <w:p w14:paraId="26F8A780" w14:textId="77777777" w:rsidR="00C836DA" w:rsidRPr="00C836DA" w:rsidRDefault="00C836DA" w:rsidP="00C836DA"/>
    <w:p w14:paraId="66559E7B" w14:textId="23F91F5F" w:rsidR="007C1DBA" w:rsidRDefault="007C1DBA" w:rsidP="007C1DBA">
      <w:pPr>
        <w:pStyle w:val="Heading1"/>
      </w:pPr>
      <w:r>
        <w:lastRenderedPageBreak/>
        <w:t>Mining Good</w:t>
      </w:r>
    </w:p>
    <w:p w14:paraId="7BC7F5AF" w14:textId="67EF672A" w:rsidR="007C1DBA" w:rsidRDefault="007C1DBA" w:rsidP="007C1DBA">
      <w:pPr>
        <w:pStyle w:val="Heading2"/>
      </w:pPr>
      <w:r>
        <w:lastRenderedPageBreak/>
        <w:t>Short</w:t>
      </w:r>
    </w:p>
    <w:p w14:paraId="418FE707" w14:textId="77777777" w:rsidR="007C1DBA" w:rsidRPr="00775B01" w:rsidRDefault="007C1DBA" w:rsidP="007C1DBA"/>
    <w:p w14:paraId="489ED115" w14:textId="77777777" w:rsidR="007C1DBA" w:rsidRDefault="007C1DBA" w:rsidP="007C1DBA">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FC7EECB" w14:textId="77777777" w:rsidR="007C1DBA" w:rsidRDefault="007C1DBA" w:rsidP="007C1DBA">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420A543" w14:textId="77777777" w:rsidR="007C1DBA" w:rsidRDefault="007C1DBA" w:rsidP="007C1DBA">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lastRenderedPageBreak/>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w:t>
      </w:r>
      <w:r w:rsidRPr="000B5960">
        <w:rPr>
          <w:rStyle w:val="StyleUnderline"/>
        </w:rPr>
        <w:lastRenderedPageBreak/>
        <w:t xml:space="preserve">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370A1B3" w14:textId="77777777" w:rsidR="007C1DBA" w:rsidRDefault="007C1DBA" w:rsidP="007C1DBA">
      <w:pPr>
        <w:rPr>
          <w:sz w:val="12"/>
        </w:rPr>
      </w:pPr>
    </w:p>
    <w:p w14:paraId="42F8503B" w14:textId="77777777" w:rsidR="007C1DBA" w:rsidRDefault="007C1DBA" w:rsidP="007C1DBA">
      <w:pPr>
        <w:rPr>
          <w:sz w:val="12"/>
        </w:rPr>
      </w:pPr>
    </w:p>
    <w:p w14:paraId="4B2AB92E" w14:textId="77777777" w:rsidR="007C1DBA" w:rsidRDefault="007C1DBA" w:rsidP="007C1DBA">
      <w:pPr>
        <w:rPr>
          <w:sz w:val="12"/>
        </w:rPr>
      </w:pPr>
    </w:p>
    <w:p w14:paraId="04A5B767" w14:textId="77777777" w:rsidR="007C1DBA" w:rsidRPr="00135716" w:rsidRDefault="007C1DBA" w:rsidP="007C1DBA"/>
    <w:p w14:paraId="53E9D1FC" w14:textId="77777777" w:rsidR="007C1DBA" w:rsidRPr="008F2F9C" w:rsidRDefault="007C1DBA" w:rsidP="007C1DBA">
      <w:pPr>
        <w:rPr>
          <w:rStyle w:val="StyleUnderline"/>
        </w:rPr>
      </w:pPr>
    </w:p>
    <w:p w14:paraId="10F7E414" w14:textId="2AC0E863" w:rsidR="00E42E4C" w:rsidRDefault="00C836DA" w:rsidP="00C66104">
      <w:pPr>
        <w:pStyle w:val="Heading1"/>
      </w:pPr>
      <w:r>
        <w:lastRenderedPageBreak/>
        <w:t>Cap Good</w:t>
      </w:r>
    </w:p>
    <w:p w14:paraId="18E187FD" w14:textId="1F2AA6BD" w:rsidR="00FD5032" w:rsidRDefault="00FD5032" w:rsidP="00C836DA">
      <w:pPr>
        <w:rPr>
          <w:rFonts w:eastAsia="Calibri" w:cs="Calibri"/>
          <w:sz w:val="14"/>
          <w:szCs w:val="14"/>
        </w:rPr>
      </w:pPr>
    </w:p>
    <w:p w14:paraId="43F805C8" w14:textId="77777777" w:rsidR="00FA1E72" w:rsidRDefault="00FA1E72" w:rsidP="00FA1E72">
      <w:pPr>
        <w:pStyle w:val="Heading4"/>
      </w:pPr>
      <w:r>
        <w:t>Continued innovation through the free market solves the impact of warming</w:t>
      </w:r>
    </w:p>
    <w:p w14:paraId="1D029377" w14:textId="77777777" w:rsidR="00FA1E72" w:rsidRPr="007F34AF" w:rsidRDefault="00FA1E72" w:rsidP="00FA1E72">
      <w:pPr>
        <w:rPr>
          <w:rFonts w:ascii="Helvetica" w:hAnsi="Helvetica" w:cs="Helvetica"/>
          <w:bCs/>
          <w:color w:val="FFFFFF"/>
          <w:sz w:val="27"/>
          <w:szCs w:val="27"/>
        </w:rPr>
      </w:pPr>
      <w:r w:rsidRPr="007F34AF">
        <w:t xml:space="preserve">Shi-Ling </w:t>
      </w:r>
      <w:r w:rsidRPr="00360374">
        <w:rPr>
          <w:rStyle w:val="Style13ptBold"/>
        </w:rPr>
        <w:t>Hsu 21</w:t>
      </w:r>
      <w:r w:rsidRPr="007F34AF">
        <w:t>, D'Alemberte Professor of Law at the Florida State University College of Law, Sept 2021, Capitalism and the Environment</w:t>
      </w:r>
      <w:r>
        <w:t>, Cambridge University Press, p. 50-52</w:t>
      </w:r>
    </w:p>
    <w:p w14:paraId="06DFEC7D" w14:textId="77777777" w:rsidR="00FA1E72" w:rsidRPr="00360374" w:rsidRDefault="00FA1E72" w:rsidP="00FA1E72">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xml:space="preserve">. If a set of environmental taxes can help establish a network of environ-mental prices, then an unfathomably large and complex </w:t>
      </w:r>
      <w:r w:rsidRPr="00F629ED">
        <w:rPr>
          <w:sz w:val="16"/>
        </w:rPr>
        <w:lastRenderedPageBreak/>
        <w:t>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Again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This is a daunting to-do list</w:t>
      </w:r>
      <w:r w:rsidRPr="00360374">
        <w:rPr>
          <w:sz w:val="16"/>
        </w:rPr>
        <w:t xml:space="preserve">, </w:t>
      </w:r>
      <w:r w:rsidRPr="00360374">
        <w:rPr>
          <w:rStyle w:val="Emphasis"/>
        </w:rPr>
        <w:t>but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indistinguishable from meat</w:t>
      </w:r>
      <w:r w:rsidRPr="00360374">
        <w:rPr>
          <w:sz w:val="16"/>
        </w:rPr>
        <w:t xml:space="preserve">, and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F22D06">
        <w:rPr>
          <w:rStyle w:val="Emphasis"/>
          <w:highlight w:val="yellow"/>
        </w:rPr>
        <w:t>all of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repre-sent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578029FC" w14:textId="77777777" w:rsidR="00FA1E72" w:rsidRPr="00CD6955" w:rsidRDefault="00FA1E72" w:rsidP="00FA1E72">
      <w:pPr>
        <w:pStyle w:val="Heading4"/>
        <w:rPr>
          <w:u w:val="single"/>
        </w:rPr>
      </w:pPr>
      <w:r>
        <w:t xml:space="preserve">Interdependence solves great power war </w:t>
      </w:r>
    </w:p>
    <w:p w14:paraId="6AD799B0" w14:textId="77777777" w:rsidR="00FA1E72" w:rsidRPr="00CD6955" w:rsidRDefault="00FA1E72" w:rsidP="00FA1E72">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6C2FD96A" w14:textId="77777777" w:rsidR="00FA1E72" w:rsidRPr="00D576FB" w:rsidRDefault="00FA1E72" w:rsidP="00FA1E72">
      <w:pPr>
        <w:rPr>
          <w:sz w:val="16"/>
        </w:rPr>
      </w:pPr>
      <w:r w:rsidRPr="00D576FB">
        <w:rPr>
          <w:rStyle w:val="StyleUnderline"/>
        </w:rPr>
        <w:t xml:space="preserve">Washington made an open and increasingly </w:t>
      </w:r>
      <w:r w:rsidRPr="00D576FB">
        <w:rPr>
          <w:rStyle w:val="Emphasis"/>
          <w:highlight w:val="cyan"/>
        </w:rPr>
        <w:t>interconnected world econ</w:t>
      </w:r>
      <w:r w:rsidRPr="00D576FB">
        <w:rPr>
          <w:rStyle w:val="Emphasis"/>
        </w:rPr>
        <w:t>omy</w:t>
      </w:r>
      <w:r w:rsidRPr="00D576FB">
        <w:rPr>
          <w:rStyle w:val="StyleUnderline"/>
        </w:rPr>
        <w:t xml:space="preserve"> a key building block of the postwar architecture, in large part </w:t>
      </w:r>
      <w:r w:rsidRPr="00D576FB">
        <w:rPr>
          <w:rStyle w:val="StyleUnderline"/>
          <w:highlight w:val="cyan"/>
        </w:rPr>
        <w:t>to</w:t>
      </w:r>
      <w:r w:rsidRPr="00D576FB">
        <w:rPr>
          <w:rStyle w:val="StyleUnderline"/>
        </w:rPr>
        <w:t xml:space="preserve"> explicitly </w:t>
      </w:r>
      <w:r w:rsidRPr="00D576FB">
        <w:rPr>
          <w:rStyle w:val="Emphasis"/>
          <w:highlight w:val="cyan"/>
        </w:rPr>
        <w:t>stave off</w:t>
      </w:r>
      <w:r w:rsidRPr="00D576FB">
        <w:rPr>
          <w:rStyle w:val="Emphasis"/>
        </w:rPr>
        <w:t xml:space="preserve"> future </w:t>
      </w:r>
      <w:r w:rsidRPr="00D576FB">
        <w:rPr>
          <w:rStyle w:val="Emphasis"/>
          <w:highlight w:val="cyan"/>
        </w:rPr>
        <w:t>global conflicts</w:t>
      </w:r>
      <w:r w:rsidRPr="00D576FB">
        <w:rPr>
          <w:sz w:val="16"/>
        </w:rPr>
        <w:t xml:space="preserve">. </w:t>
      </w:r>
      <w:r w:rsidRPr="00D576FB">
        <w:rPr>
          <w:rStyle w:val="StyleUnderline"/>
        </w:rPr>
        <w:t xml:space="preserve">With the creation of the </w:t>
      </w:r>
      <w:r w:rsidRPr="00D576FB">
        <w:rPr>
          <w:rStyle w:val="StyleUnderline"/>
          <w:highlight w:val="cyan"/>
        </w:rPr>
        <w:t>Bretton Woods</w:t>
      </w:r>
      <w:r w:rsidRPr="00D576FB">
        <w:rPr>
          <w:rStyle w:val="StyleUnderline"/>
        </w:rPr>
        <w:t xml:space="preserve"> system in 1944, before World War II even finished, or the later creation of the General Agreement on Tariffs and Trade—forerunner to </w:t>
      </w:r>
      <w:r w:rsidRPr="00D576FB">
        <w:rPr>
          <w:rStyle w:val="StyleUnderline"/>
          <w:highlight w:val="cyan"/>
        </w:rPr>
        <w:t>the WTO</w:t>
      </w:r>
      <w:r w:rsidRPr="00D576FB">
        <w:rPr>
          <w:rStyle w:val="StyleUnderline"/>
        </w:rPr>
        <w:t xml:space="preserve">—it set out to </w:t>
      </w:r>
      <w:r w:rsidRPr="00D576FB">
        <w:rPr>
          <w:rStyle w:val="Emphasis"/>
          <w:highlight w:val="cyan"/>
        </w:rPr>
        <w:t>link economic interdependence with peace</w:t>
      </w:r>
      <w:r w:rsidRPr="00D576FB">
        <w:rPr>
          <w:rStyle w:val="StyleUnderline"/>
        </w:rPr>
        <w:t>.</w:t>
      </w:r>
      <w:r w:rsidRPr="00D576FB">
        <w:rPr>
          <w:sz w:val="16"/>
        </w:rPr>
        <w:t xml:space="preserve"> So did others: The European Coal and Steel Community, created just a few years after the end of the war, cemented both closer economic and security ties in a war-ravaged continent and lay the foundation for the eventual creation of the European Union. </w:t>
      </w:r>
      <w:r w:rsidRPr="00D576FB">
        <w:rPr>
          <w:rStyle w:val="StyleUnderline"/>
          <w:highlight w:val="cyan"/>
        </w:rPr>
        <w:t>Those trends continued, decade after decade</w:t>
      </w:r>
      <w:r w:rsidRPr="00D576FB">
        <w:rPr>
          <w:rStyle w:val="StyleUnderline"/>
        </w:rPr>
        <w:t>, with only the odd hiccup or retreat, from the creation of the North American Free Trade Agreement and the WTO to the expansion and ever-closer economic integration between EU member states</w:t>
      </w:r>
      <w:r w:rsidRPr="00D576FB">
        <w:rPr>
          <w:sz w:val="16"/>
        </w:rPr>
        <w:t>.</w:t>
      </w:r>
    </w:p>
    <w:p w14:paraId="02B4A7AE" w14:textId="77777777" w:rsidR="00FA1E72" w:rsidRPr="00D576FB" w:rsidRDefault="00FA1E72" w:rsidP="00FA1E72">
      <w:pPr>
        <w:rPr>
          <w:sz w:val="16"/>
        </w:rPr>
      </w:pPr>
      <w:r w:rsidRPr="00D576FB">
        <w:rPr>
          <w:rStyle w:val="StyleUnderline"/>
        </w:rPr>
        <w:t xml:space="preserve">That whole </w:t>
      </w:r>
      <w:r w:rsidRPr="00D576FB">
        <w:rPr>
          <w:rStyle w:val="StyleUnderline"/>
          <w:highlight w:val="cyan"/>
        </w:rPr>
        <w:t>process was</w:t>
      </w:r>
      <w:r w:rsidRPr="00D576FB">
        <w:rPr>
          <w:rStyle w:val="StyleUnderline"/>
        </w:rPr>
        <w:t xml:space="preserve"> itself </w:t>
      </w:r>
      <w:r w:rsidRPr="00D576FB">
        <w:rPr>
          <w:rStyle w:val="StyleUnderline"/>
          <w:highlight w:val="cyan"/>
        </w:rPr>
        <w:t xml:space="preserve">a reaction to the </w:t>
      </w:r>
      <w:r w:rsidRPr="00D576FB">
        <w:rPr>
          <w:rStyle w:val="Emphasis"/>
          <w:highlight w:val="cyan"/>
        </w:rPr>
        <w:t>last great decoupling</w:t>
      </w:r>
      <w:r w:rsidRPr="00D576FB">
        <w:rPr>
          <w:rStyle w:val="Emphasis"/>
        </w:rPr>
        <w:t xml:space="preserve">: the upheaval of </w:t>
      </w:r>
      <w:r w:rsidRPr="00D576FB">
        <w:rPr>
          <w:rStyle w:val="Emphasis"/>
          <w:highlight w:val="cyan"/>
        </w:rPr>
        <w:t>World War I</w:t>
      </w:r>
      <w:r w:rsidRPr="00D576FB">
        <w:rPr>
          <w:rStyle w:val="StyleUnderline"/>
        </w:rPr>
        <w:t xml:space="preserve">, which ended the first age of globalization, followed a decade later by the Great Depression, trade barriers, economic nationalism, and a </w:t>
      </w:r>
      <w:r w:rsidRPr="00D576FB">
        <w:rPr>
          <w:rStyle w:val="StyleUnderline"/>
          <w:highlight w:val="cyan"/>
        </w:rPr>
        <w:t>full-scale retreat from globalization.</w:t>
      </w:r>
    </w:p>
    <w:p w14:paraId="67916E8A" w14:textId="77777777" w:rsidR="00FA1E72" w:rsidRPr="00D576FB" w:rsidRDefault="00FA1E72" w:rsidP="00FA1E72">
      <w:pPr>
        <w:rPr>
          <w:sz w:val="16"/>
        </w:rPr>
      </w:pPr>
      <w:r w:rsidRPr="00D576FB">
        <w:rPr>
          <w:sz w:val="16"/>
        </w:rPr>
        <w:lastRenderedPageBreak/>
        <w:t xml:space="preserve">And </w:t>
      </w:r>
      <w:r w:rsidRPr="00D576FB">
        <w:rPr>
          <w:rStyle w:val="StyleUnderline"/>
        </w:rPr>
        <w:t xml:space="preserve">the </w:t>
      </w:r>
      <w:r w:rsidRPr="00D576FB">
        <w:rPr>
          <w:rStyle w:val="Emphasis"/>
          <w:highlight w:val="cyan"/>
        </w:rPr>
        <w:t>end result</w:t>
      </w:r>
      <w:r w:rsidRPr="00D576FB">
        <w:rPr>
          <w:rStyle w:val="StyleUnderline"/>
        </w:rPr>
        <w:t xml:space="preserve"> of all that </w:t>
      </w:r>
      <w:r w:rsidRPr="00D576FB">
        <w:rPr>
          <w:rStyle w:val="StyleUnderline"/>
          <w:highlight w:val="cyan"/>
        </w:rPr>
        <w:t>was to turn international economic rivalry into a zero-sum</w:t>
      </w:r>
      <w:r w:rsidRPr="00D576FB">
        <w:rPr>
          <w:rStyle w:val="StyleUnderline"/>
        </w:rPr>
        <w:t xml:space="preserve">, beggar-thy-neighbor </w:t>
      </w:r>
      <w:r w:rsidRPr="00D576FB">
        <w:rPr>
          <w:rStyle w:val="StyleUnderline"/>
          <w:highlight w:val="cyan"/>
        </w:rPr>
        <w:t>contest where</w:t>
      </w:r>
      <w:r w:rsidRPr="00D576FB">
        <w:rPr>
          <w:rStyle w:val="StyleUnderline"/>
        </w:rPr>
        <w:t xml:space="preserve"> </w:t>
      </w:r>
      <w:r w:rsidRPr="00D576FB">
        <w:rPr>
          <w:rStyle w:val="Emphasis"/>
          <w:highlight w:val="cyan"/>
        </w:rPr>
        <w:t>economic concerns became security threats</w:t>
      </w:r>
      <w:r w:rsidRPr="00D576FB">
        <w:rPr>
          <w:sz w:val="16"/>
        </w:rPr>
        <w:t xml:space="preserve">. </w:t>
      </w:r>
      <w:r w:rsidRPr="00D576FB">
        <w:rPr>
          <w:rStyle w:val="StyleUnderline"/>
          <w:highlight w:val="cyan"/>
        </w:rPr>
        <w:t>Japan’s need for raw materials led to</w:t>
      </w:r>
      <w:r w:rsidRPr="00D576FB">
        <w:rPr>
          <w:rStyle w:val="StyleUnderline"/>
        </w:rPr>
        <w:t xml:space="preserve"> its occupation of Manchuria, and later the creation of the “Greater East Asia Co-Prosperity Sphere” that so worried Ambassador Grew during the 1930s. It eventually led to an attack on resource-rich Southeast Asia and a</w:t>
      </w:r>
      <w:r>
        <w:rPr>
          <w:rStyle w:val="StyleUnderline"/>
        </w:rPr>
        <w:t xml:space="preserve"> </w:t>
      </w:r>
      <w:r w:rsidRPr="00D576FB">
        <w:rPr>
          <w:rStyle w:val="Emphasis"/>
        </w:rPr>
        <w:t xml:space="preserve">preemptive strike on the U.S. fleet at </w:t>
      </w:r>
      <w:r w:rsidRPr="00D576FB">
        <w:rPr>
          <w:rStyle w:val="Emphasis"/>
          <w:highlight w:val="cyan"/>
        </w:rPr>
        <w:t>Pearl Harbor</w:t>
      </w:r>
      <w:r w:rsidRPr="00D576FB">
        <w:rPr>
          <w:sz w:val="16"/>
        </w:rPr>
        <w:t>. Nazi Germany, largely cut off from global markets, sought, eventually by force, to create a European Großwirtschaftsraum, or greater economic area, the economic equivalent of the German expansionist concept of Lebensraum.</w:t>
      </w:r>
    </w:p>
    <w:p w14:paraId="514A840B" w14:textId="77777777" w:rsidR="00FA1E72" w:rsidRDefault="00FA1E72" w:rsidP="00FA1E72">
      <w:pPr>
        <w:rPr>
          <w:sz w:val="16"/>
        </w:rPr>
      </w:pPr>
      <w:r w:rsidRPr="00D576FB">
        <w:rPr>
          <w:sz w:val="16"/>
        </w:rPr>
        <w:t>“</w:t>
      </w:r>
      <w:r w:rsidRPr="00D576FB">
        <w:rPr>
          <w:rStyle w:val="StyleUnderline"/>
        </w:rPr>
        <w:t xml:space="preserve">The </w:t>
      </w:r>
      <w:r w:rsidRPr="00D576FB">
        <w:rPr>
          <w:rStyle w:val="StyleUnderline"/>
          <w:highlight w:val="cyan"/>
        </w:rPr>
        <w:t>key lesson</w:t>
      </w:r>
      <w:r w:rsidRPr="00D576FB">
        <w:rPr>
          <w:rStyle w:val="StyleUnderline"/>
        </w:rPr>
        <w:t xml:space="preserve"> drawn from the inter-war experience was that </w:t>
      </w:r>
      <w:r w:rsidRPr="00D576FB">
        <w:rPr>
          <w:rStyle w:val="StyleUnderline"/>
          <w:highlight w:val="cyan"/>
        </w:rPr>
        <w:t>international</w:t>
      </w:r>
      <w:r w:rsidRPr="00D576FB">
        <w:rPr>
          <w:rStyle w:val="StyleUnderline"/>
        </w:rPr>
        <w:t xml:space="preserve"> political </w:t>
      </w:r>
      <w:r w:rsidRPr="00D576FB">
        <w:rPr>
          <w:rStyle w:val="StyleUnderline"/>
          <w:highlight w:val="cyan"/>
        </w:rPr>
        <w:t>coop</w:t>
      </w:r>
      <w:r w:rsidRPr="00D576FB">
        <w:rPr>
          <w:rStyle w:val="StyleUnderline"/>
        </w:rPr>
        <w:t xml:space="preserve">eration—and </w:t>
      </w:r>
      <w:r w:rsidRPr="00D576FB">
        <w:rPr>
          <w:rStyle w:val="Emphasis"/>
        </w:rPr>
        <w:t xml:space="preserve">an </w:t>
      </w:r>
      <w:r w:rsidRPr="00D576FB">
        <w:rPr>
          <w:rStyle w:val="Emphasis"/>
          <w:highlight w:val="cyan"/>
        </w:rPr>
        <w:t>enduring peace—depended fundamentally on international economic coop</w:t>
      </w:r>
      <w:r w:rsidRPr="00D576FB">
        <w:rPr>
          <w:rStyle w:val="Emphasis"/>
        </w:rPr>
        <w:t>eration</w:t>
      </w:r>
      <w:r w:rsidRPr="00D576FB">
        <w:rPr>
          <w:sz w:val="16"/>
        </w:rPr>
        <w:t>,” noted the WTO. “No country absorbed this lesson more than the United States.”</w:t>
      </w:r>
    </w:p>
    <w:p w14:paraId="32B877A8" w14:textId="77777777" w:rsidR="00FA1E72" w:rsidRPr="006E1285" w:rsidRDefault="00FA1E72" w:rsidP="00FA1E72">
      <w:pPr>
        <w:keepNext/>
        <w:keepLines/>
        <w:spacing w:before="40" w:after="0"/>
        <w:outlineLvl w:val="3"/>
        <w:rPr>
          <w:rFonts w:eastAsia="Times New Roman" w:cs="Times New Roman"/>
          <w:b/>
          <w:iCs/>
          <w:sz w:val="28"/>
          <w:szCs w:val="28"/>
        </w:rPr>
      </w:pPr>
      <w:r>
        <w:rPr>
          <w:rFonts w:eastAsia="Times New Roman" w:cs="Times New Roman"/>
          <w:b/>
          <w:iCs/>
          <w:sz w:val="28"/>
          <w:szCs w:val="28"/>
        </w:rPr>
        <w:t>Decline of cap causes transition wars</w:t>
      </w:r>
    </w:p>
    <w:p w14:paraId="69D343D1" w14:textId="77777777" w:rsidR="00FA1E72" w:rsidRPr="00C6217C" w:rsidRDefault="00FA1E72" w:rsidP="00FA1E72">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1" w:history="1">
        <w:r w:rsidRPr="00C6217C">
          <w:rPr>
            <w:rFonts w:eastAsia="Cambria"/>
            <w:color w:val="000000"/>
            <w:u w:val="single"/>
          </w:rPr>
          <w:t>https://www.foreignaffairs.com/articles/united-states/2018-02-13/post-american-world-economy</w:t>
        </w:r>
      </w:hyperlink>
      <w:r w:rsidRPr="00C6217C">
        <w:rPr>
          <w:rFonts w:eastAsia="Cambria"/>
        </w:rPr>
        <w:t>]</w:t>
      </w:r>
    </w:p>
    <w:p w14:paraId="68DD9652" w14:textId="77777777" w:rsidR="00FA1E72" w:rsidRPr="00C6217C" w:rsidRDefault="00FA1E72" w:rsidP="00FA1E72">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17DCA920" w14:textId="77777777" w:rsidR="00FA1E72" w:rsidRPr="008A3A66" w:rsidRDefault="00FA1E72" w:rsidP="00FA1E72">
      <w:pPr>
        <w:pStyle w:val="Heading4"/>
      </w:pPr>
      <w:r>
        <w:t xml:space="preserve">Globalization is </w:t>
      </w:r>
      <w:r>
        <w:rPr>
          <w:u w:val="single"/>
        </w:rPr>
        <w:t>immensely beneficial</w:t>
      </w:r>
      <w:r>
        <w:t xml:space="preserve"> for improving </w:t>
      </w:r>
      <w:r>
        <w:rPr>
          <w:u w:val="single"/>
        </w:rPr>
        <w:t>quality of life</w:t>
      </w:r>
      <w:r>
        <w:t xml:space="preserve"> in the </w:t>
      </w:r>
      <w:r>
        <w:rPr>
          <w:u w:val="single"/>
        </w:rPr>
        <w:t>Global South</w:t>
      </w:r>
      <w:r>
        <w:t xml:space="preserve">---it’s also </w:t>
      </w:r>
      <w:r>
        <w:rPr>
          <w:u w:val="single"/>
        </w:rPr>
        <w:t>widely supported</w:t>
      </w:r>
      <w:r>
        <w:t xml:space="preserve"> which proves their </w:t>
      </w:r>
      <w:r>
        <w:rPr>
          <w:u w:val="single"/>
        </w:rPr>
        <w:t>epistemic skepticism</w:t>
      </w:r>
      <w:r>
        <w:t xml:space="preserve"> is from an </w:t>
      </w:r>
      <w:r>
        <w:rPr>
          <w:u w:val="single"/>
        </w:rPr>
        <w:t>ivory tower</w:t>
      </w:r>
      <w:r>
        <w:t>.</w:t>
      </w:r>
    </w:p>
    <w:p w14:paraId="0750E23B" w14:textId="77777777" w:rsidR="00FA1E72" w:rsidRDefault="00FA1E72" w:rsidP="00FA1E72">
      <w:r w:rsidRPr="00801582">
        <w:rPr>
          <w:rStyle w:val="Style13ptBold"/>
        </w:rPr>
        <w:t>Horner et al. 18</w:t>
      </w:r>
      <w:r>
        <w:t xml:space="preserve"> (Rory, Global Development Institute, University of Manchester, Manchester, UK, “Globalisation, uneven development and the North–South ‘big switch’,” Cambridge Journal of Regions, Economy and Society 2018, 11, 17–33 doi:10.1093/cjres/rsx026)</w:t>
      </w:r>
    </w:p>
    <w:p w14:paraId="4503AE5A" w14:textId="77777777" w:rsidR="00FA1E72" w:rsidRPr="008A3A66" w:rsidRDefault="00FA1E72" w:rsidP="00FA1E72">
      <w:pPr>
        <w:rPr>
          <w:sz w:val="16"/>
        </w:rPr>
      </w:pPr>
      <w:r w:rsidRPr="008A3A66">
        <w:rPr>
          <w:rStyle w:val="StyleUnderline"/>
        </w:rPr>
        <w:t>Citizen surveys further reveal dramatic changes in attitudes to globalisation across and within the global North and South</w:t>
      </w:r>
      <w:r w:rsidRPr="008A3A66">
        <w:rPr>
          <w:sz w:val="16"/>
        </w:rPr>
        <w:t xml:space="preserve">. While such surveys have methodological limitations,1 the results indicate distinctive trends that support the thesis of the ‘big switch’. </w:t>
      </w:r>
      <w:r w:rsidRPr="00E72547">
        <w:rPr>
          <w:rStyle w:val="StyleUnderline"/>
          <w:highlight w:val="yellow"/>
        </w:rPr>
        <w:t>Among people in the global South, polls</w:t>
      </w:r>
      <w:r w:rsidRPr="002C1F50">
        <w:rPr>
          <w:rStyle w:val="StyleUnderline"/>
        </w:rPr>
        <w:t xml:space="preserve"> have </w:t>
      </w:r>
      <w:r w:rsidRPr="00E72547">
        <w:rPr>
          <w:rStyle w:val="Emphasis"/>
          <w:highlight w:val="yellow"/>
        </w:rPr>
        <w:t>consistently found</w:t>
      </w:r>
      <w:r w:rsidRPr="002C1F50">
        <w:rPr>
          <w:rStyle w:val="StyleUnderline"/>
        </w:rPr>
        <w:t xml:space="preserve"> quite </w:t>
      </w:r>
      <w:r w:rsidRPr="00E72547">
        <w:rPr>
          <w:rStyle w:val="Emphasis"/>
          <w:highlight w:val="yellow"/>
        </w:rPr>
        <w:t>positive attitudes</w:t>
      </w:r>
      <w:r w:rsidRPr="00E72547">
        <w:rPr>
          <w:rStyle w:val="StyleUnderline"/>
          <w:highlight w:val="yellow"/>
        </w:rPr>
        <w:t xml:space="preserve"> towards globalisation</w:t>
      </w:r>
      <w:r w:rsidRPr="002C1F50">
        <w:rPr>
          <w:rStyle w:val="StyleUnderline"/>
        </w:rPr>
        <w:t xml:space="preserve">. </w:t>
      </w:r>
      <w:r w:rsidRPr="00E72547">
        <w:rPr>
          <w:sz w:val="16"/>
          <w:szCs w:val="16"/>
        </w:rPr>
        <w:t xml:space="preserve">In 2007, the Times of India claimed that ‘Indians believe </w:t>
      </w:r>
      <w:r w:rsidRPr="00E72547">
        <w:rPr>
          <w:sz w:val="16"/>
          <w:szCs w:val="16"/>
        </w:rPr>
        <w:lastRenderedPageBreak/>
        <w:t>globalisation benefits their country’, citing a poll by the Chicago Council on Global Affairs and World Public Opinion that 54% of Indians answered ‘good’ compared to 30% ‘bad’ to the question of whether increasing economic connections ‘with others around the world is mostly good or bad’. More recently, Stokes (2016) reported on Pew Research Surveys from 2016 which found that 60% of Chinese think their country’s involvement in the global economy is good (compared to 23% who think it is bad), while 52% of Indians surveyed thought it was good compared to 25% who said it was a problem. A recent YouGov survey of 20,000 people across 19 countries found a majority believed that globalisation has been a force for good. That survey found the most enthusiasm for globalisation in East and South-East Asia, where over 70% in all countries believed it has been a force for good. The highest approval, 91%, was in Vietnam, a relative latecomer to globalisation (Smith, 2017).</w:t>
      </w:r>
    </w:p>
    <w:p w14:paraId="39448006" w14:textId="77777777" w:rsidR="00FA1E72" w:rsidRPr="008A3A66" w:rsidRDefault="00FA1E72" w:rsidP="00FA1E72">
      <w:pPr>
        <w:rPr>
          <w:sz w:val="16"/>
          <w:szCs w:val="14"/>
        </w:rPr>
      </w:pPr>
      <w:r w:rsidRPr="008A3A66">
        <w:rPr>
          <w:sz w:val="16"/>
          <w:szCs w:val="14"/>
        </w:rPr>
        <w:t xml:space="preserve">By contrast, public support for globalisation in the global North has plummeted. Bhagwati (2004) cited an Environics International Survey presented at the 2002 World Economic Forum Meetings to argue that disillusionment with globalisation was not universal; ‘anti-globalisation sentiments are more prevalent in the rich countries of the North, while pluralities of policy makers and the public in the poor countries of the South see globalisation instead as a positive force’ (2004, 8). Although Bhagwati suggested this was an ‘ironic reversal’, it proved to be in line with a 2007 BBC World Service poll that found 57% of people in G7 countries thought the pace of globalisation was too rapid, whereas the majority of those in </w:t>
      </w:r>
      <w:r w:rsidRPr="009C3038">
        <w:rPr>
          <w:strike/>
          <w:sz w:val="16"/>
          <w:szCs w:val="14"/>
        </w:rPr>
        <w:t>developing</w:t>
      </w:r>
      <w:r w:rsidRPr="008A3A66">
        <w:rPr>
          <w:sz w:val="16"/>
          <w:szCs w:val="14"/>
        </w:rPr>
        <w:t xml:space="preserve"> countries surveyed thought it was just right or too slow (e.g. IMF, 2008; Pieterse, 2012). A 2007 Pew Global Poll similarly found a decline in the percentage of people in many Northern countries who believed trade had a positive impact. In its analysis of the survey results, Kohut and Wilke (2008, 6–7) commented that ‘it is in economically stagnant Western countries that we see the most trepidation about globalisation’. Almost 10 years later, The Economist (2016) reported on a YouGov survey of 19 countries, which found that fewer than half of people in the USA, UK and France believed that globalisation is a ‘force for good’ in the world. This broad change in attitude toward globalisation is playing out in national electoral politics as well as gatherings such as the World Economic Forum and the meeting of the Asia-Pacific Economic Cooperation.</w:t>
      </w:r>
    </w:p>
    <w:p w14:paraId="13F02B0B" w14:textId="77777777" w:rsidR="00FA1E72" w:rsidRPr="008A3A66" w:rsidRDefault="00FA1E72" w:rsidP="00FA1E72">
      <w:pPr>
        <w:rPr>
          <w:sz w:val="16"/>
          <w:szCs w:val="14"/>
        </w:rPr>
      </w:pPr>
      <w:r w:rsidRPr="008A3A66">
        <w:rPr>
          <w:sz w:val="16"/>
          <w:szCs w:val="14"/>
        </w:rPr>
        <w:t>The ‘big switch’ and the geography of uneven development</w:t>
      </w:r>
    </w:p>
    <w:p w14:paraId="7FAFF5B2" w14:textId="77777777" w:rsidR="00FA1E72" w:rsidRPr="008A3A66" w:rsidRDefault="00FA1E72" w:rsidP="00FA1E72">
      <w:pPr>
        <w:rPr>
          <w:sz w:val="16"/>
        </w:rPr>
      </w:pPr>
      <w:r w:rsidRPr="008A3A66">
        <w:rPr>
          <w:sz w:val="16"/>
        </w:rPr>
        <w:t xml:space="preserve">The ‘big switch’ seemingly confounds the predictions of the most vocal proponents and critics of globalisation alike. Uneven development is dynamic and relates to differences both within and among countries (Sheppard, 2016). Naïve claims that the world is flat or that economic globalisation is ‘win-win’ have rightly been dismissed (Baldwin, 2016; Christopherson et al., 2008; Turok et al., 2017), yet </w:t>
      </w:r>
      <w:r w:rsidRPr="00E72547">
        <w:rPr>
          <w:rStyle w:val="StyleUnderline"/>
          <w:highlight w:val="yellow"/>
        </w:rPr>
        <w:t>it is</w:t>
      </w:r>
      <w:r w:rsidRPr="008A3A66">
        <w:rPr>
          <w:sz w:val="16"/>
        </w:rPr>
        <w:t xml:space="preserve"> also </w:t>
      </w:r>
      <w:r w:rsidRPr="00E72547">
        <w:rPr>
          <w:rStyle w:val="Emphasis"/>
          <w:highlight w:val="yellow"/>
        </w:rPr>
        <w:t>insufficient</w:t>
      </w:r>
      <w:r w:rsidRPr="00E72547">
        <w:rPr>
          <w:rStyle w:val="StyleUnderline"/>
          <w:highlight w:val="yellow"/>
        </w:rPr>
        <w:t xml:space="preserve"> to suggest</w:t>
      </w:r>
      <w:r w:rsidRPr="002C1F50">
        <w:rPr>
          <w:rStyle w:val="StyleUnderline"/>
        </w:rPr>
        <w:t xml:space="preserve"> that </w:t>
      </w:r>
      <w:r w:rsidRPr="00E72547">
        <w:rPr>
          <w:rStyle w:val="StyleUnderline"/>
          <w:highlight w:val="yellow"/>
        </w:rPr>
        <w:t>globalisation</w:t>
      </w:r>
      <w:r w:rsidRPr="002C1F50">
        <w:rPr>
          <w:rStyle w:val="StyleUnderline"/>
        </w:rPr>
        <w:t xml:space="preserve"> simply </w:t>
      </w:r>
      <w:r w:rsidRPr="00E72547">
        <w:rPr>
          <w:rStyle w:val="StyleUnderline"/>
          <w:highlight w:val="yellow"/>
        </w:rPr>
        <w:t>leads to</w:t>
      </w:r>
      <w:r w:rsidRPr="008A3A66">
        <w:rPr>
          <w:rStyle w:val="StyleUnderline"/>
        </w:rPr>
        <w:t xml:space="preserve"> a </w:t>
      </w:r>
      <w:r w:rsidRPr="00E72547">
        <w:rPr>
          <w:rStyle w:val="Emphasis"/>
          <w:highlight w:val="yellow"/>
        </w:rPr>
        <w:t>reproduction</w:t>
      </w:r>
      <w:r w:rsidRPr="00E72547">
        <w:rPr>
          <w:rStyle w:val="StyleUnderline"/>
          <w:highlight w:val="yellow"/>
        </w:rPr>
        <w:t xml:space="preserve"> of</w:t>
      </w:r>
      <w:r w:rsidRPr="008A3A66">
        <w:rPr>
          <w:rStyle w:val="StyleUnderline"/>
        </w:rPr>
        <w:t xml:space="preserve"> existing </w:t>
      </w:r>
      <w:r w:rsidRPr="00E72547">
        <w:rPr>
          <w:rStyle w:val="Emphasis"/>
          <w:highlight w:val="yellow"/>
        </w:rPr>
        <w:t>inequalities</w:t>
      </w:r>
      <w:r w:rsidRPr="002C1F50">
        <w:rPr>
          <w:rStyle w:val="StyleUnderline"/>
        </w:rPr>
        <w:t xml:space="preserve">, overlooking how that </w:t>
      </w:r>
      <w:r w:rsidRPr="00E72547">
        <w:rPr>
          <w:rStyle w:val="Emphasis"/>
        </w:rPr>
        <w:t>unevenness</w:t>
      </w:r>
      <w:r w:rsidRPr="002C1F50">
        <w:rPr>
          <w:rStyle w:val="StyleUnderline"/>
        </w:rPr>
        <w:t xml:space="preserve"> may be changing as a result of new macroeconomic geographies</w:t>
      </w:r>
      <w:r w:rsidRPr="008A3A66">
        <w:rPr>
          <w:sz w:val="16"/>
        </w:rPr>
        <w:t xml:space="preserve"> (Peck, 2016). While trade theory could predict that there would be ‘losers’ in the global North from international economic integration, proponents of economic globalisation have asserted that they would be few in number and could be compensated. More recently, it appears that a large group of people feel more forsaken than compensated. Similarly, </w:t>
      </w:r>
      <w:r w:rsidRPr="00E72547">
        <w:rPr>
          <w:rStyle w:val="StyleUnderline"/>
          <w:highlight w:val="yellow"/>
        </w:rPr>
        <w:t>for those who embraced Marxian political economy</w:t>
      </w:r>
      <w:r w:rsidRPr="008A3A66">
        <w:rPr>
          <w:rStyle w:val="StyleUnderline"/>
        </w:rPr>
        <w:t xml:space="preserve">, and warned of its </w:t>
      </w:r>
      <w:r w:rsidRPr="00E72547">
        <w:rPr>
          <w:rStyle w:val="Emphasis"/>
        </w:rPr>
        <w:t>negative consequences</w:t>
      </w:r>
      <w:r w:rsidRPr="008A3A66">
        <w:rPr>
          <w:rStyle w:val="StyleUnderline"/>
        </w:rPr>
        <w:t xml:space="preserve"> in the South, the </w:t>
      </w:r>
      <w:r w:rsidRPr="00E72547">
        <w:rPr>
          <w:rStyle w:val="Emphasis"/>
          <w:highlight w:val="yellow"/>
        </w:rPr>
        <w:t>apparent optimism</w:t>
      </w:r>
      <w:r w:rsidRPr="008A3A66">
        <w:rPr>
          <w:rStyle w:val="StyleUnderline"/>
        </w:rPr>
        <w:t xml:space="preserve"> and </w:t>
      </w:r>
      <w:r w:rsidRPr="00E72547">
        <w:rPr>
          <w:rStyle w:val="Emphasis"/>
        </w:rPr>
        <w:t xml:space="preserve">support </w:t>
      </w:r>
      <w:r w:rsidRPr="00E72547">
        <w:rPr>
          <w:rStyle w:val="Emphasis"/>
          <w:highlight w:val="yellow"/>
        </w:rPr>
        <w:t>for globalisation</w:t>
      </w:r>
      <w:r w:rsidRPr="00E72547">
        <w:rPr>
          <w:rStyle w:val="StyleUnderline"/>
          <w:highlight w:val="yellow"/>
        </w:rPr>
        <w:t xml:space="preserve"> in the South may have been </w:t>
      </w:r>
      <w:r w:rsidRPr="00E72547">
        <w:rPr>
          <w:rStyle w:val="Emphasis"/>
          <w:highlight w:val="yellow"/>
        </w:rPr>
        <w:t>unexpected</w:t>
      </w:r>
      <w:r w:rsidRPr="008A3A66">
        <w:rPr>
          <w:sz w:val="16"/>
        </w:rPr>
        <w:t xml:space="preserve">. The sceptical internationalists (e.g. Evans, 2008; Kaplinsky, 2001; Stiglitz, 2006) should be acknowledged, however, for forecasting downsides in the global North. As we outline below, many people in the global North have experienced relative stagnation, whereas, albeit from a very low starting point and amidst considerable inequality, </w:t>
      </w:r>
      <w:r w:rsidRPr="00E72547">
        <w:rPr>
          <w:rStyle w:val="StyleUnderline"/>
          <w:highlight w:val="yellow"/>
        </w:rPr>
        <w:t>many</w:t>
      </w:r>
      <w:r w:rsidRPr="008A3A66">
        <w:rPr>
          <w:rStyle w:val="StyleUnderline"/>
        </w:rPr>
        <w:t xml:space="preserve"> people</w:t>
      </w:r>
      <w:r w:rsidRPr="008A3A66">
        <w:rPr>
          <w:sz w:val="16"/>
        </w:rPr>
        <w:t xml:space="preserve"> (but not all) </w:t>
      </w:r>
      <w:r w:rsidRPr="002C1F50">
        <w:rPr>
          <w:rStyle w:val="StyleUnderline"/>
        </w:rPr>
        <w:t xml:space="preserve">have </w:t>
      </w:r>
      <w:r w:rsidRPr="00E72547">
        <w:rPr>
          <w:rStyle w:val="StyleUnderline"/>
          <w:highlight w:val="yellow"/>
        </w:rPr>
        <w:t xml:space="preserve">experienced </w:t>
      </w:r>
      <w:r w:rsidRPr="00E72547">
        <w:rPr>
          <w:rStyle w:val="Emphasis"/>
          <w:highlight w:val="yellow"/>
        </w:rPr>
        <w:t>improved development outcomes</w:t>
      </w:r>
      <w:r w:rsidRPr="008A3A66">
        <w:rPr>
          <w:rStyle w:val="StyleUnderline"/>
        </w:rPr>
        <w:t xml:space="preserve"> in the global South</w:t>
      </w:r>
      <w:r w:rsidRPr="008A3A66">
        <w:rPr>
          <w:sz w:val="16"/>
        </w:rPr>
        <w:t>. We then explore what this apparent ‘big switch’ may tell us about contemporary economic globalisation.</w:t>
      </w:r>
    </w:p>
    <w:p w14:paraId="1C71B06B" w14:textId="77777777" w:rsidR="00FA1E72" w:rsidRPr="008A3A66" w:rsidRDefault="00FA1E72" w:rsidP="00FA1E72">
      <w:pPr>
        <w:rPr>
          <w:sz w:val="16"/>
          <w:szCs w:val="14"/>
        </w:rPr>
      </w:pPr>
      <w:r w:rsidRPr="008A3A66">
        <w:rPr>
          <w:sz w:val="16"/>
          <w:szCs w:val="14"/>
        </w:rPr>
        <w:t>The new geography of global uneven development</w:t>
      </w:r>
    </w:p>
    <w:p w14:paraId="5089AAFF" w14:textId="77777777" w:rsidR="00FA1E72" w:rsidRPr="008A3A66" w:rsidRDefault="00FA1E72" w:rsidP="00FA1E72">
      <w:pPr>
        <w:rPr>
          <w:sz w:val="16"/>
        </w:rPr>
      </w:pPr>
      <w:r w:rsidRPr="008A3A66">
        <w:rPr>
          <w:sz w:val="16"/>
        </w:rPr>
        <w:t xml:space="preserve">Significant portions of the population in the USA and other countries in the global North have experienced limited, if any, income gains in an era of globalisation. Milanovic’s (2016) ‘elephant graph’ (Figure 1) has quickly become a popular way to demonstrate the relative stagnation experienced in North America and Europe in recent decades. Exploring changes in real incomes between 1988 and 2008, he showed that those who particularly lost out on any relative gain in income were the global upper middle class (those between the 75th and 90th percentiles on the global income distribution) and the poorest 5% of the world population. Of these least successful percentiles, 86% of the population were from mature economies in the global North (Lakner and Milanovic, 2016, 23). Considering these contrasts more widely, </w:t>
      </w:r>
      <w:r w:rsidRPr="002C1F50">
        <w:rPr>
          <w:rStyle w:val="StyleUnderline"/>
        </w:rPr>
        <w:t xml:space="preserve">a growing body of evidence shows that </w:t>
      </w:r>
      <w:r w:rsidRPr="00E72547">
        <w:rPr>
          <w:rStyle w:val="StyleUnderline"/>
          <w:highlight w:val="yellow"/>
        </w:rPr>
        <w:t>the</w:t>
      </w:r>
      <w:r w:rsidRPr="008A3A66">
        <w:rPr>
          <w:rStyle w:val="StyleUnderline"/>
        </w:rPr>
        <w:t xml:space="preserve"> global </w:t>
      </w:r>
      <w:r w:rsidRPr="00E72547">
        <w:rPr>
          <w:rStyle w:val="Emphasis"/>
          <w:highlight w:val="yellow"/>
        </w:rPr>
        <w:t>North’s dominance</w:t>
      </w:r>
      <w:r w:rsidRPr="002C1F50">
        <w:rPr>
          <w:rStyle w:val="StyleUnderline"/>
        </w:rPr>
        <w:t xml:space="preserve"> in the global economy </w:t>
      </w:r>
      <w:r w:rsidRPr="00E72547">
        <w:rPr>
          <w:rStyle w:val="StyleUnderline"/>
          <w:highlight w:val="yellow"/>
        </w:rPr>
        <w:t xml:space="preserve">is </w:t>
      </w:r>
      <w:r w:rsidRPr="00E72547">
        <w:rPr>
          <w:rStyle w:val="Emphasis"/>
          <w:highlight w:val="yellow"/>
        </w:rPr>
        <w:t>receding</w:t>
      </w:r>
      <w:r w:rsidRPr="008A3A66">
        <w:rPr>
          <w:sz w:val="16"/>
        </w:rPr>
        <w:t>, with the share of high-income countries in global GDP having fallen from 76.8% in 2000 to 65.2% in 2015 (see Figure 1).</w:t>
      </w:r>
    </w:p>
    <w:p w14:paraId="4C71E655" w14:textId="77777777" w:rsidR="00FA1E72" w:rsidRPr="008A3A66" w:rsidRDefault="00FA1E72" w:rsidP="00FA1E72">
      <w:pPr>
        <w:rPr>
          <w:sz w:val="16"/>
        </w:rPr>
      </w:pPr>
      <w:r w:rsidRPr="008A3A66">
        <w:rPr>
          <w:sz w:val="16"/>
        </w:rPr>
        <w:t xml:space="preserve">A different picture emerges in the global South. In Figure 1, it was </w:t>
      </w:r>
      <w:r w:rsidRPr="002C1F50">
        <w:rPr>
          <w:rStyle w:val="StyleUnderline"/>
        </w:rPr>
        <w:t>Asians</w:t>
      </w:r>
      <w:r w:rsidRPr="008A3A66">
        <w:rPr>
          <w:sz w:val="16"/>
        </w:rPr>
        <w:t xml:space="preserve"> who </w:t>
      </w:r>
      <w:r w:rsidRPr="002C1F50">
        <w:rPr>
          <w:rStyle w:val="StyleUnderline"/>
        </w:rPr>
        <w:t>comprised 90% of the population in the percentiles which did best in terms of relative income gains from 1988 to 200</w:t>
      </w:r>
      <w:r w:rsidRPr="008A3A66">
        <w:rPr>
          <w:sz w:val="16"/>
        </w:rPr>
        <w:t>8 (Lakner and Milanovic, 2016, 223). The UNDP has remarked that</w:t>
      </w:r>
    </w:p>
    <w:p w14:paraId="489E21B8" w14:textId="77777777" w:rsidR="00FA1E72" w:rsidRPr="008A3A66" w:rsidRDefault="00FA1E72" w:rsidP="00FA1E72">
      <w:pPr>
        <w:rPr>
          <w:sz w:val="16"/>
        </w:rPr>
      </w:pPr>
      <w:r w:rsidRPr="008A3A66">
        <w:rPr>
          <w:sz w:val="16"/>
        </w:rPr>
        <w:lastRenderedPageBreak/>
        <w:t xml:space="preserve">A striking feature of the world scene in recent years is </w:t>
      </w:r>
      <w:r w:rsidRPr="002C1F50">
        <w:rPr>
          <w:rStyle w:val="StyleUnderline"/>
        </w:rPr>
        <w:t>the transformation of many</w:t>
      </w:r>
      <w:r w:rsidRPr="008A3A66">
        <w:rPr>
          <w:sz w:val="16"/>
        </w:rPr>
        <w:t xml:space="preserve"> </w:t>
      </w:r>
      <w:r w:rsidRPr="008A3A66">
        <w:rPr>
          <w:strike/>
          <w:sz w:val="16"/>
        </w:rPr>
        <w:t>developing</w:t>
      </w:r>
      <w:r w:rsidRPr="008A3A66">
        <w:rPr>
          <w:sz w:val="16"/>
        </w:rPr>
        <w:t xml:space="preserve"> </w:t>
      </w:r>
      <w:r w:rsidRPr="002C1F50">
        <w:rPr>
          <w:rStyle w:val="StyleUnderline"/>
        </w:rPr>
        <w:t>countries i</w:t>
      </w:r>
      <w:r w:rsidRPr="008A3A66">
        <w:rPr>
          <w:rStyle w:val="StyleUnderline"/>
        </w:rPr>
        <w:t xml:space="preserve">nto dynamic economies…doing well in economic growth and trade … they are </w:t>
      </w:r>
      <w:r w:rsidRPr="00E72547">
        <w:rPr>
          <w:rStyle w:val="Emphasis"/>
        </w:rPr>
        <w:t>collectively bolstering</w:t>
      </w:r>
      <w:r w:rsidRPr="008A3A66">
        <w:rPr>
          <w:rStyle w:val="StyleUnderline"/>
        </w:rPr>
        <w:t xml:space="preserve"> world </w:t>
      </w:r>
      <w:r w:rsidRPr="00E72547">
        <w:rPr>
          <w:rStyle w:val="Emphasis"/>
        </w:rPr>
        <w:t>economic growth</w:t>
      </w:r>
      <w:r w:rsidRPr="008A3A66">
        <w:rPr>
          <w:rStyle w:val="StyleUnderline"/>
        </w:rPr>
        <w:t>, lifting other</w:t>
      </w:r>
      <w:r w:rsidRPr="008A3A66">
        <w:rPr>
          <w:strike/>
          <w:sz w:val="16"/>
        </w:rPr>
        <w:t xml:space="preserve"> developing </w:t>
      </w:r>
      <w:r w:rsidRPr="008A3A66">
        <w:rPr>
          <w:rStyle w:val="StyleUnderline"/>
        </w:rPr>
        <w:t>economies, reducing poverty and increasing wealth on a grand sca</w:t>
      </w:r>
      <w:r w:rsidRPr="002C1F50">
        <w:rPr>
          <w:rStyle w:val="StyleUnderline"/>
        </w:rPr>
        <w:t>le</w:t>
      </w:r>
      <w:r w:rsidRPr="008A3A66">
        <w:rPr>
          <w:sz w:val="16"/>
        </w:rPr>
        <w:t>. (UNDP, 2013, 43)</w:t>
      </w:r>
    </w:p>
    <w:p w14:paraId="75807DB0" w14:textId="77777777" w:rsidR="00FA1E72" w:rsidRPr="008A3A66" w:rsidRDefault="00FA1E72" w:rsidP="00FA1E72">
      <w:pPr>
        <w:rPr>
          <w:sz w:val="16"/>
        </w:rPr>
      </w:pPr>
      <w:r w:rsidRPr="002C1F50">
        <w:rPr>
          <w:rStyle w:val="StyleUnderline"/>
        </w:rPr>
        <w:t>The share of global GDP of low and middle</w:t>
      </w:r>
      <w:r>
        <w:rPr>
          <w:rStyle w:val="StyleUnderline"/>
        </w:rPr>
        <w:t xml:space="preserve"> </w:t>
      </w:r>
      <w:r w:rsidRPr="002C1F50">
        <w:rPr>
          <w:rStyle w:val="StyleUnderline"/>
        </w:rPr>
        <w:t>income countries increased from 22.5% in 2000 to 34.1% in 2015</w:t>
      </w:r>
      <w:r w:rsidRPr="008A3A66">
        <w:rPr>
          <w:sz w:val="16"/>
        </w:rPr>
        <w:t xml:space="preserve"> (Figure 2). </w:t>
      </w:r>
      <w:r w:rsidRPr="002C1F50">
        <w:rPr>
          <w:rStyle w:val="StyleUnderline"/>
        </w:rPr>
        <w:t>Much of this increase is accounted for by China, as well as India and Brazil</w:t>
      </w:r>
      <w:r w:rsidRPr="008A3A66">
        <w:rPr>
          <w:sz w:val="16"/>
        </w:rPr>
        <w:t>. Their share of global GDP, only 4.6% in 1960, 6.6% in 1990 and 9.3% in 2000, had almost doubled in the 21st century to 18% by 2015.</w:t>
      </w:r>
    </w:p>
    <w:p w14:paraId="5D62ADB7" w14:textId="77777777" w:rsidR="00FA1E72" w:rsidRPr="008A3A66" w:rsidRDefault="00FA1E72" w:rsidP="00FA1E72">
      <w:pPr>
        <w:rPr>
          <w:sz w:val="16"/>
        </w:rPr>
      </w:pPr>
      <w:r w:rsidRPr="008A3A66">
        <w:rPr>
          <w:rStyle w:val="StyleUnderline"/>
        </w:rPr>
        <w:t xml:space="preserve">The development context of the global South has </w:t>
      </w:r>
      <w:r w:rsidRPr="00E72547">
        <w:rPr>
          <w:rStyle w:val="Emphasis"/>
        </w:rPr>
        <w:t>changed significantly</w:t>
      </w:r>
      <w:r w:rsidRPr="008A3A66">
        <w:rPr>
          <w:rStyle w:val="StyleUnderline"/>
        </w:rPr>
        <w:t xml:space="preserve"> since t</w:t>
      </w:r>
      <w:r w:rsidRPr="002C1F50">
        <w:rPr>
          <w:rStyle w:val="StyleUnderline"/>
        </w:rPr>
        <w:t xml:space="preserve">he turn of the Millennium, across a variety of important indicators. The total number of people in the world living on less than $1.90 per day (i.e. </w:t>
      </w:r>
      <w:r w:rsidRPr="00E72547">
        <w:rPr>
          <w:rStyle w:val="Emphasis"/>
          <w:highlight w:val="yellow"/>
        </w:rPr>
        <w:t>extreme poverty</w:t>
      </w:r>
      <w:r w:rsidRPr="00E72547">
        <w:rPr>
          <w:rStyle w:val="StyleUnderline"/>
          <w:highlight w:val="yellow"/>
        </w:rPr>
        <w:t xml:space="preserve">) has more than </w:t>
      </w:r>
      <w:r w:rsidRPr="00E72547">
        <w:rPr>
          <w:rStyle w:val="Emphasis"/>
          <w:highlight w:val="yellow"/>
        </w:rPr>
        <w:t>halved</w:t>
      </w:r>
      <w:r w:rsidRPr="002C1F50">
        <w:rPr>
          <w:rStyle w:val="StyleUnderline"/>
        </w:rPr>
        <w:t xml:space="preserve"> from 1.69 billion in 1999 to 766 million in 2013</w:t>
      </w:r>
      <w:r w:rsidRPr="008A3A66">
        <w:rPr>
          <w:sz w:val="16"/>
        </w:rPr>
        <w:t xml:space="preserve">. At least by official estimates, </w:t>
      </w:r>
      <w:r w:rsidRPr="002C1F50">
        <w:rPr>
          <w:rStyle w:val="StyleUnderline"/>
        </w:rPr>
        <w:t xml:space="preserve">the share of the population in the global South who are living in extreme poverty has </w:t>
      </w:r>
      <w:r w:rsidRPr="00E72547">
        <w:rPr>
          <w:rStyle w:val="Emphasis"/>
        </w:rPr>
        <w:t>fallen considerably</w:t>
      </w:r>
      <w:r w:rsidRPr="002C1F50">
        <w:rPr>
          <w:rStyle w:val="StyleUnderline"/>
        </w:rPr>
        <w:t xml:space="preserve"> this century</w:t>
      </w:r>
      <w:r w:rsidRPr="008A3A66">
        <w:rPr>
          <w:sz w:val="16"/>
        </w:rPr>
        <w:t xml:space="preserve">. Whereas the percentage of the population in the global South with a daily consumption level of less than $1.90 was 33.4% in 1999, it was just 13.4% in 2013.2 </w:t>
      </w:r>
      <w:r w:rsidRPr="002C1F50">
        <w:rPr>
          <w:rStyle w:val="StyleUnderline"/>
        </w:rPr>
        <w:t>The percentage of the world’s countries classified by the World Bank as low-income</w:t>
      </w:r>
      <w:r w:rsidRPr="008A3A66">
        <w:rPr>
          <w:sz w:val="16"/>
        </w:rPr>
        <w:t xml:space="preserve">, albeit a very low threshold, </w:t>
      </w:r>
      <w:r w:rsidRPr="00E72547">
        <w:rPr>
          <w:rStyle w:val="Emphasis"/>
        </w:rPr>
        <w:t>more than halved</w:t>
      </w:r>
      <w:r w:rsidRPr="002C1F50">
        <w:rPr>
          <w:rStyle w:val="StyleUnderline"/>
        </w:rPr>
        <w:t xml:space="preserve"> within the first 15 years of the 21st century</w:t>
      </w:r>
      <w:r w:rsidRPr="008A3A66">
        <w:rPr>
          <w:sz w:val="16"/>
        </w:rPr>
        <w:t xml:space="preserve">. Moreover, </w:t>
      </w:r>
      <w:r w:rsidRPr="002C1F50">
        <w:rPr>
          <w:rStyle w:val="StyleUnderline"/>
        </w:rPr>
        <w:t>the total number of countries which are highly dependent on aid</w:t>
      </w:r>
      <w:r w:rsidRPr="008A3A66">
        <w:rPr>
          <w:sz w:val="16"/>
        </w:rPr>
        <w:t xml:space="preserve"> (having a net ODA &gt; 9% of GNI) </w:t>
      </w:r>
      <w:r w:rsidRPr="002C1F50">
        <w:rPr>
          <w:rStyle w:val="StyleUnderline"/>
        </w:rPr>
        <w:t xml:space="preserve">has </w:t>
      </w:r>
      <w:r w:rsidRPr="00E72547">
        <w:rPr>
          <w:rStyle w:val="Emphasis"/>
        </w:rPr>
        <w:t>fallen considerably</w:t>
      </w:r>
      <w:r w:rsidRPr="002C1F50">
        <w:rPr>
          <w:rStyle w:val="StyleUnderline"/>
        </w:rPr>
        <w:t>, from 42 in 2000 to 29 in 2015, or from 34.1% to 23.2%</w:t>
      </w:r>
      <w:r w:rsidRPr="008A3A66">
        <w:rPr>
          <w:sz w:val="16"/>
        </w:rPr>
        <w:t xml:space="preserve"> of all low and middle-income countries with data available over that period.3</w:t>
      </w:r>
    </w:p>
    <w:p w14:paraId="2DAF2B29" w14:textId="77777777" w:rsidR="00FA1E72" w:rsidRPr="008A3A66" w:rsidRDefault="00FA1E72" w:rsidP="00FA1E72">
      <w:pPr>
        <w:rPr>
          <w:sz w:val="16"/>
        </w:rPr>
      </w:pPr>
      <w:r w:rsidRPr="008A3A66">
        <w:rPr>
          <w:sz w:val="16"/>
        </w:rPr>
        <w:t xml:space="preserve">Considered overall, in comparison with the 1990s, </w:t>
      </w:r>
      <w:r w:rsidRPr="00E72547">
        <w:rPr>
          <w:rStyle w:val="StyleUnderline"/>
          <w:highlight w:val="yellow"/>
        </w:rPr>
        <w:t>the global South</w:t>
      </w:r>
      <w:r w:rsidRPr="008A3A66">
        <w:rPr>
          <w:rStyle w:val="StyleUnderline"/>
        </w:rPr>
        <w:t xml:space="preserve">, in aggregate, now </w:t>
      </w:r>
      <w:r w:rsidRPr="00E72547">
        <w:rPr>
          <w:rStyle w:val="StyleUnderline"/>
          <w:highlight w:val="yellow"/>
        </w:rPr>
        <w:t xml:space="preserve">earns a </w:t>
      </w:r>
      <w:r w:rsidRPr="00E72547">
        <w:rPr>
          <w:rStyle w:val="Emphasis"/>
          <w:highlight w:val="yellow"/>
        </w:rPr>
        <w:t>much larger share</w:t>
      </w:r>
      <w:r w:rsidRPr="00E72547">
        <w:rPr>
          <w:rStyle w:val="StyleUnderline"/>
          <w:highlight w:val="yellow"/>
        </w:rPr>
        <w:t xml:space="preserve"> of </w:t>
      </w:r>
      <w:r w:rsidRPr="00E72547">
        <w:rPr>
          <w:rStyle w:val="Emphasis"/>
          <w:highlight w:val="yellow"/>
        </w:rPr>
        <w:t>world GDP</w:t>
      </w:r>
      <w:r w:rsidRPr="00E72547">
        <w:rPr>
          <w:rStyle w:val="StyleUnderline"/>
          <w:highlight w:val="yellow"/>
        </w:rPr>
        <w:t>, has</w:t>
      </w:r>
      <w:r w:rsidRPr="008A3A66">
        <w:rPr>
          <w:rStyle w:val="StyleUnderline"/>
        </w:rPr>
        <w:t xml:space="preserve"> more middle-income countries, more middleclass people, </w:t>
      </w:r>
      <w:r w:rsidRPr="00E72547">
        <w:rPr>
          <w:rStyle w:val="Emphasis"/>
          <w:highlight w:val="yellow"/>
        </w:rPr>
        <w:t>less aid dependency</w:t>
      </w:r>
      <w:r w:rsidRPr="008A3A66">
        <w:rPr>
          <w:rStyle w:val="StyleUnderline"/>
        </w:rPr>
        <w:t xml:space="preserve">, considerably </w:t>
      </w:r>
      <w:r w:rsidRPr="00E72547">
        <w:rPr>
          <w:rStyle w:val="Emphasis"/>
          <w:highlight w:val="yellow"/>
        </w:rPr>
        <w:t>greater life expectancy</w:t>
      </w:r>
      <w:r w:rsidRPr="00E72547">
        <w:rPr>
          <w:rStyle w:val="StyleUnderline"/>
          <w:highlight w:val="yellow"/>
        </w:rPr>
        <w:t xml:space="preserve"> and </w:t>
      </w:r>
      <w:r w:rsidRPr="00E72547">
        <w:rPr>
          <w:rStyle w:val="Emphasis"/>
          <w:highlight w:val="yellow"/>
        </w:rPr>
        <w:t>lower child</w:t>
      </w:r>
      <w:r w:rsidRPr="008A3A66">
        <w:rPr>
          <w:rStyle w:val="StyleUnderline"/>
        </w:rPr>
        <w:t xml:space="preserve"> and </w:t>
      </w:r>
      <w:r w:rsidRPr="00E72547">
        <w:rPr>
          <w:rStyle w:val="Emphasis"/>
        </w:rPr>
        <w:t xml:space="preserve">maternal </w:t>
      </w:r>
      <w:r w:rsidRPr="00E72547">
        <w:rPr>
          <w:rStyle w:val="Emphasis"/>
          <w:highlight w:val="yellow"/>
        </w:rPr>
        <w:t>mortality</w:t>
      </w:r>
      <w:r w:rsidRPr="008A3A66">
        <w:rPr>
          <w:sz w:val="16"/>
        </w:rPr>
        <w:t>. Table 1 provides some summary indicators for high-income countries (HICs) and low and middle-income countries (L&amp;MICs), as somewhat imperfect approximations for global North and South.</w:t>
      </w:r>
    </w:p>
    <w:p w14:paraId="34178A07" w14:textId="77777777" w:rsidR="00FA1E72" w:rsidRPr="008A3A66" w:rsidRDefault="00FA1E72" w:rsidP="00FA1E72">
      <w:pPr>
        <w:rPr>
          <w:sz w:val="16"/>
        </w:rPr>
      </w:pPr>
      <w:r w:rsidRPr="00E72547">
        <w:rPr>
          <w:rStyle w:val="StyleUnderline"/>
          <w:highlight w:val="yellow"/>
        </w:rPr>
        <w:t>After two hundred years of a ‘divergence</w:t>
      </w:r>
      <w:r w:rsidRPr="008A3A66">
        <w:rPr>
          <w:sz w:val="16"/>
        </w:rPr>
        <w:t xml:space="preserve">, big time’ (Pritchett, 1997) between developed and </w:t>
      </w:r>
      <w:r w:rsidRPr="009C3038">
        <w:rPr>
          <w:strike/>
          <w:sz w:val="16"/>
        </w:rPr>
        <w:t>developing</w:t>
      </w:r>
      <w:r w:rsidRPr="008A3A66">
        <w:rPr>
          <w:sz w:val="16"/>
        </w:rPr>
        <w:t xml:space="preserve"> countries following the Industrial Revolution, </w:t>
      </w:r>
      <w:r w:rsidRPr="00E72547">
        <w:rPr>
          <w:rStyle w:val="StyleUnderline"/>
          <w:highlight w:val="yellow"/>
        </w:rPr>
        <w:t xml:space="preserve">recent measurements suggest a </w:t>
      </w:r>
      <w:r w:rsidRPr="00E72547">
        <w:rPr>
          <w:rStyle w:val="Emphasis"/>
          <w:highlight w:val="yellow"/>
        </w:rPr>
        <w:t>change</w:t>
      </w:r>
      <w:r w:rsidRPr="008A3A66">
        <w:rPr>
          <w:rStyle w:val="StyleUnderline"/>
        </w:rPr>
        <w:t xml:space="preserve"> </w:t>
      </w:r>
      <w:r w:rsidRPr="00E72547">
        <w:rPr>
          <w:rStyle w:val="StyleUnderline"/>
          <w:highlight w:val="yellow"/>
        </w:rPr>
        <w:t>in</w:t>
      </w:r>
      <w:r w:rsidRPr="008A3A66">
        <w:rPr>
          <w:rStyle w:val="StyleUnderline"/>
        </w:rPr>
        <w:t xml:space="preserve"> the </w:t>
      </w:r>
      <w:r w:rsidRPr="00E72547">
        <w:rPr>
          <w:rStyle w:val="Emphasis"/>
        </w:rPr>
        <w:t>pattern</w:t>
      </w:r>
      <w:r w:rsidRPr="008A3A66">
        <w:rPr>
          <w:rStyle w:val="StyleUnderline"/>
        </w:rPr>
        <w:t xml:space="preserve"> of </w:t>
      </w:r>
      <w:r w:rsidRPr="00E72547">
        <w:rPr>
          <w:rStyle w:val="Emphasis"/>
          <w:highlight w:val="yellow"/>
        </w:rPr>
        <w:t>global inequality</w:t>
      </w:r>
      <w:r w:rsidRPr="00E72547">
        <w:rPr>
          <w:rStyle w:val="StyleUnderline"/>
          <w:highlight w:val="yellow"/>
        </w:rPr>
        <w:t xml:space="preserve"> across a number of indicators</w:t>
      </w:r>
      <w:r w:rsidRPr="008A3A66">
        <w:rPr>
          <w:sz w:val="16"/>
        </w:rPr>
        <w:t xml:space="preserve"> (Horner and Hulme, 2017). </w:t>
      </w:r>
      <w:r w:rsidRPr="008A3A66">
        <w:rPr>
          <w:rStyle w:val="StyleUnderline"/>
        </w:rPr>
        <w:t xml:space="preserve">The Global GINI of </w:t>
      </w:r>
      <w:r w:rsidRPr="00E72547">
        <w:rPr>
          <w:rStyle w:val="Emphasis"/>
        </w:rPr>
        <w:t>income distribution</w:t>
      </w:r>
      <w:r w:rsidRPr="008A3A66">
        <w:rPr>
          <w:rStyle w:val="StyleUnderline"/>
        </w:rPr>
        <w:t xml:space="preserve"> across all individuals in the world has </w:t>
      </w:r>
      <w:r w:rsidRPr="00E72547">
        <w:rPr>
          <w:rStyle w:val="Emphasis"/>
        </w:rPr>
        <w:t>fallen</w:t>
      </w:r>
      <w:r w:rsidRPr="008A3A66">
        <w:rPr>
          <w:rStyle w:val="StyleUnderline"/>
        </w:rPr>
        <w:t xml:space="preserve"> from 69.7 in 1988 to 66.8 in 2008 and 62.5 in 2013</w:t>
      </w:r>
      <w:r w:rsidRPr="008A3A66">
        <w:rPr>
          <w:sz w:val="16"/>
        </w:rPr>
        <w:t xml:space="preserve"> (World Bank, 2016, 81). Analysis presented in the World Bank’s Taking on Inequality (2016) suggests that, </w:t>
      </w:r>
      <w:r w:rsidRPr="008A3A66">
        <w:rPr>
          <w:rStyle w:val="StyleUnderline"/>
        </w:rPr>
        <w:t xml:space="preserve">in 1998, 26% of global income inequality was related to differences within countries, with the remaining 74% relating to differences among countries. By 2013, these shares were 35 and 65%. Two hundred years of a </w:t>
      </w:r>
      <w:r w:rsidRPr="00E72547">
        <w:rPr>
          <w:rStyle w:val="Emphasis"/>
        </w:rPr>
        <w:t>great divergence</w:t>
      </w:r>
      <w:r w:rsidRPr="008A3A66">
        <w:rPr>
          <w:rStyle w:val="StyleUnderline"/>
        </w:rPr>
        <w:t xml:space="preserve"> between global North and South now seems to have had some </w:t>
      </w:r>
      <w:r w:rsidRPr="00E72547">
        <w:rPr>
          <w:rStyle w:val="Emphasis"/>
        </w:rPr>
        <w:t>reversal</w:t>
      </w:r>
      <w:r w:rsidRPr="008A3A66">
        <w:rPr>
          <w:sz w:val="16"/>
        </w:rPr>
        <w:t xml:space="preserve">, although more than half of an individual’s income can be accounted for by the country where he/she lives or was born (Milanovic, 2013). </w:t>
      </w:r>
      <w:r w:rsidRPr="008A3A66">
        <w:rPr>
          <w:rStyle w:val="StyleUnderline"/>
        </w:rPr>
        <w:t xml:space="preserve">Inter-country </w:t>
      </w:r>
      <w:r w:rsidRPr="00E72547">
        <w:rPr>
          <w:rStyle w:val="Emphasis"/>
        </w:rPr>
        <w:t>inequality</w:t>
      </w:r>
      <w:r w:rsidRPr="008A3A66">
        <w:rPr>
          <w:sz w:val="16"/>
        </w:rPr>
        <w:t xml:space="preserve">, rather than intra-country inequality, is still dominant, but it </w:t>
      </w:r>
      <w:r w:rsidRPr="008A3A66">
        <w:rPr>
          <w:rStyle w:val="StyleUnderline"/>
        </w:rPr>
        <w:t xml:space="preserve">accounts for a </w:t>
      </w:r>
      <w:r w:rsidRPr="00E72547">
        <w:rPr>
          <w:rStyle w:val="Emphasis"/>
        </w:rPr>
        <w:t>diminished share</w:t>
      </w:r>
      <w:r w:rsidRPr="008A3A66">
        <w:rPr>
          <w:rStyle w:val="StyleUnderline"/>
        </w:rPr>
        <w:t xml:space="preserve"> of income-based and other inequalities</w:t>
      </w:r>
      <w:r w:rsidRPr="008A3A66">
        <w:rPr>
          <w:sz w:val="16"/>
        </w:rPr>
        <w:t xml:space="preserve"> (World Bank, 2016).</w:t>
      </w:r>
    </w:p>
    <w:p w14:paraId="061708FC" w14:textId="77777777" w:rsidR="00FA1E72" w:rsidRPr="009540C1" w:rsidRDefault="00FA1E72" w:rsidP="00FA1E72">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3CC0683D" w14:textId="77777777" w:rsidR="00FA1E72" w:rsidRPr="009540C1" w:rsidRDefault="00FA1E72" w:rsidP="00FA1E72">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3C6BCAF2" w14:textId="77777777" w:rsidR="00FA1E72" w:rsidRPr="009540C1" w:rsidRDefault="00FA1E72" w:rsidP="00FA1E72">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w:t>
      </w:r>
      <w:r w:rsidRPr="009540C1">
        <w:rPr>
          <w:rStyle w:val="StyleUnderline"/>
          <w:rFonts w:asciiTheme="majorHAnsi" w:hAnsiTheme="majorHAnsi" w:cstheme="majorHAnsi"/>
        </w:rPr>
        <w:lastRenderedPageBreak/>
        <w:t xml:space="preserve">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0E557724" w14:textId="77777777" w:rsidR="00FA1E72" w:rsidRPr="009540C1" w:rsidRDefault="00FA1E72" w:rsidP="00FA1E72">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7FC84FA7" w14:textId="77777777" w:rsidR="00FA1E72" w:rsidRPr="009540C1" w:rsidRDefault="00FA1E72" w:rsidP="00FA1E72">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42A4C6FC" w14:textId="77777777" w:rsidR="00FA1E72" w:rsidRPr="009540C1" w:rsidRDefault="00FA1E72" w:rsidP="00FA1E72">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46727B34" w14:textId="77777777" w:rsidR="00FA1E72" w:rsidRPr="009540C1" w:rsidRDefault="00FA1E72" w:rsidP="00FA1E72">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30ED4293" w14:textId="77777777" w:rsidR="00FA1E72" w:rsidRPr="009540C1" w:rsidRDefault="00FA1E72" w:rsidP="00FA1E72">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191FBC39" w14:textId="77777777" w:rsidR="00FA1E72" w:rsidRPr="009540C1" w:rsidRDefault="00FA1E72" w:rsidP="00FA1E72">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7184A0BC" w14:textId="77777777" w:rsidR="00FA1E72" w:rsidRPr="009540C1" w:rsidRDefault="00FA1E72" w:rsidP="00FA1E72">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081737D3" w14:textId="77777777" w:rsidR="00FA1E72" w:rsidRPr="009540C1" w:rsidRDefault="00FA1E72" w:rsidP="00FA1E72">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7DC53FF0" w14:textId="77777777" w:rsidR="00FA1E72" w:rsidRPr="009540C1" w:rsidRDefault="00FA1E72" w:rsidP="00FA1E72">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1332D36D" w14:textId="77777777" w:rsidR="00FA1E72" w:rsidRPr="009540C1" w:rsidRDefault="00FA1E72" w:rsidP="00FA1E72">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1FE5AC2E" w14:textId="1F4E0358" w:rsidR="00FA1E72" w:rsidRDefault="00FA1E72" w:rsidP="00FA1E72">
      <w:pPr>
        <w:rPr>
          <w:rFonts w:asciiTheme="majorHAnsi" w:hAnsiTheme="majorHAnsi" w:cstheme="majorHAnsi"/>
          <w:sz w:val="16"/>
        </w:rPr>
      </w:pPr>
      <w:r w:rsidRPr="009540C1">
        <w:rPr>
          <w:rStyle w:val="Emphasis"/>
          <w:rFonts w:asciiTheme="majorHAnsi" w:hAnsiTheme="majorHAnsi" w:cstheme="majorHAnsi"/>
        </w:rPr>
        <w:lastRenderedPageBreak/>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0EE31AD1" w14:textId="39888138" w:rsidR="00752929" w:rsidRDefault="00752929" w:rsidP="00FA1E72">
      <w:pPr>
        <w:rPr>
          <w:rFonts w:asciiTheme="majorHAnsi" w:hAnsiTheme="majorHAnsi" w:cstheme="majorHAnsi"/>
          <w:sz w:val="16"/>
        </w:rPr>
      </w:pPr>
    </w:p>
    <w:p w14:paraId="4902876C" w14:textId="77777777" w:rsidR="00752929" w:rsidRDefault="00752929" w:rsidP="00752929">
      <w:pPr>
        <w:pStyle w:val="Heading4"/>
        <w:rPr>
          <w:rFonts w:eastAsia="Calibri" w:cs="Calibri"/>
          <w:b w:val="0"/>
          <w:color w:val="000000"/>
        </w:rPr>
      </w:pPr>
      <w:r>
        <w:rPr>
          <w:rFonts w:eastAsia="Calibri" w:cs="Calibri"/>
          <w:color w:val="000000"/>
        </w:rPr>
        <w:t xml:space="preserve">Capitalism is sustainable – </w:t>
      </w:r>
      <w:r>
        <w:rPr>
          <w:rFonts w:eastAsia="Calibri" w:cs="Calibri"/>
          <w:color w:val="000000"/>
          <w:u w:val="single"/>
        </w:rPr>
        <w:t>solves war</w:t>
      </w:r>
      <w:r>
        <w:rPr>
          <w:rFonts w:eastAsia="Calibri" w:cs="Calibri"/>
          <w:color w:val="000000"/>
        </w:rPr>
        <w:t xml:space="preserve">, </w:t>
      </w:r>
      <w:r>
        <w:rPr>
          <w:rFonts w:eastAsia="Calibri" w:cs="Calibri"/>
          <w:color w:val="000000"/>
          <w:u w:val="single"/>
        </w:rPr>
        <w:t>environment</w:t>
      </w:r>
      <w:r>
        <w:rPr>
          <w:rFonts w:eastAsia="Calibri" w:cs="Calibri"/>
          <w:color w:val="000000"/>
        </w:rPr>
        <w:t xml:space="preserve">, and </w:t>
      </w:r>
      <w:r>
        <w:rPr>
          <w:rFonts w:eastAsia="Calibri" w:cs="Calibri"/>
          <w:color w:val="000000"/>
          <w:u w:val="single"/>
        </w:rPr>
        <w:t>quality of life</w:t>
      </w:r>
      <w:r>
        <w:rPr>
          <w:rFonts w:eastAsia="Calibri" w:cs="Calibri"/>
          <w:color w:val="000000"/>
        </w:rPr>
        <w:t xml:space="preserve"> – prefer empirics </w:t>
      </w:r>
    </w:p>
    <w:p w14:paraId="0112132E" w14:textId="77777777" w:rsidR="00752929" w:rsidRDefault="00752929" w:rsidP="00752929">
      <w:pPr>
        <w:rPr>
          <w:rFonts w:eastAsia="Calibri" w:cs="Calibri"/>
        </w:rPr>
      </w:pPr>
      <w:bookmarkStart w:id="4" w:name="_gjdgxs" w:colFirst="0" w:colLast="0"/>
      <w:bookmarkEnd w:id="4"/>
      <w:r>
        <w:rPr>
          <w:rFonts w:eastAsia="Calibri" w:cs="Calibri"/>
        </w:rPr>
        <w:t xml:space="preserve">Mark </w:t>
      </w:r>
      <w:r>
        <w:rPr>
          <w:rFonts w:eastAsia="Calibri" w:cs="Calibri"/>
          <w:b/>
          <w:sz w:val="26"/>
          <w:szCs w:val="26"/>
        </w:rPr>
        <w:t>Budolfson 21</w:t>
      </w:r>
      <w:r>
        <w:rPr>
          <w:rFonts w:eastAsia="Calibri" w:cs="Calibr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2D767021" w14:textId="77777777" w:rsidR="00752929" w:rsidRDefault="00752929" w:rsidP="00752929">
      <w:pPr>
        <w:rPr>
          <w:rFonts w:eastAsia="Calibri" w:cs="Calibri"/>
          <w:sz w:val="14"/>
          <w:szCs w:val="14"/>
        </w:rPr>
      </w:pPr>
      <w:r>
        <w:rPr>
          <w:rFonts w:eastAsia="Calibri" w:cs="Calibri"/>
          <w:sz w:val="14"/>
          <w:szCs w:val="14"/>
        </w:rPr>
        <w:t xml:space="preserve">However, </w:t>
      </w:r>
      <w:r>
        <w:rPr>
          <w:rFonts w:eastAsia="Calibri" w:cs="Calibri"/>
          <w:b/>
          <w:u w:val="single"/>
        </w:rPr>
        <w:t>things are more complicated than the arguments above would suggest</w:t>
      </w:r>
      <w:r>
        <w:rPr>
          <w:rFonts w:eastAsia="Calibri" w:cs="Calibri"/>
          <w:sz w:val="14"/>
          <w:szCs w:val="14"/>
        </w:rPr>
        <w:t xml:space="preserve">, and </w:t>
      </w:r>
      <w:r>
        <w:rPr>
          <w:rFonts w:eastAsia="Calibri" w:cs="Calibri"/>
          <w:u w:val="single"/>
        </w:rPr>
        <w:t xml:space="preserve">the </w:t>
      </w:r>
      <w:r>
        <w:rPr>
          <w:rFonts w:eastAsia="Calibri" w:cs="Calibri"/>
          <w:highlight w:val="cyan"/>
          <w:u w:val="single"/>
        </w:rPr>
        <w:t>benefits of capitalism</w:t>
      </w:r>
      <w:r>
        <w:rPr>
          <w:rFonts w:eastAsia="Calibri" w:cs="Calibri"/>
          <w:sz w:val="14"/>
          <w:szCs w:val="14"/>
        </w:rPr>
        <w:t xml:space="preserve">, especially for the world's poorest and most vulnerable people, </w:t>
      </w:r>
      <w:r>
        <w:rPr>
          <w:rFonts w:eastAsia="Calibri" w:cs="Calibri"/>
          <w:u w:val="single"/>
        </w:rPr>
        <w:t>are</w:t>
      </w:r>
      <w:r>
        <w:rPr>
          <w:rFonts w:eastAsia="Calibri" w:cs="Calibri"/>
          <w:sz w:val="14"/>
          <w:szCs w:val="14"/>
        </w:rPr>
        <w:t xml:space="preserve"> in fact myriad and </w:t>
      </w:r>
      <w:r>
        <w:rPr>
          <w:rFonts w:eastAsia="Calibri" w:cs="Calibri"/>
          <w:b/>
          <w:highlight w:val="cyan"/>
          <w:u w:val="single"/>
        </w:rPr>
        <w:t>significant</w:t>
      </w:r>
      <w:r>
        <w:rPr>
          <w:rFonts w:eastAsia="Calibri" w:cs="Calibri"/>
          <w:sz w:val="14"/>
          <w:szCs w:val="14"/>
          <w:highlight w:val="cyan"/>
        </w:rPr>
        <w:t>.</w:t>
      </w:r>
      <w:r>
        <w:rPr>
          <w:rFonts w:eastAsia="Calibri" w:cs="Calibri"/>
          <w:sz w:val="14"/>
          <w:szCs w:val="14"/>
        </w:rPr>
        <w:t xml:space="preserve"> In addition, as we will see in this section, many experts argue that </w:t>
      </w:r>
      <w:r>
        <w:rPr>
          <w:rFonts w:eastAsia="Calibri" w:cs="Calibri"/>
          <w:b/>
          <w:u w:val="single"/>
        </w:rPr>
        <w:t>capitalism is not the fundamental cause of the</w:t>
      </w:r>
      <w:r>
        <w:rPr>
          <w:rFonts w:eastAsia="Calibri" w:cs="Calibri"/>
          <w:sz w:val="14"/>
          <w:szCs w:val="14"/>
        </w:rPr>
        <w:t xml:space="preserve"> previously described </w:t>
      </w:r>
      <w:r>
        <w:rPr>
          <w:rFonts w:eastAsia="Calibri" w:cs="Calibri"/>
          <w:b/>
          <w:u w:val="single"/>
        </w:rPr>
        <w:t>problems</w:t>
      </w:r>
      <w:r>
        <w:rPr>
          <w:rFonts w:eastAsia="Calibri" w:cs="Calibri"/>
          <w:sz w:val="14"/>
          <w:szCs w:val="14"/>
        </w:rPr>
        <w:t xml:space="preserve"> </w:t>
      </w:r>
      <w:r>
        <w:rPr>
          <w:rFonts w:eastAsia="Calibri" w:cs="Calibri"/>
          <w:u w:val="single"/>
        </w:rPr>
        <w:t>but</w:t>
      </w:r>
      <w:r>
        <w:rPr>
          <w:rFonts w:eastAsia="Calibri" w:cs="Calibri"/>
          <w:sz w:val="14"/>
          <w:szCs w:val="14"/>
        </w:rPr>
        <w:t xml:space="preserve"> rather </w:t>
      </w:r>
      <w:r>
        <w:rPr>
          <w:rFonts w:eastAsia="Calibri" w:cs="Calibri"/>
          <w:u w:val="single"/>
        </w:rPr>
        <w:t xml:space="preserve">an essential component of the </w:t>
      </w:r>
      <w:r>
        <w:rPr>
          <w:rFonts w:eastAsia="Calibri" w:cs="Calibri"/>
          <w:b/>
          <w:highlight w:val="cyan"/>
          <w:u w:val="single"/>
        </w:rPr>
        <w:t>best solutions</w:t>
      </w:r>
      <w:r>
        <w:rPr>
          <w:rFonts w:eastAsia="Calibri" w:cs="Calibri"/>
          <w:sz w:val="14"/>
          <w:szCs w:val="14"/>
        </w:rPr>
        <w:t xml:space="preserve"> to them </w:t>
      </w:r>
      <w:r>
        <w:rPr>
          <w:rFonts w:eastAsia="Calibri" w:cs="Calibri"/>
          <w:u w:val="single"/>
        </w:rPr>
        <w:t>and</w:t>
      </w:r>
      <w:r>
        <w:rPr>
          <w:rFonts w:eastAsia="Calibri" w:cs="Calibri"/>
          <w:sz w:val="14"/>
          <w:szCs w:val="14"/>
        </w:rPr>
        <w:t xml:space="preserve"> of </w:t>
      </w:r>
      <w:r>
        <w:rPr>
          <w:rFonts w:eastAsia="Calibri" w:cs="Calibri"/>
          <w:u w:val="single"/>
        </w:rPr>
        <w:t>the best methods for promoting our goals of health, well-being, and justice</w:t>
      </w:r>
      <w:r>
        <w:rPr>
          <w:rFonts w:eastAsia="Calibri" w:cs="Calibri"/>
          <w:sz w:val="14"/>
          <w:szCs w:val="14"/>
        </w:rPr>
        <w:t xml:space="preserve">. To see where the defenders of capitalism are coming from, </w:t>
      </w:r>
      <w:r>
        <w:rPr>
          <w:rFonts w:eastAsia="Calibri" w:cs="Calibri"/>
          <w:u w:val="single"/>
        </w:rPr>
        <w:t>consider</w:t>
      </w:r>
      <w:r>
        <w:rPr>
          <w:rFonts w:eastAsia="Calibri" w:cs="Calibri"/>
          <w:sz w:val="14"/>
          <w:szCs w:val="14"/>
        </w:rPr>
        <w:t xml:space="preserve"> an analogy involving </w:t>
      </w:r>
      <w:r>
        <w:rPr>
          <w:rFonts w:eastAsia="Calibri" w:cs="Calibri"/>
          <w:u w:val="single"/>
        </w:rPr>
        <w:t>a response to a pandemic: if a country administered a rushed</w:t>
      </w:r>
      <w:r>
        <w:rPr>
          <w:rFonts w:eastAsia="Calibri" w:cs="Calibri"/>
          <w:sz w:val="14"/>
          <w:szCs w:val="14"/>
        </w:rPr>
        <w:t xml:space="preserve"> and untested </w:t>
      </w:r>
      <w:r>
        <w:rPr>
          <w:rFonts w:eastAsia="Calibri" w:cs="Calibri"/>
          <w:u w:val="single"/>
        </w:rPr>
        <w:t>vaccine</w:t>
      </w:r>
      <w:r>
        <w:rPr>
          <w:rFonts w:eastAsia="Calibri" w:cs="Calibri"/>
          <w:sz w:val="14"/>
          <w:szCs w:val="14"/>
        </w:rPr>
        <w:t xml:space="preserve"> to its population that ended up killing people, </w:t>
      </w:r>
      <w:r>
        <w:rPr>
          <w:rFonts w:eastAsia="Calibri" w:cs="Calibri"/>
          <w:u w:val="single"/>
        </w:rPr>
        <w:t>we would not say that vaccines were the problem. Instead, the problem would be the</w:t>
      </w:r>
      <w:r>
        <w:rPr>
          <w:rFonts w:eastAsia="Calibri" w:cs="Calibri"/>
          <w:sz w:val="14"/>
          <w:szCs w:val="14"/>
        </w:rPr>
        <w:t xml:space="preserve"> flawed and sloppy policies of vaccine </w:t>
      </w:r>
      <w:r>
        <w:rPr>
          <w:rFonts w:eastAsia="Calibri" w:cs="Calibri"/>
          <w:u w:val="single"/>
        </w:rPr>
        <w:t>implementation. Vaccines might</w:t>
      </w:r>
      <w:r>
        <w:rPr>
          <w:rFonts w:eastAsia="Calibri" w:cs="Calibri"/>
          <w:sz w:val="14"/>
          <w:szCs w:val="14"/>
        </w:rPr>
        <w:t xml:space="preserve"> easily </w:t>
      </w:r>
      <w:r>
        <w:rPr>
          <w:rFonts w:eastAsia="Calibri" w:cs="Calibri"/>
          <w:b/>
          <w:u w:val="single"/>
        </w:rPr>
        <w:t>remain</w:t>
      </w:r>
      <w:r>
        <w:rPr>
          <w:rFonts w:eastAsia="Calibri" w:cs="Calibri"/>
          <w:sz w:val="14"/>
          <w:szCs w:val="14"/>
        </w:rPr>
        <w:t xml:space="preserve"> absolutely </w:t>
      </w:r>
      <w:r>
        <w:rPr>
          <w:rFonts w:eastAsia="Calibri" w:cs="Calibri"/>
          <w:b/>
          <w:u w:val="single"/>
        </w:rPr>
        <w:t>essential</w:t>
      </w:r>
      <w:r>
        <w:rPr>
          <w:rFonts w:eastAsia="Calibri" w:cs="Calibri"/>
          <w:sz w:val="14"/>
          <w:szCs w:val="14"/>
        </w:rPr>
        <w:t xml:space="preserve"> to the correct response to such a pandemic </w:t>
      </w:r>
      <w:r>
        <w:rPr>
          <w:rFonts w:eastAsia="Calibri" w:cs="Calibri"/>
          <w:u w:val="single"/>
        </w:rPr>
        <w:t>and could</w:t>
      </w:r>
      <w:r>
        <w:rPr>
          <w:rFonts w:eastAsia="Calibri" w:cs="Calibri"/>
          <w:sz w:val="14"/>
          <w:szCs w:val="14"/>
        </w:rPr>
        <w:t xml:space="preserve"> </w:t>
      </w:r>
      <w:r>
        <w:rPr>
          <w:rFonts w:eastAsia="Calibri" w:cs="Calibri"/>
          <w:u w:val="single"/>
        </w:rPr>
        <w:t>also be essential to promoting health</w:t>
      </w:r>
      <w:r>
        <w:rPr>
          <w:rFonts w:eastAsia="Calibri" w:cs="Calibri"/>
          <w:sz w:val="14"/>
          <w:szCs w:val="14"/>
        </w:rPr>
        <w:t xml:space="preserve"> and flourishing, more generally. </w:t>
      </w:r>
      <w:r>
        <w:rPr>
          <w:rFonts w:eastAsia="Calibri" w:cs="Calibri"/>
          <w:u w:val="single"/>
        </w:rPr>
        <w:t>The argument is similar with capitalism</w:t>
      </w:r>
      <w:r>
        <w:rPr>
          <w:rFonts w:eastAsia="Calibri" w:cs="Calibri"/>
          <w:sz w:val="14"/>
          <w:szCs w:val="14"/>
        </w:rPr>
        <w:t xml:space="preserve"> according to the leading mainstream arguments in favor of it: </w:t>
      </w:r>
      <w:r>
        <w:rPr>
          <w:rFonts w:eastAsia="Calibri" w:cs="Calibri"/>
          <w:highlight w:val="cyan"/>
          <w:u w:val="single"/>
        </w:rPr>
        <w:t>Capitalism is</w:t>
      </w:r>
      <w:r>
        <w:rPr>
          <w:rFonts w:eastAsia="Calibri" w:cs="Calibri"/>
          <w:u w:val="single"/>
        </w:rPr>
        <w:t xml:space="preserve"> an </w:t>
      </w:r>
      <w:r>
        <w:rPr>
          <w:rFonts w:eastAsia="Calibri" w:cs="Calibri"/>
          <w:highlight w:val="cyan"/>
          <w:u w:val="single"/>
        </w:rPr>
        <w:t>essential</w:t>
      </w:r>
      <w:r>
        <w:rPr>
          <w:rFonts w:eastAsia="Calibri" w:cs="Calibri"/>
          <w:u w:val="single"/>
        </w:rPr>
        <w:t xml:space="preserve"> part of the best society we could have</w:t>
      </w:r>
      <w:r>
        <w:rPr>
          <w:rFonts w:eastAsia="Calibri" w:cs="Calibri"/>
          <w:sz w:val="14"/>
          <w:szCs w:val="14"/>
        </w:rPr>
        <w:t xml:space="preserve">, just like vaccines are an essential part of the best response to a pandemic such as COVID-19. </w:t>
      </w:r>
      <w:r>
        <w:rPr>
          <w:rFonts w:eastAsia="Calibri" w:cs="Calibri"/>
          <w:u w:val="single"/>
        </w:rPr>
        <w:t>But</w:t>
      </w:r>
      <w:r>
        <w:rPr>
          <w:rFonts w:eastAsia="Calibri" w:cs="Calibri"/>
          <w:sz w:val="14"/>
          <w:szCs w:val="14"/>
        </w:rPr>
        <w:t xml:space="preserve"> of course both </w:t>
      </w:r>
      <w:r>
        <w:rPr>
          <w:rFonts w:eastAsia="Calibri" w:cs="Calibri"/>
          <w:u w:val="single"/>
        </w:rPr>
        <w:t>capitalism</w:t>
      </w:r>
      <w:r>
        <w:rPr>
          <w:rFonts w:eastAsia="Calibri" w:cs="Calibri"/>
          <w:sz w:val="14"/>
          <w:szCs w:val="14"/>
        </w:rPr>
        <w:t xml:space="preserve"> and vaccines </w:t>
      </w:r>
      <w:r>
        <w:rPr>
          <w:rFonts w:eastAsia="Calibri" w:cs="Calibri"/>
          <w:u w:val="single"/>
        </w:rPr>
        <w:t>can be implemented poorly</w:t>
      </w:r>
      <w:r>
        <w:rPr>
          <w:rFonts w:eastAsia="Calibri" w:cs="Calibri"/>
          <w:sz w:val="14"/>
          <w:szCs w:val="14"/>
        </w:rPr>
        <w:t xml:space="preserve">, and can even do harm, especially when combined with other incorrect policy decisions. But </w:t>
      </w:r>
      <w:r>
        <w:rPr>
          <w:rFonts w:eastAsia="Calibri" w:cs="Calibri"/>
          <w:b/>
          <w:u w:val="single"/>
        </w:rPr>
        <w:t>that does not mean that we should turn against them</w:t>
      </w:r>
      <w:r>
        <w:rPr>
          <w:rFonts w:eastAsia="Calibri" w:cs="Calibri"/>
          <w:sz w:val="14"/>
          <w:szCs w:val="14"/>
        </w:rPr>
        <w:t xml:space="preserve">—quite the opposite. </w:t>
      </w:r>
      <w:r>
        <w:rPr>
          <w:rFonts w:eastAsia="Calibri" w:cs="Calibri"/>
          <w:u w:val="single"/>
        </w:rPr>
        <w:t xml:space="preserve">Instead, we should </w:t>
      </w:r>
      <w:r>
        <w:rPr>
          <w:rFonts w:eastAsia="Calibri" w:cs="Calibri"/>
          <w:b/>
          <w:u w:val="single"/>
        </w:rPr>
        <w:t>embrace them as essential</w:t>
      </w:r>
      <w:r>
        <w:rPr>
          <w:rFonts w:eastAsia="Calibri" w:cs="Calibri"/>
          <w:sz w:val="14"/>
          <w:szCs w:val="14"/>
        </w:rPr>
        <w:t xml:space="preserve"> to the best and most just outcomes for society, </w:t>
      </w:r>
      <w:r>
        <w:rPr>
          <w:rFonts w:eastAsia="Calibri" w:cs="Calibri"/>
          <w:u w:val="single"/>
        </w:rPr>
        <w:t>and educate ourselves</w:t>
      </w:r>
      <w:r>
        <w:rPr>
          <w:rFonts w:eastAsia="Calibri" w:cs="Calibri"/>
          <w:sz w:val="14"/>
          <w:szCs w:val="14"/>
        </w:rPr>
        <w:t xml:space="preserve"> and others </w:t>
      </w:r>
      <w:r>
        <w:rPr>
          <w:rFonts w:eastAsia="Calibri" w:cs="Calibri"/>
          <w:u w:val="single"/>
        </w:rPr>
        <w:t>on</w:t>
      </w:r>
      <w:r>
        <w:rPr>
          <w:rFonts w:eastAsia="Calibri" w:cs="Calibri"/>
          <w:sz w:val="14"/>
          <w:szCs w:val="14"/>
        </w:rPr>
        <w:t xml:space="preserve"> their importance and on </w:t>
      </w:r>
      <w:r>
        <w:rPr>
          <w:rFonts w:eastAsia="Calibri" w:cs="Calibri"/>
          <w:u w:val="single"/>
        </w:rPr>
        <w:t xml:space="preserve">how they must be </w:t>
      </w:r>
      <w:r>
        <w:rPr>
          <w:rFonts w:eastAsia="Calibri" w:cs="Calibri"/>
          <w:b/>
          <w:u w:val="single"/>
        </w:rPr>
        <w:t>properly designed and implemented</w:t>
      </w:r>
      <w:r>
        <w:rPr>
          <w:rFonts w:eastAsia="Calibri" w:cs="Calibri"/>
          <w:sz w:val="14"/>
          <w:szCs w:val="14"/>
        </w:rPr>
        <w:t xml:space="preserve"> with other policies in order to best help us all. In fact, </w:t>
      </w:r>
      <w:r>
        <w:rPr>
          <w:rFonts w:eastAsia="Calibri" w:cs="Calibri"/>
          <w:u w:val="single"/>
        </w:rPr>
        <w:t>the argument in favor of capitalism is even more dramatic because it claims that much more is at stake than even what is at stake in response to a global pandemic</w:t>
      </w:r>
      <w:r>
        <w:rPr>
          <w:rFonts w:eastAsia="Calibri" w:cs="Calibri"/>
          <w:sz w:val="14"/>
          <w:szCs w:val="14"/>
        </w:rPr>
        <w:t>—</w:t>
      </w:r>
      <w:r>
        <w:rPr>
          <w:rFonts w:eastAsia="Calibri" w:cs="Calibri"/>
          <w:u w:val="single"/>
        </w:rPr>
        <w:t>what is at stake with capitalism is</w:t>
      </w:r>
      <w:r>
        <w:rPr>
          <w:rFonts w:eastAsia="Calibri" w:cs="Calibri"/>
          <w:sz w:val="14"/>
          <w:szCs w:val="14"/>
        </w:rPr>
        <w:t xml:space="preserve"> nothing less than </w:t>
      </w:r>
      <w:r>
        <w:rPr>
          <w:rFonts w:eastAsia="Calibri" w:cs="Calibri"/>
          <w:b/>
          <w:u w:val="single"/>
        </w:rPr>
        <w:t>whether the world's poorest and most vulnerable billion people will remain in conditions of poverty and oppression</w:t>
      </w:r>
      <w:r>
        <w:rPr>
          <w:rFonts w:eastAsia="Calibri" w:cs="Calibri"/>
          <w:sz w:val="14"/>
          <w:szCs w:val="14"/>
        </w:rPr>
        <w:t xml:space="preserve">, or if they will instead finally gain access to what is minimally necessary for basic health and wellbeing and become </w:t>
      </w:r>
      <w:r>
        <w:rPr>
          <w:rFonts w:eastAsia="Calibri" w:cs="Calibri"/>
          <w:sz w:val="14"/>
          <w:szCs w:val="14"/>
        </w:rPr>
        <w:lastRenderedPageBreak/>
        <w:t xml:space="preserve">increasingly affluent and empowered. The argument in favor of capitalism proceeds as follows: Premise 1. Development and the past. </w:t>
      </w:r>
      <w:r>
        <w:rPr>
          <w:rFonts w:eastAsia="Calibri" w:cs="Calibri"/>
          <w:highlight w:val="cyan"/>
          <w:u w:val="single"/>
        </w:rPr>
        <w:t>Over</w:t>
      </w:r>
      <w:r>
        <w:rPr>
          <w:rFonts w:eastAsia="Calibri" w:cs="Calibri"/>
          <w:sz w:val="14"/>
          <w:szCs w:val="14"/>
        </w:rPr>
        <w:t xml:space="preserve"> the course of </w:t>
      </w:r>
      <w:r>
        <w:rPr>
          <w:rFonts w:eastAsia="Calibri" w:cs="Calibri"/>
          <w:u w:val="single"/>
        </w:rPr>
        <w:t>recorded</w:t>
      </w:r>
      <w:r>
        <w:rPr>
          <w:rFonts w:eastAsia="Calibri" w:cs="Calibri"/>
          <w:sz w:val="14"/>
          <w:szCs w:val="14"/>
        </w:rPr>
        <w:t xml:space="preserve"> human </w:t>
      </w:r>
      <w:r>
        <w:rPr>
          <w:rFonts w:eastAsia="Calibri" w:cs="Calibri"/>
          <w:highlight w:val="cyan"/>
          <w:u w:val="single"/>
        </w:rPr>
        <w:t>history</w:t>
      </w:r>
      <w:r>
        <w:rPr>
          <w:rFonts w:eastAsia="Calibri" w:cs="Calibri"/>
          <w:u w:val="single"/>
        </w:rPr>
        <w:t xml:space="preserve">, the majority of historical </w:t>
      </w:r>
      <w:r>
        <w:rPr>
          <w:rFonts w:eastAsia="Calibri" w:cs="Calibri"/>
          <w:highlight w:val="cyan"/>
          <w:u w:val="single"/>
        </w:rPr>
        <w:t>increases in health</w:t>
      </w:r>
      <w:r>
        <w:rPr>
          <w:rFonts w:eastAsia="Calibri" w:cs="Calibri"/>
          <w:u w:val="single"/>
        </w:rPr>
        <w:t xml:space="preserve">, wellbeing, and justice </w:t>
      </w:r>
      <w:r>
        <w:rPr>
          <w:rFonts w:eastAsia="Calibri" w:cs="Calibri"/>
          <w:highlight w:val="cyan"/>
          <w:u w:val="single"/>
        </w:rPr>
        <w:t>have occurred</w:t>
      </w:r>
      <w:r>
        <w:rPr>
          <w:rFonts w:eastAsia="Calibri" w:cs="Calibri"/>
          <w:u w:val="single"/>
        </w:rPr>
        <w:t xml:space="preserve"> in the last two centuries</w:t>
      </w:r>
      <w:r>
        <w:rPr>
          <w:rFonts w:eastAsia="Calibri" w:cs="Calibri"/>
          <w:sz w:val="14"/>
          <w:szCs w:val="14"/>
        </w:rPr>
        <w:t xml:space="preserve">, largely </w:t>
      </w:r>
      <w:r>
        <w:rPr>
          <w:rFonts w:eastAsia="Calibri" w:cs="Calibri"/>
          <w:highlight w:val="cyan"/>
          <w:u w:val="single"/>
        </w:rPr>
        <w:t>as a result of</w:t>
      </w:r>
      <w:r>
        <w:rPr>
          <w:rFonts w:eastAsia="Calibri" w:cs="Calibri"/>
          <w:sz w:val="14"/>
          <w:szCs w:val="14"/>
        </w:rPr>
        <w:t xml:space="preserve"> societies adopting or moving toward </w:t>
      </w:r>
      <w:r>
        <w:rPr>
          <w:rFonts w:eastAsia="Calibri" w:cs="Calibri"/>
          <w:b/>
          <w:highlight w:val="cyan"/>
          <w:u w:val="single"/>
        </w:rPr>
        <w:t>capitalism</w:t>
      </w:r>
      <w:r>
        <w:rPr>
          <w:rFonts w:eastAsia="Calibri" w:cs="Calibri"/>
          <w:sz w:val="14"/>
          <w:szCs w:val="14"/>
          <w:highlight w:val="cyan"/>
        </w:rPr>
        <w:t>.</w:t>
      </w:r>
      <w:r>
        <w:rPr>
          <w:rFonts w:eastAsia="Calibri" w:cs="Calibri"/>
          <w:sz w:val="14"/>
          <w:szCs w:val="14"/>
        </w:rPr>
        <w:t xml:space="preserve"> </w:t>
      </w:r>
      <w:r>
        <w:rPr>
          <w:rFonts w:eastAsia="Calibri" w:cs="Calibri"/>
          <w:u w:val="single"/>
        </w:rPr>
        <w:t>Capitalism is a relevant cause of these improvements</w:t>
      </w:r>
      <w:r>
        <w:rPr>
          <w:rFonts w:eastAsia="Calibri" w:cs="Calibri"/>
          <w:sz w:val="14"/>
          <w:szCs w:val="14"/>
        </w:rPr>
        <w:t xml:space="preserve">, in the sense that </w:t>
      </w:r>
      <w:r>
        <w:rPr>
          <w:rFonts w:eastAsia="Calibri" w:cs="Calibri"/>
          <w:u w:val="single"/>
        </w:rPr>
        <w:t>they could not have happened</w:t>
      </w:r>
      <w:r>
        <w:rPr>
          <w:rFonts w:eastAsia="Calibri" w:cs="Calibri"/>
          <w:sz w:val="14"/>
          <w:szCs w:val="14"/>
        </w:rPr>
        <w:t xml:space="preserve"> to such a degree </w:t>
      </w:r>
      <w:r>
        <w:rPr>
          <w:rFonts w:eastAsia="Calibri" w:cs="Calibri"/>
          <w:u w:val="single"/>
        </w:rPr>
        <w:t xml:space="preserve">if it were not for capitalism and would </w:t>
      </w:r>
      <w:r>
        <w:rPr>
          <w:rFonts w:eastAsia="Calibri" w:cs="Calibri"/>
          <w:b/>
          <w:u w:val="single"/>
        </w:rPr>
        <w:t>not have happened to the same degree under any alternative</w:t>
      </w:r>
      <w:r>
        <w:rPr>
          <w:rFonts w:eastAsia="Calibri" w:cs="Calibri"/>
          <w:sz w:val="14"/>
          <w:szCs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eastAsia="Calibri" w:cs="Calibri"/>
          <w:highlight w:val="cyan"/>
          <w:u w:val="single"/>
        </w:rPr>
        <w:t>health, wellbeing, and justice</w:t>
      </w:r>
      <w:r>
        <w:rPr>
          <w:rFonts w:eastAsia="Calibri" w:cs="Calibri"/>
          <w:u w:val="single"/>
        </w:rPr>
        <w:t xml:space="preserve"> are largely </w:t>
      </w:r>
      <w:r>
        <w:rPr>
          <w:rFonts w:eastAsia="Calibri" w:cs="Calibri"/>
          <w:highlight w:val="cyan"/>
          <w:u w:val="single"/>
        </w:rPr>
        <w:t>driven by</w:t>
      </w:r>
      <w:r>
        <w:rPr>
          <w:rFonts w:eastAsia="Calibri" w:cs="Calibri"/>
          <w:u w:val="single"/>
        </w:rPr>
        <w:t xml:space="preserve"> increasing </w:t>
      </w:r>
      <w:r>
        <w:rPr>
          <w:rFonts w:eastAsia="Calibri" w:cs="Calibri"/>
          <w:highlight w:val="cyan"/>
          <w:u w:val="single"/>
        </w:rPr>
        <w:t>investments in public goods</w:t>
      </w:r>
      <w:r>
        <w:rPr>
          <w:rFonts w:eastAsia="Calibri" w:cs="Calibri"/>
          <w:u w:val="single"/>
        </w:rPr>
        <w:t xml:space="preserve">. The scale of increased wealth necessary to maximize these investments requires </w:t>
      </w:r>
      <w:r>
        <w:rPr>
          <w:rFonts w:eastAsia="Calibri" w:cs="Calibri"/>
          <w:b/>
          <w:u w:val="single"/>
        </w:rPr>
        <w:t>capitalism</w:t>
      </w:r>
      <w:r>
        <w:rPr>
          <w:rFonts w:eastAsia="Calibri" w:cs="Calibri"/>
          <w:sz w:val="14"/>
          <w:szCs w:val="14"/>
        </w:rPr>
        <w:t xml:space="preserve">. Thus, </w:t>
      </w:r>
      <w:r>
        <w:rPr>
          <w:rFonts w:eastAsia="Calibri" w:cs="Calibri"/>
          <w:highlight w:val="cyan"/>
          <w:u w:val="single"/>
        </w:rPr>
        <w:t>as</w:t>
      </w:r>
      <w:r>
        <w:rPr>
          <w:rFonts w:eastAsia="Calibri" w:cs="Calibri"/>
          <w:u w:val="single"/>
        </w:rPr>
        <w:t xml:space="preserve"> capitalist </w:t>
      </w:r>
      <w:r>
        <w:rPr>
          <w:rFonts w:eastAsia="Calibri" w:cs="Calibri"/>
          <w:highlight w:val="cyan"/>
          <w:u w:val="single"/>
        </w:rPr>
        <w:t>societies</w:t>
      </w:r>
      <w:r>
        <w:rPr>
          <w:rFonts w:eastAsia="Calibri" w:cs="Calibri"/>
          <w:u w:val="single"/>
        </w:rPr>
        <w:t xml:space="preserve"> have </w:t>
      </w:r>
      <w:r>
        <w:rPr>
          <w:rFonts w:eastAsia="Calibri" w:cs="Calibri"/>
          <w:highlight w:val="cyan"/>
          <w:u w:val="single"/>
        </w:rPr>
        <w:t>become</w:t>
      </w:r>
      <w:r>
        <w:rPr>
          <w:rFonts w:eastAsia="Calibri" w:cs="Calibri"/>
          <w:u w:val="single"/>
        </w:rPr>
        <w:t xml:space="preserve"> dramatically </w:t>
      </w:r>
      <w:r>
        <w:rPr>
          <w:rFonts w:eastAsia="Calibri" w:cs="Calibri"/>
          <w:highlight w:val="cyan"/>
          <w:u w:val="single"/>
        </w:rPr>
        <w:t>wealthie</w:t>
      </w:r>
      <w:r>
        <w:rPr>
          <w:rFonts w:eastAsia="Calibri" w:cs="Calibri"/>
          <w:u w:val="single"/>
        </w:rPr>
        <w:t>r</w:t>
      </w:r>
      <w:r>
        <w:rPr>
          <w:rFonts w:eastAsia="Calibri" w:cs="Calibri"/>
          <w:sz w:val="14"/>
          <w:szCs w:val="14"/>
        </w:rPr>
        <w:t xml:space="preserve"> over the past hundred years (and wealthier than societies with alternative systems), </w:t>
      </w:r>
      <w:r>
        <w:rPr>
          <w:rFonts w:eastAsia="Calibri" w:cs="Calibri"/>
          <w:u w:val="single"/>
        </w:rPr>
        <w:t xml:space="preserve">this has allowed </w:t>
      </w:r>
      <w:r>
        <w:rPr>
          <w:rFonts w:eastAsia="Calibri" w:cs="Calibri"/>
          <w:b/>
          <w:highlight w:val="cyan"/>
          <w:u w:val="single"/>
        </w:rPr>
        <w:t>larger investments in public goods</w:t>
      </w:r>
      <w:r>
        <w:rPr>
          <w:rFonts w:eastAsia="Calibri" w:cs="Calibri"/>
          <w:u w:val="single"/>
        </w:rPr>
        <w:t>,</w:t>
      </w:r>
      <w:r>
        <w:rPr>
          <w:rFonts w:eastAsia="Calibri" w:cs="Calibri"/>
          <w:sz w:val="14"/>
          <w:szCs w:val="14"/>
        </w:rPr>
        <w:t xml:space="preserve"> which simply has not been possible in a sustained way in societies without the greater wealth that capitalism makes possible. Important </w:t>
      </w:r>
      <w:r>
        <w:rPr>
          <w:rFonts w:eastAsia="Calibri" w:cs="Calibri"/>
          <w:u w:val="single"/>
        </w:rPr>
        <w:t>investments in public goods include</w:t>
      </w:r>
      <w:r>
        <w:rPr>
          <w:rFonts w:eastAsia="Calibri" w:cs="Calibri"/>
          <w:sz w:val="14"/>
          <w:szCs w:val="14"/>
        </w:rPr>
        <w:t xml:space="preserve"> investments in basic </w:t>
      </w:r>
      <w:r>
        <w:rPr>
          <w:rFonts w:eastAsia="Calibri" w:cs="Calibri"/>
          <w:b/>
          <w:u w:val="single"/>
        </w:rPr>
        <w:t>medical knowledge</w:t>
      </w:r>
      <w:r>
        <w:rPr>
          <w:rFonts w:eastAsia="Calibri" w:cs="Calibri"/>
          <w:sz w:val="14"/>
          <w:szCs w:val="14"/>
        </w:rPr>
        <w:t xml:space="preserve">, in health and nutrition programs, </w:t>
      </w:r>
      <w:r>
        <w:rPr>
          <w:rFonts w:eastAsia="Calibri" w:cs="Calibri"/>
          <w:u w:val="single"/>
        </w:rPr>
        <w:t>and</w:t>
      </w:r>
      <w:r>
        <w:rPr>
          <w:rFonts w:eastAsia="Calibri" w:cs="Calibri"/>
          <w:sz w:val="14"/>
          <w:szCs w:val="14"/>
        </w:rPr>
        <w:t xml:space="preserve"> in the institutional </w:t>
      </w:r>
      <w:r>
        <w:rPr>
          <w:rFonts w:eastAsia="Calibri" w:cs="Calibri"/>
          <w:u w:val="single"/>
        </w:rPr>
        <w:t>capacity</w:t>
      </w:r>
      <w:r>
        <w:rPr>
          <w:rFonts w:eastAsia="Calibri" w:cs="Calibri"/>
          <w:sz w:val="14"/>
          <w:szCs w:val="14"/>
        </w:rPr>
        <w:t xml:space="preserve"> and know-how </w:t>
      </w:r>
      <w:r>
        <w:rPr>
          <w:rFonts w:eastAsia="Calibri" w:cs="Calibri"/>
          <w:u w:val="single"/>
        </w:rPr>
        <w:t xml:space="preserve">to </w:t>
      </w:r>
      <w:r>
        <w:rPr>
          <w:rFonts w:eastAsia="Calibri" w:cs="Calibri"/>
          <w:b/>
          <w:u w:val="single"/>
        </w:rPr>
        <w:t>regulate</w:t>
      </w:r>
      <w:r>
        <w:rPr>
          <w:rFonts w:eastAsia="Calibri" w:cs="Calibri"/>
          <w:sz w:val="14"/>
          <w:szCs w:val="14"/>
        </w:rPr>
        <w:t xml:space="preserve"> society and </w:t>
      </w:r>
      <w:r>
        <w:rPr>
          <w:rFonts w:eastAsia="Calibri" w:cs="Calibri"/>
          <w:b/>
          <w:u w:val="single"/>
        </w:rPr>
        <w:t>capitalism</w:t>
      </w:r>
      <w:r>
        <w:rPr>
          <w:rFonts w:eastAsia="Calibri" w:cs="Calibri"/>
          <w:u w:val="single"/>
        </w:rPr>
        <w:t xml:space="preserve"> itself</w:t>
      </w:r>
      <w:r>
        <w:rPr>
          <w:rFonts w:eastAsia="Calibri" w:cs="Calibri"/>
          <w:sz w:val="14"/>
          <w:szCs w:val="14"/>
        </w:rPr>
        <w:t xml:space="preserve">. As a result, </w:t>
      </w:r>
      <w:r>
        <w:rPr>
          <w:rFonts w:eastAsia="Calibri" w:cs="Calibri"/>
          <w:u w:val="single"/>
        </w:rPr>
        <w:t xml:space="preserve">capitalism is a </w:t>
      </w:r>
      <w:r>
        <w:rPr>
          <w:rFonts w:eastAsia="Calibri" w:cs="Calibri"/>
          <w:b/>
          <w:u w:val="single"/>
        </w:rPr>
        <w:t>primary driver</w:t>
      </w:r>
      <w:r>
        <w:rPr>
          <w:rFonts w:eastAsia="Calibri" w:cs="Calibri"/>
          <w:u w:val="single"/>
        </w:rPr>
        <w:t xml:space="preserve"> of positive outcomes in </w:t>
      </w:r>
      <w:r>
        <w:rPr>
          <w:rFonts w:eastAsia="Calibri" w:cs="Calibri"/>
          <w:b/>
          <w:u w:val="single"/>
        </w:rPr>
        <w:t>health and wellbeing</w:t>
      </w:r>
      <w:r>
        <w:rPr>
          <w:rFonts w:eastAsia="Calibri" w:cs="Calibri"/>
          <w:sz w:val="14"/>
          <w:szCs w:val="14"/>
        </w:rPr>
        <w:t xml:space="preserve"> (</w:t>
      </w:r>
      <w:r>
        <w:rPr>
          <w:rFonts w:eastAsia="Calibri" w:cs="Calibri"/>
          <w:u w:val="single"/>
        </w:rPr>
        <w:t>such as</w:t>
      </w:r>
      <w:r>
        <w:rPr>
          <w:rFonts w:eastAsia="Calibri" w:cs="Calibri"/>
          <w:sz w:val="14"/>
          <w:szCs w:val="14"/>
        </w:rPr>
        <w:t xml:space="preserve"> increased </w:t>
      </w:r>
      <w:r>
        <w:rPr>
          <w:rFonts w:eastAsia="Calibri" w:cs="Calibri"/>
          <w:b/>
          <w:u w:val="single"/>
        </w:rPr>
        <w:t xml:space="preserve">life </w:t>
      </w:r>
      <w:r>
        <w:rPr>
          <w:rFonts w:eastAsia="Calibri" w:cs="Calibri"/>
          <w:b/>
          <w:highlight w:val="cyan"/>
          <w:u w:val="single"/>
        </w:rPr>
        <w:t>expectancy</w:t>
      </w:r>
      <w:r>
        <w:rPr>
          <w:rFonts w:eastAsia="Calibri" w:cs="Calibri"/>
          <w:sz w:val="14"/>
          <w:szCs w:val="14"/>
          <w:highlight w:val="cyan"/>
        </w:rPr>
        <w:t xml:space="preserve">, </w:t>
      </w:r>
      <w:r>
        <w:rPr>
          <w:rFonts w:eastAsia="Calibri" w:cs="Calibri"/>
          <w:b/>
          <w:highlight w:val="cyan"/>
          <w:u w:val="single"/>
        </w:rPr>
        <w:t>lowered child and maternal mortality</w:t>
      </w:r>
      <w:r>
        <w:rPr>
          <w:rFonts w:eastAsia="Calibri" w:cs="Calibri"/>
          <w:sz w:val="14"/>
          <w:szCs w:val="14"/>
        </w:rPr>
        <w:t xml:space="preserve">, </w:t>
      </w:r>
      <w:r>
        <w:rPr>
          <w:rFonts w:eastAsia="Calibri" w:cs="Calibri"/>
          <w:u w:val="single"/>
        </w:rPr>
        <w:t xml:space="preserve">adequate calories per day, </w:t>
      </w:r>
      <w:r>
        <w:rPr>
          <w:rFonts w:eastAsia="Calibri" w:cs="Calibri"/>
          <w:b/>
          <w:highlight w:val="cyan"/>
          <w:u w:val="single"/>
        </w:rPr>
        <w:t>minimized infectious disease rates</w:t>
      </w:r>
      <w:r>
        <w:rPr>
          <w:rFonts w:eastAsia="Calibri" w:cs="Calibri"/>
          <w:u w:val="single"/>
        </w:rPr>
        <w:t xml:space="preserve">, a lower percentage and number of people in </w:t>
      </w:r>
      <w:r>
        <w:rPr>
          <w:rFonts w:eastAsia="Calibri" w:cs="Calibri"/>
          <w:b/>
          <w:u w:val="single"/>
        </w:rPr>
        <w:t>poverty</w:t>
      </w:r>
      <w:r>
        <w:rPr>
          <w:rFonts w:eastAsia="Calibri" w:cs="Calibri"/>
          <w:u w:val="single"/>
        </w:rPr>
        <w:t xml:space="preserve">, and more reported </w:t>
      </w:r>
      <w:r>
        <w:rPr>
          <w:rFonts w:eastAsia="Calibri" w:cs="Calibri"/>
          <w:b/>
          <w:u w:val="single"/>
        </w:rPr>
        <w:t>happiness</w:t>
      </w:r>
      <w:r>
        <w:rPr>
          <w:rFonts w:eastAsia="Calibri" w:cs="Calibri"/>
          <w:sz w:val="14"/>
          <w:szCs w:val="14"/>
        </w:rPr>
        <w:t xml:space="preserve">);5 </w:t>
      </w:r>
      <w:r>
        <w:rPr>
          <w:rFonts w:eastAsia="Calibri" w:cs="Calibri"/>
          <w:u w:val="single"/>
        </w:rPr>
        <w:t xml:space="preserve">and in </w:t>
      </w:r>
      <w:r>
        <w:rPr>
          <w:rFonts w:eastAsia="Calibri" w:cs="Calibri"/>
          <w:b/>
          <w:u w:val="single"/>
        </w:rPr>
        <w:t>justice</w:t>
      </w:r>
      <w:r>
        <w:rPr>
          <w:rFonts w:eastAsia="Calibri" w:cs="Calibri"/>
          <w:sz w:val="14"/>
          <w:szCs w:val="14"/>
        </w:rPr>
        <w:t xml:space="preserve"> (</w:t>
      </w:r>
      <w:r>
        <w:rPr>
          <w:rFonts w:eastAsia="Calibri" w:cs="Calibri"/>
          <w:u w:val="single"/>
        </w:rPr>
        <w:t xml:space="preserve">such as reduced deaths from </w:t>
      </w:r>
      <w:r>
        <w:rPr>
          <w:rFonts w:eastAsia="Calibri" w:cs="Calibri"/>
          <w:b/>
          <w:u w:val="single"/>
        </w:rPr>
        <w:t>war</w:t>
      </w:r>
      <w:r>
        <w:rPr>
          <w:rFonts w:eastAsia="Calibri" w:cs="Calibri"/>
          <w:u w:val="single"/>
        </w:rPr>
        <w:t xml:space="preserve"> and homicide; </w:t>
      </w:r>
      <w:r>
        <w:rPr>
          <w:rFonts w:eastAsia="Calibri" w:cs="Calibri"/>
          <w:highlight w:val="cyan"/>
          <w:u w:val="single"/>
        </w:rPr>
        <w:t>higher</w:t>
      </w:r>
      <w:r>
        <w:rPr>
          <w:rFonts w:eastAsia="Calibri" w:cs="Calibri"/>
          <w:sz w:val="14"/>
          <w:szCs w:val="14"/>
        </w:rPr>
        <w:t xml:space="preserve"> rankings in </w:t>
      </w:r>
      <w:r>
        <w:rPr>
          <w:rFonts w:eastAsia="Calibri" w:cs="Calibri"/>
          <w:b/>
          <w:highlight w:val="cyan"/>
          <w:u w:val="single"/>
        </w:rPr>
        <w:t>human rights</w:t>
      </w:r>
      <w:r>
        <w:rPr>
          <w:rFonts w:eastAsia="Calibri" w:cs="Calibri"/>
          <w:sz w:val="14"/>
          <w:szCs w:val="14"/>
        </w:rPr>
        <w:t xml:space="preserve"> i</w:t>
      </w:r>
    </w:p>
    <w:p w14:paraId="44D20B26" w14:textId="77777777" w:rsidR="00752929" w:rsidRPr="00800F17" w:rsidRDefault="00752929" w:rsidP="00FA1E72">
      <w:pPr>
        <w:rPr>
          <w:rFonts w:asciiTheme="majorHAnsi" w:hAnsiTheme="majorHAnsi" w:cstheme="majorHAnsi"/>
          <w:sz w:val="16"/>
        </w:rPr>
      </w:pPr>
    </w:p>
    <w:p w14:paraId="490B214D" w14:textId="77777777" w:rsidR="00FA1E72" w:rsidRPr="00F601E6" w:rsidRDefault="00FA1E72" w:rsidP="00FA1E72"/>
    <w:p w14:paraId="459FEC1D" w14:textId="77777777" w:rsidR="00C836DA" w:rsidRPr="00C836DA" w:rsidRDefault="00C836DA" w:rsidP="00FA1E72">
      <w:pPr>
        <w:pStyle w:val="Heading4"/>
      </w:pPr>
    </w:p>
    <w:sectPr w:rsidR="00C836DA" w:rsidRPr="00C836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9D0C1F"/>
    <w:multiLevelType w:val="multilevel"/>
    <w:tmpl w:val="86226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4461E9"/>
    <w:multiLevelType w:val="multilevel"/>
    <w:tmpl w:val="D92AB1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7"/>
  </w:num>
  <w:num w:numId="4">
    <w:abstractNumId w:val="25"/>
  </w:num>
  <w:num w:numId="5">
    <w:abstractNumId w:val="17"/>
  </w:num>
  <w:num w:numId="6">
    <w:abstractNumId w:val="32"/>
  </w:num>
  <w:num w:numId="7">
    <w:abstractNumId w:val="29"/>
  </w:num>
  <w:num w:numId="8">
    <w:abstractNumId w:val="24"/>
  </w:num>
  <w:num w:numId="9">
    <w:abstractNumId w:val="30"/>
  </w:num>
  <w:num w:numId="10">
    <w:abstractNumId w:val="20"/>
  </w:num>
  <w:num w:numId="11">
    <w:abstractNumId w:val="13"/>
  </w:num>
  <w:num w:numId="12">
    <w:abstractNumId w:val="14"/>
  </w:num>
  <w:num w:numId="13">
    <w:abstractNumId w:val="35"/>
  </w:num>
  <w:num w:numId="14">
    <w:abstractNumId w:val="12"/>
  </w:num>
  <w:num w:numId="15">
    <w:abstractNumId w:val="23"/>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1"/>
  </w:num>
  <w:num w:numId="28">
    <w:abstractNumId w:val="22"/>
  </w:num>
  <w:num w:numId="29">
    <w:abstractNumId w:val="28"/>
  </w:num>
  <w:num w:numId="30">
    <w:abstractNumId w:val="33"/>
  </w:num>
  <w:num w:numId="31">
    <w:abstractNumId w:val="19"/>
  </w:num>
  <w:num w:numId="32">
    <w:abstractNumId w:val="31"/>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1D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B8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95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F5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CC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77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84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2929"/>
    <w:rsid w:val="00753A84"/>
    <w:rsid w:val="007611F5"/>
    <w:rsid w:val="007619E4"/>
    <w:rsid w:val="00761E75"/>
    <w:rsid w:val="0076495E"/>
    <w:rsid w:val="00765FC8"/>
    <w:rsid w:val="00775694"/>
    <w:rsid w:val="00793F46"/>
    <w:rsid w:val="007A1325"/>
    <w:rsid w:val="007A1A18"/>
    <w:rsid w:val="007A3BAF"/>
    <w:rsid w:val="007B53D8"/>
    <w:rsid w:val="007C1DB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A8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B60"/>
    <w:rsid w:val="00C07769"/>
    <w:rsid w:val="00C07D05"/>
    <w:rsid w:val="00C10856"/>
    <w:rsid w:val="00C203FA"/>
    <w:rsid w:val="00C244F5"/>
    <w:rsid w:val="00C3164F"/>
    <w:rsid w:val="00C31B5E"/>
    <w:rsid w:val="00C34D3E"/>
    <w:rsid w:val="00C35B37"/>
    <w:rsid w:val="00C3747A"/>
    <w:rsid w:val="00C37F29"/>
    <w:rsid w:val="00C56DCC"/>
    <w:rsid w:val="00C57075"/>
    <w:rsid w:val="00C66104"/>
    <w:rsid w:val="00C72AFE"/>
    <w:rsid w:val="00C81619"/>
    <w:rsid w:val="00C836DA"/>
    <w:rsid w:val="00C90FC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FFD"/>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C5A"/>
    <w:rsid w:val="00F31955"/>
    <w:rsid w:val="00F34C06"/>
    <w:rsid w:val="00F43EA3"/>
    <w:rsid w:val="00F50C55"/>
    <w:rsid w:val="00F57FFB"/>
    <w:rsid w:val="00F601E6"/>
    <w:rsid w:val="00F73954"/>
    <w:rsid w:val="00F94060"/>
    <w:rsid w:val="00FA1E72"/>
    <w:rsid w:val="00FA56F6"/>
    <w:rsid w:val="00FB329D"/>
    <w:rsid w:val="00FC27E3"/>
    <w:rsid w:val="00FC74C7"/>
    <w:rsid w:val="00FD451D"/>
    <w:rsid w:val="00FD5032"/>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1F0319"/>
  <w14:defaultImageDpi w14:val="300"/>
  <w15:docId w15:val="{904C5303-0199-0F4C-B3F1-21284733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7954"/>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277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2779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2779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27795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C836DA"/>
    <w:pPr>
      <w:outlineLvl w:val="4"/>
    </w:pPr>
    <w:rPr>
      <w:szCs w:val="26"/>
    </w:rPr>
  </w:style>
  <w:style w:type="paragraph" w:styleId="Heading6">
    <w:name w:val="heading 6"/>
    <w:basedOn w:val="Normal"/>
    <w:next w:val="Normal"/>
    <w:link w:val="Heading6Char"/>
    <w:uiPriority w:val="9"/>
    <w:qFormat/>
    <w:rsid w:val="00C836D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836D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836D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836D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77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954"/>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277954"/>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1,Heading 2 Char Char Char1,Heading 2 Char Char Char1 Char Char"/>
    <w:basedOn w:val="DefaultParagraphFont"/>
    <w:link w:val="Heading2"/>
    <w:uiPriority w:val="9"/>
    <w:rsid w:val="00277954"/>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27795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2779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7954"/>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27795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27795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7795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T"/>
    <w:basedOn w:val="DefaultParagraphFont"/>
    <w:link w:val="Card"/>
    <w:uiPriority w:val="99"/>
    <w:unhideWhenUsed/>
    <w:rsid w:val="00277954"/>
    <w:rPr>
      <w:color w:val="auto"/>
      <w:u w:val="none"/>
    </w:rPr>
  </w:style>
  <w:style w:type="paragraph" w:styleId="DocumentMap">
    <w:name w:val="Document Map"/>
    <w:basedOn w:val="Normal"/>
    <w:link w:val="DocumentMapChar"/>
    <w:uiPriority w:val="99"/>
    <w:unhideWhenUsed/>
    <w:rsid w:val="002779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77954"/>
    <w:rPr>
      <w:rFonts w:ascii="Lucida Grande" w:hAnsi="Lucida Grande" w:cs="Lucida Grande"/>
    </w:rPr>
  </w:style>
  <w:style w:type="paragraph" w:customStyle="1" w:styleId="textbold">
    <w:name w:val="text bold"/>
    <w:basedOn w:val="Normal"/>
    <w:link w:val="Emphasis"/>
    <w:uiPriority w:val="20"/>
    <w:qFormat/>
    <w:rsid w:val="007C1DBA"/>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card,Debate Text"/>
    <w:basedOn w:val="Heading1"/>
    <w:link w:val="Hyperlink"/>
    <w:autoRedefine/>
    <w:uiPriority w:val="99"/>
    <w:qFormat/>
    <w:rsid w:val="007C1D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836D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9"/>
    <w:rsid w:val="00C836DA"/>
    <w:rPr>
      <w:rFonts w:ascii="Calibri" w:hAnsi="Calibri"/>
      <w:sz w:val="22"/>
      <w:szCs w:val="26"/>
    </w:rPr>
  </w:style>
  <w:style w:type="character" w:customStyle="1" w:styleId="Heading6Char">
    <w:name w:val="Heading 6 Char"/>
    <w:basedOn w:val="DefaultParagraphFont"/>
    <w:link w:val="Heading6"/>
    <w:uiPriority w:val="9"/>
    <w:rsid w:val="00C836DA"/>
    <w:rPr>
      <w:rFonts w:ascii="Cambria" w:eastAsia="Times New Roman" w:hAnsi="Cambria"/>
      <w:b/>
      <w:bCs/>
      <w:i/>
      <w:iCs/>
      <w:sz w:val="20"/>
      <w:lang w:bidi="en-US"/>
    </w:rPr>
  </w:style>
  <w:style w:type="character" w:customStyle="1" w:styleId="Heading7Char">
    <w:name w:val="Heading 7 Char"/>
    <w:basedOn w:val="DefaultParagraphFont"/>
    <w:link w:val="Heading7"/>
    <w:rsid w:val="00C836D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836D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836DA"/>
    <w:rPr>
      <w:rFonts w:ascii="Cambria" w:eastAsia="Times New Roman" w:hAnsi="Cambria"/>
      <w:i/>
      <w:iCs/>
      <w:sz w:val="18"/>
      <w:szCs w:val="18"/>
      <w:lang w:bidi="en-US"/>
    </w:rPr>
  </w:style>
  <w:style w:type="paragraph" w:customStyle="1" w:styleId="UnderlinePara">
    <w:name w:val="Underline Para"/>
    <w:basedOn w:val="Normal"/>
    <w:uiPriority w:val="6"/>
    <w:qFormat/>
    <w:rsid w:val="00C836D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C836DA"/>
  </w:style>
  <w:style w:type="character" w:customStyle="1" w:styleId="m86561310344189514gmail-styleunderline">
    <w:name w:val="m_86561310344189514gmail-styleunderline"/>
    <w:basedOn w:val="DefaultParagraphFont"/>
    <w:rsid w:val="00C836DA"/>
  </w:style>
  <w:style w:type="character" w:customStyle="1" w:styleId="StyleBold">
    <w:name w:val="Style Bold"/>
    <w:basedOn w:val="DefaultParagraphFont"/>
    <w:uiPriority w:val="9"/>
    <w:semiHidden/>
    <w:qFormat/>
    <w:rsid w:val="00C836DA"/>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836DA"/>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C836DA"/>
    <w:rPr>
      <w:rFonts w:ascii="Calibri" w:hAnsi="Calibri"/>
      <w:sz w:val="22"/>
    </w:rPr>
  </w:style>
  <w:style w:type="paragraph" w:styleId="Footer">
    <w:name w:val="footer"/>
    <w:basedOn w:val="Normal"/>
    <w:link w:val="FooterChar"/>
    <w:uiPriority w:val="99"/>
    <w:rsid w:val="00C836DA"/>
    <w:pPr>
      <w:tabs>
        <w:tab w:val="center" w:pos="4680"/>
        <w:tab w:val="right" w:pos="9360"/>
      </w:tabs>
    </w:pPr>
  </w:style>
  <w:style w:type="character" w:customStyle="1" w:styleId="FooterChar">
    <w:name w:val="Footer Char"/>
    <w:basedOn w:val="DefaultParagraphFont"/>
    <w:link w:val="Footer"/>
    <w:uiPriority w:val="99"/>
    <w:rsid w:val="00C836DA"/>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836DA"/>
  </w:style>
  <w:style w:type="character" w:styleId="PageNumber">
    <w:name w:val="page number"/>
    <w:aliases w:val="card ununderlined"/>
    <w:basedOn w:val="DefaultParagraphFont"/>
    <w:uiPriority w:val="99"/>
    <w:rsid w:val="00C836DA"/>
  </w:style>
  <w:style w:type="character" w:customStyle="1" w:styleId="DocumentMapChar1">
    <w:name w:val="Document Map Char1"/>
    <w:basedOn w:val="DefaultParagraphFont"/>
    <w:uiPriority w:val="99"/>
    <w:rsid w:val="00C836DA"/>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C836DA"/>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C836DA"/>
    <w:rPr>
      <w:rFonts w:ascii="Times New Roman" w:eastAsia="Times New Roman" w:hAnsi="Times New Roman" w:cs="Times New Roman"/>
      <w:sz w:val="20"/>
      <w:u w:val="single"/>
    </w:rPr>
  </w:style>
  <w:style w:type="character" w:customStyle="1" w:styleId="UnderliningChar">
    <w:name w:val="Underlining Char"/>
    <w:basedOn w:val="DefaultParagraphFont"/>
    <w:rsid w:val="00C836DA"/>
    <w:rPr>
      <w:szCs w:val="24"/>
      <w:u w:val="single"/>
      <w:lang w:val="en-US" w:eastAsia="en-US" w:bidi="ar-SA"/>
    </w:rPr>
  </w:style>
  <w:style w:type="character" w:customStyle="1" w:styleId="CardTextChar">
    <w:name w:val="Card Text Char"/>
    <w:basedOn w:val="DefaultParagraphFont"/>
    <w:rsid w:val="00C836DA"/>
    <w:rPr>
      <w:sz w:val="12"/>
      <w:szCs w:val="24"/>
      <w:lang w:val="en-US" w:eastAsia="en-US" w:bidi="ar-SA"/>
    </w:rPr>
  </w:style>
  <w:style w:type="character" w:customStyle="1" w:styleId="MicrotextChar">
    <w:name w:val="Microtext Char"/>
    <w:basedOn w:val="DefaultParagraphFont"/>
    <w:link w:val="Microtext"/>
    <w:rsid w:val="00C836DA"/>
    <w:rPr>
      <w:sz w:val="12"/>
    </w:rPr>
  </w:style>
  <w:style w:type="paragraph" w:customStyle="1" w:styleId="Style1">
    <w:name w:val="Style1"/>
    <w:basedOn w:val="Normal"/>
    <w:rsid w:val="00C836DA"/>
    <w:rPr>
      <w:sz w:val="16"/>
      <w:szCs w:val="20"/>
    </w:rPr>
  </w:style>
  <w:style w:type="paragraph" w:styleId="TOC1">
    <w:name w:val="toc 1"/>
    <w:aliases w:val="good index,Index Basic"/>
    <w:basedOn w:val="Normal"/>
    <w:next w:val="Normal"/>
    <w:autoRedefine/>
    <w:uiPriority w:val="39"/>
    <w:qFormat/>
    <w:rsid w:val="00C836DA"/>
  </w:style>
  <w:style w:type="character" w:customStyle="1" w:styleId="UnderlineChar1">
    <w:name w:val="Underline Char1"/>
    <w:basedOn w:val="DefaultParagraphFont"/>
    <w:rsid w:val="00C836DA"/>
    <w:rPr>
      <w:rFonts w:ascii="Garamond" w:hAnsi="Garamond"/>
      <w:sz w:val="22"/>
      <w:szCs w:val="18"/>
      <w:u w:val="single"/>
      <w:lang w:val="en-US" w:eastAsia="en-US" w:bidi="ar-SA"/>
    </w:rPr>
  </w:style>
  <w:style w:type="paragraph" w:styleId="ListParagraph">
    <w:name w:val="List Paragraph"/>
    <w:aliases w:val="6 font"/>
    <w:basedOn w:val="Normal"/>
    <w:uiPriority w:val="99"/>
    <w:unhideWhenUsed/>
    <w:qFormat/>
    <w:rsid w:val="00C836DA"/>
    <w:pPr>
      <w:ind w:left="720"/>
      <w:contextualSpacing/>
    </w:pPr>
  </w:style>
  <w:style w:type="character" w:styleId="UnresolvedMention">
    <w:name w:val="Unresolved Mention"/>
    <w:basedOn w:val="DefaultParagraphFont"/>
    <w:uiPriority w:val="99"/>
    <w:unhideWhenUsed/>
    <w:rsid w:val="00C836DA"/>
    <w:rPr>
      <w:color w:val="605E5C"/>
      <w:shd w:val="clear" w:color="auto" w:fill="E1DFDD"/>
    </w:rPr>
  </w:style>
  <w:style w:type="paragraph" w:styleId="NoSpacing">
    <w:name w:val="No Spacing"/>
    <w:aliases w:val="Card Format,ClearFormatting,DDI Tag,Tag Title,CD - Cite,No Spacing6,No Spacing7,No Spacing8,Dont u,No Spacing311,No Spacing51,ca,Note Level 2,Note Level 21,Clear,No Spacing11211,No Spacing1111111"/>
    <w:basedOn w:val="Heading1"/>
    <w:autoRedefine/>
    <w:uiPriority w:val="99"/>
    <w:qFormat/>
    <w:rsid w:val="00C836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C836D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836DA"/>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836DA"/>
    <w:rPr>
      <w:sz w:val="22"/>
      <w:u w:val="single"/>
    </w:rPr>
  </w:style>
  <w:style w:type="paragraph" w:customStyle="1" w:styleId="Analytic">
    <w:name w:val="Analytic"/>
    <w:basedOn w:val="Heading4"/>
    <w:link w:val="AnalyticChar"/>
    <w:uiPriority w:val="4"/>
    <w:qFormat/>
    <w:rsid w:val="00C836DA"/>
    <w:pPr>
      <w:outlineLvl w:val="9"/>
    </w:pPr>
  </w:style>
  <w:style w:type="character" w:customStyle="1" w:styleId="AnalyticChar">
    <w:name w:val="Analytic Char"/>
    <w:basedOn w:val="DefaultParagraphFont"/>
    <w:link w:val="Analytic"/>
    <w:uiPriority w:val="4"/>
    <w:rsid w:val="00C836DA"/>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C836DA"/>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C836DA"/>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836DA"/>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C836D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836DA"/>
    <w:rPr>
      <w:rFonts w:ascii="Calibri" w:hAnsi="Calibri"/>
      <w:b/>
      <w:sz w:val="26"/>
    </w:rPr>
  </w:style>
  <w:style w:type="character" w:customStyle="1" w:styleId="Heading4Char3">
    <w:name w:val="Heading 4 Char3"/>
    <w:aliases w:val="Tag Char3,heading 2 Char3,Heading 2 Char2 Char Char1,Heading 2 Char1 Char Char Char1,ta Char"/>
    <w:rsid w:val="00C836DA"/>
    <w:rPr>
      <w:rFonts w:ascii="Calibri" w:hAnsi="Calibri"/>
      <w:b/>
      <w:sz w:val="26"/>
    </w:rPr>
  </w:style>
  <w:style w:type="character" w:customStyle="1" w:styleId="UnderlineBold">
    <w:name w:val="Underline + Bold"/>
    <w:uiPriority w:val="1"/>
    <w:qFormat/>
    <w:rsid w:val="00C836DA"/>
    <w:rPr>
      <w:rFonts w:ascii="Georgia" w:hAnsi="Georgia"/>
      <w:b w:val="0"/>
      <w:bCs w:val="0"/>
      <w:sz w:val="22"/>
      <w:u w:val="single"/>
    </w:rPr>
  </w:style>
  <w:style w:type="paragraph" w:customStyle="1" w:styleId="underlined">
    <w:name w:val="underlined"/>
    <w:next w:val="Normal"/>
    <w:link w:val="underlinedChar"/>
    <w:autoRedefine/>
    <w:qFormat/>
    <w:rsid w:val="00C836DA"/>
    <w:pPr>
      <w:contextualSpacing/>
    </w:pPr>
    <w:rPr>
      <w:rFonts w:ascii="Times New Roman" w:eastAsia="Malgun Gothic" w:hAnsi="Times New Roman" w:cs="Times New Roman"/>
      <w:u w:val="single"/>
    </w:rPr>
  </w:style>
  <w:style w:type="character" w:customStyle="1" w:styleId="underlinedChar">
    <w:name w:val="underlined Char"/>
    <w:link w:val="underlined"/>
    <w:rsid w:val="00C836DA"/>
    <w:rPr>
      <w:rFonts w:ascii="Times New Roman" w:eastAsia="Malgun Gothic" w:hAnsi="Times New Roman" w:cs="Times New Roman"/>
      <w:u w:val="single"/>
    </w:rPr>
  </w:style>
  <w:style w:type="paragraph" w:customStyle="1" w:styleId="Style4">
    <w:name w:val="Style4"/>
    <w:basedOn w:val="Normal"/>
    <w:link w:val="Style4Char"/>
    <w:qFormat/>
    <w:rsid w:val="00C836D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836DA"/>
    <w:rPr>
      <w:rFonts w:ascii="Times New Roman" w:eastAsia="Calibri" w:hAnsi="Times New Roman"/>
      <w:u w:val="single"/>
      <w:lang w:val="x-none"/>
    </w:rPr>
  </w:style>
  <w:style w:type="paragraph" w:customStyle="1" w:styleId="Analytics">
    <w:name w:val="Analytics"/>
    <w:basedOn w:val="Heading4"/>
    <w:link w:val="AnalyticsChar"/>
    <w:uiPriority w:val="99"/>
    <w:qFormat/>
    <w:rsid w:val="00C836DA"/>
    <w:rPr>
      <w:bCs w:val="0"/>
      <w:szCs w:val="22"/>
    </w:rPr>
  </w:style>
  <w:style w:type="character" w:customStyle="1" w:styleId="AnalyticsChar">
    <w:name w:val="Analytics Char"/>
    <w:basedOn w:val="DefaultParagraphFont"/>
    <w:link w:val="Analytics"/>
    <w:uiPriority w:val="99"/>
    <w:rsid w:val="00C836DA"/>
    <w:rPr>
      <w:rFonts w:ascii="Calibri" w:eastAsiaTheme="majorEastAsia" w:hAnsi="Calibri" w:cstheme="majorBidi"/>
      <w:b/>
      <w:sz w:val="26"/>
      <w:szCs w:val="22"/>
    </w:rPr>
  </w:style>
  <w:style w:type="numbering" w:customStyle="1" w:styleId="NoList1">
    <w:name w:val="No List1"/>
    <w:next w:val="NoList"/>
    <w:uiPriority w:val="99"/>
    <w:semiHidden/>
    <w:unhideWhenUsed/>
    <w:rsid w:val="00C836DA"/>
  </w:style>
  <w:style w:type="character" w:customStyle="1" w:styleId="underline">
    <w:name w:val="underline"/>
    <w:basedOn w:val="DefaultParagraphFont"/>
    <w:qFormat/>
    <w:locked/>
    <w:rsid w:val="00C836DA"/>
    <w:rPr>
      <w:rFonts w:ascii="Times New Roman" w:hAnsi="Times New Roman" w:cs="Times New Roman" w:hint="default"/>
      <w:u w:val="single"/>
    </w:rPr>
  </w:style>
  <w:style w:type="character" w:customStyle="1" w:styleId="Style11ptUnderline">
    <w:name w:val="Style 11 pt Underline"/>
    <w:basedOn w:val="DefaultParagraphFont"/>
    <w:qFormat/>
    <w:rsid w:val="00C836DA"/>
    <w:rPr>
      <w:sz w:val="20"/>
      <w:u w:val="single"/>
    </w:rPr>
  </w:style>
  <w:style w:type="character" w:customStyle="1" w:styleId="Style11pt">
    <w:name w:val="Style 11 pt"/>
    <w:basedOn w:val="DefaultParagraphFont"/>
    <w:qFormat/>
    <w:rsid w:val="00C836DA"/>
    <w:rPr>
      <w:sz w:val="20"/>
    </w:rPr>
  </w:style>
  <w:style w:type="character" w:customStyle="1" w:styleId="Style1Char1">
    <w:name w:val="Style1 Char1"/>
    <w:basedOn w:val="DefaultParagraphFont"/>
    <w:qFormat/>
    <w:rsid w:val="00C836D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836DA"/>
    <w:rPr>
      <w:sz w:val="18"/>
      <w:szCs w:val="18"/>
    </w:rPr>
  </w:style>
  <w:style w:type="paragraph" w:styleId="CommentText">
    <w:name w:val="annotation text"/>
    <w:basedOn w:val="Normal"/>
    <w:link w:val="CommentTextChar"/>
    <w:uiPriority w:val="99"/>
    <w:unhideWhenUsed/>
    <w:rsid w:val="00C836D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836DA"/>
    <w:rPr>
      <w:rFonts w:ascii="Times New Roman" w:hAnsi="Times New Roman"/>
    </w:rPr>
  </w:style>
  <w:style w:type="paragraph" w:styleId="CommentSubject">
    <w:name w:val="annotation subject"/>
    <w:basedOn w:val="CommentText"/>
    <w:next w:val="CommentText"/>
    <w:link w:val="CommentSubjectChar"/>
    <w:uiPriority w:val="99"/>
    <w:unhideWhenUsed/>
    <w:rsid w:val="00C836DA"/>
    <w:rPr>
      <w:b/>
      <w:bCs/>
      <w:sz w:val="20"/>
      <w:szCs w:val="20"/>
    </w:rPr>
  </w:style>
  <w:style w:type="character" w:customStyle="1" w:styleId="CommentSubjectChar">
    <w:name w:val="Comment Subject Char"/>
    <w:basedOn w:val="CommentTextChar"/>
    <w:link w:val="CommentSubject"/>
    <w:uiPriority w:val="99"/>
    <w:rsid w:val="00C836DA"/>
    <w:rPr>
      <w:rFonts w:ascii="Times New Roman" w:hAnsi="Times New Roman"/>
      <w:b/>
      <w:bCs/>
      <w:sz w:val="20"/>
      <w:szCs w:val="20"/>
    </w:rPr>
  </w:style>
  <w:style w:type="character" w:customStyle="1" w:styleId="cardChar">
    <w:name w:val="card Char"/>
    <w:aliases w:val="Bold Cite Char Char,Speed Cite Char"/>
    <w:qFormat/>
    <w:rsid w:val="00C836DA"/>
    <w:rPr>
      <w:rFonts w:ascii="Times New Roman" w:eastAsiaTheme="minorEastAsia" w:hAnsi="Times New Roman"/>
      <w:sz w:val="16"/>
      <w:szCs w:val="24"/>
    </w:rPr>
  </w:style>
  <w:style w:type="character" w:customStyle="1" w:styleId="StyleDate">
    <w:name w:val="Style Date"/>
    <w:aliases w:val="Author"/>
    <w:uiPriority w:val="1"/>
    <w:qFormat/>
    <w:rsid w:val="00C836DA"/>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C836DA"/>
    <w:rPr>
      <w:b/>
      <w:bCs/>
    </w:rPr>
  </w:style>
  <w:style w:type="character" w:customStyle="1" w:styleId="apple-converted-space">
    <w:name w:val="apple-converted-space"/>
    <w:basedOn w:val="DefaultParagraphFont"/>
    <w:qFormat/>
    <w:rsid w:val="00C836DA"/>
  </w:style>
  <w:style w:type="character" w:customStyle="1" w:styleId="st">
    <w:name w:val="st"/>
    <w:rsid w:val="00C836DA"/>
  </w:style>
  <w:style w:type="character" w:customStyle="1" w:styleId="CharChar11">
    <w:name w:val="Char Char11"/>
    <w:rsid w:val="00C836DA"/>
    <w:rPr>
      <w:rFonts w:cs="Arial"/>
      <w:bCs/>
      <w:szCs w:val="26"/>
      <w:u w:val="single"/>
      <w:lang w:val="en-US" w:eastAsia="en-US" w:bidi="ar-SA"/>
    </w:rPr>
  </w:style>
  <w:style w:type="character" w:customStyle="1" w:styleId="DebateHighlighted">
    <w:name w:val="Debate Highlighted"/>
    <w:basedOn w:val="DefaultParagraphFont"/>
    <w:qFormat/>
    <w:rsid w:val="00C836DA"/>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C836DA"/>
    <w:rPr>
      <w:rFonts w:ascii="Times New Roman" w:eastAsia="MS Mincho" w:hAnsi="Times New Roman" w:cs="Times New Roman"/>
      <w:sz w:val="16"/>
    </w:rPr>
  </w:style>
  <w:style w:type="character" w:customStyle="1" w:styleId="Highlightedunderline">
    <w:name w:val="Highlighted underline"/>
    <w:qFormat/>
    <w:rsid w:val="00C836DA"/>
    <w:rPr>
      <w:rFonts w:ascii="Times New Roman" w:hAnsi="Times New Roman"/>
      <w:sz w:val="20"/>
      <w:shd w:val="clear" w:color="auto" w:fill="C0C0C0"/>
    </w:rPr>
  </w:style>
  <w:style w:type="paragraph" w:customStyle="1" w:styleId="CITE">
    <w:name w:val="CITE"/>
    <w:basedOn w:val="Normal"/>
    <w:next w:val="Normal"/>
    <w:link w:val="CITEChar"/>
    <w:qFormat/>
    <w:rsid w:val="00C836D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836DA"/>
    <w:rPr>
      <w:rFonts w:ascii="Liberation Sans" w:hAnsi="Liberation Sans" w:cs="Georgia"/>
      <w:sz w:val="20"/>
      <w:szCs w:val="20"/>
      <w:u w:val="single"/>
    </w:rPr>
  </w:style>
  <w:style w:type="paragraph" w:customStyle="1" w:styleId="cardtext">
    <w:name w:val="card text"/>
    <w:basedOn w:val="Normal"/>
    <w:link w:val="cardtextChar0"/>
    <w:qFormat/>
    <w:rsid w:val="00C836DA"/>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C836DA"/>
    <w:rPr>
      <w:rFonts w:ascii="Georgia" w:eastAsia="Calibri" w:hAnsi="Georgia"/>
    </w:rPr>
  </w:style>
  <w:style w:type="character" w:customStyle="1" w:styleId="UnderlineBold0">
    <w:name w:val="Underline Bold"/>
    <w:basedOn w:val="DefaultParagraphFont"/>
    <w:qFormat/>
    <w:rsid w:val="00C836DA"/>
    <w:rPr>
      <w:b/>
      <w:sz w:val="20"/>
      <w:u w:val="single"/>
    </w:rPr>
  </w:style>
  <w:style w:type="paragraph" w:styleId="BodyText">
    <w:name w:val="Body Text"/>
    <w:basedOn w:val="Normal"/>
    <w:link w:val="BodyTextChar"/>
    <w:unhideWhenUsed/>
    <w:qFormat/>
    <w:rsid w:val="00C836DA"/>
    <w:pPr>
      <w:spacing w:after="120"/>
    </w:pPr>
  </w:style>
  <w:style w:type="character" w:customStyle="1" w:styleId="BodyTextChar">
    <w:name w:val="Body Text Char"/>
    <w:basedOn w:val="DefaultParagraphFont"/>
    <w:link w:val="BodyText"/>
    <w:qFormat/>
    <w:rsid w:val="00C836DA"/>
    <w:rPr>
      <w:rFonts w:ascii="Calibri" w:hAnsi="Calibri"/>
      <w:sz w:val="22"/>
    </w:rPr>
  </w:style>
  <w:style w:type="character" w:customStyle="1" w:styleId="titlechar0">
    <w:name w:val="titlechar"/>
    <w:basedOn w:val="DefaultParagraphFont"/>
    <w:rsid w:val="00C836DA"/>
  </w:style>
  <w:style w:type="paragraph" w:customStyle="1" w:styleId="tiny">
    <w:name w:val="tiny"/>
    <w:next w:val="Normal"/>
    <w:link w:val="tinyChar"/>
    <w:autoRedefine/>
    <w:qFormat/>
    <w:rsid w:val="00C836DA"/>
    <w:pPr>
      <w:contextualSpacing/>
    </w:pPr>
    <w:rPr>
      <w:rFonts w:ascii="Times New Roman" w:eastAsia="Malgun Gothic" w:hAnsi="Times New Roman" w:cs="Times New Roman"/>
      <w:sz w:val="12"/>
    </w:rPr>
  </w:style>
  <w:style w:type="character" w:customStyle="1" w:styleId="tinyChar">
    <w:name w:val="tiny Char"/>
    <w:link w:val="tiny"/>
    <w:rsid w:val="00C836DA"/>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C836D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836DA"/>
    <w:rPr>
      <w:rFonts w:ascii="Lucida Grande" w:eastAsiaTheme="minorHAnsi" w:hAnsi="Lucida Grande" w:cs="Lucida Grande"/>
      <w:sz w:val="18"/>
      <w:szCs w:val="18"/>
    </w:rPr>
  </w:style>
  <w:style w:type="character" w:customStyle="1" w:styleId="Style1Char">
    <w:name w:val="Style1 Char"/>
    <w:basedOn w:val="DefaultParagraphFont"/>
    <w:qFormat/>
    <w:rsid w:val="00C836DA"/>
    <w:rPr>
      <w:rFonts w:eastAsia="SimSun"/>
      <w:sz w:val="20"/>
      <w:szCs w:val="24"/>
      <w:u w:val="single"/>
      <w:lang w:val="en-US" w:eastAsia="zh-CN" w:bidi="ar-SA"/>
    </w:rPr>
  </w:style>
  <w:style w:type="paragraph" w:customStyle="1" w:styleId="Tag2">
    <w:name w:val="Tag2"/>
    <w:basedOn w:val="Normal"/>
    <w:autoRedefine/>
    <w:uiPriority w:val="99"/>
    <w:qFormat/>
    <w:rsid w:val="00C836DA"/>
    <w:rPr>
      <w:rFonts w:eastAsia="Calibri" w:cs="Arial"/>
      <w:b/>
    </w:rPr>
  </w:style>
  <w:style w:type="character" w:customStyle="1" w:styleId="CommentTextChar1">
    <w:name w:val="Comment Text Char1"/>
    <w:basedOn w:val="DefaultParagraphFont"/>
    <w:uiPriority w:val="99"/>
    <w:rsid w:val="00C836DA"/>
    <w:rPr>
      <w:rFonts w:ascii="Calibri" w:hAnsi="Calibri"/>
    </w:rPr>
  </w:style>
  <w:style w:type="character" w:customStyle="1" w:styleId="apple-style-span">
    <w:name w:val="apple-style-span"/>
    <w:basedOn w:val="DefaultParagraphFont"/>
    <w:qFormat/>
    <w:rsid w:val="00C836DA"/>
  </w:style>
  <w:style w:type="character" w:customStyle="1" w:styleId="FootnoteTextChar">
    <w:name w:val="Footnote Text Char"/>
    <w:basedOn w:val="DefaultParagraphFont"/>
    <w:link w:val="FootnoteText"/>
    <w:rsid w:val="00C836DA"/>
    <w:rPr>
      <w:rFonts w:ascii="Calibri" w:hAnsi="Calibri"/>
    </w:rPr>
  </w:style>
  <w:style w:type="paragraph" w:styleId="FootnoteText">
    <w:name w:val="footnote text"/>
    <w:basedOn w:val="Normal"/>
    <w:link w:val="FootnoteTextChar"/>
    <w:unhideWhenUsed/>
    <w:qFormat/>
    <w:rsid w:val="00C836DA"/>
    <w:pPr>
      <w:spacing w:after="0" w:line="240" w:lineRule="auto"/>
    </w:pPr>
    <w:rPr>
      <w:sz w:val="24"/>
    </w:rPr>
  </w:style>
  <w:style w:type="character" w:customStyle="1" w:styleId="FootnoteTextChar1">
    <w:name w:val="Footnote Text Char1"/>
    <w:basedOn w:val="DefaultParagraphFont"/>
    <w:uiPriority w:val="99"/>
    <w:rsid w:val="00C836DA"/>
    <w:rPr>
      <w:rFonts w:ascii="Calibri" w:hAnsi="Calibri"/>
      <w:sz w:val="20"/>
      <w:szCs w:val="20"/>
    </w:rPr>
  </w:style>
  <w:style w:type="paragraph" w:customStyle="1" w:styleId="p">
    <w:name w:val="p"/>
    <w:basedOn w:val="Normal"/>
    <w:rsid w:val="00C836D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836D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836DA"/>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C836DA"/>
    <w:rPr>
      <w:vertAlign w:val="superscript"/>
    </w:rPr>
  </w:style>
  <w:style w:type="paragraph" w:customStyle="1" w:styleId="para">
    <w:name w:val="para"/>
    <w:basedOn w:val="Normal"/>
    <w:rsid w:val="00C836D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836DA"/>
    <w:pPr>
      <w:spacing w:before="100" w:beforeAutospacing="1" w:after="100" w:afterAutospacing="1" w:line="240" w:lineRule="auto"/>
    </w:pPr>
    <w:rPr>
      <w:rFonts w:cs="Times New Roman"/>
    </w:rPr>
  </w:style>
  <w:style w:type="character" w:customStyle="1" w:styleId="vm-hook">
    <w:name w:val="vm-hook"/>
    <w:basedOn w:val="DefaultParagraphFont"/>
    <w:rsid w:val="00C836DA"/>
  </w:style>
  <w:style w:type="character" w:customStyle="1" w:styleId="dfm-title">
    <w:name w:val="dfm-title"/>
    <w:basedOn w:val="DefaultParagraphFont"/>
    <w:rsid w:val="00C836DA"/>
  </w:style>
  <w:style w:type="paragraph" w:customStyle="1" w:styleId="evidencetext">
    <w:name w:val="evidence text"/>
    <w:basedOn w:val="Normal"/>
    <w:link w:val="evidencetextChar1"/>
    <w:qFormat/>
    <w:rsid w:val="00C836D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836DA"/>
    <w:rPr>
      <w:rFonts w:ascii="Arial" w:hAnsi="Arial" w:cs="Arial"/>
      <w:color w:val="000000"/>
      <w:sz w:val="22"/>
      <w:lang w:val="x-none" w:eastAsia="x-none"/>
    </w:rPr>
  </w:style>
  <w:style w:type="paragraph" w:customStyle="1" w:styleId="CardIndented">
    <w:name w:val="Card (Indented)"/>
    <w:basedOn w:val="Normal"/>
    <w:link w:val="CardIndentedChar"/>
    <w:qFormat/>
    <w:rsid w:val="00C836DA"/>
    <w:pPr>
      <w:spacing w:after="0" w:line="240" w:lineRule="auto"/>
      <w:ind w:left="288"/>
    </w:pPr>
    <w:rPr>
      <w:rFonts w:ascii="Arial" w:hAnsi="Arial" w:cs="Arial"/>
    </w:rPr>
  </w:style>
  <w:style w:type="paragraph" w:customStyle="1" w:styleId="Emphasize">
    <w:name w:val="Emphasize"/>
    <w:basedOn w:val="Normal"/>
    <w:uiPriority w:val="7"/>
    <w:qFormat/>
    <w:rsid w:val="00C836D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836DA"/>
    <w:rPr>
      <w:rFonts w:asciiTheme="minorHAnsi" w:hAnsiTheme="minorHAnsi"/>
      <w:sz w:val="22"/>
    </w:rPr>
  </w:style>
  <w:style w:type="character" w:customStyle="1" w:styleId="UnresolvedMention1">
    <w:name w:val="Unresolved Mention1"/>
    <w:basedOn w:val="DefaultParagraphFont"/>
    <w:uiPriority w:val="99"/>
    <w:unhideWhenUsed/>
    <w:rsid w:val="00C836DA"/>
    <w:rPr>
      <w:color w:val="808080"/>
      <w:shd w:val="clear" w:color="auto" w:fill="E6E6E6"/>
    </w:rPr>
  </w:style>
  <w:style w:type="character" w:customStyle="1" w:styleId="BodyTextChar1">
    <w:name w:val="Body Text Char1"/>
    <w:aliases w:val="Very Small Text Char1"/>
    <w:basedOn w:val="DefaultParagraphFont"/>
    <w:rsid w:val="00C836DA"/>
    <w:rPr>
      <w:rFonts w:ascii="Times New Roman" w:hAnsi="Times New Roman"/>
      <w:sz w:val="24"/>
    </w:rPr>
  </w:style>
  <w:style w:type="character" w:customStyle="1" w:styleId="UnresolvedMention2">
    <w:name w:val="Unresolved Mention2"/>
    <w:basedOn w:val="DefaultParagraphFont"/>
    <w:uiPriority w:val="99"/>
    <w:unhideWhenUsed/>
    <w:rsid w:val="00C836DA"/>
    <w:rPr>
      <w:color w:val="808080"/>
      <w:shd w:val="clear" w:color="auto" w:fill="E6E6E6"/>
    </w:rPr>
  </w:style>
  <w:style w:type="character" w:customStyle="1" w:styleId="Author-Date">
    <w:name w:val="Author-Date"/>
    <w:qFormat/>
    <w:rsid w:val="00C836DA"/>
    <w:rPr>
      <w:b/>
      <w:sz w:val="24"/>
    </w:rPr>
  </w:style>
  <w:style w:type="character" w:customStyle="1" w:styleId="ListLabel12">
    <w:name w:val="ListLabel 12"/>
    <w:qFormat/>
    <w:rsid w:val="00C836DA"/>
    <w:rPr>
      <w:strike w:val="0"/>
      <w:dstrike w:val="0"/>
      <w:color w:val="000000"/>
      <w:spacing w:val="0"/>
      <w:w w:val="100"/>
      <w:sz w:val="16"/>
      <w:lang w:val="en-US"/>
    </w:rPr>
  </w:style>
  <w:style w:type="character" w:customStyle="1" w:styleId="ListLabel11">
    <w:name w:val="ListLabel 11"/>
    <w:qFormat/>
    <w:rsid w:val="00C836DA"/>
    <w:rPr>
      <w:strike w:val="0"/>
      <w:dstrike w:val="0"/>
      <w:color w:val="000000"/>
      <w:spacing w:val="70"/>
      <w:w w:val="100"/>
      <w:sz w:val="16"/>
      <w:lang w:val="en-US"/>
    </w:rPr>
  </w:style>
  <w:style w:type="character" w:customStyle="1" w:styleId="ListLabel10">
    <w:name w:val="ListLabel 10"/>
    <w:qFormat/>
    <w:rsid w:val="00C836DA"/>
    <w:rPr>
      <w:strike w:val="0"/>
      <w:dstrike w:val="0"/>
      <w:color w:val="000000"/>
      <w:spacing w:val="0"/>
      <w:w w:val="100"/>
      <w:sz w:val="18"/>
      <w:lang w:val="en-US"/>
    </w:rPr>
  </w:style>
  <w:style w:type="character" w:customStyle="1" w:styleId="ListLabel9">
    <w:name w:val="ListLabel 9"/>
    <w:qFormat/>
    <w:rsid w:val="00C836DA"/>
    <w:rPr>
      <w:strike w:val="0"/>
      <w:dstrike w:val="0"/>
      <w:color w:val="000000"/>
      <w:spacing w:val="0"/>
      <w:w w:val="100"/>
      <w:sz w:val="21"/>
      <w:lang w:val="en-US"/>
    </w:rPr>
  </w:style>
  <w:style w:type="character" w:customStyle="1" w:styleId="ListLabel8">
    <w:name w:val="ListLabel 8"/>
    <w:qFormat/>
    <w:rsid w:val="00C836DA"/>
    <w:rPr>
      <w:strike w:val="0"/>
      <w:dstrike w:val="0"/>
      <w:color w:val="000000"/>
      <w:spacing w:val="0"/>
      <w:w w:val="100"/>
      <w:sz w:val="20"/>
      <w:lang w:val="en-US"/>
    </w:rPr>
  </w:style>
  <w:style w:type="character" w:customStyle="1" w:styleId="ListLabel7">
    <w:name w:val="ListLabel 7"/>
    <w:qFormat/>
    <w:rsid w:val="00C836DA"/>
    <w:rPr>
      <w:strike w:val="0"/>
      <w:dstrike w:val="0"/>
      <w:color w:val="000000"/>
      <w:spacing w:val="0"/>
      <w:w w:val="100"/>
      <w:sz w:val="20"/>
      <w:lang w:val="en-US"/>
    </w:rPr>
  </w:style>
  <w:style w:type="character" w:customStyle="1" w:styleId="ListLabel6">
    <w:name w:val="ListLabel 6"/>
    <w:qFormat/>
    <w:rsid w:val="00C836DA"/>
    <w:rPr>
      <w:i/>
      <w:strike w:val="0"/>
      <w:dstrike w:val="0"/>
      <w:color w:val="000000"/>
      <w:spacing w:val="0"/>
      <w:w w:val="100"/>
      <w:sz w:val="20"/>
      <w:lang w:val="en-US"/>
    </w:rPr>
  </w:style>
  <w:style w:type="character" w:customStyle="1" w:styleId="ListLabel5">
    <w:name w:val="ListLabel 5"/>
    <w:qFormat/>
    <w:rsid w:val="00C836DA"/>
    <w:rPr>
      <w:strike w:val="0"/>
      <w:dstrike w:val="0"/>
      <w:color w:val="000000"/>
      <w:spacing w:val="0"/>
      <w:w w:val="100"/>
      <w:sz w:val="20"/>
      <w:lang w:val="en-US"/>
    </w:rPr>
  </w:style>
  <w:style w:type="character" w:customStyle="1" w:styleId="ListLabel4">
    <w:name w:val="ListLabel 4"/>
    <w:qFormat/>
    <w:rsid w:val="00C836DA"/>
    <w:rPr>
      <w:strike w:val="0"/>
      <w:dstrike w:val="0"/>
      <w:color w:val="000000"/>
      <w:spacing w:val="0"/>
      <w:w w:val="100"/>
      <w:sz w:val="19"/>
      <w:lang w:val="en-US"/>
    </w:rPr>
  </w:style>
  <w:style w:type="character" w:customStyle="1" w:styleId="ListLabel3">
    <w:name w:val="ListLabel 3"/>
    <w:qFormat/>
    <w:rsid w:val="00C836DA"/>
    <w:rPr>
      <w:i/>
      <w:strike w:val="0"/>
      <w:dstrike w:val="0"/>
      <w:color w:val="000000"/>
      <w:spacing w:val="0"/>
      <w:w w:val="100"/>
      <w:sz w:val="20"/>
      <w:lang w:val="en-US"/>
    </w:rPr>
  </w:style>
  <w:style w:type="character" w:customStyle="1" w:styleId="ListLabel2">
    <w:name w:val="ListLabel 2"/>
    <w:qFormat/>
    <w:rsid w:val="00C836DA"/>
    <w:rPr>
      <w:strike w:val="0"/>
      <w:dstrike w:val="0"/>
      <w:color w:val="000000"/>
      <w:spacing w:val="0"/>
      <w:w w:val="100"/>
      <w:sz w:val="20"/>
      <w:lang w:val="en-US"/>
    </w:rPr>
  </w:style>
  <w:style w:type="character" w:customStyle="1" w:styleId="ListLabel1">
    <w:name w:val="ListLabel 1"/>
    <w:qFormat/>
    <w:rsid w:val="00C836DA"/>
    <w:rPr>
      <w:i/>
      <w:strike w:val="0"/>
      <w:dstrike w:val="0"/>
      <w:color w:val="000000"/>
      <w:spacing w:val="0"/>
      <w:w w:val="100"/>
      <w:sz w:val="18"/>
      <w:lang w:val="en-US"/>
    </w:rPr>
  </w:style>
  <w:style w:type="character" w:customStyle="1" w:styleId="verdana">
    <w:name w:val="verdana"/>
    <w:basedOn w:val="DefaultParagraphFont"/>
    <w:qFormat/>
    <w:rsid w:val="00C836DA"/>
    <w:rPr>
      <w:rFonts w:cs="Times New Roman"/>
    </w:rPr>
  </w:style>
  <w:style w:type="character" w:customStyle="1" w:styleId="italic">
    <w:name w:val="italic"/>
    <w:basedOn w:val="DefaultParagraphFont"/>
    <w:qFormat/>
    <w:rsid w:val="00C836DA"/>
    <w:rPr>
      <w:rFonts w:cs="Times New Roman"/>
    </w:rPr>
  </w:style>
  <w:style w:type="character" w:customStyle="1" w:styleId="hit">
    <w:name w:val="hit"/>
    <w:basedOn w:val="DefaultParagraphFont"/>
    <w:qFormat/>
    <w:rsid w:val="00C836DA"/>
    <w:rPr>
      <w:rFonts w:cs="Times New Roman"/>
    </w:rPr>
  </w:style>
  <w:style w:type="character" w:customStyle="1" w:styleId="blue">
    <w:name w:val="blue"/>
    <w:basedOn w:val="DefaultParagraphFont"/>
    <w:qFormat/>
    <w:rsid w:val="00C836DA"/>
    <w:rPr>
      <w:rFonts w:cs="Times New Roman"/>
    </w:rPr>
  </w:style>
  <w:style w:type="character" w:customStyle="1" w:styleId="copyrightdescription">
    <w:name w:val="copyrightdescription"/>
    <w:basedOn w:val="DefaultParagraphFont"/>
    <w:qFormat/>
    <w:rsid w:val="00C836DA"/>
    <w:rPr>
      <w:rFonts w:cs="Times New Roman"/>
    </w:rPr>
  </w:style>
  <w:style w:type="character" w:customStyle="1" w:styleId="tabtitle">
    <w:name w:val="tabtitle"/>
    <w:basedOn w:val="DefaultParagraphFont"/>
    <w:qFormat/>
    <w:rsid w:val="00C836DA"/>
    <w:rPr>
      <w:rFonts w:cs="Times New Roman"/>
    </w:rPr>
  </w:style>
  <w:style w:type="character" w:customStyle="1" w:styleId="resultbodyblack">
    <w:name w:val="resultbodyblack"/>
    <w:basedOn w:val="DefaultParagraphFont"/>
    <w:qFormat/>
    <w:rsid w:val="00C836DA"/>
    <w:rPr>
      <w:rFonts w:cs="Times New Roman"/>
    </w:rPr>
  </w:style>
  <w:style w:type="character" w:customStyle="1" w:styleId="resultbody">
    <w:name w:val="resultbody"/>
    <w:basedOn w:val="DefaultParagraphFont"/>
    <w:qFormat/>
    <w:rsid w:val="00C836DA"/>
    <w:rPr>
      <w:rFonts w:cs="Times New Roman"/>
    </w:rPr>
  </w:style>
  <w:style w:type="character" w:customStyle="1" w:styleId="resultbodysmallitalic">
    <w:name w:val="resultbodysmallitalic"/>
    <w:basedOn w:val="DefaultParagraphFont"/>
    <w:qFormat/>
    <w:rsid w:val="00C836DA"/>
    <w:rPr>
      <w:rFonts w:cs="Times New Roman"/>
    </w:rPr>
  </w:style>
  <w:style w:type="character" w:customStyle="1" w:styleId="resultpron">
    <w:name w:val="resultpron"/>
    <w:basedOn w:val="DefaultParagraphFont"/>
    <w:qFormat/>
    <w:rsid w:val="00C836DA"/>
    <w:rPr>
      <w:rFonts w:cs="Times New Roman"/>
    </w:rPr>
  </w:style>
  <w:style w:type="character" w:customStyle="1" w:styleId="NumberingSymbols">
    <w:name w:val="Numbering Symbols"/>
    <w:qFormat/>
    <w:rsid w:val="00C836DA"/>
  </w:style>
  <w:style w:type="character" w:customStyle="1" w:styleId="StrongEmphasis">
    <w:name w:val="Strong Emphasis"/>
    <w:qFormat/>
    <w:rsid w:val="00C836DA"/>
    <w:rPr>
      <w:b/>
      <w:bCs/>
    </w:rPr>
  </w:style>
  <w:style w:type="character" w:customStyle="1" w:styleId="Emphasis2">
    <w:name w:val="Emphasis2"/>
    <w:basedOn w:val="DefaultParagraphFont"/>
    <w:qFormat/>
    <w:rsid w:val="00C836D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836DA"/>
    <w:rPr>
      <w:rFonts w:ascii="Times New Roman" w:hAnsi="Times New Roman"/>
      <w:sz w:val="20"/>
      <w:szCs w:val="24"/>
      <w:u w:val="single"/>
      <w:lang w:val="en-US" w:eastAsia="en-US" w:bidi="ar-SA"/>
    </w:rPr>
  </w:style>
  <w:style w:type="character" w:customStyle="1" w:styleId="pg">
    <w:name w:val="pg"/>
    <w:basedOn w:val="DefaultParagraphFont"/>
    <w:qFormat/>
    <w:rsid w:val="00C836DA"/>
  </w:style>
  <w:style w:type="character" w:customStyle="1" w:styleId="ital-inline">
    <w:name w:val="ital-inline"/>
    <w:basedOn w:val="DefaultParagraphFont"/>
    <w:qFormat/>
    <w:rsid w:val="00C836DA"/>
  </w:style>
  <w:style w:type="character" w:customStyle="1" w:styleId="senselabelstart">
    <w:name w:val="sense_label start"/>
    <w:basedOn w:val="DefaultParagraphFont"/>
    <w:qFormat/>
    <w:rsid w:val="00C836DA"/>
  </w:style>
  <w:style w:type="character" w:customStyle="1" w:styleId="sensecontent">
    <w:name w:val="sense_content"/>
    <w:basedOn w:val="DefaultParagraphFont"/>
    <w:qFormat/>
    <w:rsid w:val="00C836DA"/>
  </w:style>
  <w:style w:type="character" w:customStyle="1" w:styleId="vi">
    <w:name w:val="vi"/>
    <w:basedOn w:val="DefaultParagraphFont"/>
    <w:qFormat/>
    <w:rsid w:val="00C836DA"/>
  </w:style>
  <w:style w:type="character" w:customStyle="1" w:styleId="senselabel">
    <w:name w:val="sense_label"/>
    <w:basedOn w:val="DefaultParagraphFont"/>
    <w:qFormat/>
    <w:rsid w:val="00C836DA"/>
  </w:style>
  <w:style w:type="character" w:customStyle="1" w:styleId="Style11ptItalicUnderline">
    <w:name w:val="Style 11 pt Italic Underline"/>
    <w:basedOn w:val="DefaultParagraphFont"/>
    <w:qFormat/>
    <w:rsid w:val="00C836DA"/>
    <w:rPr>
      <w:i/>
      <w:iCs/>
      <w:sz w:val="20"/>
      <w:u w:val="single"/>
    </w:rPr>
  </w:style>
  <w:style w:type="character" w:customStyle="1" w:styleId="Style11ptBoldUnderline">
    <w:name w:val="Style 11 pt Bold Underline"/>
    <w:basedOn w:val="DefaultParagraphFont"/>
    <w:qFormat/>
    <w:rsid w:val="00C836DA"/>
    <w:rPr>
      <w:b/>
      <w:bCs/>
      <w:sz w:val="20"/>
      <w:u w:val="single"/>
    </w:rPr>
  </w:style>
  <w:style w:type="character" w:customStyle="1" w:styleId="StyleStyle4CharTimesNewRoman11ptItalic">
    <w:name w:val="Style Style4 Char + Times New Roman 11 pt Italic"/>
    <w:basedOn w:val="DefaultParagraphFont"/>
    <w:qFormat/>
    <w:rsid w:val="00C836D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836D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836DA"/>
    <w:rPr>
      <w:color w:val="000000"/>
      <w:sz w:val="20"/>
    </w:rPr>
  </w:style>
  <w:style w:type="character" w:customStyle="1" w:styleId="Style11ptBlackUnderline">
    <w:name w:val="Style 11 pt Black Underline"/>
    <w:basedOn w:val="DefaultParagraphFont"/>
    <w:qFormat/>
    <w:rsid w:val="00C836DA"/>
    <w:rPr>
      <w:color w:val="000000"/>
      <w:sz w:val="20"/>
      <w:u w:val="single"/>
    </w:rPr>
  </w:style>
  <w:style w:type="character" w:customStyle="1" w:styleId="pmterms1">
    <w:name w:val="pmterms1"/>
    <w:basedOn w:val="DefaultParagraphFont"/>
    <w:qFormat/>
    <w:rsid w:val="00C836DA"/>
  </w:style>
  <w:style w:type="character" w:customStyle="1" w:styleId="HTMLTypewriter3">
    <w:name w:val="HTML Typewriter3"/>
    <w:basedOn w:val="DefaultParagraphFont"/>
    <w:qFormat/>
    <w:rsid w:val="00C836DA"/>
    <w:rPr>
      <w:rFonts w:ascii="Courier New" w:eastAsia="SimSun" w:hAnsi="Courier New" w:cs="Courier New"/>
      <w:sz w:val="20"/>
      <w:szCs w:val="20"/>
    </w:rPr>
  </w:style>
  <w:style w:type="character" w:customStyle="1" w:styleId="CardsChar">
    <w:name w:val="Cards Char"/>
    <w:basedOn w:val="DefaultParagraphFont"/>
    <w:qFormat/>
    <w:rsid w:val="00C836DA"/>
    <w:rPr>
      <w:rFonts w:ascii="Times New Roman" w:hAnsi="Times New Roman" w:cs="Times New Roman"/>
      <w:lang w:val="en-US" w:bidi="ar-SA"/>
    </w:rPr>
  </w:style>
  <w:style w:type="character" w:customStyle="1" w:styleId="CardsFont12pt0">
    <w:name w:val="Cards + Font 12pt"/>
    <w:basedOn w:val="CardsChar"/>
    <w:uiPriority w:val="1"/>
    <w:qFormat/>
    <w:rsid w:val="00C836D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836DA"/>
    <w:rPr>
      <w:rFonts w:ascii="Times New Roman" w:hAnsi="Times New Roman" w:cs="Times New Roman"/>
      <w:b/>
      <w:sz w:val="24"/>
      <w:u w:val="single"/>
      <w:lang w:val="en-US" w:bidi="ar-SA"/>
    </w:rPr>
  </w:style>
  <w:style w:type="character" w:styleId="HTMLCite">
    <w:name w:val="HTML Cite"/>
    <w:basedOn w:val="DefaultParagraphFont"/>
    <w:uiPriority w:val="99"/>
    <w:qFormat/>
    <w:rsid w:val="00C836DA"/>
    <w:rPr>
      <w:rFonts w:cs="Times New Roman"/>
      <w:i/>
    </w:rPr>
  </w:style>
  <w:style w:type="character" w:customStyle="1" w:styleId="VisitedInternetLink">
    <w:name w:val="Visited Internet Link"/>
    <w:basedOn w:val="DefaultParagraphFont"/>
    <w:rsid w:val="00C836DA"/>
    <w:rPr>
      <w:color w:val="800080"/>
      <w:u w:val="single"/>
    </w:rPr>
  </w:style>
  <w:style w:type="character" w:customStyle="1" w:styleId="CitesChar">
    <w:name w:val="Cites Char"/>
    <w:basedOn w:val="DefaultParagraphFont"/>
    <w:qFormat/>
    <w:rsid w:val="00C836DA"/>
    <w:rPr>
      <w:szCs w:val="24"/>
      <w:lang w:val="en-US" w:bidi="ar-SA"/>
    </w:rPr>
  </w:style>
  <w:style w:type="character" w:customStyle="1" w:styleId="loose">
    <w:name w:val="loose"/>
    <w:qFormat/>
    <w:rsid w:val="00C836DA"/>
  </w:style>
  <w:style w:type="character" w:customStyle="1" w:styleId="domtooltips">
    <w:name w:val="domtooltips"/>
    <w:basedOn w:val="DefaultParagraphFont"/>
    <w:qFormat/>
    <w:rsid w:val="00C836DA"/>
  </w:style>
  <w:style w:type="character" w:customStyle="1" w:styleId="caps">
    <w:name w:val="caps"/>
    <w:basedOn w:val="DefaultParagraphFont"/>
    <w:qFormat/>
    <w:rsid w:val="00C836DA"/>
  </w:style>
  <w:style w:type="character" w:customStyle="1" w:styleId="Style11ptUnderlineBorderSinglesolidlineAuto05pt">
    <w:name w:val="Style 11 pt Underline Border: : (Single solid line Auto  0.5 pt..."/>
    <w:basedOn w:val="DefaultParagraphFont"/>
    <w:qFormat/>
    <w:rsid w:val="00C836DA"/>
    <w:rPr>
      <w:sz w:val="20"/>
      <w:u w:val="single"/>
      <w:bdr w:val="single" w:sz="4" w:space="0" w:color="00000A"/>
    </w:rPr>
  </w:style>
  <w:style w:type="character" w:customStyle="1" w:styleId="StyleUnderlineChar11pt">
    <w:name w:val="Style Underline Char + 11 pt"/>
    <w:basedOn w:val="DefaultParagraphFont"/>
    <w:qFormat/>
    <w:rsid w:val="00C836DA"/>
    <w:rPr>
      <w:rFonts w:ascii="Times New Roman" w:hAnsi="Times New Roman"/>
      <w:sz w:val="20"/>
      <w:szCs w:val="24"/>
      <w:u w:val="single"/>
      <w:lang w:val="en-US" w:eastAsia="en-US" w:bidi="ar-SA"/>
    </w:rPr>
  </w:style>
  <w:style w:type="paragraph" w:styleId="List">
    <w:name w:val="List"/>
    <w:basedOn w:val="BodyText"/>
    <w:uiPriority w:val="99"/>
    <w:rsid w:val="00C836D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836D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836D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836D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836D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836DA"/>
    <w:rPr>
      <w:color w:val="5A5A5A" w:themeColor="text1" w:themeTint="A5"/>
      <w:spacing w:val="15"/>
      <w:sz w:val="22"/>
    </w:rPr>
  </w:style>
  <w:style w:type="paragraph" w:customStyle="1" w:styleId="FrameContents">
    <w:name w:val="Frame Contents"/>
    <w:basedOn w:val="Normal"/>
    <w:qFormat/>
    <w:rsid w:val="00C836D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C836DA"/>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C836D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C836DA"/>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C836DA"/>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836DA"/>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C836D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836D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836DA"/>
    <w:rPr>
      <w:rFonts w:ascii="Times New Roman" w:eastAsia="Times New Roman" w:hAnsi="Times New Roman" w:cs="Arial"/>
      <w:bCs/>
      <w:caps/>
      <w:color w:val="00000A"/>
      <w:sz w:val="20"/>
      <w:szCs w:val="20"/>
    </w:rPr>
  </w:style>
  <w:style w:type="character" w:customStyle="1" w:styleId="Heading3Char1">
    <w:name w:val="Heading 3 Char1"/>
    <w:qFormat/>
    <w:rsid w:val="00C836DA"/>
    <w:rPr>
      <w:rFonts w:cs="Arial"/>
      <w:bCs/>
      <w:szCs w:val="26"/>
      <w:u w:val="single"/>
      <w:lang w:val="en-US" w:eastAsia="en-US" w:bidi="ar-SA"/>
    </w:rPr>
  </w:style>
  <w:style w:type="paragraph" w:styleId="Revision">
    <w:name w:val="Revision"/>
    <w:hidden/>
    <w:uiPriority w:val="99"/>
    <w:semiHidden/>
    <w:rsid w:val="00C836DA"/>
    <w:rPr>
      <w:rFonts w:ascii="Calibri" w:hAnsi="Calibri"/>
      <w:sz w:val="22"/>
    </w:rPr>
  </w:style>
  <w:style w:type="paragraph" w:customStyle="1" w:styleId="Smalltext0">
    <w:name w:val="Small text"/>
    <w:aliases w:val="Quote1,Quote11"/>
    <w:basedOn w:val="Normal"/>
    <w:link w:val="SmalltextChar"/>
    <w:qFormat/>
    <w:rsid w:val="00C836DA"/>
    <w:rPr>
      <w:rFonts w:ascii="Times New Roman" w:eastAsia="MS Mincho" w:hAnsi="Times New Roman" w:cs="Times New Roman"/>
      <w:sz w:val="16"/>
    </w:rPr>
  </w:style>
  <w:style w:type="character" w:customStyle="1" w:styleId="BoldUnderlineChar">
    <w:name w:val="Bold Underline Char"/>
    <w:basedOn w:val="DefaultParagraphFont"/>
    <w:locked/>
    <w:rsid w:val="00C836DA"/>
    <w:rPr>
      <w:rFonts w:ascii="Times New Roman" w:eastAsia="Times New Roman" w:hAnsi="Times New Roman" w:cs="Times New Roman"/>
      <w:b/>
      <w:bCs/>
      <w:sz w:val="20"/>
      <w:szCs w:val="24"/>
      <w:u w:val="single"/>
    </w:rPr>
  </w:style>
  <w:style w:type="character" w:customStyle="1" w:styleId="StyleGaramond">
    <w:name w:val="Style Garamond"/>
    <w:qFormat/>
    <w:rsid w:val="00C836DA"/>
    <w:rPr>
      <w:rFonts w:ascii="Garamond" w:hAnsi="Garamond" w:cs="Garamond"/>
    </w:rPr>
  </w:style>
  <w:style w:type="character" w:customStyle="1" w:styleId="StyletagGaramondChar">
    <w:name w:val="Style tag + Garamond Char"/>
    <w:qFormat/>
    <w:rsid w:val="00C836DA"/>
    <w:rPr>
      <w:rFonts w:ascii="Garamond" w:hAnsi="Garamond" w:cs="Garamond"/>
      <w:b/>
      <w:bCs/>
      <w:sz w:val="24"/>
      <w:szCs w:val="24"/>
      <w:lang w:val="en-US" w:bidi="ar-SA"/>
    </w:rPr>
  </w:style>
  <w:style w:type="character" w:customStyle="1" w:styleId="StylecardGaramond12ptUnderlineChar">
    <w:name w:val="Style card + Garamond 12 pt Underline Char"/>
    <w:qFormat/>
    <w:rsid w:val="00C836D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836DA"/>
    <w:rPr>
      <w:rFonts w:ascii="Arial" w:hAnsi="Arial"/>
      <w:b/>
      <w:sz w:val="20"/>
      <w:u w:val="single"/>
    </w:rPr>
  </w:style>
  <w:style w:type="character" w:customStyle="1" w:styleId="WW8Num2z0">
    <w:name w:val="WW8Num2z0"/>
    <w:qFormat/>
    <w:rsid w:val="00C836DA"/>
  </w:style>
  <w:style w:type="character" w:customStyle="1" w:styleId="WW8Num2z1">
    <w:name w:val="WW8Num2z1"/>
    <w:qFormat/>
    <w:rsid w:val="00C836DA"/>
  </w:style>
  <w:style w:type="character" w:customStyle="1" w:styleId="WW8Num2z2">
    <w:name w:val="WW8Num2z2"/>
    <w:qFormat/>
    <w:rsid w:val="00C836DA"/>
  </w:style>
  <w:style w:type="character" w:customStyle="1" w:styleId="WW8Num2z3">
    <w:name w:val="WW8Num2z3"/>
    <w:qFormat/>
    <w:rsid w:val="00C836DA"/>
  </w:style>
  <w:style w:type="character" w:customStyle="1" w:styleId="WW8Num2z4">
    <w:name w:val="WW8Num2z4"/>
    <w:qFormat/>
    <w:rsid w:val="00C836DA"/>
  </w:style>
  <w:style w:type="character" w:customStyle="1" w:styleId="WW8Num2z5">
    <w:name w:val="WW8Num2z5"/>
    <w:qFormat/>
    <w:rsid w:val="00C836DA"/>
  </w:style>
  <w:style w:type="character" w:customStyle="1" w:styleId="WW8Num2z6">
    <w:name w:val="WW8Num2z6"/>
    <w:qFormat/>
    <w:rsid w:val="00C836DA"/>
  </w:style>
  <w:style w:type="character" w:customStyle="1" w:styleId="WW8Num2z7">
    <w:name w:val="WW8Num2z7"/>
    <w:qFormat/>
    <w:rsid w:val="00C836DA"/>
  </w:style>
  <w:style w:type="character" w:customStyle="1" w:styleId="WW8Num2z8">
    <w:name w:val="WW8Num2z8"/>
    <w:qFormat/>
    <w:rsid w:val="00C836DA"/>
  </w:style>
  <w:style w:type="character" w:customStyle="1" w:styleId="WW8Num5z0">
    <w:name w:val="WW8Num5z0"/>
    <w:qFormat/>
    <w:rsid w:val="00C836DA"/>
  </w:style>
  <w:style w:type="character" w:customStyle="1" w:styleId="WW8Num5z1">
    <w:name w:val="WW8Num5z1"/>
    <w:qFormat/>
    <w:rsid w:val="00C836DA"/>
  </w:style>
  <w:style w:type="character" w:customStyle="1" w:styleId="WW8Num5z2">
    <w:name w:val="WW8Num5z2"/>
    <w:qFormat/>
    <w:rsid w:val="00C836DA"/>
  </w:style>
  <w:style w:type="character" w:customStyle="1" w:styleId="WW8Num5z3">
    <w:name w:val="WW8Num5z3"/>
    <w:qFormat/>
    <w:rsid w:val="00C836DA"/>
  </w:style>
  <w:style w:type="character" w:customStyle="1" w:styleId="WW8Num5z4">
    <w:name w:val="WW8Num5z4"/>
    <w:qFormat/>
    <w:rsid w:val="00C836DA"/>
  </w:style>
  <w:style w:type="character" w:customStyle="1" w:styleId="WW8Num5z5">
    <w:name w:val="WW8Num5z5"/>
    <w:qFormat/>
    <w:rsid w:val="00C836DA"/>
  </w:style>
  <w:style w:type="character" w:customStyle="1" w:styleId="WW8Num5z6">
    <w:name w:val="WW8Num5z6"/>
    <w:qFormat/>
    <w:rsid w:val="00C836DA"/>
  </w:style>
  <w:style w:type="character" w:customStyle="1" w:styleId="WW8Num5z7">
    <w:name w:val="WW8Num5z7"/>
    <w:qFormat/>
    <w:rsid w:val="00C836DA"/>
  </w:style>
  <w:style w:type="character" w:customStyle="1" w:styleId="WW8Num5z8">
    <w:name w:val="WW8Num5z8"/>
    <w:qFormat/>
    <w:rsid w:val="00C836DA"/>
  </w:style>
  <w:style w:type="character" w:customStyle="1" w:styleId="CiteChar0">
    <w:name w:val="Cite Char"/>
    <w:aliases w:val="cite_tag Char,Char Char Char Char1 Char Char1,Taglines Char Char, Cha"/>
    <w:basedOn w:val="DefaultParagraphFont"/>
    <w:qFormat/>
    <w:rsid w:val="00C836D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836DA"/>
    <w:rPr>
      <w:rFonts w:ascii="Times New Roman" w:eastAsia="Times New Roman" w:hAnsi="Times New Roman" w:cs="Times New Roman"/>
      <w:u w:val="thick"/>
    </w:rPr>
  </w:style>
  <w:style w:type="character" w:customStyle="1" w:styleId="ListLabel19">
    <w:name w:val="ListLabel 19"/>
    <w:qFormat/>
    <w:rsid w:val="00C836DA"/>
    <w:rPr>
      <w:b/>
      <w:i/>
      <w:strike w:val="0"/>
      <w:dstrike w:val="0"/>
      <w:spacing w:val="0"/>
      <w:w w:val="100"/>
      <w:sz w:val="26"/>
    </w:rPr>
  </w:style>
  <w:style w:type="paragraph" w:customStyle="1" w:styleId="TagCite">
    <w:name w:val="Tag/Cite"/>
    <w:basedOn w:val="Normal"/>
    <w:uiPriority w:val="99"/>
    <w:qFormat/>
    <w:rsid w:val="00C836DA"/>
    <w:rPr>
      <w:rFonts w:eastAsia="Times New Roman" w:cs="Times New Roman"/>
      <w:b/>
    </w:rPr>
  </w:style>
  <w:style w:type="paragraph" w:customStyle="1" w:styleId="NormalText">
    <w:name w:val="Normal Text"/>
    <w:basedOn w:val="Normal"/>
    <w:link w:val="NormalTextChar"/>
    <w:qFormat/>
    <w:rsid w:val="00C836DA"/>
    <w:pPr>
      <w:jc w:val="both"/>
    </w:pPr>
    <w:rPr>
      <w:sz w:val="20"/>
      <w:szCs w:val="26"/>
    </w:rPr>
  </w:style>
  <w:style w:type="paragraph" w:customStyle="1" w:styleId="CardsFont6pt">
    <w:name w:val="Cards + Font: 6 pt"/>
    <w:basedOn w:val="Normal"/>
    <w:link w:val="CardsFont6ptChar1"/>
    <w:qFormat/>
    <w:rsid w:val="00C836DA"/>
    <w:pPr>
      <w:ind w:left="432" w:right="432"/>
      <w:jc w:val="both"/>
    </w:pPr>
    <w:rPr>
      <w:rFonts w:eastAsia="Times New Roman" w:cs="Times New Roman"/>
      <w:sz w:val="12"/>
      <w:szCs w:val="20"/>
    </w:rPr>
  </w:style>
  <w:style w:type="paragraph" w:customStyle="1" w:styleId="Small">
    <w:name w:val="Small"/>
    <w:basedOn w:val="Normal"/>
    <w:uiPriority w:val="99"/>
    <w:qFormat/>
    <w:rsid w:val="00C836DA"/>
    <w:rPr>
      <w:sz w:val="14"/>
    </w:rPr>
  </w:style>
  <w:style w:type="paragraph" w:customStyle="1" w:styleId="NotUnderlined">
    <w:name w:val="Not Underlined"/>
    <w:basedOn w:val="Normal"/>
    <w:uiPriority w:val="99"/>
    <w:qFormat/>
    <w:rsid w:val="00C836DA"/>
  </w:style>
  <w:style w:type="numbering" w:customStyle="1" w:styleId="WW8Num2">
    <w:name w:val="WW8Num2"/>
    <w:qFormat/>
    <w:rsid w:val="00C836DA"/>
  </w:style>
  <w:style w:type="numbering" w:customStyle="1" w:styleId="WW8Num5">
    <w:name w:val="WW8Num5"/>
    <w:qFormat/>
    <w:rsid w:val="00C836DA"/>
  </w:style>
  <w:style w:type="paragraph" w:customStyle="1" w:styleId="citenon-bold">
    <w:name w:val="cite non-bold"/>
    <w:basedOn w:val="Normal"/>
    <w:link w:val="citenon-boldChar"/>
    <w:qFormat/>
    <w:rsid w:val="00C836DA"/>
    <w:rPr>
      <w:rFonts w:ascii="Georgia" w:eastAsia="Calibri" w:hAnsi="Georgia"/>
    </w:rPr>
  </w:style>
  <w:style w:type="character" w:customStyle="1" w:styleId="citenon-boldChar">
    <w:name w:val="cite non-bold Char"/>
    <w:link w:val="citenon-bold"/>
    <w:rsid w:val="00C836DA"/>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836DA"/>
    <w:rPr>
      <w:rFonts w:ascii="Calibri" w:hAnsi="Calibri"/>
      <w:sz w:val="22"/>
    </w:rPr>
  </w:style>
  <w:style w:type="paragraph" w:customStyle="1" w:styleId="NewDebate">
    <w:name w:val="New Debate"/>
    <w:basedOn w:val="Heading4"/>
    <w:link w:val="NewDebateChar"/>
    <w:uiPriority w:val="4"/>
    <w:qFormat/>
    <w:rsid w:val="00C836DA"/>
    <w:rPr>
      <w:szCs w:val="22"/>
    </w:rPr>
  </w:style>
  <w:style w:type="character" w:customStyle="1" w:styleId="NewDebateChar">
    <w:name w:val="New Debate Char"/>
    <w:basedOn w:val="DefaultParagraphFont"/>
    <w:link w:val="NewDebate"/>
    <w:uiPriority w:val="4"/>
    <w:rsid w:val="00C836DA"/>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C836DA"/>
    <w:rPr>
      <w:rFonts w:eastAsia="Calibri"/>
      <w:sz w:val="10"/>
    </w:rPr>
  </w:style>
  <w:style w:type="character" w:customStyle="1" w:styleId="ReallyfuckingsmallChar">
    <w:name w:val="Really fucking small Char"/>
    <w:basedOn w:val="DefaultParagraphFont"/>
    <w:link w:val="Reallyfuckingsmall"/>
    <w:rsid w:val="00C836DA"/>
    <w:rPr>
      <w:rFonts w:ascii="Calibri" w:eastAsia="Calibri" w:hAnsi="Calibri"/>
      <w:sz w:val="10"/>
    </w:rPr>
  </w:style>
  <w:style w:type="character" w:customStyle="1" w:styleId="NothingChar">
    <w:name w:val="Nothing Char"/>
    <w:link w:val="Nothing"/>
    <w:uiPriority w:val="99"/>
    <w:rsid w:val="00C836DA"/>
    <w:rPr>
      <w:rFonts w:ascii="Times New Roman" w:eastAsia="Times New Roman" w:hAnsi="Times New Roman" w:cs="Times New Roman"/>
      <w:color w:val="00000A"/>
      <w:sz w:val="20"/>
    </w:rPr>
  </w:style>
  <w:style w:type="character" w:customStyle="1" w:styleId="Footnote2Char">
    <w:name w:val="Footnote2 Char"/>
    <w:link w:val="Footnote2"/>
    <w:locked/>
    <w:rsid w:val="00C836DA"/>
  </w:style>
  <w:style w:type="paragraph" w:customStyle="1" w:styleId="Footnote2">
    <w:name w:val="Footnote2"/>
    <w:basedOn w:val="Normal"/>
    <w:next w:val="Normal"/>
    <w:link w:val="Footnote2Char"/>
    <w:autoRedefine/>
    <w:qFormat/>
    <w:rsid w:val="00C836DA"/>
    <w:pPr>
      <w:spacing w:after="120" w:line="480" w:lineRule="auto"/>
    </w:pPr>
    <w:rPr>
      <w:rFonts w:asciiTheme="minorHAnsi" w:hAnsiTheme="minorHAnsi"/>
      <w:sz w:val="24"/>
    </w:rPr>
  </w:style>
  <w:style w:type="character" w:customStyle="1" w:styleId="UnderlineCharChar">
    <w:name w:val="Underline Char Char"/>
    <w:basedOn w:val="DefaultParagraphFont"/>
    <w:rsid w:val="00C836DA"/>
    <w:rPr>
      <w:noProof w:val="0"/>
      <w:u w:val="single"/>
      <w:lang w:val="en-US" w:eastAsia="en-US" w:bidi="ar-SA"/>
    </w:rPr>
  </w:style>
  <w:style w:type="character" w:customStyle="1" w:styleId="UnderlinesCharChar">
    <w:name w:val="Underlines Char Char"/>
    <w:basedOn w:val="DefaultParagraphFont"/>
    <w:rsid w:val="00C836DA"/>
    <w:rPr>
      <w:rFonts w:cs="Arial"/>
      <w:b/>
      <w:bCs/>
      <w:noProof w:val="0"/>
      <w:sz w:val="22"/>
      <w:szCs w:val="26"/>
      <w:u w:val="single"/>
      <w:lang w:val="en-US" w:eastAsia="en-US" w:bidi="ar-SA"/>
    </w:rPr>
  </w:style>
  <w:style w:type="paragraph" w:customStyle="1" w:styleId="Style3">
    <w:name w:val="Style3"/>
    <w:basedOn w:val="Normal"/>
    <w:link w:val="Style3Char"/>
    <w:qFormat/>
    <w:rsid w:val="00C836DA"/>
    <w:rPr>
      <w:rFonts w:ascii="Arial Narrow" w:eastAsia="Times New Roman" w:hAnsi="Arial Narrow" w:cs="Times New Roman"/>
      <w:b/>
      <w:sz w:val="20"/>
    </w:rPr>
  </w:style>
  <w:style w:type="character" w:customStyle="1" w:styleId="Style3Char">
    <w:name w:val="Style3 Char"/>
    <w:basedOn w:val="DefaultParagraphFont"/>
    <w:link w:val="Style3"/>
    <w:rsid w:val="00C836D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836DA"/>
    <w:rPr>
      <w:rFonts w:eastAsia="Times New Roman"/>
      <w:sz w:val="20"/>
      <w:u w:val="single"/>
    </w:rPr>
  </w:style>
  <w:style w:type="character" w:customStyle="1" w:styleId="StyleStyle411ptChar">
    <w:name w:val="Style Style4 + 11 pt Char"/>
    <w:link w:val="StyleStyle411pt"/>
    <w:rsid w:val="00C836DA"/>
    <w:rPr>
      <w:rFonts w:ascii="Calibri" w:eastAsia="Times New Roman" w:hAnsi="Calibri"/>
      <w:sz w:val="20"/>
      <w:u w:val="single"/>
    </w:rPr>
  </w:style>
  <w:style w:type="paragraph" w:customStyle="1" w:styleId="StyleStyle411ptBold">
    <w:name w:val="Style Style4 + 11 pt Bold"/>
    <w:basedOn w:val="Normal"/>
    <w:link w:val="StyleStyle411ptBoldChar"/>
    <w:qFormat/>
    <w:rsid w:val="00C836DA"/>
    <w:rPr>
      <w:b/>
      <w:bCs/>
      <w:sz w:val="20"/>
      <w:u w:val="single"/>
    </w:rPr>
  </w:style>
  <w:style w:type="character" w:customStyle="1" w:styleId="StyleStyle411ptBoldChar">
    <w:name w:val="Style Style4 + 11 pt Bold Char"/>
    <w:link w:val="StyleStyle411ptBold"/>
    <w:rsid w:val="00C836DA"/>
    <w:rPr>
      <w:rFonts w:ascii="Calibri" w:hAnsi="Calibri"/>
      <w:b/>
      <w:bCs/>
      <w:sz w:val="20"/>
      <w:u w:val="single"/>
    </w:rPr>
  </w:style>
  <w:style w:type="character" w:customStyle="1" w:styleId="StyleTimesNewRoman12ptBold">
    <w:name w:val="Style Times New Roman 12 pt Bold"/>
    <w:rsid w:val="00C836D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C836DA"/>
    <w:rPr>
      <w:rFonts w:ascii="Century Gothic" w:hAnsi="Century Gothic"/>
      <w:sz w:val="24"/>
      <w:u w:val="thick"/>
    </w:rPr>
  </w:style>
  <w:style w:type="paragraph" w:customStyle="1" w:styleId="Cardstyle">
    <w:name w:val="Cardstyle"/>
    <w:basedOn w:val="Normal"/>
    <w:next w:val="Normal"/>
    <w:uiPriority w:val="99"/>
    <w:qFormat/>
    <w:rsid w:val="00C836DA"/>
    <w:rPr>
      <w:rFonts w:eastAsia="Times New Roman" w:cs="Times New Roman"/>
      <w:sz w:val="20"/>
    </w:rPr>
  </w:style>
  <w:style w:type="character" w:customStyle="1" w:styleId="Style8pt1">
    <w:name w:val="Style 8 pt1"/>
    <w:basedOn w:val="DefaultParagraphFont"/>
    <w:rsid w:val="00C836DA"/>
    <w:rPr>
      <w:rFonts w:ascii="Georgia" w:hAnsi="Georgia"/>
      <w:sz w:val="16"/>
    </w:rPr>
  </w:style>
  <w:style w:type="character" w:customStyle="1" w:styleId="Style8pt">
    <w:name w:val="Style 8 pt"/>
    <w:basedOn w:val="DefaultParagraphFont"/>
    <w:rsid w:val="00C836D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836D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836DA"/>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C836D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836DA"/>
    <w:rPr>
      <w:rFonts w:eastAsia="Times New Roman" w:cs="Times New Roman"/>
      <w:b/>
      <w:bCs/>
      <w:sz w:val="20"/>
      <w:u w:val="single"/>
    </w:rPr>
  </w:style>
  <w:style w:type="character" w:customStyle="1" w:styleId="StyleUnderlineChar11ptBoldChar">
    <w:name w:val="Style Underline Char + 11 pt Bold Char"/>
    <w:link w:val="StyleUnderlineChar11ptBold"/>
    <w:rsid w:val="00C836DA"/>
    <w:rPr>
      <w:rFonts w:ascii="Calibri" w:eastAsia="Times New Roman" w:hAnsi="Calibri" w:cs="Times New Roman"/>
      <w:b/>
      <w:bCs/>
      <w:sz w:val="20"/>
      <w:u w:val="single"/>
    </w:rPr>
  </w:style>
  <w:style w:type="character" w:customStyle="1" w:styleId="NormalTextChar">
    <w:name w:val="Normal Text Char"/>
    <w:link w:val="NormalText"/>
    <w:rsid w:val="00C836DA"/>
    <w:rPr>
      <w:rFonts w:ascii="Calibri" w:hAnsi="Calibri"/>
      <w:sz w:val="20"/>
      <w:szCs w:val="26"/>
    </w:rPr>
  </w:style>
  <w:style w:type="character" w:customStyle="1" w:styleId="ShrinkChar">
    <w:name w:val="Shrink Char"/>
    <w:link w:val="Shrink"/>
    <w:rsid w:val="00C836DA"/>
    <w:rPr>
      <w:rFonts w:ascii="Garamond" w:hAnsi="Garamond"/>
      <w:sz w:val="12"/>
    </w:rPr>
  </w:style>
  <w:style w:type="paragraph" w:customStyle="1" w:styleId="Shrink">
    <w:name w:val="Shrink"/>
    <w:link w:val="ShrinkChar"/>
    <w:qFormat/>
    <w:rsid w:val="00C836DA"/>
    <w:pPr>
      <w:ind w:left="288" w:right="288"/>
    </w:pPr>
    <w:rPr>
      <w:rFonts w:ascii="Garamond" w:hAnsi="Garamond"/>
      <w:sz w:val="12"/>
    </w:rPr>
  </w:style>
  <w:style w:type="paragraph" w:customStyle="1" w:styleId="cites0">
    <w:name w:val="cites"/>
    <w:link w:val="citesChar0"/>
    <w:autoRedefine/>
    <w:qFormat/>
    <w:rsid w:val="00C836DA"/>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C836DA"/>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C836D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836DA"/>
    <w:rPr>
      <w:rFonts w:ascii="Times New Roman" w:eastAsia="Times New Roman" w:hAnsi="Times New Roman" w:cs="Times New Roman"/>
      <w:strike/>
      <w:sz w:val="20"/>
    </w:rPr>
  </w:style>
  <w:style w:type="character" w:customStyle="1" w:styleId="CardsHighlight">
    <w:name w:val="Cards Highlight"/>
    <w:basedOn w:val="DefaultParagraphFont"/>
    <w:rsid w:val="00C836D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836DA"/>
  </w:style>
  <w:style w:type="character" w:customStyle="1" w:styleId="CardsChar1">
    <w:name w:val="Cards Char1"/>
    <w:uiPriority w:val="99"/>
    <w:rsid w:val="00C836DA"/>
    <w:rPr>
      <w:rFonts w:ascii="Times New Roman" w:hAnsi="Times New Roman" w:cs="Times New Roman"/>
      <w:sz w:val="20"/>
      <w:szCs w:val="20"/>
    </w:rPr>
  </w:style>
  <w:style w:type="character" w:customStyle="1" w:styleId="AuthorYear">
    <w:name w:val="AuthorYear"/>
    <w:uiPriority w:val="1"/>
    <w:qFormat/>
    <w:rsid w:val="00C836DA"/>
    <w:rPr>
      <w:rFonts w:ascii="Georgia" w:hAnsi="Georgia"/>
      <w:b/>
      <w:sz w:val="24"/>
    </w:rPr>
  </w:style>
  <w:style w:type="paragraph" w:customStyle="1" w:styleId="Shrink8">
    <w:name w:val="Shrink8"/>
    <w:basedOn w:val="Normal"/>
    <w:uiPriority w:val="99"/>
    <w:qFormat/>
    <w:rsid w:val="00C836DA"/>
    <w:rPr>
      <w:sz w:val="16"/>
    </w:rPr>
  </w:style>
  <w:style w:type="paragraph" w:customStyle="1" w:styleId="Normal1">
    <w:name w:val="Normal1"/>
    <w:uiPriority w:val="99"/>
    <w:qFormat/>
    <w:rsid w:val="00C836DA"/>
    <w:rPr>
      <w:rFonts w:ascii="Calibri" w:eastAsia="Calibri" w:hAnsi="Calibri" w:cs="Calibri"/>
      <w:color w:val="000000"/>
      <w:sz w:val="22"/>
      <w:szCs w:val="20"/>
      <w:lang w:val="es-US" w:eastAsia="es-US"/>
    </w:rPr>
  </w:style>
  <w:style w:type="character" w:customStyle="1" w:styleId="highlight2">
    <w:name w:val="highlight2"/>
    <w:rsid w:val="00C836DA"/>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C836DA"/>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C836DA"/>
    <w:rPr>
      <w:rFonts w:ascii="Times New Roman" w:eastAsia="SimSun" w:hAnsi="Times New Roman" w:cs="Times New Roman"/>
      <w:color w:val="00000A"/>
      <w:sz w:val="20"/>
      <w:szCs w:val="24"/>
      <w:lang w:eastAsia="zh-CN"/>
    </w:rPr>
  </w:style>
  <w:style w:type="paragraph" w:customStyle="1" w:styleId="Stylecard11ptUnderline">
    <w:name w:val="Style card + 11 pt Underline"/>
    <w:basedOn w:val="Normal"/>
    <w:link w:val="Stylecard11ptUnderlineChar"/>
    <w:qFormat/>
    <w:rsid w:val="00C836DA"/>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C836DA"/>
    <w:rPr>
      <w:rFonts w:ascii="Times New Roman" w:eastAsia="SimSun" w:hAnsi="Times New Roman" w:cs="Times New Roman"/>
      <w:color w:val="00000A"/>
      <w:sz w:val="20"/>
      <w:szCs w:val="24"/>
      <w:lang w:eastAsia="zh-CN"/>
    </w:rPr>
  </w:style>
  <w:style w:type="character" w:customStyle="1" w:styleId="UnderlinedChar0">
    <w:name w:val="Underlined Char"/>
    <w:aliases w:val="small text Char Char"/>
    <w:rsid w:val="00C836DA"/>
    <w:rPr>
      <w:rFonts w:ascii="Times New Roman" w:eastAsia="MS Mincho" w:hAnsi="Times New Roman" w:cs="Times New Roman"/>
      <w:sz w:val="20"/>
      <w:u w:val="single"/>
    </w:rPr>
  </w:style>
  <w:style w:type="character" w:customStyle="1" w:styleId="UNDERLINECharChar0">
    <w:name w:val="UNDERLINE Char Char"/>
    <w:basedOn w:val="DefaultParagraphFont"/>
    <w:rsid w:val="00C836DA"/>
    <w:rPr>
      <w:bCs/>
      <w:kern w:val="28"/>
      <w:szCs w:val="32"/>
      <w:u w:val="single"/>
    </w:rPr>
  </w:style>
  <w:style w:type="character" w:customStyle="1" w:styleId="term">
    <w:name w:val="term"/>
    <w:basedOn w:val="DefaultParagraphFont"/>
    <w:rsid w:val="00C836DA"/>
  </w:style>
  <w:style w:type="character" w:customStyle="1" w:styleId="SmallFontCharCharCharChar">
    <w:name w:val="Small Font Char Char Char Char"/>
    <w:basedOn w:val="DefaultParagraphFont"/>
    <w:rsid w:val="00C836DA"/>
    <w:rPr>
      <w:rFonts w:ascii="Arial" w:hAnsi="Arial"/>
      <w:sz w:val="12"/>
      <w:szCs w:val="24"/>
    </w:rPr>
  </w:style>
  <w:style w:type="character" w:customStyle="1" w:styleId="vitstoryheadline">
    <w:name w:val="vitstoryheadline"/>
    <w:basedOn w:val="DefaultParagraphFont"/>
    <w:rsid w:val="00C836DA"/>
  </w:style>
  <w:style w:type="character" w:customStyle="1" w:styleId="regtext">
    <w:name w:val="regtext"/>
    <w:basedOn w:val="DefaultParagraphFont"/>
    <w:rsid w:val="00C836DA"/>
  </w:style>
  <w:style w:type="character" w:customStyle="1" w:styleId="bps-topic-ident">
    <w:name w:val="bps-topic-ident"/>
    <w:basedOn w:val="DefaultParagraphFont"/>
    <w:rsid w:val="00C836DA"/>
  </w:style>
  <w:style w:type="character" w:customStyle="1" w:styleId="CharChar4">
    <w:name w:val="Char Char4"/>
    <w:basedOn w:val="DefaultParagraphFont"/>
    <w:rsid w:val="00C836DA"/>
    <w:rPr>
      <w:b/>
      <w:bCs/>
      <w:sz w:val="28"/>
      <w:szCs w:val="28"/>
    </w:rPr>
  </w:style>
  <w:style w:type="character" w:customStyle="1" w:styleId="CharChar5">
    <w:name w:val="Char Char5"/>
    <w:basedOn w:val="DefaultParagraphFont"/>
    <w:rsid w:val="00C836DA"/>
    <w:rPr>
      <w:rFonts w:ascii="Arial" w:hAnsi="Arial" w:cs="Arial"/>
      <w:b/>
      <w:bCs/>
      <w:sz w:val="26"/>
      <w:szCs w:val="26"/>
    </w:rPr>
  </w:style>
  <w:style w:type="paragraph" w:customStyle="1" w:styleId="tagcite0">
    <w:name w:val="tagcite"/>
    <w:basedOn w:val="Normal"/>
    <w:qFormat/>
    <w:rsid w:val="00C836DA"/>
    <w:rPr>
      <w:rFonts w:eastAsia="Times New Roman" w:cs="Times New Roman"/>
      <w:b/>
    </w:rPr>
  </w:style>
  <w:style w:type="paragraph" w:customStyle="1" w:styleId="Regular">
    <w:name w:val="Regular"/>
    <w:link w:val="RegularChar"/>
    <w:rsid w:val="00C836DA"/>
    <w:rPr>
      <w:rFonts w:ascii="Garamond" w:eastAsia="Times New Roman" w:hAnsi="Garamond" w:cs="Arial"/>
      <w:bCs/>
      <w:kern w:val="20"/>
      <w:sz w:val="20"/>
      <w:szCs w:val="32"/>
    </w:rPr>
  </w:style>
  <w:style w:type="paragraph" w:customStyle="1" w:styleId="Boldunderline0">
    <w:name w:val="Bold underline"/>
    <w:basedOn w:val="Normal"/>
    <w:rsid w:val="00C836DA"/>
    <w:rPr>
      <w:rFonts w:eastAsia="Times New Roman" w:cs="Arial"/>
      <w:b/>
      <w:bCs/>
      <w:kern w:val="20"/>
      <w:sz w:val="20"/>
      <w:szCs w:val="32"/>
      <w:u w:val="single"/>
    </w:rPr>
  </w:style>
  <w:style w:type="character" w:customStyle="1" w:styleId="BoldunderlineChar0">
    <w:name w:val="Bold underline Char"/>
    <w:basedOn w:val="DefaultParagraphFont"/>
    <w:rsid w:val="00C836DA"/>
    <w:rPr>
      <w:rFonts w:ascii="Garamond" w:hAnsi="Garamond" w:cs="Arial"/>
      <w:b/>
      <w:bCs/>
      <w:kern w:val="20"/>
      <w:szCs w:val="32"/>
      <w:u w:val="single"/>
      <w:lang w:val="en-US" w:eastAsia="en-US" w:bidi="ar-SA"/>
    </w:rPr>
  </w:style>
  <w:style w:type="paragraph" w:customStyle="1" w:styleId="tag1">
    <w:name w:val="tag1"/>
    <w:basedOn w:val="Normal"/>
    <w:qFormat/>
    <w:rsid w:val="00C836DA"/>
    <w:rPr>
      <w:rFonts w:eastAsia="Times New Roman" w:cs="Times New Roman"/>
      <w:b/>
      <w:szCs w:val="20"/>
    </w:rPr>
  </w:style>
  <w:style w:type="character" w:customStyle="1" w:styleId="byline">
    <w:name w:val="byline"/>
    <w:basedOn w:val="DefaultParagraphFont"/>
    <w:rsid w:val="00C836DA"/>
  </w:style>
  <w:style w:type="character" w:customStyle="1" w:styleId="7TimesNewRoman">
    <w:name w:val="7 Times New Roman"/>
    <w:rsid w:val="00C836D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836DA"/>
    <w:rPr>
      <w:rFonts w:ascii="Cambria" w:eastAsia="Times New Roman" w:hAnsi="Cambria" w:cs="Times New Roman"/>
      <w:sz w:val="18"/>
      <w:szCs w:val="20"/>
    </w:rPr>
  </w:style>
  <w:style w:type="character" w:customStyle="1" w:styleId="Boxed">
    <w:name w:val="Boxed"/>
    <w:qFormat/>
    <w:rsid w:val="00C836DA"/>
    <w:rPr>
      <w:rFonts w:ascii="Garamond" w:hAnsi="Garamond"/>
      <w:sz w:val="20"/>
      <w:bdr w:val="single" w:sz="6" w:space="0" w:color="auto"/>
    </w:rPr>
  </w:style>
  <w:style w:type="character" w:customStyle="1" w:styleId="CardtextChar1">
    <w:name w:val="Card text Char"/>
    <w:basedOn w:val="DefaultParagraphFont"/>
    <w:link w:val="Cardtext0"/>
    <w:rsid w:val="00C836DA"/>
    <w:rPr>
      <w:rFonts w:ascii="Garamond" w:hAnsi="Garamond"/>
      <w:u w:val="single"/>
    </w:rPr>
  </w:style>
  <w:style w:type="paragraph" w:styleId="Date">
    <w:name w:val="Date"/>
    <w:aliases w:val="date"/>
    <w:basedOn w:val="Normal"/>
    <w:next w:val="Normal"/>
    <w:link w:val="DateChar"/>
    <w:uiPriority w:val="99"/>
    <w:rsid w:val="00C836DA"/>
    <w:rPr>
      <w:rFonts w:eastAsia="Times New Roman" w:cs="Times New Roman"/>
      <w:sz w:val="16"/>
    </w:rPr>
  </w:style>
  <w:style w:type="character" w:customStyle="1" w:styleId="DateChar">
    <w:name w:val="Date Char"/>
    <w:aliases w:val="date Char"/>
    <w:basedOn w:val="DefaultParagraphFont"/>
    <w:link w:val="Date"/>
    <w:uiPriority w:val="99"/>
    <w:rsid w:val="00C836DA"/>
    <w:rPr>
      <w:rFonts w:ascii="Calibri" w:eastAsia="Times New Roman" w:hAnsi="Calibri" w:cs="Times New Roman"/>
      <w:sz w:val="16"/>
    </w:rPr>
  </w:style>
  <w:style w:type="paragraph" w:customStyle="1" w:styleId="DebateCardSmall">
    <w:name w:val="Debate Card Small"/>
    <w:basedOn w:val="Normal"/>
    <w:link w:val="DebateCardSmallChar"/>
    <w:qFormat/>
    <w:rsid w:val="00C836D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836DA"/>
    <w:rPr>
      <w:rFonts w:ascii="Calibri" w:eastAsia="Times New Roman" w:hAnsi="Calibri" w:cs="Times New Roman"/>
      <w:sz w:val="16"/>
      <w:szCs w:val="16"/>
      <w:lang w:val="x-none" w:eastAsia="x-none"/>
    </w:rPr>
  </w:style>
  <w:style w:type="character" w:customStyle="1" w:styleId="reduce2">
    <w:name w:val="reduce2"/>
    <w:rsid w:val="00C836D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836DA"/>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836DA"/>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C836DA"/>
  </w:style>
  <w:style w:type="character" w:customStyle="1" w:styleId="Style1CharChar">
    <w:name w:val="Style1 Char Char"/>
    <w:basedOn w:val="DefaultParagraphFont"/>
    <w:rsid w:val="00C836DA"/>
    <w:rPr>
      <w:sz w:val="16"/>
      <w:szCs w:val="16"/>
      <w:lang w:val="en-US" w:eastAsia="en-US" w:bidi="ar-SA"/>
    </w:rPr>
  </w:style>
  <w:style w:type="character" w:customStyle="1" w:styleId="Style2CharChar">
    <w:name w:val="Style2 Char Char"/>
    <w:basedOn w:val="DefaultParagraphFont"/>
    <w:rsid w:val="00C836DA"/>
    <w:rPr>
      <w:u w:val="thick"/>
      <w:lang w:val="en-US" w:eastAsia="en-US" w:bidi="ar-SA"/>
    </w:rPr>
  </w:style>
  <w:style w:type="character" w:customStyle="1" w:styleId="dateline">
    <w:name w:val="dateline"/>
    <w:basedOn w:val="DefaultParagraphFont"/>
    <w:rsid w:val="00C836DA"/>
  </w:style>
  <w:style w:type="character" w:customStyle="1" w:styleId="date-display-single">
    <w:name w:val="date-display-single"/>
    <w:basedOn w:val="DefaultParagraphFont"/>
    <w:rsid w:val="00C836DA"/>
  </w:style>
  <w:style w:type="character" w:customStyle="1" w:styleId="wikigeneratedlinkcontent">
    <w:name w:val="wikigeneratedlinkcontent"/>
    <w:basedOn w:val="DefaultParagraphFont"/>
    <w:rsid w:val="00C836DA"/>
  </w:style>
  <w:style w:type="character" w:customStyle="1" w:styleId="Heading3CharCharChar3">
    <w:name w:val="Heading 3 Char Char Char3"/>
    <w:aliases w:val=" Char Char Char3,Char Char Char3,Heading 3 Char Char Char2, Char Char Char2,Char Char Char2"/>
    <w:basedOn w:val="DefaultParagraphFont"/>
    <w:rsid w:val="00C836DA"/>
    <w:rPr>
      <w:rFonts w:cs="Arial"/>
      <w:bCs/>
      <w:szCs w:val="26"/>
      <w:u w:val="single"/>
      <w:lang w:val="en-US" w:eastAsia="en-US" w:bidi="ar-SA"/>
    </w:rPr>
  </w:style>
  <w:style w:type="character" w:customStyle="1" w:styleId="aqj">
    <w:name w:val="aqj"/>
    <w:rsid w:val="00C836DA"/>
  </w:style>
  <w:style w:type="character" w:customStyle="1" w:styleId="CardTextChar2">
    <w:name w:val="CardText Char"/>
    <w:basedOn w:val="DefaultParagraphFont"/>
    <w:link w:val="CardText1"/>
    <w:locked/>
    <w:rsid w:val="00C836DA"/>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C836DA"/>
    <w:pPr>
      <w:ind w:left="288" w:right="288"/>
    </w:pPr>
    <w:rPr>
      <w:rFonts w:ascii="Times New Roman" w:eastAsia="Times New Roman" w:hAnsi="Times New Roman" w:cs="Times New Roman"/>
      <w:sz w:val="16"/>
    </w:rPr>
  </w:style>
  <w:style w:type="character" w:customStyle="1" w:styleId="ilad">
    <w:name w:val="il_ad"/>
    <w:rsid w:val="00C836DA"/>
  </w:style>
  <w:style w:type="character" w:customStyle="1" w:styleId="CardsUnderlined">
    <w:name w:val="Cards Underlined"/>
    <w:qFormat/>
    <w:rsid w:val="00C836DA"/>
    <w:rPr>
      <w:rFonts w:ascii="Helvetica" w:hAnsi="Helvetica"/>
      <w:sz w:val="22"/>
      <w:szCs w:val="24"/>
      <w:u w:val="thick"/>
    </w:rPr>
  </w:style>
  <w:style w:type="paragraph" w:customStyle="1" w:styleId="BBCite">
    <w:name w:val="BB Cite"/>
    <w:basedOn w:val="Normal"/>
    <w:autoRedefine/>
    <w:rsid w:val="00C836D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836DA"/>
  </w:style>
  <w:style w:type="character" w:customStyle="1" w:styleId="StyleStyleUnderline411pt">
    <w:name w:val="Style Style Underline4 + 11 pt"/>
    <w:basedOn w:val="DefaultParagraphFont"/>
    <w:rsid w:val="00C836DA"/>
    <w:rPr>
      <w:sz w:val="20"/>
      <w:u w:val="single"/>
    </w:rPr>
  </w:style>
  <w:style w:type="character" w:customStyle="1" w:styleId="StyleStyleUnderline411ptBold">
    <w:name w:val="Style Style Underline4 + 11 pt Bold"/>
    <w:basedOn w:val="DefaultParagraphFont"/>
    <w:rsid w:val="00C836DA"/>
    <w:rPr>
      <w:b/>
      <w:bCs/>
      <w:sz w:val="20"/>
      <w:u w:val="single"/>
    </w:rPr>
  </w:style>
  <w:style w:type="character" w:customStyle="1" w:styleId="StyleStyleUnderline311pt">
    <w:name w:val="Style Style Underline3 + 11 pt"/>
    <w:basedOn w:val="DefaultParagraphFont"/>
    <w:rsid w:val="00C836DA"/>
    <w:rPr>
      <w:sz w:val="20"/>
      <w:u w:val="single"/>
    </w:rPr>
  </w:style>
  <w:style w:type="character" w:customStyle="1" w:styleId="StyleStyleUnderline311ptBold">
    <w:name w:val="Style Style Underline3 + 11 pt Bold"/>
    <w:basedOn w:val="DefaultParagraphFont"/>
    <w:rsid w:val="00C836DA"/>
    <w:rPr>
      <w:b/>
      <w:bCs/>
      <w:sz w:val="20"/>
      <w:u w:val="single"/>
    </w:rPr>
  </w:style>
  <w:style w:type="character" w:customStyle="1" w:styleId="red-subtitle">
    <w:name w:val="red-subtitle"/>
    <w:basedOn w:val="DefaultParagraphFont"/>
    <w:rsid w:val="00C836DA"/>
  </w:style>
  <w:style w:type="character" w:customStyle="1" w:styleId="ft1">
    <w:name w:val="ft1"/>
    <w:basedOn w:val="DefaultParagraphFont"/>
    <w:rsid w:val="00C836DA"/>
  </w:style>
  <w:style w:type="character" w:customStyle="1" w:styleId="dropcap">
    <w:name w:val="dropcap"/>
    <w:basedOn w:val="DefaultParagraphFont"/>
    <w:rsid w:val="00C836DA"/>
  </w:style>
  <w:style w:type="paragraph" w:customStyle="1" w:styleId="TagText">
    <w:name w:val="TagText"/>
    <w:basedOn w:val="Normal"/>
    <w:uiPriority w:val="99"/>
    <w:qFormat/>
    <w:rsid w:val="00C836DA"/>
    <w:pPr>
      <w:spacing w:before="200"/>
    </w:pPr>
    <w:rPr>
      <w:rFonts w:eastAsia="Calibri"/>
      <w:b/>
      <w:sz w:val="24"/>
    </w:rPr>
  </w:style>
  <w:style w:type="paragraph" w:customStyle="1" w:styleId="BreakTag">
    <w:name w:val="Break Tag"/>
    <w:basedOn w:val="Normal"/>
    <w:autoRedefine/>
    <w:uiPriority w:val="4"/>
    <w:qFormat/>
    <w:rsid w:val="00C836DA"/>
    <w:pPr>
      <w:spacing w:before="240"/>
    </w:pPr>
    <w:rPr>
      <w:rFonts w:ascii="Arial" w:hAnsi="Arial" w:cs="Arial"/>
      <w:b/>
      <w:sz w:val="26"/>
    </w:rPr>
  </w:style>
  <w:style w:type="paragraph" w:customStyle="1" w:styleId="BreakBlock">
    <w:name w:val="Break Block"/>
    <w:basedOn w:val="Normal"/>
    <w:link w:val="BreakBlockChar"/>
    <w:autoRedefine/>
    <w:qFormat/>
    <w:rsid w:val="00C836D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836D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836DA"/>
  </w:style>
  <w:style w:type="character" w:customStyle="1" w:styleId="Mention1">
    <w:name w:val="Mention1"/>
    <w:basedOn w:val="DefaultParagraphFont"/>
    <w:uiPriority w:val="99"/>
    <w:semiHidden/>
    <w:unhideWhenUsed/>
    <w:rsid w:val="00C836DA"/>
    <w:rPr>
      <w:color w:val="2B579A"/>
      <w:shd w:val="clear" w:color="auto" w:fill="E6E6E6"/>
    </w:rPr>
  </w:style>
  <w:style w:type="character" w:customStyle="1" w:styleId="Styleunderline11pt">
    <w:name w:val="Style underline + 11 pt"/>
    <w:rsid w:val="00C836DA"/>
    <w:rPr>
      <w:rFonts w:ascii="Times New Roman" w:hAnsi="Times New Roman"/>
      <w:sz w:val="20"/>
      <w:u w:val="single"/>
    </w:rPr>
  </w:style>
  <w:style w:type="paragraph" w:customStyle="1" w:styleId="Minimize">
    <w:name w:val="Minimize"/>
    <w:basedOn w:val="Normal"/>
    <w:next w:val="Normal"/>
    <w:link w:val="MinimizeChar"/>
    <w:qFormat/>
    <w:rsid w:val="00C836DA"/>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C836DA"/>
    <w:rPr>
      <w:rFonts w:ascii="Georgia" w:hAnsi="Georgia"/>
      <w:bCs/>
      <w:color w:val="000000"/>
      <w:sz w:val="12"/>
      <w:szCs w:val="20"/>
    </w:rPr>
  </w:style>
  <w:style w:type="character" w:customStyle="1" w:styleId="hilite1">
    <w:name w:val="hilite1"/>
    <w:basedOn w:val="DefaultParagraphFont"/>
    <w:rsid w:val="00C836D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C836DA"/>
    <w:rPr>
      <w:rFonts w:eastAsia="Times New Roman"/>
      <w:b/>
      <w:szCs w:val="20"/>
    </w:rPr>
  </w:style>
  <w:style w:type="character" w:customStyle="1" w:styleId="NormaltagChar">
    <w:name w:val="Normal tag Char"/>
    <w:basedOn w:val="DefaultParagraphFont"/>
    <w:link w:val="Normaltag"/>
    <w:locked/>
    <w:rsid w:val="00C836DA"/>
    <w:rPr>
      <w:rFonts w:ascii="Calibri" w:eastAsia="Times New Roman" w:hAnsi="Calibri"/>
      <w:b/>
      <w:sz w:val="22"/>
      <w:szCs w:val="20"/>
    </w:rPr>
  </w:style>
  <w:style w:type="character" w:customStyle="1" w:styleId="CitesChar2">
    <w:name w:val="Cites Char2"/>
    <w:link w:val="Cites"/>
    <w:rsid w:val="00C836DA"/>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C836DA"/>
    <w:pPr>
      <w:spacing w:after="240"/>
      <w:jc w:val="center"/>
    </w:pPr>
    <w:rPr>
      <w:rFonts w:eastAsia="Times New Roman"/>
      <w:b/>
      <w:sz w:val="32"/>
      <w:u w:val="single"/>
      <w:lang w:bidi="en-US"/>
    </w:rPr>
  </w:style>
  <w:style w:type="paragraph" w:styleId="TOC9">
    <w:name w:val="toc 9"/>
    <w:basedOn w:val="Normal"/>
    <w:next w:val="Normal"/>
    <w:autoRedefine/>
    <w:uiPriority w:val="39"/>
    <w:rsid w:val="00C836DA"/>
    <w:pPr>
      <w:ind w:left="1600"/>
    </w:pPr>
    <w:rPr>
      <w:rFonts w:eastAsia="Times New Roman"/>
      <w:sz w:val="20"/>
      <w:lang w:bidi="en-US"/>
    </w:rPr>
  </w:style>
  <w:style w:type="paragraph" w:customStyle="1" w:styleId="TxBrp1">
    <w:name w:val="TxBr_p1"/>
    <w:basedOn w:val="Normal"/>
    <w:uiPriority w:val="99"/>
    <w:qFormat/>
    <w:rsid w:val="00C836D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C836DA"/>
    <w:pPr>
      <w:spacing w:before="100" w:beforeAutospacing="1" w:after="100" w:afterAutospacing="1"/>
    </w:pPr>
    <w:rPr>
      <w:rFonts w:eastAsia="Times New Roman"/>
      <w:lang w:bidi="en-US"/>
    </w:rPr>
  </w:style>
  <w:style w:type="character" w:customStyle="1" w:styleId="standardcontent">
    <w:name w:val="standardcontent"/>
    <w:basedOn w:val="DefaultParagraphFont"/>
    <w:rsid w:val="00C836DA"/>
  </w:style>
  <w:style w:type="paragraph" w:customStyle="1" w:styleId="hat">
    <w:name w:val="hat"/>
    <w:basedOn w:val="Normal"/>
    <w:next w:val="Normal"/>
    <w:link w:val="hatChar"/>
    <w:qFormat/>
    <w:rsid w:val="00C836D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836DA"/>
  </w:style>
  <w:style w:type="paragraph" w:customStyle="1" w:styleId="HotRouteChar">
    <w:name w:val="Hot Route! Char"/>
    <w:basedOn w:val="Normal"/>
    <w:uiPriority w:val="99"/>
    <w:qFormat/>
    <w:rsid w:val="00C836DA"/>
    <w:pPr>
      <w:ind w:left="144"/>
    </w:pPr>
    <w:rPr>
      <w:rFonts w:eastAsia="Times New Roman"/>
      <w:sz w:val="20"/>
      <w:lang w:bidi="en-US"/>
    </w:rPr>
  </w:style>
  <w:style w:type="paragraph" w:customStyle="1" w:styleId="Default">
    <w:name w:val="Default"/>
    <w:uiPriority w:val="99"/>
    <w:qFormat/>
    <w:rsid w:val="00C836D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836DA"/>
    <w:rPr>
      <w:rFonts w:ascii="Cambria" w:hAnsi="Cambria" w:cs="Times New Roman"/>
      <w:b/>
      <w:bCs/>
      <w:sz w:val="26"/>
      <w:szCs w:val="26"/>
    </w:rPr>
  </w:style>
  <w:style w:type="character" w:customStyle="1" w:styleId="CardCharChar1">
    <w:name w:val="Card Char Char1"/>
    <w:basedOn w:val="DefaultParagraphFont"/>
    <w:rsid w:val="00C836DA"/>
    <w:rPr>
      <w:rFonts w:cs="Times New Roman"/>
      <w:b/>
      <w:bCs/>
      <w:sz w:val="28"/>
      <w:szCs w:val="28"/>
    </w:rPr>
  </w:style>
  <w:style w:type="paragraph" w:customStyle="1" w:styleId="SmallFont">
    <w:name w:val="Small Font"/>
    <w:basedOn w:val="Normal"/>
    <w:link w:val="SmallFontChar"/>
    <w:qFormat/>
    <w:rsid w:val="00C836DA"/>
    <w:pPr>
      <w:spacing w:after="200"/>
      <w:jc w:val="both"/>
    </w:pPr>
    <w:rPr>
      <w:rFonts w:eastAsia="Calibri"/>
      <w:szCs w:val="18"/>
    </w:rPr>
  </w:style>
  <w:style w:type="character" w:customStyle="1" w:styleId="SmallFontChar">
    <w:name w:val="Small Font Char"/>
    <w:basedOn w:val="DefaultParagraphFont"/>
    <w:link w:val="SmallFont"/>
    <w:locked/>
    <w:rsid w:val="00C836DA"/>
    <w:rPr>
      <w:rFonts w:ascii="Calibri" w:eastAsia="Calibri" w:hAnsi="Calibri"/>
      <w:sz w:val="22"/>
      <w:szCs w:val="18"/>
    </w:rPr>
  </w:style>
  <w:style w:type="character" w:customStyle="1" w:styleId="CircleChar1">
    <w:name w:val="Circle Char1"/>
    <w:basedOn w:val="DefaultParagraphFont"/>
    <w:rsid w:val="00C836D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836D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836DA"/>
    <w:rPr>
      <w:rFonts w:ascii="Calibri" w:eastAsia="Times New Roman" w:hAnsi="Calibri" w:cs="Times New Roman"/>
      <w:b/>
      <w:sz w:val="20"/>
      <w:szCs w:val="20"/>
    </w:rPr>
  </w:style>
  <w:style w:type="character" w:customStyle="1" w:styleId="hit1">
    <w:name w:val="hit1"/>
    <w:basedOn w:val="DefaultParagraphFont"/>
    <w:rsid w:val="00C836DA"/>
    <w:rPr>
      <w:b/>
      <w:bCs/>
      <w:color w:val="CC0033"/>
    </w:rPr>
  </w:style>
  <w:style w:type="character" w:customStyle="1" w:styleId="upper">
    <w:name w:val="upper"/>
    <w:basedOn w:val="DefaultParagraphFont"/>
    <w:rsid w:val="00C836DA"/>
  </w:style>
  <w:style w:type="character" w:customStyle="1" w:styleId="SmallFont7pt">
    <w:name w:val="Small Font (7 pt)"/>
    <w:basedOn w:val="DefaultParagraphFont"/>
    <w:qFormat/>
    <w:rsid w:val="00C836DA"/>
    <w:rPr>
      <w:sz w:val="14"/>
    </w:rPr>
  </w:style>
  <w:style w:type="paragraph" w:customStyle="1" w:styleId="UnderlinedText">
    <w:name w:val="Underlined Text"/>
    <w:basedOn w:val="Normal"/>
    <w:uiPriority w:val="99"/>
    <w:qFormat/>
    <w:rsid w:val="00C836DA"/>
    <w:rPr>
      <w:rFonts w:eastAsia="Times New Roman"/>
      <w:b/>
      <w:szCs w:val="20"/>
    </w:rPr>
  </w:style>
  <w:style w:type="character" w:customStyle="1" w:styleId="SmallText-New">
    <w:name w:val="Small Text - New"/>
    <w:basedOn w:val="DefaultParagraphFont"/>
    <w:rsid w:val="00C836DA"/>
    <w:rPr>
      <w:rFonts w:ascii="Arial Narrow" w:hAnsi="Arial Narrow"/>
      <w:sz w:val="14"/>
    </w:rPr>
  </w:style>
  <w:style w:type="character" w:customStyle="1" w:styleId="Underlined-New">
    <w:name w:val="Underlined - New"/>
    <w:basedOn w:val="DefaultParagraphFont"/>
    <w:rsid w:val="00C836DA"/>
    <w:rPr>
      <w:rFonts w:ascii="Arial Narrow" w:hAnsi="Arial Narrow"/>
      <w:sz w:val="16"/>
      <w:u w:val="single"/>
    </w:rPr>
  </w:style>
  <w:style w:type="paragraph" w:styleId="TOC2">
    <w:name w:val="toc 2"/>
    <w:basedOn w:val="Normal"/>
    <w:next w:val="Normal"/>
    <w:autoRedefine/>
    <w:uiPriority w:val="39"/>
    <w:qFormat/>
    <w:rsid w:val="00C836DA"/>
    <w:pPr>
      <w:ind w:left="200"/>
    </w:pPr>
    <w:rPr>
      <w:rFonts w:eastAsia="Times New Roman"/>
      <w:sz w:val="20"/>
      <w:lang w:bidi="en-US"/>
    </w:rPr>
  </w:style>
  <w:style w:type="paragraph" w:styleId="TOCHeading">
    <w:name w:val="TOC Heading"/>
    <w:basedOn w:val="Heading1"/>
    <w:next w:val="Normal"/>
    <w:uiPriority w:val="39"/>
    <w:qFormat/>
    <w:rsid w:val="00C836D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836DA"/>
    <w:rPr>
      <w:rFonts w:ascii="Arial Narrow" w:hAnsi="Arial Narrow"/>
      <w:dstrike w:val="0"/>
      <w:sz w:val="20"/>
      <w:bdr w:val="single" w:sz="2" w:space="0" w:color="auto"/>
      <w:vertAlign w:val="baseline"/>
    </w:rPr>
  </w:style>
  <w:style w:type="character" w:customStyle="1" w:styleId="style65">
    <w:name w:val="style65"/>
    <w:basedOn w:val="DefaultParagraphFont"/>
    <w:rsid w:val="00C836DA"/>
    <w:rPr>
      <w:rFonts w:cs="Times New Roman"/>
    </w:rPr>
  </w:style>
  <w:style w:type="character" w:customStyle="1" w:styleId="qlabel">
    <w:name w:val="q_label"/>
    <w:basedOn w:val="DefaultParagraphFont"/>
    <w:rsid w:val="00C836DA"/>
  </w:style>
  <w:style w:type="character" w:customStyle="1" w:styleId="alabel">
    <w:name w:val="a_label"/>
    <w:basedOn w:val="DefaultParagraphFont"/>
    <w:rsid w:val="00C836DA"/>
  </w:style>
  <w:style w:type="character" w:customStyle="1" w:styleId="BoldandUnderlineCharChar">
    <w:name w:val="Bold and Underline Char Char"/>
    <w:basedOn w:val="DefaultParagraphFont"/>
    <w:rsid w:val="00C836DA"/>
    <w:rPr>
      <w:rFonts w:eastAsia="MS Mincho"/>
      <w:b/>
      <w:u w:val="single"/>
      <w:lang w:val="en-US" w:eastAsia="en-US" w:bidi="ar-SA"/>
    </w:rPr>
  </w:style>
  <w:style w:type="character" w:customStyle="1" w:styleId="BoldUnderlineChar1">
    <w:name w:val="BoldUnderline Char"/>
    <w:basedOn w:val="DefaultParagraphFont"/>
    <w:uiPriority w:val="99"/>
    <w:rsid w:val="00C836D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836DA"/>
    <w:rPr>
      <w:rFonts w:cs="Arial"/>
      <w:bCs/>
      <w:szCs w:val="26"/>
      <w:u w:val="single"/>
      <w:lang w:val="en-US" w:eastAsia="en-US" w:bidi="ar-SA"/>
    </w:rPr>
  </w:style>
  <w:style w:type="paragraph" w:customStyle="1" w:styleId="evidencetextChar">
    <w:name w:val="evidence text Char"/>
    <w:basedOn w:val="Normal"/>
    <w:uiPriority w:val="99"/>
    <w:qFormat/>
    <w:rsid w:val="00C836DA"/>
    <w:pPr>
      <w:ind w:left="1728" w:right="1008"/>
    </w:pPr>
    <w:rPr>
      <w:rFonts w:eastAsia="Times New Roman"/>
      <w:color w:val="000000"/>
      <w:sz w:val="18"/>
    </w:rPr>
  </w:style>
  <w:style w:type="character" w:customStyle="1" w:styleId="underline2">
    <w:name w:val="underline2"/>
    <w:basedOn w:val="DefaultParagraphFont"/>
    <w:rsid w:val="00C836DA"/>
    <w:rPr>
      <w:u w:val="single"/>
    </w:rPr>
  </w:style>
  <w:style w:type="character" w:customStyle="1" w:styleId="UnderlineChar4Char">
    <w:name w:val="Underline Char4 Char"/>
    <w:basedOn w:val="DefaultParagraphFont"/>
    <w:link w:val="UnderlineChar4"/>
    <w:rsid w:val="00C836DA"/>
    <w:rPr>
      <w:u w:val="single"/>
    </w:rPr>
  </w:style>
  <w:style w:type="paragraph" w:customStyle="1" w:styleId="UnderlineChar4">
    <w:name w:val="Underline Char4"/>
    <w:basedOn w:val="Normal"/>
    <w:link w:val="UnderlineChar4Char"/>
    <w:qFormat/>
    <w:rsid w:val="00C836D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C836DA"/>
    <w:rPr>
      <w:b/>
      <w:u w:val="single"/>
    </w:rPr>
  </w:style>
  <w:style w:type="paragraph" w:customStyle="1" w:styleId="BoldandUnderlineChar3">
    <w:name w:val="Bold and Underline Char3"/>
    <w:basedOn w:val="Normal"/>
    <w:link w:val="BoldandUnderlineChar3Char2"/>
    <w:qFormat/>
    <w:rsid w:val="00C836DA"/>
    <w:rPr>
      <w:rFonts w:asciiTheme="minorHAnsi" w:hAnsiTheme="minorHAnsi"/>
      <w:b/>
      <w:sz w:val="24"/>
      <w:u w:val="single"/>
    </w:rPr>
  </w:style>
  <w:style w:type="character" w:customStyle="1" w:styleId="inside-head">
    <w:name w:val="inside-head"/>
    <w:basedOn w:val="DefaultParagraphFont"/>
    <w:rsid w:val="00C836DA"/>
  </w:style>
  <w:style w:type="character" w:customStyle="1" w:styleId="officialstitle-">
    <w:name w:val="official_s_title-"/>
    <w:basedOn w:val="DefaultParagraphFont"/>
    <w:rsid w:val="00C836DA"/>
  </w:style>
  <w:style w:type="character" w:customStyle="1" w:styleId="officialsbureau">
    <w:name w:val="official_s_bureau"/>
    <w:basedOn w:val="DefaultParagraphFont"/>
    <w:rsid w:val="00C836DA"/>
  </w:style>
  <w:style w:type="paragraph" w:customStyle="1" w:styleId="Stylecard11ptBoldUnderline">
    <w:name w:val="Style card + 11 pt Bold Underline"/>
    <w:basedOn w:val="Normal"/>
    <w:link w:val="Stylecard11ptBoldUnderlineChar"/>
    <w:qFormat/>
    <w:rsid w:val="00C836DA"/>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C836D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836D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836DA"/>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C836DA"/>
    <w:rPr>
      <w:rFonts w:ascii="Georgia" w:eastAsia="SimSun" w:hAnsi="Georgia"/>
      <w:bCs/>
      <w:sz w:val="16"/>
      <w:szCs w:val="24"/>
      <w:lang w:eastAsia="zh-CN"/>
    </w:rPr>
  </w:style>
  <w:style w:type="paragraph" w:styleId="HTMLPreformatted">
    <w:name w:val="HTML Preformatted"/>
    <w:basedOn w:val="Normal"/>
    <w:link w:val="HTMLPreformattedChar"/>
    <w:uiPriority w:val="99"/>
    <w:rsid w:val="00C83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836D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836DA"/>
    <w:rPr>
      <w:u w:val="single"/>
    </w:rPr>
  </w:style>
  <w:style w:type="character" w:customStyle="1" w:styleId="StyleUnderlining11ptChar">
    <w:name w:val="Style Underlining + 11 pt Char"/>
    <w:basedOn w:val="DefaultParagraphFont"/>
    <w:link w:val="StyleUnderlining11pt"/>
    <w:rsid w:val="00C836DA"/>
    <w:rPr>
      <w:rFonts w:ascii="Calibri" w:hAnsi="Calibri"/>
      <w:sz w:val="22"/>
      <w:u w:val="single"/>
    </w:rPr>
  </w:style>
  <w:style w:type="paragraph" w:customStyle="1" w:styleId="StyleCardText9pt">
    <w:name w:val="Style Card Text + 9 pt"/>
    <w:basedOn w:val="Normal"/>
    <w:link w:val="StyleCardText9ptChar"/>
    <w:qFormat/>
    <w:rsid w:val="00C836DA"/>
    <w:pPr>
      <w:spacing w:after="200"/>
      <w:contextualSpacing/>
    </w:pPr>
    <w:rPr>
      <w:rFonts w:eastAsia="Calibri"/>
    </w:rPr>
  </w:style>
  <w:style w:type="character" w:customStyle="1" w:styleId="StyleCardText9ptChar">
    <w:name w:val="Style Card Text + 9 pt Char"/>
    <w:basedOn w:val="DefaultParagraphFont"/>
    <w:link w:val="StyleCardText9pt"/>
    <w:rsid w:val="00C836DA"/>
    <w:rPr>
      <w:rFonts w:ascii="Calibri" w:eastAsia="Calibri" w:hAnsi="Calibri"/>
      <w:sz w:val="22"/>
    </w:rPr>
  </w:style>
  <w:style w:type="paragraph" w:styleId="Quote">
    <w:name w:val="Quote"/>
    <w:basedOn w:val="Normal"/>
    <w:next w:val="Normal"/>
    <w:link w:val="QuoteChar"/>
    <w:uiPriority w:val="29"/>
    <w:qFormat/>
    <w:rsid w:val="00C836DA"/>
    <w:pPr>
      <w:widowControl w:val="0"/>
    </w:pPr>
    <w:rPr>
      <w:rFonts w:eastAsia="Times New Roman"/>
      <w:iCs/>
      <w:color w:val="000000"/>
      <w:lang w:bidi="en-US"/>
    </w:rPr>
  </w:style>
  <w:style w:type="character" w:customStyle="1" w:styleId="QuoteChar">
    <w:name w:val="Quote Char"/>
    <w:basedOn w:val="DefaultParagraphFont"/>
    <w:link w:val="Quote"/>
    <w:uiPriority w:val="29"/>
    <w:rsid w:val="00C836DA"/>
    <w:rPr>
      <w:rFonts w:ascii="Calibri" w:eastAsia="Times New Roman" w:hAnsi="Calibri"/>
      <w:iCs/>
      <w:color w:val="000000"/>
      <w:sz w:val="22"/>
      <w:lang w:bidi="en-US"/>
    </w:rPr>
  </w:style>
  <w:style w:type="character" w:customStyle="1" w:styleId="underlineChar">
    <w:name w:val="underline Char"/>
    <w:basedOn w:val="DefaultParagraphFont"/>
    <w:rsid w:val="00C836D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836D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836DA"/>
    <w:rPr>
      <w:sz w:val="20"/>
      <w:u w:val="single"/>
    </w:rPr>
  </w:style>
  <w:style w:type="paragraph" w:styleId="BodyTextIndent2">
    <w:name w:val="Body Text Indent 2"/>
    <w:basedOn w:val="Normal"/>
    <w:link w:val="BodyTextIndent2Char"/>
    <w:unhideWhenUsed/>
    <w:rsid w:val="00C836DA"/>
    <w:pPr>
      <w:spacing w:after="120" w:line="480" w:lineRule="auto"/>
      <w:ind w:left="360"/>
    </w:pPr>
  </w:style>
  <w:style w:type="character" w:customStyle="1" w:styleId="BodyTextIndent2Char">
    <w:name w:val="Body Text Indent 2 Char"/>
    <w:basedOn w:val="DefaultParagraphFont"/>
    <w:link w:val="BodyTextIndent2"/>
    <w:rsid w:val="00C836DA"/>
    <w:rPr>
      <w:rFonts w:ascii="Calibri" w:hAnsi="Calibri"/>
      <w:sz w:val="22"/>
    </w:rPr>
  </w:style>
  <w:style w:type="paragraph" w:styleId="BodyTextIndent3">
    <w:name w:val="Body Text Indent 3"/>
    <w:basedOn w:val="Normal"/>
    <w:link w:val="BodyTextIndent3Char"/>
    <w:uiPriority w:val="99"/>
    <w:unhideWhenUsed/>
    <w:rsid w:val="00C836DA"/>
    <w:pPr>
      <w:spacing w:after="120"/>
      <w:ind w:left="360"/>
    </w:pPr>
    <w:rPr>
      <w:szCs w:val="16"/>
    </w:rPr>
  </w:style>
  <w:style w:type="character" w:customStyle="1" w:styleId="BodyTextIndent3Char">
    <w:name w:val="Body Text Indent 3 Char"/>
    <w:basedOn w:val="DefaultParagraphFont"/>
    <w:link w:val="BodyTextIndent3"/>
    <w:uiPriority w:val="99"/>
    <w:rsid w:val="00C836DA"/>
    <w:rPr>
      <w:rFonts w:ascii="Calibri" w:hAnsi="Calibri"/>
      <w:sz w:val="22"/>
      <w:szCs w:val="16"/>
    </w:rPr>
  </w:style>
  <w:style w:type="paragraph" w:styleId="BodyText2">
    <w:name w:val="Body Text 2"/>
    <w:basedOn w:val="Normal"/>
    <w:link w:val="BodyText2Char"/>
    <w:unhideWhenUsed/>
    <w:rsid w:val="00C836DA"/>
    <w:pPr>
      <w:spacing w:after="120" w:line="480" w:lineRule="auto"/>
    </w:pPr>
  </w:style>
  <w:style w:type="character" w:customStyle="1" w:styleId="BodyText2Char">
    <w:name w:val="Body Text 2 Char"/>
    <w:basedOn w:val="DefaultParagraphFont"/>
    <w:link w:val="BodyText2"/>
    <w:rsid w:val="00C836DA"/>
    <w:rPr>
      <w:rFonts w:ascii="Calibri" w:hAnsi="Calibri"/>
      <w:sz w:val="22"/>
    </w:rPr>
  </w:style>
  <w:style w:type="paragraph" w:styleId="BodyTextIndent">
    <w:name w:val="Body Text Indent"/>
    <w:basedOn w:val="Normal"/>
    <w:link w:val="BodyTextIndentChar"/>
    <w:uiPriority w:val="99"/>
    <w:unhideWhenUsed/>
    <w:rsid w:val="00C836DA"/>
    <w:pPr>
      <w:spacing w:after="120"/>
      <w:ind w:left="360"/>
    </w:pPr>
  </w:style>
  <w:style w:type="character" w:customStyle="1" w:styleId="BodyTextIndentChar">
    <w:name w:val="Body Text Indent Char"/>
    <w:basedOn w:val="DefaultParagraphFont"/>
    <w:link w:val="BodyTextIndent"/>
    <w:uiPriority w:val="99"/>
    <w:rsid w:val="00C836DA"/>
    <w:rPr>
      <w:rFonts w:ascii="Calibri" w:hAnsi="Calibri"/>
      <w:sz w:val="22"/>
    </w:rPr>
  </w:style>
  <w:style w:type="paragraph" w:styleId="BodyText3">
    <w:name w:val="Body Text 3"/>
    <w:basedOn w:val="Normal"/>
    <w:link w:val="BodyText3Char"/>
    <w:unhideWhenUsed/>
    <w:rsid w:val="00C836DA"/>
    <w:pPr>
      <w:spacing w:after="120"/>
    </w:pPr>
    <w:rPr>
      <w:szCs w:val="16"/>
    </w:rPr>
  </w:style>
  <w:style w:type="character" w:customStyle="1" w:styleId="BodyText3Char">
    <w:name w:val="Body Text 3 Char"/>
    <w:basedOn w:val="DefaultParagraphFont"/>
    <w:link w:val="BodyText3"/>
    <w:rsid w:val="00C836DA"/>
    <w:rPr>
      <w:rFonts w:ascii="Calibri" w:hAnsi="Calibri"/>
      <w:sz w:val="22"/>
      <w:szCs w:val="16"/>
    </w:rPr>
  </w:style>
  <w:style w:type="character" w:customStyle="1" w:styleId="body-text">
    <w:name w:val="body-text"/>
    <w:basedOn w:val="DefaultParagraphFont"/>
    <w:rsid w:val="00C836DA"/>
  </w:style>
  <w:style w:type="paragraph" w:customStyle="1" w:styleId="StyleStyle411ptBoldBorderSinglesolidlineAuto0">
    <w:name w:val="Style Style4 + 11 pt Bold Border: : (Single solid line Auto  0...."/>
    <w:basedOn w:val="Normal"/>
    <w:link w:val="StyleStyle411ptBoldBorderSinglesolidlineAuto0Char"/>
    <w:qFormat/>
    <w:rsid w:val="00C836D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836DA"/>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C836DA"/>
  </w:style>
  <w:style w:type="paragraph" w:customStyle="1" w:styleId="StyleStyle112pt">
    <w:name w:val="Style Style1 + 12 pt"/>
    <w:basedOn w:val="Normal"/>
    <w:link w:val="StyleStyle112ptChar"/>
    <w:qFormat/>
    <w:rsid w:val="00C836DA"/>
    <w:rPr>
      <w:rFonts w:eastAsia="SimSun"/>
      <w:u w:val="single"/>
      <w:lang w:eastAsia="zh-CN"/>
    </w:rPr>
  </w:style>
  <w:style w:type="character" w:customStyle="1" w:styleId="StyleStyle112ptChar">
    <w:name w:val="Style Style1 + 12 pt Char"/>
    <w:basedOn w:val="DefaultParagraphFont"/>
    <w:link w:val="StyleStyle112pt"/>
    <w:rsid w:val="00C836DA"/>
    <w:rPr>
      <w:rFonts w:ascii="Calibri" w:eastAsia="SimSun" w:hAnsi="Calibri"/>
      <w:sz w:val="22"/>
      <w:u w:val="single"/>
      <w:lang w:eastAsia="zh-CN"/>
    </w:rPr>
  </w:style>
  <w:style w:type="paragraph" w:customStyle="1" w:styleId="MinimizedText">
    <w:name w:val="Minimized Text"/>
    <w:basedOn w:val="Normal"/>
    <w:link w:val="MinimizedTextChar"/>
    <w:qFormat/>
    <w:rsid w:val="00C836DA"/>
    <w:rPr>
      <w:rFonts w:eastAsia="Times New Roman"/>
    </w:rPr>
  </w:style>
  <w:style w:type="character" w:customStyle="1" w:styleId="MinimizedTextChar">
    <w:name w:val="Minimized Text Char"/>
    <w:basedOn w:val="DefaultParagraphFont"/>
    <w:link w:val="MinimizedText"/>
    <w:rsid w:val="00C836DA"/>
    <w:rPr>
      <w:rFonts w:ascii="Calibri" w:eastAsia="Times New Roman" w:hAnsi="Calibri"/>
      <w:sz w:val="22"/>
    </w:rPr>
  </w:style>
  <w:style w:type="character" w:customStyle="1" w:styleId="term1">
    <w:name w:val="term1"/>
    <w:basedOn w:val="DefaultParagraphFont"/>
    <w:rsid w:val="00C836DA"/>
    <w:rPr>
      <w:b/>
      <w:bCs/>
    </w:rPr>
  </w:style>
  <w:style w:type="character" w:customStyle="1" w:styleId="Styleterm111ptUnderline">
    <w:name w:val="Style term1 + 11 pt Underline"/>
    <w:basedOn w:val="term1"/>
    <w:rsid w:val="00C836DA"/>
    <w:rPr>
      <w:b/>
      <w:bCs/>
      <w:sz w:val="20"/>
      <w:u w:val="single"/>
    </w:rPr>
  </w:style>
  <w:style w:type="paragraph" w:customStyle="1" w:styleId="StyleMinimizedTextArialNarrow10pt">
    <w:name w:val="Style Minimized Text + Arial Narrow 10 pt"/>
    <w:basedOn w:val="MinimizedText"/>
    <w:link w:val="StyleMinimizedTextArialNarrow10ptChar"/>
    <w:qFormat/>
    <w:rsid w:val="00C836DA"/>
    <w:rPr>
      <w:sz w:val="20"/>
    </w:rPr>
  </w:style>
  <w:style w:type="character" w:customStyle="1" w:styleId="StyleMinimizedTextArialNarrow10ptChar">
    <w:name w:val="Style Minimized Text + Arial Narrow 10 pt Char"/>
    <w:basedOn w:val="MinimizedTextChar"/>
    <w:link w:val="StyleMinimizedTextArialNarrow10pt"/>
    <w:rsid w:val="00C836DA"/>
    <w:rPr>
      <w:rFonts w:ascii="Calibri" w:eastAsia="Times New Roman" w:hAnsi="Calibri"/>
      <w:sz w:val="20"/>
    </w:rPr>
  </w:style>
  <w:style w:type="character" w:customStyle="1" w:styleId="Styleunderline11ptBold">
    <w:name w:val="Style underline + 11 pt Bold"/>
    <w:basedOn w:val="underline"/>
    <w:rsid w:val="00C836D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836D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836DA"/>
    <w:rPr>
      <w:rFonts w:ascii="Calibri" w:eastAsia="Times New Roman" w:hAnsi="Calibri"/>
      <w:sz w:val="22"/>
      <w:u w:val="single"/>
      <w:bdr w:val="single" w:sz="4" w:space="0" w:color="auto"/>
    </w:rPr>
  </w:style>
  <w:style w:type="character" w:customStyle="1" w:styleId="Style9pt">
    <w:name w:val="Style 9 pt"/>
    <w:basedOn w:val="DefaultParagraphFont"/>
    <w:rsid w:val="00C836DA"/>
    <w:rPr>
      <w:rFonts w:ascii="Times New Roman" w:hAnsi="Times New Roman"/>
      <w:sz w:val="20"/>
    </w:rPr>
  </w:style>
  <w:style w:type="paragraph" w:customStyle="1" w:styleId="StyleStyle49pt3">
    <w:name w:val="Style Style4 + 9 pt3"/>
    <w:basedOn w:val="Style4"/>
    <w:link w:val="StyleStyle49pt3Char"/>
    <w:qFormat/>
    <w:rsid w:val="00C836D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836DA"/>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C836D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836DA"/>
    <w:rPr>
      <w:rFonts w:ascii="Calibri" w:eastAsia="Times New Roman" w:hAnsi="Calibri" w:cs="Times New Roman"/>
      <w:b/>
      <w:bCs/>
      <w:u w:val="single"/>
      <w:lang w:val="x-none"/>
    </w:rPr>
  </w:style>
  <w:style w:type="character" w:customStyle="1" w:styleId="a">
    <w:name w:val="a"/>
    <w:basedOn w:val="DefaultParagraphFont"/>
    <w:rsid w:val="00C836DA"/>
  </w:style>
  <w:style w:type="character" w:customStyle="1" w:styleId="StyleUnderline3">
    <w:name w:val="Style Underline3"/>
    <w:basedOn w:val="DefaultParagraphFont"/>
    <w:rsid w:val="00C836DA"/>
    <w:rPr>
      <w:u w:val="single"/>
    </w:rPr>
  </w:style>
  <w:style w:type="paragraph" w:customStyle="1" w:styleId="StyleStyle111ptBorderSinglesolidlineAuto05ptL">
    <w:name w:val="Style Style1 + 11 pt Border: : (Single solid line Auto  0.5 pt L..."/>
    <w:link w:val="StyleStyle111ptBorderSinglesolidlineAuto05ptLChar"/>
    <w:qFormat/>
    <w:rsid w:val="00C836D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836D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836DA"/>
    <w:rPr>
      <w:u w:val="single"/>
    </w:rPr>
  </w:style>
  <w:style w:type="paragraph" w:customStyle="1" w:styleId="Circled">
    <w:name w:val="Circled"/>
    <w:link w:val="CircledChar"/>
    <w:qFormat/>
    <w:rsid w:val="00C836DA"/>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C836DA"/>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C836DA"/>
  </w:style>
  <w:style w:type="character" w:customStyle="1" w:styleId="part-of-speech">
    <w:name w:val="part-of-speech"/>
    <w:basedOn w:val="DefaultParagraphFont"/>
    <w:rsid w:val="00C836DA"/>
  </w:style>
  <w:style w:type="character" w:customStyle="1" w:styleId="sep">
    <w:name w:val="sep"/>
    <w:basedOn w:val="DefaultParagraphFont"/>
    <w:rsid w:val="00C836DA"/>
  </w:style>
  <w:style w:type="character" w:customStyle="1" w:styleId="pron">
    <w:name w:val="pron"/>
    <w:basedOn w:val="DefaultParagraphFont"/>
    <w:rsid w:val="00C836DA"/>
  </w:style>
  <w:style w:type="paragraph" w:customStyle="1" w:styleId="StyleStyle4LatinTimesNewRomanAsianSimSun">
    <w:name w:val="Style Style4 + (Latin) Times New Roman (Asian) SimSun"/>
    <w:basedOn w:val="Normal"/>
    <w:link w:val="StyleStyle4LatinTimesNewRomanAsianSimSunChar"/>
    <w:qFormat/>
    <w:rsid w:val="00C836D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836D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836D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836DA"/>
    <w:rPr>
      <w:rFonts w:ascii="Calibri" w:eastAsia="SimSun" w:hAnsi="Calibri"/>
      <w:b/>
      <w:bCs/>
      <w:sz w:val="22"/>
      <w:u w:val="single"/>
    </w:rPr>
  </w:style>
  <w:style w:type="character" w:customStyle="1" w:styleId="CharChar3">
    <w:name w:val="Char Char3"/>
    <w:basedOn w:val="DefaultParagraphFont"/>
    <w:rsid w:val="00C836DA"/>
    <w:rPr>
      <w:rFonts w:cs="Arial"/>
      <w:b/>
      <w:bCs/>
      <w:iCs/>
      <w:lang w:val="en-US" w:eastAsia="en-US" w:bidi="ar-SA"/>
    </w:rPr>
  </w:style>
  <w:style w:type="character" w:customStyle="1" w:styleId="SubtitleChar1">
    <w:name w:val="Subtitle Char1"/>
    <w:aliases w:val="Underlined card text Char1"/>
    <w:basedOn w:val="DefaultParagraphFont"/>
    <w:uiPriority w:val="11"/>
    <w:rsid w:val="00C836DA"/>
    <w:rPr>
      <w:color w:val="5A5A5A" w:themeColor="text1" w:themeTint="A5"/>
      <w:spacing w:val="15"/>
      <w:sz w:val="22"/>
      <w:szCs w:val="22"/>
    </w:rPr>
  </w:style>
  <w:style w:type="paragraph" w:customStyle="1" w:styleId="StyleStyle411pt1">
    <w:name w:val="Style Style4 + 11 pt1"/>
    <w:basedOn w:val="Style4"/>
    <w:link w:val="StyleStyle411pt1Char"/>
    <w:qFormat/>
    <w:rsid w:val="00C836D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836DA"/>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C836DA"/>
    <w:rPr>
      <w:b/>
      <w:u w:val="single"/>
      <w:lang w:val="en-US" w:eastAsia="en-US" w:bidi="ar-SA"/>
    </w:rPr>
  </w:style>
  <w:style w:type="character" w:customStyle="1" w:styleId="StyleUnderlineCharChar111pt">
    <w:name w:val="Style Underline Char Char1 + 11 pt"/>
    <w:basedOn w:val="DefaultParagraphFont"/>
    <w:rsid w:val="00C836D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836D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836D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836DA"/>
    <w:rPr>
      <w:sz w:val="22"/>
      <w:u w:val="single"/>
    </w:rPr>
  </w:style>
  <w:style w:type="paragraph" w:customStyle="1" w:styleId="StyleMinimizedTextArialNarrow9pt">
    <w:name w:val="Style Minimized Text + Arial Narrow 9 pt"/>
    <w:basedOn w:val="Normal"/>
    <w:link w:val="StyleMinimizedTextArialNarrow9ptChar"/>
    <w:qFormat/>
    <w:rsid w:val="00C836DA"/>
    <w:rPr>
      <w:rFonts w:eastAsia="Times New Roman"/>
    </w:rPr>
  </w:style>
  <w:style w:type="character" w:customStyle="1" w:styleId="StyleMinimizedTextArialNarrow9ptChar">
    <w:name w:val="Style Minimized Text + Arial Narrow 9 pt Char"/>
    <w:basedOn w:val="DefaultParagraphFont"/>
    <w:link w:val="StyleMinimizedTextArialNarrow9pt"/>
    <w:rsid w:val="00C836D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C836D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836D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836D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836D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836D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836DA"/>
    <w:rPr>
      <w:b w:val="0"/>
      <w:bCs/>
      <w:sz w:val="20"/>
      <w:u w:val="single"/>
      <w:lang w:val="en-US" w:eastAsia="en-US" w:bidi="ar-SA"/>
    </w:rPr>
  </w:style>
  <w:style w:type="character" w:customStyle="1" w:styleId="Styleunderline9pt">
    <w:name w:val="Style underline + 9 pt"/>
    <w:basedOn w:val="underline"/>
    <w:rsid w:val="00C836D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836DA"/>
    <w:rPr>
      <w:rFonts w:ascii="Times New Roman" w:hAnsi="Times New Roman"/>
      <w:sz w:val="20"/>
    </w:rPr>
  </w:style>
  <w:style w:type="character" w:customStyle="1" w:styleId="Styleunderline9pt1">
    <w:name w:val="Style underline + 9 pt1"/>
    <w:basedOn w:val="underline"/>
    <w:rsid w:val="00C836D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836D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836D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836DA"/>
    <w:rPr>
      <w:b/>
      <w:bCs/>
      <w:noProof w:val="0"/>
      <w:sz w:val="20"/>
      <w:u w:val="single"/>
      <w:lang w:val="en-US" w:eastAsia="en-US" w:bidi="ar-SA"/>
    </w:rPr>
  </w:style>
  <w:style w:type="character" w:customStyle="1" w:styleId="Hyperlink23">
    <w:name w:val="Hyperlink23"/>
    <w:basedOn w:val="DefaultParagraphFont"/>
    <w:rsid w:val="00C836DA"/>
    <w:rPr>
      <w:color w:val="3300CC"/>
      <w:u w:val="single"/>
    </w:rPr>
  </w:style>
  <w:style w:type="paragraph" w:customStyle="1" w:styleId="cardCharChar">
    <w:name w:val="card Char Char"/>
    <w:basedOn w:val="Normal"/>
    <w:link w:val="cardCharCharChar"/>
    <w:qFormat/>
    <w:rsid w:val="00C836DA"/>
    <w:pPr>
      <w:ind w:left="288" w:right="288"/>
    </w:pPr>
    <w:rPr>
      <w:rFonts w:eastAsia="Times New Roman"/>
      <w:szCs w:val="20"/>
    </w:rPr>
  </w:style>
  <w:style w:type="character" w:customStyle="1" w:styleId="cardCharCharChar">
    <w:name w:val="card Char Char Char"/>
    <w:basedOn w:val="DefaultParagraphFont"/>
    <w:link w:val="cardCharChar"/>
    <w:rsid w:val="00C836DA"/>
    <w:rPr>
      <w:rFonts w:ascii="Calibri" w:eastAsia="Times New Roman" w:hAnsi="Calibri"/>
      <w:sz w:val="22"/>
      <w:szCs w:val="20"/>
    </w:rPr>
  </w:style>
  <w:style w:type="character" w:customStyle="1" w:styleId="StyleunderlineArialNarrow9ptBold">
    <w:name w:val="Style underline + Arial Narrow 9 pt Bold"/>
    <w:basedOn w:val="underline"/>
    <w:rsid w:val="00C836D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836DA"/>
  </w:style>
  <w:style w:type="character" w:customStyle="1" w:styleId="StylecardCharCharArialNarrow9ptChar">
    <w:name w:val="Style card Char Char + Arial Narrow 9 pt Char"/>
    <w:basedOn w:val="cardCharCharChar"/>
    <w:link w:val="StylecardCharCharArialNarrow9pt"/>
    <w:rsid w:val="00C836DA"/>
    <w:rPr>
      <w:rFonts w:ascii="Calibri" w:eastAsia="Times New Roman" w:hAnsi="Calibri"/>
      <w:sz w:val="22"/>
      <w:szCs w:val="20"/>
    </w:rPr>
  </w:style>
  <w:style w:type="character" w:customStyle="1" w:styleId="CardTextChar10">
    <w:name w:val="Card Text Char1"/>
    <w:basedOn w:val="DefaultParagraphFont"/>
    <w:rsid w:val="00C836D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836D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836D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836D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C836D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C836D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836D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836D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836DA"/>
    <w:rPr>
      <w:rFonts w:eastAsia="Times New Roman"/>
    </w:rPr>
  </w:style>
  <w:style w:type="character" w:customStyle="1" w:styleId="TextsmallChar">
    <w:name w:val="Textsmall Char"/>
    <w:basedOn w:val="DefaultParagraphFont"/>
    <w:link w:val="Textsmall"/>
    <w:rsid w:val="00C836DA"/>
    <w:rPr>
      <w:rFonts w:ascii="Calibri" w:eastAsia="Times New Roman" w:hAnsi="Calibri"/>
      <w:sz w:val="22"/>
    </w:rPr>
  </w:style>
  <w:style w:type="character" w:customStyle="1" w:styleId="CharChar111">
    <w:name w:val="Char Char111"/>
    <w:basedOn w:val="DefaultParagraphFont"/>
    <w:rsid w:val="00C836DA"/>
    <w:rPr>
      <w:rFonts w:cs="Arial"/>
      <w:bCs/>
      <w:szCs w:val="26"/>
      <w:u w:val="single"/>
      <w:lang w:val="en-US" w:eastAsia="en-US" w:bidi="ar-SA"/>
    </w:rPr>
  </w:style>
  <w:style w:type="paragraph" w:customStyle="1" w:styleId="cardtextsmall">
    <w:name w:val="card text small"/>
    <w:basedOn w:val="Normal"/>
    <w:uiPriority w:val="99"/>
    <w:qFormat/>
    <w:rsid w:val="00C836DA"/>
    <w:rPr>
      <w:rFonts w:ascii="Arial Narrow" w:eastAsia="Times New Roman" w:hAnsi="Arial Narrow"/>
    </w:rPr>
  </w:style>
  <w:style w:type="character" w:customStyle="1" w:styleId="AUnterdline">
    <w:name w:val="AUnterdline"/>
    <w:qFormat/>
    <w:rsid w:val="00C836D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836DA"/>
    <w:rPr>
      <w:rFonts w:ascii="Times New Roman" w:hAnsi="Times New Roman"/>
      <w:b/>
      <w:bCs/>
      <w:sz w:val="20"/>
      <w:u w:val="single"/>
      <w:bdr w:val="single" w:sz="4" w:space="0" w:color="auto"/>
    </w:rPr>
  </w:style>
  <w:style w:type="character" w:customStyle="1" w:styleId="highlightedsearchterm">
    <w:name w:val="highlightedsearchterm"/>
    <w:rsid w:val="00C836DA"/>
  </w:style>
  <w:style w:type="character" w:customStyle="1" w:styleId="StyleUnderline1">
    <w:name w:val="Style Underline1"/>
    <w:basedOn w:val="DefaultParagraphFont"/>
    <w:rsid w:val="00C836DA"/>
    <w:rPr>
      <w:rFonts w:ascii="Times New Roman" w:hAnsi="Times New Roman"/>
      <w:sz w:val="20"/>
      <w:u w:val="single"/>
    </w:rPr>
  </w:style>
  <w:style w:type="paragraph" w:customStyle="1" w:styleId="StyleStyle49pt10">
    <w:name w:val="Style Style4 + 9 pt10"/>
    <w:basedOn w:val="Style4"/>
    <w:link w:val="StyleStyle49pt10Char"/>
    <w:qFormat/>
    <w:rsid w:val="00C836D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836DA"/>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C836D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836D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836DA"/>
    <w:pPr>
      <w:ind w:left="288"/>
    </w:pPr>
    <w:rPr>
      <w:rFonts w:eastAsia="Times New Roman"/>
      <w:u w:val="single"/>
    </w:rPr>
  </w:style>
  <w:style w:type="character" w:customStyle="1" w:styleId="NormalUnderlineChar">
    <w:name w:val="Normal Underline Char"/>
    <w:link w:val="NormalUnderline"/>
    <w:rsid w:val="00C836DA"/>
    <w:rPr>
      <w:rFonts w:ascii="Calibri" w:eastAsia="Times New Roman" w:hAnsi="Calibri"/>
      <w:sz w:val="22"/>
      <w:u w:val="single"/>
    </w:rPr>
  </w:style>
  <w:style w:type="character" w:customStyle="1" w:styleId="DontRead">
    <w:name w:val="Don't Read"/>
    <w:qFormat/>
    <w:rsid w:val="00C836DA"/>
    <w:rPr>
      <w:rFonts w:ascii="Times New Roman" w:hAnsi="Times New Roman"/>
      <w:sz w:val="16"/>
    </w:rPr>
  </w:style>
  <w:style w:type="paragraph" w:customStyle="1" w:styleId="Underlinestyle">
    <w:name w:val="Underline style"/>
    <w:basedOn w:val="Normal"/>
    <w:uiPriority w:val="99"/>
    <w:qFormat/>
    <w:rsid w:val="00C836DA"/>
    <w:rPr>
      <w:rFonts w:eastAsia="Times New Roman"/>
      <w:u w:val="single"/>
    </w:rPr>
  </w:style>
  <w:style w:type="character" w:customStyle="1" w:styleId="Style11ptUnderline3">
    <w:name w:val="Style 11 pt Underline3"/>
    <w:rsid w:val="00C836DA"/>
    <w:rPr>
      <w:sz w:val="20"/>
      <w:u w:val="single"/>
    </w:rPr>
  </w:style>
  <w:style w:type="character" w:customStyle="1" w:styleId="27">
    <w:name w:val="27"/>
    <w:rsid w:val="00C836DA"/>
    <w:rPr>
      <w:rFonts w:cs="Arial"/>
      <w:bCs/>
      <w:sz w:val="20"/>
      <w:u w:val="single"/>
      <w:lang w:val="en-US" w:eastAsia="en-US" w:bidi="ar-SA"/>
    </w:rPr>
  </w:style>
  <w:style w:type="character" w:customStyle="1" w:styleId="2">
    <w:name w:val="2"/>
    <w:rsid w:val="00C836DA"/>
    <w:rPr>
      <w:rFonts w:cs="Arial"/>
      <w:bCs/>
      <w:sz w:val="20"/>
      <w:u w:val="single"/>
      <w:lang w:val="en-US" w:eastAsia="en-US" w:bidi="ar-SA"/>
    </w:rPr>
  </w:style>
  <w:style w:type="character" w:customStyle="1" w:styleId="Style9ptUnderline11">
    <w:name w:val="Style 9 pt Underline11"/>
    <w:basedOn w:val="DefaultParagraphFont"/>
    <w:rsid w:val="00C836DA"/>
    <w:rPr>
      <w:sz w:val="20"/>
      <w:u w:val="single"/>
    </w:rPr>
  </w:style>
  <w:style w:type="character" w:customStyle="1" w:styleId="Style9ptBoldUnderline5">
    <w:name w:val="Style 9 pt Bold Underline5"/>
    <w:basedOn w:val="DefaultParagraphFont"/>
    <w:rsid w:val="00C836DA"/>
    <w:rPr>
      <w:b/>
      <w:bCs/>
      <w:sz w:val="20"/>
      <w:u w:val="single"/>
    </w:rPr>
  </w:style>
  <w:style w:type="character" w:customStyle="1" w:styleId="CharChar114">
    <w:name w:val="Char Char114"/>
    <w:basedOn w:val="DefaultParagraphFont"/>
    <w:rsid w:val="00C836DA"/>
    <w:rPr>
      <w:rFonts w:cs="Arial"/>
      <w:bCs/>
      <w:szCs w:val="26"/>
      <w:u w:val="single"/>
      <w:lang w:val="en-US" w:eastAsia="en-US" w:bidi="ar-SA"/>
    </w:rPr>
  </w:style>
  <w:style w:type="character" w:customStyle="1" w:styleId="CharChar113">
    <w:name w:val="Char Char113"/>
    <w:basedOn w:val="DefaultParagraphFont"/>
    <w:rsid w:val="00C836DA"/>
    <w:rPr>
      <w:rFonts w:cs="Arial"/>
      <w:bCs/>
      <w:szCs w:val="26"/>
      <w:u w:val="single"/>
      <w:lang w:val="en-US" w:eastAsia="en-US" w:bidi="ar-SA"/>
    </w:rPr>
  </w:style>
  <w:style w:type="character" w:customStyle="1" w:styleId="CharChar112">
    <w:name w:val="Char Char112"/>
    <w:basedOn w:val="DefaultParagraphFont"/>
    <w:rsid w:val="00C836DA"/>
    <w:rPr>
      <w:rFonts w:cs="Arial"/>
      <w:bCs/>
      <w:szCs w:val="26"/>
      <w:u w:val="single"/>
      <w:lang w:val="en-US" w:eastAsia="en-US" w:bidi="ar-SA"/>
    </w:rPr>
  </w:style>
  <w:style w:type="character" w:customStyle="1" w:styleId="ssl0">
    <w:name w:val="ss_l0"/>
    <w:basedOn w:val="DefaultParagraphFont"/>
    <w:rsid w:val="00C836DA"/>
  </w:style>
  <w:style w:type="paragraph" w:customStyle="1" w:styleId="WW-Default1">
    <w:name w:val="WW-Default1"/>
    <w:basedOn w:val="Normal"/>
    <w:uiPriority w:val="99"/>
    <w:qFormat/>
    <w:rsid w:val="00C836DA"/>
    <w:pPr>
      <w:suppressAutoHyphens/>
    </w:pPr>
    <w:rPr>
      <w:rFonts w:eastAsia="Times New Roman"/>
      <w:b/>
      <w:bCs/>
      <w:szCs w:val="20"/>
      <w:lang w:eastAsia="ar-SA"/>
    </w:rPr>
  </w:style>
  <w:style w:type="character" w:customStyle="1" w:styleId="zoomme">
    <w:name w:val="zoomme"/>
    <w:basedOn w:val="DefaultParagraphFont"/>
    <w:rsid w:val="00C836DA"/>
  </w:style>
  <w:style w:type="character" w:customStyle="1" w:styleId="Date1">
    <w:name w:val="Date1"/>
    <w:basedOn w:val="DefaultParagraphFont"/>
    <w:rsid w:val="00C836DA"/>
  </w:style>
  <w:style w:type="character" w:customStyle="1" w:styleId="classauthor">
    <w:name w:val="class=&quot;author&quot;"/>
    <w:basedOn w:val="DefaultParagraphFont"/>
    <w:rsid w:val="00C836DA"/>
  </w:style>
  <w:style w:type="paragraph" w:customStyle="1" w:styleId="CardStyle0">
    <w:name w:val="Card Style"/>
    <w:basedOn w:val="Normal"/>
    <w:link w:val="CardStyleChar"/>
    <w:qFormat/>
    <w:rsid w:val="00C836DA"/>
    <w:rPr>
      <w:rFonts w:eastAsia="Times New Roman"/>
    </w:rPr>
  </w:style>
  <w:style w:type="character" w:customStyle="1" w:styleId="CharCharChar">
    <w:name w:val="Char Char Char"/>
    <w:basedOn w:val="DefaultParagraphFont"/>
    <w:rsid w:val="00C836DA"/>
    <w:rPr>
      <w:rFonts w:cs="Arial"/>
      <w:bCs/>
      <w:szCs w:val="26"/>
      <w:u w:val="single"/>
      <w:lang w:val="en-US" w:eastAsia="en-US" w:bidi="ar-SA"/>
    </w:rPr>
  </w:style>
  <w:style w:type="character" w:customStyle="1" w:styleId="texto1">
    <w:name w:val="texto1"/>
    <w:rsid w:val="00C836D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836D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836DA"/>
    <w:rPr>
      <w:rFonts w:ascii="Calibri" w:eastAsia="Times New Roman" w:hAnsi="Calibri" w:cs="Arial"/>
      <w:b/>
      <w:szCs w:val="28"/>
    </w:rPr>
  </w:style>
  <w:style w:type="paragraph" w:customStyle="1" w:styleId="Style23">
    <w:name w:val="Style23"/>
    <w:basedOn w:val="Normal"/>
    <w:uiPriority w:val="99"/>
    <w:qFormat/>
    <w:rsid w:val="00C836DA"/>
    <w:pPr>
      <w:widowControl w:val="0"/>
      <w:autoSpaceDE w:val="0"/>
      <w:autoSpaceDN w:val="0"/>
      <w:adjustRightInd w:val="0"/>
      <w:spacing w:line="209" w:lineRule="exact"/>
    </w:pPr>
    <w:rPr>
      <w:rFonts w:eastAsia="SimSun"/>
    </w:rPr>
  </w:style>
  <w:style w:type="character" w:customStyle="1" w:styleId="gray">
    <w:name w:val="gray"/>
    <w:basedOn w:val="DefaultParagraphFont"/>
    <w:rsid w:val="00C836DA"/>
  </w:style>
  <w:style w:type="paragraph" w:customStyle="1" w:styleId="Tagtemplate">
    <w:name w:val="Tagtemplate"/>
    <w:basedOn w:val="Normal"/>
    <w:link w:val="TagtemplateChar"/>
    <w:autoRedefine/>
    <w:qFormat/>
    <w:rsid w:val="00C836DA"/>
    <w:pPr>
      <w:keepNext/>
      <w:keepLines/>
    </w:pPr>
    <w:rPr>
      <w:rFonts w:eastAsia="Calibri"/>
      <w:b/>
    </w:rPr>
  </w:style>
  <w:style w:type="character" w:customStyle="1" w:styleId="TagtemplateChar">
    <w:name w:val="Tagtemplate Char"/>
    <w:basedOn w:val="DefaultParagraphFont"/>
    <w:link w:val="Tagtemplate"/>
    <w:rsid w:val="00C836DA"/>
    <w:rPr>
      <w:rFonts w:ascii="Calibri" w:eastAsia="Calibri" w:hAnsi="Calibri"/>
      <w:b/>
      <w:sz w:val="22"/>
    </w:rPr>
  </w:style>
  <w:style w:type="character" w:customStyle="1" w:styleId="Styleunderline11ptBorderSinglesolidlineAuto05p">
    <w:name w:val="Style underline + 11 pt Border: : (Single solid line Auto  0.5 p..."/>
    <w:rsid w:val="00C836DA"/>
    <w:rPr>
      <w:sz w:val="20"/>
      <w:u w:val="single"/>
      <w:bdr w:val="single" w:sz="4" w:space="0" w:color="auto"/>
    </w:rPr>
  </w:style>
  <w:style w:type="paragraph" w:customStyle="1" w:styleId="Citation-FirstLine">
    <w:name w:val="Citation - First Line"/>
    <w:basedOn w:val="Normal"/>
    <w:next w:val="Normal"/>
    <w:autoRedefine/>
    <w:uiPriority w:val="99"/>
    <w:qFormat/>
    <w:rsid w:val="00C836DA"/>
    <w:pPr>
      <w:spacing w:line="240" w:lineRule="atLeast"/>
      <w:jc w:val="both"/>
    </w:pPr>
    <w:rPr>
      <w:rFonts w:ascii="Book Antiqua" w:eastAsia="Times New Roman" w:hAnsi="Book Antiqua"/>
    </w:rPr>
  </w:style>
  <w:style w:type="character" w:customStyle="1" w:styleId="CardText-Underlined">
    <w:name w:val="Card Text - Underlined"/>
    <w:rsid w:val="00C836DA"/>
    <w:rPr>
      <w:b/>
      <w:sz w:val="20"/>
      <w:u w:val="single"/>
    </w:rPr>
  </w:style>
  <w:style w:type="paragraph" w:customStyle="1" w:styleId="Citation-Complete">
    <w:name w:val="Citation - Complete"/>
    <w:basedOn w:val="Normal"/>
    <w:next w:val="Normal"/>
    <w:link w:val="Citation-CompleteChar"/>
    <w:autoRedefine/>
    <w:qFormat/>
    <w:rsid w:val="00C836D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836DA"/>
    <w:rPr>
      <w:rFonts w:ascii="Book Antiqua" w:eastAsia="Times New Roman" w:hAnsi="Book Antiqua"/>
      <w:sz w:val="22"/>
    </w:rPr>
  </w:style>
  <w:style w:type="character" w:customStyle="1" w:styleId="MicroTextChar0">
    <w:name w:val="MicroText Char"/>
    <w:link w:val="MicroText0"/>
    <w:rsid w:val="00C836DA"/>
    <w:rPr>
      <w:rFonts w:ascii="Arial Narrow" w:hAnsi="Arial Narrow"/>
      <w:sz w:val="12"/>
    </w:rPr>
  </w:style>
  <w:style w:type="character" w:customStyle="1" w:styleId="Style11ptItalic">
    <w:name w:val="Style 11 pt Italic"/>
    <w:basedOn w:val="DefaultParagraphFont"/>
    <w:rsid w:val="00C836DA"/>
    <w:rPr>
      <w:rFonts w:ascii="Times New Roman" w:hAnsi="Times New Roman"/>
      <w:i/>
      <w:iCs/>
      <w:sz w:val="20"/>
    </w:rPr>
  </w:style>
  <w:style w:type="character" w:customStyle="1" w:styleId="BoldandUnderlineChar">
    <w:name w:val="Bold and Underline Char"/>
    <w:basedOn w:val="DefaultParagraphFont"/>
    <w:link w:val="BoldandUnderline"/>
    <w:locked/>
    <w:rsid w:val="00C836DA"/>
    <w:rPr>
      <w:b/>
      <w:u w:val="single"/>
    </w:rPr>
  </w:style>
  <w:style w:type="paragraph" w:customStyle="1" w:styleId="BoldandUnderline">
    <w:name w:val="Bold and Underline"/>
    <w:basedOn w:val="Normal"/>
    <w:link w:val="BoldandUnderlineChar"/>
    <w:qFormat/>
    <w:rsid w:val="00C836DA"/>
    <w:rPr>
      <w:rFonts w:asciiTheme="minorHAnsi" w:hAnsiTheme="minorHAnsi"/>
      <w:b/>
      <w:sz w:val="24"/>
      <w:u w:val="single"/>
    </w:rPr>
  </w:style>
  <w:style w:type="character" w:customStyle="1" w:styleId="hdr">
    <w:name w:val="hdr"/>
    <w:basedOn w:val="DefaultParagraphFont"/>
    <w:rsid w:val="00C836DA"/>
  </w:style>
  <w:style w:type="paragraph" w:customStyle="1" w:styleId="StyleStyle49ptBold3">
    <w:name w:val="Style Style4 + 9 pt Bold3"/>
    <w:basedOn w:val="Style4"/>
    <w:link w:val="StyleStyle49ptBold3Char"/>
    <w:qFormat/>
    <w:rsid w:val="00C836D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836DA"/>
    <w:rPr>
      <w:rFonts w:ascii="Calibri" w:eastAsia="Times New Roman" w:hAnsi="Calibri" w:cs="Times New Roman"/>
      <w:b/>
      <w:bCs/>
      <w:u w:val="single"/>
      <w:lang w:val="x-none"/>
    </w:rPr>
  </w:style>
  <w:style w:type="character" w:customStyle="1" w:styleId="Style9ptUnderline6">
    <w:name w:val="Style 9 pt Underline6"/>
    <w:basedOn w:val="DefaultParagraphFont"/>
    <w:rsid w:val="00C836DA"/>
    <w:rPr>
      <w:sz w:val="20"/>
      <w:u w:val="single"/>
    </w:rPr>
  </w:style>
  <w:style w:type="character" w:customStyle="1" w:styleId="ct-with-fmlt">
    <w:name w:val="ct-with-fmlt"/>
    <w:basedOn w:val="DefaultParagraphFont"/>
    <w:rsid w:val="00C836DA"/>
  </w:style>
  <w:style w:type="paragraph" w:customStyle="1" w:styleId="StyleStyle49pt">
    <w:name w:val="Style Style4 + 9 pt"/>
    <w:basedOn w:val="Normal"/>
    <w:link w:val="StyleStyle49ptChar"/>
    <w:qFormat/>
    <w:rsid w:val="00C836DA"/>
    <w:rPr>
      <w:rFonts w:eastAsia="Times New Roman"/>
      <w:u w:val="single"/>
    </w:rPr>
  </w:style>
  <w:style w:type="character" w:customStyle="1" w:styleId="StyleStyle49ptChar">
    <w:name w:val="Style Style4 + 9 pt Char"/>
    <w:basedOn w:val="DefaultParagraphFont"/>
    <w:link w:val="StyleStyle49pt"/>
    <w:rsid w:val="00C836DA"/>
    <w:rPr>
      <w:rFonts w:ascii="Calibri" w:eastAsia="Times New Roman" w:hAnsi="Calibri"/>
      <w:sz w:val="22"/>
      <w:u w:val="single"/>
    </w:rPr>
  </w:style>
  <w:style w:type="paragraph" w:customStyle="1" w:styleId="StyleStyle49ptBold">
    <w:name w:val="Style Style4 + 9 pt Bold"/>
    <w:basedOn w:val="Normal"/>
    <w:link w:val="StyleStyle49ptBoldChar"/>
    <w:qFormat/>
    <w:rsid w:val="00C836DA"/>
    <w:rPr>
      <w:rFonts w:eastAsia="Times New Roman"/>
      <w:b/>
      <w:bCs/>
      <w:u w:val="single"/>
    </w:rPr>
  </w:style>
  <w:style w:type="character" w:customStyle="1" w:styleId="StyleStyle49ptBoldChar">
    <w:name w:val="Style Style4 + 9 pt Bold Char"/>
    <w:basedOn w:val="DefaultParagraphFont"/>
    <w:link w:val="StyleStyle49ptBold"/>
    <w:rsid w:val="00C836DA"/>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C836D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836DA"/>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C836D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836DA"/>
    <w:rPr>
      <w:rFonts w:ascii="Arial" w:eastAsia="Times New Roman" w:hAnsi="Arial" w:cs="Arial"/>
      <w:b/>
      <w:bCs/>
      <w:sz w:val="22"/>
      <w:u w:val="single"/>
    </w:rPr>
  </w:style>
  <w:style w:type="paragraph" w:customStyle="1" w:styleId="StyleUnderlined11pt">
    <w:name w:val="Style Underlined + 11 pt"/>
    <w:link w:val="StyleUnderlined11ptChar"/>
    <w:qFormat/>
    <w:rsid w:val="00C836D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836DA"/>
    <w:rPr>
      <w:rFonts w:ascii="Arial" w:eastAsia="Times New Roman" w:hAnsi="Arial" w:cs="Arial"/>
      <w:sz w:val="22"/>
      <w:u w:val="single"/>
    </w:rPr>
  </w:style>
  <w:style w:type="character" w:customStyle="1" w:styleId="newscontent">
    <w:name w:val="newscontent"/>
    <w:rsid w:val="00C836DA"/>
  </w:style>
  <w:style w:type="character" w:customStyle="1" w:styleId="StyleUnderlinePatternClearYellow">
    <w:name w:val="Style Underline Pattern: Clear (Yellow)"/>
    <w:basedOn w:val="DefaultParagraphFont"/>
    <w:rsid w:val="00C836DA"/>
    <w:rPr>
      <w:u w:val="single"/>
      <w:shd w:val="clear" w:color="auto" w:fill="00FF00"/>
    </w:rPr>
  </w:style>
  <w:style w:type="paragraph" w:customStyle="1" w:styleId="StyleUnderlineChar11pt3">
    <w:name w:val="Style Underline Char + 11 pt3"/>
    <w:link w:val="StyleUnderlineChar11pt3Char"/>
    <w:qFormat/>
    <w:rsid w:val="00C836D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836DA"/>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C836DA"/>
    <w:rPr>
      <w:b w:val="0"/>
      <w:bCs/>
      <w:u w:val="single"/>
    </w:rPr>
  </w:style>
  <w:style w:type="paragraph" w:customStyle="1" w:styleId="Cite2">
    <w:name w:val="Cite 2"/>
    <w:basedOn w:val="Normal"/>
    <w:uiPriority w:val="99"/>
    <w:qFormat/>
    <w:rsid w:val="00C836DA"/>
    <w:rPr>
      <w:rFonts w:eastAsia="MS Mincho"/>
      <w:b/>
      <w:u w:val="single"/>
    </w:rPr>
  </w:style>
  <w:style w:type="character" w:customStyle="1" w:styleId="StyleunderlineBold">
    <w:name w:val="Style underline + Bold"/>
    <w:basedOn w:val="underline"/>
    <w:rsid w:val="00C836DA"/>
    <w:rPr>
      <w:rFonts w:ascii="Times New Roman" w:hAnsi="Times New Roman" w:cs="Times New Roman" w:hint="default"/>
      <w:b w:val="0"/>
      <w:bCs/>
      <w:sz w:val="20"/>
      <w:u w:val="single"/>
    </w:rPr>
  </w:style>
  <w:style w:type="paragraph" w:customStyle="1" w:styleId="cards0">
    <w:name w:val="cards"/>
    <w:basedOn w:val="Cites"/>
    <w:uiPriority w:val="99"/>
    <w:qFormat/>
    <w:rsid w:val="00C836D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836DA"/>
    <w:rPr>
      <w:sz w:val="20"/>
      <w:u w:val="single"/>
    </w:rPr>
  </w:style>
  <w:style w:type="character" w:customStyle="1" w:styleId="slug-pub-date">
    <w:name w:val="slug-pub-date"/>
    <w:basedOn w:val="DefaultParagraphFont"/>
    <w:rsid w:val="00C836DA"/>
  </w:style>
  <w:style w:type="character" w:customStyle="1" w:styleId="slug-vol">
    <w:name w:val="slug-vol"/>
    <w:basedOn w:val="DefaultParagraphFont"/>
    <w:rsid w:val="00C836DA"/>
  </w:style>
  <w:style w:type="character" w:customStyle="1" w:styleId="slug-issue">
    <w:name w:val="slug-issue"/>
    <w:basedOn w:val="DefaultParagraphFont"/>
    <w:rsid w:val="00C836DA"/>
  </w:style>
  <w:style w:type="character" w:customStyle="1" w:styleId="slug-pages">
    <w:name w:val="slug-pages"/>
    <w:basedOn w:val="DefaultParagraphFont"/>
    <w:rsid w:val="00C836D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836DA"/>
    <w:rPr>
      <w:b/>
      <w:bCs/>
      <w:strike w:val="0"/>
      <w:dstrike w:val="0"/>
      <w:sz w:val="24"/>
      <w:u w:val="none"/>
      <w:effect w:val="none"/>
    </w:rPr>
  </w:style>
  <w:style w:type="character" w:customStyle="1" w:styleId="tagchar">
    <w:name w:val="tagchar"/>
    <w:basedOn w:val="DefaultParagraphFont"/>
    <w:rsid w:val="00C836DA"/>
  </w:style>
  <w:style w:type="character" w:customStyle="1" w:styleId="pmterms11">
    <w:name w:val="pmterms11"/>
    <w:basedOn w:val="DefaultParagraphFont"/>
    <w:rsid w:val="00C836DA"/>
    <w:rPr>
      <w:b/>
      <w:bCs/>
      <w:i w:val="0"/>
      <w:iCs w:val="0"/>
      <w:color w:val="000000"/>
    </w:rPr>
  </w:style>
  <w:style w:type="character" w:customStyle="1" w:styleId="StyleUnderlineChar9ptBold">
    <w:name w:val="Style Underline Char + 9 pt Bold"/>
    <w:basedOn w:val="DefaultParagraphFont"/>
    <w:rsid w:val="00C836D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836DA"/>
    <w:rPr>
      <w:szCs w:val="24"/>
      <w:u w:val="single"/>
      <w:lang w:val="en-US" w:eastAsia="en-US" w:bidi="ar-SA"/>
    </w:rPr>
  </w:style>
  <w:style w:type="character" w:customStyle="1" w:styleId="BoldandUnderlineChar2Char1">
    <w:name w:val="Bold and Underline Char2 Char1"/>
    <w:basedOn w:val="DefaultParagraphFont"/>
    <w:rsid w:val="00C836D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836D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836DA"/>
    <w:rPr>
      <w:szCs w:val="24"/>
      <w:u w:val="single"/>
      <w:lang w:val="en-US" w:eastAsia="en-US" w:bidi="ar-SA"/>
    </w:rPr>
  </w:style>
  <w:style w:type="paragraph" w:customStyle="1" w:styleId="Language">
    <w:name w:val="Language"/>
    <w:basedOn w:val="Normal"/>
    <w:link w:val="LanguageChar"/>
    <w:qFormat/>
    <w:rsid w:val="00C836DA"/>
    <w:rPr>
      <w:rFonts w:eastAsia="Times New Roman"/>
      <w:strike/>
      <w:szCs w:val="20"/>
    </w:rPr>
  </w:style>
  <w:style w:type="character" w:customStyle="1" w:styleId="LanguageChar">
    <w:name w:val="Language Char"/>
    <w:basedOn w:val="DefaultParagraphFont"/>
    <w:link w:val="Language"/>
    <w:rsid w:val="00C836DA"/>
    <w:rPr>
      <w:rFonts w:ascii="Calibri" w:eastAsia="Times New Roman" w:hAnsi="Calibri"/>
      <w:strike/>
      <w:sz w:val="22"/>
      <w:szCs w:val="20"/>
    </w:rPr>
  </w:style>
  <w:style w:type="paragraph" w:customStyle="1" w:styleId="UnderlineChar3">
    <w:name w:val="Underline Char3"/>
    <w:basedOn w:val="Normal"/>
    <w:link w:val="UnderlineChar3Char"/>
    <w:qFormat/>
    <w:rsid w:val="00C836DA"/>
    <w:rPr>
      <w:rFonts w:eastAsia="Times New Roman"/>
      <w:u w:val="single"/>
    </w:rPr>
  </w:style>
  <w:style w:type="character" w:customStyle="1" w:styleId="UnderlineChar3Char">
    <w:name w:val="Underline Char3 Char"/>
    <w:basedOn w:val="DefaultParagraphFont"/>
    <w:link w:val="UnderlineChar3"/>
    <w:rsid w:val="00C836D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C836DA"/>
    <w:rPr>
      <w:rFonts w:eastAsia="Times New Roman"/>
      <w:b/>
      <w:u w:val="single"/>
    </w:rPr>
  </w:style>
  <w:style w:type="character" w:customStyle="1" w:styleId="BoldandUnderlineChar3CharChar">
    <w:name w:val="Bold and Underline Char3 Char Char"/>
    <w:basedOn w:val="DefaultParagraphFont"/>
    <w:link w:val="BoldandUnderlineChar3Char"/>
    <w:rsid w:val="00C836DA"/>
    <w:rPr>
      <w:rFonts w:ascii="Calibri" w:eastAsia="Times New Roman" w:hAnsi="Calibri"/>
      <w:b/>
      <w:sz w:val="22"/>
      <w:u w:val="single"/>
    </w:rPr>
  </w:style>
  <w:style w:type="character" w:customStyle="1" w:styleId="BoldandUnderlineChar1Char2Char">
    <w:name w:val="Bold and Underline Char1 Char2 Char"/>
    <w:basedOn w:val="DefaultParagraphFont"/>
    <w:rsid w:val="00C836DA"/>
    <w:rPr>
      <w:b/>
      <w:szCs w:val="24"/>
      <w:u w:val="single"/>
      <w:lang w:val="en-US" w:eastAsia="en-US" w:bidi="ar-SA"/>
    </w:rPr>
  </w:style>
  <w:style w:type="paragraph" w:customStyle="1" w:styleId="HotRoute">
    <w:name w:val="Hot Route"/>
    <w:basedOn w:val="Normal"/>
    <w:link w:val="HotRouteChar0"/>
    <w:qFormat/>
    <w:rsid w:val="00C836DA"/>
    <w:pPr>
      <w:ind w:left="144"/>
    </w:pPr>
    <w:rPr>
      <w:rFonts w:eastAsia="Times New Roman"/>
    </w:rPr>
  </w:style>
  <w:style w:type="character" w:customStyle="1" w:styleId="Style12ptBoldUnderline1">
    <w:name w:val="Style 12 pt Bold Underline1"/>
    <w:basedOn w:val="DefaultParagraphFont"/>
    <w:rsid w:val="00C836DA"/>
    <w:rPr>
      <w:b/>
      <w:bCs/>
      <w:sz w:val="24"/>
      <w:u w:val="single"/>
    </w:rPr>
  </w:style>
  <w:style w:type="character" w:customStyle="1" w:styleId="StyleEmphasisArial12ptBoldNotItalic">
    <w:name w:val="Style Emphasis + Arial 12 pt Bold Not Italic"/>
    <w:basedOn w:val="Emphasis"/>
    <w:rsid w:val="00C836D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836DA"/>
    <w:rPr>
      <w:rFonts w:ascii="SimSun" w:eastAsia="SimSun" w:hAnsi="SimSun"/>
      <w:sz w:val="15"/>
      <w:lang w:eastAsia="zh-CN"/>
    </w:rPr>
  </w:style>
  <w:style w:type="paragraph" w:customStyle="1" w:styleId="UnreadText">
    <w:name w:val="Unread Text"/>
    <w:basedOn w:val="Normal"/>
    <w:next w:val="Normal"/>
    <w:link w:val="UnreadTextChar"/>
    <w:autoRedefine/>
    <w:qFormat/>
    <w:rsid w:val="00C836DA"/>
    <w:pPr>
      <w:ind w:left="360"/>
    </w:pPr>
    <w:rPr>
      <w:rFonts w:ascii="SimSun" w:eastAsia="SimSun" w:hAnsi="SimSun"/>
      <w:sz w:val="15"/>
      <w:lang w:eastAsia="zh-CN"/>
    </w:rPr>
  </w:style>
  <w:style w:type="character" w:customStyle="1" w:styleId="smallChar">
    <w:name w:val="small Char"/>
    <w:rsid w:val="00C836DA"/>
    <w:rPr>
      <w:rFonts w:ascii="Calibri" w:eastAsia="Calibri" w:hAnsi="Calibri" w:cs="Calibri"/>
      <w:sz w:val="16"/>
      <w:szCs w:val="20"/>
      <w:lang w:val="x-none" w:eastAsia="x-none"/>
    </w:rPr>
  </w:style>
  <w:style w:type="paragraph" w:customStyle="1" w:styleId="HotRoute0">
    <w:name w:val="Hot Route!"/>
    <w:basedOn w:val="Normal"/>
    <w:uiPriority w:val="99"/>
    <w:qFormat/>
    <w:rsid w:val="00C836D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836DA"/>
    <w:rPr>
      <w:rFonts w:ascii="Times New Roman" w:hAnsi="Times New Roman" w:cs="Times New Roman"/>
      <w:sz w:val="16"/>
      <w:szCs w:val="16"/>
    </w:rPr>
  </w:style>
  <w:style w:type="character" w:customStyle="1" w:styleId="BodyText2Char1">
    <w:name w:val="Body Text 2 Char1"/>
    <w:basedOn w:val="DefaultParagraphFont"/>
    <w:uiPriority w:val="99"/>
    <w:semiHidden/>
    <w:rsid w:val="00C836DA"/>
    <w:rPr>
      <w:rFonts w:ascii="Times New Roman" w:hAnsi="Times New Roman" w:cs="Times New Roman"/>
      <w:sz w:val="20"/>
    </w:rPr>
  </w:style>
  <w:style w:type="character" w:customStyle="1" w:styleId="Heading2Char1CharCharCharCharCharC">
    <w:name w:val="Heading 2 Char1 Char Char Char Char Char C"/>
    <w:rsid w:val="00C836DA"/>
    <w:rPr>
      <w:rFonts w:cs="Arial"/>
      <w:b/>
      <w:bCs/>
      <w:iCs/>
      <w:sz w:val="24"/>
      <w:szCs w:val="28"/>
      <w:lang w:val="en-US" w:eastAsia="en-US" w:bidi="ar-SA"/>
    </w:rPr>
  </w:style>
  <w:style w:type="character" w:customStyle="1" w:styleId="underline1">
    <w:name w:val="underline1"/>
    <w:basedOn w:val="DefaultParagraphFont"/>
    <w:rsid w:val="00C836DA"/>
    <w:rPr>
      <w:u w:val="single"/>
    </w:rPr>
  </w:style>
  <w:style w:type="character" w:customStyle="1" w:styleId="author">
    <w:name w:val="author"/>
    <w:basedOn w:val="DefaultParagraphFont"/>
    <w:rsid w:val="00C836DA"/>
    <w:rPr>
      <w:rFonts w:ascii="Times New Roman" w:hAnsi="Times New Roman"/>
      <w:b/>
      <w:sz w:val="24"/>
    </w:rPr>
  </w:style>
  <w:style w:type="character" w:customStyle="1" w:styleId="FontStyle291">
    <w:name w:val="Font Style291"/>
    <w:basedOn w:val="DefaultParagraphFont"/>
    <w:uiPriority w:val="99"/>
    <w:rsid w:val="00C836D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836D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836D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836DA"/>
    <w:rPr>
      <w:rFonts w:ascii="Calibri" w:eastAsia="Times New Roman" w:hAnsi="Calibri"/>
      <w:sz w:val="22"/>
    </w:rPr>
  </w:style>
  <w:style w:type="paragraph" w:customStyle="1" w:styleId="Cards1">
    <w:name w:val="Cards1"/>
    <w:basedOn w:val="Normal"/>
    <w:link w:val="Cards1Char"/>
    <w:qFormat/>
    <w:rsid w:val="00C836DA"/>
    <w:pPr>
      <w:ind w:left="288"/>
    </w:pPr>
    <w:rPr>
      <w:rFonts w:eastAsia="Times New Roman"/>
      <w:u w:val="single"/>
    </w:rPr>
  </w:style>
  <w:style w:type="character" w:customStyle="1" w:styleId="Cards1Char">
    <w:name w:val="Cards1 Char"/>
    <w:basedOn w:val="DefaultParagraphFont"/>
    <w:link w:val="Cards1"/>
    <w:rsid w:val="00C836DA"/>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C836D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836DA"/>
    <w:rPr>
      <w:rFonts w:ascii="Arial" w:eastAsia="Calibri" w:hAnsi="Arial" w:cs="Arial"/>
      <w:sz w:val="22"/>
      <w:szCs w:val="22"/>
      <w:u w:val="single"/>
    </w:rPr>
  </w:style>
  <w:style w:type="character" w:customStyle="1" w:styleId="EmphasizeThis">
    <w:name w:val="EmphasizeThis"/>
    <w:rsid w:val="00C836DA"/>
    <w:rPr>
      <w:rFonts w:ascii="Georgia" w:hAnsi="Georgia"/>
      <w:b/>
      <w:iCs/>
      <w:sz w:val="24"/>
      <w:u w:val="thick"/>
    </w:rPr>
  </w:style>
  <w:style w:type="paragraph" w:customStyle="1" w:styleId="Stylecard8pt">
    <w:name w:val="Style card + 8 pt"/>
    <w:basedOn w:val="Normal"/>
    <w:link w:val="Stylecard8ptChar"/>
    <w:qFormat/>
    <w:rsid w:val="00C836DA"/>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C836DA"/>
    <w:rPr>
      <w:rFonts w:ascii="Georgia" w:eastAsiaTheme="minorEastAsia" w:hAnsi="Georgia"/>
      <w:bCs/>
      <w:color w:val="000000"/>
      <w:sz w:val="16"/>
      <w:szCs w:val="24"/>
      <w:lang w:eastAsia="ar-SA"/>
    </w:rPr>
  </w:style>
  <w:style w:type="character" w:customStyle="1" w:styleId="bhl">
    <w:name w:val="bhl"/>
    <w:basedOn w:val="DefaultParagraphFont"/>
    <w:rsid w:val="00C836DA"/>
  </w:style>
  <w:style w:type="paragraph" w:customStyle="1" w:styleId="TagGA11">
    <w:name w:val="Tag GA 11"/>
    <w:basedOn w:val="TOC1"/>
    <w:uiPriority w:val="99"/>
    <w:qFormat/>
    <w:rsid w:val="00C836DA"/>
    <w:rPr>
      <w:rFonts w:ascii="Georgia" w:eastAsia="Calibri" w:hAnsi="Georgia"/>
      <w:b/>
    </w:rPr>
  </w:style>
  <w:style w:type="paragraph" w:customStyle="1" w:styleId="CiteCard">
    <w:name w:val="Cite/Card"/>
    <w:basedOn w:val="TOC2"/>
    <w:uiPriority w:val="99"/>
    <w:qFormat/>
    <w:rsid w:val="00C836D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836DA"/>
    <w:rPr>
      <w:rFonts w:ascii="Georgia" w:eastAsia="Times New Roman" w:hAnsi="Georgia" w:hint="default"/>
      <w:sz w:val="22"/>
      <w:u w:val="single"/>
      <w:lang w:eastAsia="zh-CN"/>
    </w:rPr>
  </w:style>
  <w:style w:type="character" w:customStyle="1" w:styleId="addmd">
    <w:name w:val="addmd"/>
    <w:basedOn w:val="DefaultParagraphFont"/>
    <w:rsid w:val="00C836DA"/>
  </w:style>
  <w:style w:type="character" w:customStyle="1" w:styleId="UnderlinedTextCharChar">
    <w:name w:val="Underlined Text Char Char"/>
    <w:basedOn w:val="DefaultParagraphFont"/>
    <w:rsid w:val="00C836DA"/>
    <w:rPr>
      <w:rFonts w:cs="Arial"/>
      <w:bCs/>
      <w:noProof w:val="0"/>
      <w:szCs w:val="26"/>
      <w:u w:val="single"/>
      <w:lang w:val="en-US" w:eastAsia="en-US" w:bidi="ar-SA"/>
    </w:rPr>
  </w:style>
  <w:style w:type="character" w:customStyle="1" w:styleId="CardText1Char">
    <w:name w:val="Card Text 1 Char"/>
    <w:rsid w:val="00C836DA"/>
    <w:rPr>
      <w:rFonts w:ascii="Georgia" w:hAnsi="Georgia"/>
      <w:color w:val="000000"/>
      <w:sz w:val="22"/>
      <w:szCs w:val="22"/>
      <w:u w:val="single"/>
    </w:rPr>
  </w:style>
  <w:style w:type="character" w:customStyle="1" w:styleId="BoldUnderlining">
    <w:name w:val="Bold Underlining"/>
    <w:rsid w:val="00C836DA"/>
    <w:rPr>
      <w:u w:val="single"/>
    </w:rPr>
  </w:style>
  <w:style w:type="character" w:customStyle="1" w:styleId="Intemphasis">
    <w:name w:val="Intemphasis"/>
    <w:uiPriority w:val="1"/>
    <w:qFormat/>
    <w:rsid w:val="00C836D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836DA"/>
    <w:pPr>
      <w:ind w:left="288" w:right="288"/>
    </w:pPr>
    <w:rPr>
      <w:szCs w:val="16"/>
    </w:rPr>
  </w:style>
  <w:style w:type="character" w:customStyle="1" w:styleId="cardtextChar3">
    <w:name w:val="cardtext Char"/>
    <w:basedOn w:val="DefaultParagraphFont"/>
    <w:link w:val="cardtext2"/>
    <w:rsid w:val="00C836DA"/>
    <w:rPr>
      <w:rFonts w:ascii="Calibri" w:hAnsi="Calibri"/>
      <w:sz w:val="22"/>
      <w:szCs w:val="16"/>
    </w:rPr>
  </w:style>
  <w:style w:type="character" w:customStyle="1" w:styleId="BoldUnderlineChar10">
    <w:name w:val="BoldUnderline Char1"/>
    <w:rsid w:val="00C836D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836DA"/>
    <w:pPr>
      <w:spacing w:after="200"/>
      <w:contextualSpacing/>
    </w:pPr>
    <w:rPr>
      <w:rFonts w:eastAsia="Calibri"/>
      <w:u w:val="single"/>
    </w:rPr>
  </w:style>
  <w:style w:type="character" w:customStyle="1" w:styleId="UnderlinedCardTextChar">
    <w:name w:val="Underlined Card Text Char"/>
    <w:link w:val="UnderlinedCardText"/>
    <w:rsid w:val="00C836DA"/>
    <w:rPr>
      <w:rFonts w:ascii="Calibri" w:eastAsia="Calibri" w:hAnsi="Calibri"/>
      <w:sz w:val="22"/>
      <w:u w:val="single"/>
    </w:rPr>
  </w:style>
  <w:style w:type="character" w:customStyle="1" w:styleId="Hyperlink6">
    <w:name w:val="Hyperlink6"/>
    <w:basedOn w:val="DefaultParagraphFont"/>
    <w:rsid w:val="00C836DA"/>
    <w:rPr>
      <w:color w:val="3300CC"/>
      <w:u w:val="single"/>
    </w:rPr>
  </w:style>
  <w:style w:type="paragraph" w:customStyle="1" w:styleId="Tag12">
    <w:name w:val="Tag12"/>
    <w:basedOn w:val="Normal"/>
    <w:uiPriority w:val="99"/>
    <w:qFormat/>
    <w:rsid w:val="00C836DA"/>
    <w:pPr>
      <w:contextualSpacing/>
    </w:pPr>
    <w:rPr>
      <w:rFonts w:eastAsia="Cambria"/>
      <w:b/>
    </w:rPr>
  </w:style>
  <w:style w:type="character" w:customStyle="1" w:styleId="citation">
    <w:name w:val="citation"/>
    <w:basedOn w:val="DefaultParagraphFont"/>
    <w:rsid w:val="00C836DA"/>
  </w:style>
  <w:style w:type="paragraph" w:customStyle="1" w:styleId="UnderlineText">
    <w:name w:val="Underline Text"/>
    <w:basedOn w:val="Normal"/>
    <w:link w:val="UnderlineTextChar"/>
    <w:qFormat/>
    <w:rsid w:val="00C836DA"/>
    <w:pPr>
      <w:ind w:left="288"/>
    </w:pPr>
    <w:rPr>
      <w:rFonts w:eastAsia="Times New Roman"/>
      <w:u w:val="single"/>
    </w:rPr>
  </w:style>
  <w:style w:type="character" w:customStyle="1" w:styleId="UnderlineTextChar">
    <w:name w:val="Underline Text Char"/>
    <w:basedOn w:val="DefaultParagraphFont"/>
    <w:link w:val="UnderlineText"/>
    <w:rsid w:val="00C836DA"/>
    <w:rPr>
      <w:rFonts w:ascii="Calibri" w:eastAsia="Times New Roman" w:hAnsi="Calibri"/>
      <w:sz w:val="22"/>
      <w:u w:val="single"/>
    </w:rPr>
  </w:style>
  <w:style w:type="character" w:customStyle="1" w:styleId="il">
    <w:name w:val="il"/>
    <w:basedOn w:val="DefaultParagraphFont"/>
    <w:rsid w:val="00C836DA"/>
  </w:style>
  <w:style w:type="character" w:customStyle="1" w:styleId="commentstext">
    <w:name w:val="comments_text"/>
    <w:uiPriority w:val="99"/>
    <w:rsid w:val="00C836DA"/>
    <w:rPr>
      <w:rFonts w:cs="Times New Roman"/>
    </w:rPr>
  </w:style>
  <w:style w:type="paragraph" w:customStyle="1" w:styleId="Heading42">
    <w:name w:val="Heading 42"/>
    <w:basedOn w:val="Normal"/>
    <w:uiPriority w:val="99"/>
    <w:qFormat/>
    <w:rsid w:val="00C836DA"/>
    <w:rPr>
      <w:rFonts w:eastAsia="Times New Roman"/>
    </w:rPr>
  </w:style>
  <w:style w:type="paragraph" w:customStyle="1" w:styleId="DebateNormal">
    <w:name w:val="DebateNormal"/>
    <w:basedOn w:val="Normal"/>
    <w:link w:val="DebateNormalChar"/>
    <w:qFormat/>
    <w:rsid w:val="00C836DA"/>
    <w:pPr>
      <w:spacing w:line="276" w:lineRule="auto"/>
    </w:pPr>
    <w:rPr>
      <w:rFonts w:eastAsia="Calibri"/>
      <w:szCs w:val="20"/>
    </w:rPr>
  </w:style>
  <w:style w:type="character" w:customStyle="1" w:styleId="DebateNormalChar">
    <w:name w:val="DebateNormal Char"/>
    <w:basedOn w:val="DefaultParagraphFont"/>
    <w:link w:val="DebateNormal"/>
    <w:rsid w:val="00C836DA"/>
    <w:rPr>
      <w:rFonts w:ascii="Calibri" w:eastAsia="Calibri" w:hAnsi="Calibri"/>
      <w:sz w:val="22"/>
      <w:szCs w:val="20"/>
    </w:rPr>
  </w:style>
  <w:style w:type="paragraph" w:customStyle="1" w:styleId="DebateEmphasis">
    <w:name w:val="DebateEmphasis"/>
    <w:basedOn w:val="Normal"/>
    <w:link w:val="DebateEmphasisChar"/>
    <w:qFormat/>
    <w:rsid w:val="00C836D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836DA"/>
    <w:rPr>
      <w:rFonts w:ascii="Calibri" w:eastAsia="Calibri" w:hAnsi="Calibri"/>
      <w:b/>
      <w:sz w:val="22"/>
      <w:szCs w:val="20"/>
      <w:u w:val="single"/>
    </w:rPr>
  </w:style>
  <w:style w:type="paragraph" w:customStyle="1" w:styleId="NormalCite">
    <w:name w:val="NormalCite"/>
    <w:link w:val="NormalCiteChar"/>
    <w:qFormat/>
    <w:rsid w:val="00C836D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836DA"/>
    <w:rPr>
      <w:rFonts w:ascii="Times New Roman" w:eastAsiaTheme="minorHAnsi" w:hAnsi="Times New Roman" w:cs="Times New Roman"/>
      <w:sz w:val="18"/>
      <w:szCs w:val="22"/>
    </w:rPr>
  </w:style>
  <w:style w:type="character" w:customStyle="1" w:styleId="articletext">
    <w:name w:val="articletext"/>
    <w:basedOn w:val="DefaultParagraphFont"/>
    <w:rsid w:val="00C836DA"/>
  </w:style>
  <w:style w:type="character" w:customStyle="1" w:styleId="grey10">
    <w:name w:val="grey10"/>
    <w:basedOn w:val="DefaultParagraphFont"/>
    <w:rsid w:val="00C836DA"/>
  </w:style>
  <w:style w:type="character" w:customStyle="1" w:styleId="navy13bd">
    <w:name w:val="navy13bd"/>
    <w:basedOn w:val="DefaultParagraphFont"/>
    <w:rsid w:val="00C836DA"/>
  </w:style>
  <w:style w:type="character" w:customStyle="1" w:styleId="Style9ptUnderline2">
    <w:name w:val="Style 9 pt Underline2"/>
    <w:basedOn w:val="DefaultParagraphFont"/>
    <w:rsid w:val="00C836DA"/>
    <w:rPr>
      <w:sz w:val="20"/>
      <w:u w:val="single"/>
    </w:rPr>
  </w:style>
  <w:style w:type="character" w:customStyle="1" w:styleId="Style9ptBoldUnderline1">
    <w:name w:val="Style 9 pt Bold Underline1"/>
    <w:basedOn w:val="DefaultParagraphFont"/>
    <w:rsid w:val="00C836DA"/>
    <w:rPr>
      <w:b/>
      <w:bCs/>
      <w:sz w:val="20"/>
      <w:u w:val="single"/>
    </w:rPr>
  </w:style>
  <w:style w:type="character" w:customStyle="1" w:styleId="TagsCharChar">
    <w:name w:val="Tags Char Char"/>
    <w:basedOn w:val="DefaultParagraphFont"/>
    <w:rsid w:val="00C836DA"/>
    <w:rPr>
      <w:rFonts w:eastAsia="SimSun"/>
      <w:b/>
      <w:sz w:val="24"/>
      <w:lang w:val="en-US" w:eastAsia="zh-CN" w:bidi="ar-SA"/>
    </w:rPr>
  </w:style>
  <w:style w:type="paragraph" w:customStyle="1" w:styleId="cardCharCharCharChar">
    <w:name w:val="card Char Char Char Char"/>
    <w:basedOn w:val="Normal"/>
    <w:uiPriority w:val="99"/>
    <w:qFormat/>
    <w:rsid w:val="00C836DA"/>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836DA"/>
    <w:rPr>
      <w:rFonts w:eastAsia="Times New Roman"/>
      <w:u w:val="single"/>
    </w:rPr>
  </w:style>
  <w:style w:type="character" w:customStyle="1" w:styleId="CARDChar0">
    <w:name w:val="CARD Char"/>
    <w:basedOn w:val="DefaultParagraphFont"/>
    <w:link w:val="CARD0"/>
    <w:rsid w:val="00C836DA"/>
    <w:rPr>
      <w:rFonts w:ascii="Calibri" w:eastAsia="Times New Roman" w:hAnsi="Calibri"/>
      <w:sz w:val="22"/>
      <w:u w:val="single"/>
    </w:rPr>
  </w:style>
  <w:style w:type="paragraph" w:customStyle="1" w:styleId="Normal2">
    <w:name w:val="Normal2"/>
    <w:basedOn w:val="Normal"/>
    <w:uiPriority w:val="99"/>
    <w:qFormat/>
    <w:rsid w:val="00C836DA"/>
    <w:rPr>
      <w:rFonts w:eastAsia="Times New Roman"/>
    </w:rPr>
  </w:style>
  <w:style w:type="character" w:customStyle="1" w:styleId="Style11ptThickunderline">
    <w:name w:val="Style 11 pt Thick underline"/>
    <w:rsid w:val="00C836DA"/>
    <w:rPr>
      <w:rFonts w:ascii="Times New Roman" w:hAnsi="Times New Roman"/>
      <w:sz w:val="20"/>
      <w:u w:val="single"/>
    </w:rPr>
  </w:style>
  <w:style w:type="character" w:customStyle="1" w:styleId="Style11ptBoldThickunderline">
    <w:name w:val="Style 11 pt Bold Thick underline"/>
    <w:rsid w:val="00C836D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836D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836D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C836DA"/>
    <w:rPr>
      <w:u w:val="single"/>
    </w:rPr>
  </w:style>
  <w:style w:type="character" w:customStyle="1" w:styleId="StyleUnderlineBoldIndent11ptChar">
    <w:name w:val="Style Underline + Bold Indent + 11 pt Char"/>
    <w:link w:val="StyleUnderlineBoldIndent11pt"/>
    <w:rsid w:val="00C836D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836DA"/>
    <w:rPr>
      <w:b/>
      <w:bCs/>
      <w:u w:val="single"/>
    </w:rPr>
  </w:style>
  <w:style w:type="character" w:customStyle="1" w:styleId="StyleUnderlineBoldIndent11ptBoldChar">
    <w:name w:val="Style Underline + Bold Indent + 11 pt Bold Char"/>
    <w:link w:val="StyleUnderlineBoldIndent11ptBold"/>
    <w:rsid w:val="00C836DA"/>
    <w:rPr>
      <w:rFonts w:ascii="Calibri" w:eastAsia="Times New Roman" w:hAnsi="Calibri"/>
      <w:b/>
      <w:bCs/>
      <w:sz w:val="22"/>
      <w:szCs w:val="20"/>
      <w:u w:val="single"/>
    </w:rPr>
  </w:style>
  <w:style w:type="paragraph" w:customStyle="1" w:styleId="Normal20pt">
    <w:name w:val="Normal  + 20 pt"/>
    <w:basedOn w:val="Normal"/>
    <w:uiPriority w:val="6"/>
    <w:qFormat/>
    <w:rsid w:val="00C836DA"/>
    <w:rPr>
      <w:bCs/>
      <w:u w:val="single"/>
    </w:rPr>
  </w:style>
  <w:style w:type="paragraph" w:customStyle="1" w:styleId="author-name">
    <w:name w:val="author-name"/>
    <w:basedOn w:val="Normal"/>
    <w:uiPriority w:val="99"/>
    <w:qFormat/>
    <w:rsid w:val="00C836D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C836D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836DA"/>
    <w:rPr>
      <w:rFonts w:ascii="Consolas" w:hAnsi="Consolas" w:cs="Consolas"/>
      <w:sz w:val="20"/>
      <w:szCs w:val="20"/>
    </w:rPr>
  </w:style>
  <w:style w:type="character" w:customStyle="1" w:styleId="headline">
    <w:name w:val="headline"/>
    <w:basedOn w:val="DefaultParagraphFont"/>
    <w:rsid w:val="00C836DA"/>
  </w:style>
  <w:style w:type="character" w:customStyle="1" w:styleId="yshortcuts">
    <w:name w:val="yshortcuts"/>
    <w:basedOn w:val="DefaultParagraphFont"/>
    <w:rsid w:val="00C836DA"/>
  </w:style>
  <w:style w:type="character" w:customStyle="1" w:styleId="HotRouteChar0">
    <w:name w:val="Hot Route Char"/>
    <w:link w:val="HotRoute"/>
    <w:rsid w:val="00C836DA"/>
    <w:rPr>
      <w:rFonts w:ascii="Calibri" w:eastAsia="Times New Roman" w:hAnsi="Calibri"/>
      <w:sz w:val="22"/>
    </w:rPr>
  </w:style>
  <w:style w:type="paragraph" w:styleId="PlainText">
    <w:name w:val="Plain Text"/>
    <w:basedOn w:val="Normal"/>
    <w:link w:val="PlainTextChar"/>
    <w:rsid w:val="00C836DA"/>
    <w:rPr>
      <w:rFonts w:ascii="Courier New" w:eastAsia="Times New Roman" w:hAnsi="Courier New" w:cs="Courier New"/>
      <w:szCs w:val="20"/>
    </w:rPr>
  </w:style>
  <w:style w:type="character" w:customStyle="1" w:styleId="PlainTextChar">
    <w:name w:val="Plain Text Char"/>
    <w:basedOn w:val="DefaultParagraphFont"/>
    <w:link w:val="PlainText"/>
    <w:rsid w:val="00C836DA"/>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C836DA"/>
    <w:rPr>
      <w:rFonts w:asciiTheme="minorHAnsi" w:hAnsiTheme="minorHAnsi"/>
      <w:sz w:val="12"/>
    </w:rPr>
  </w:style>
  <w:style w:type="paragraph" w:customStyle="1" w:styleId="Style6">
    <w:name w:val="Style6"/>
    <w:basedOn w:val="Normal"/>
    <w:link w:val="Style6Char"/>
    <w:autoRedefine/>
    <w:uiPriority w:val="99"/>
    <w:qFormat/>
    <w:rsid w:val="00C836DA"/>
    <w:rPr>
      <w:b/>
    </w:rPr>
  </w:style>
  <w:style w:type="character" w:customStyle="1" w:styleId="Style6Char">
    <w:name w:val="Style6 Char"/>
    <w:basedOn w:val="DefaultParagraphFont"/>
    <w:link w:val="Style6"/>
    <w:uiPriority w:val="99"/>
    <w:rsid w:val="00C836DA"/>
    <w:rPr>
      <w:rFonts w:ascii="Calibri" w:hAnsi="Calibri"/>
      <w:b/>
      <w:sz w:val="22"/>
    </w:rPr>
  </w:style>
  <w:style w:type="paragraph" w:customStyle="1" w:styleId="Style11">
    <w:name w:val="Style11"/>
    <w:basedOn w:val="Normal"/>
    <w:link w:val="Style11Char"/>
    <w:qFormat/>
    <w:rsid w:val="00C836DA"/>
    <w:rPr>
      <w:rFonts w:eastAsia="Times New Roman"/>
      <w:b/>
      <w:szCs w:val="20"/>
      <w:u w:val="thick"/>
    </w:rPr>
  </w:style>
  <w:style w:type="paragraph" w:customStyle="1" w:styleId="Style12">
    <w:name w:val="Style12"/>
    <w:basedOn w:val="Normal"/>
    <w:link w:val="Style12Char"/>
    <w:qFormat/>
    <w:rsid w:val="00C836DA"/>
    <w:rPr>
      <w:rFonts w:eastAsia="Times New Roman"/>
      <w:b/>
      <w:u w:val="thick"/>
    </w:rPr>
  </w:style>
  <w:style w:type="character" w:customStyle="1" w:styleId="Style11Char">
    <w:name w:val="Style11 Char"/>
    <w:basedOn w:val="DefaultParagraphFont"/>
    <w:link w:val="Style11"/>
    <w:rsid w:val="00C836DA"/>
    <w:rPr>
      <w:rFonts w:ascii="Calibri" w:eastAsia="Times New Roman" w:hAnsi="Calibri"/>
      <w:b/>
      <w:sz w:val="22"/>
      <w:szCs w:val="20"/>
      <w:u w:val="thick"/>
    </w:rPr>
  </w:style>
  <w:style w:type="character" w:customStyle="1" w:styleId="Style12Char">
    <w:name w:val="Style12 Char"/>
    <w:basedOn w:val="DefaultParagraphFont"/>
    <w:link w:val="Style12"/>
    <w:rsid w:val="00C836DA"/>
    <w:rPr>
      <w:rFonts w:ascii="Calibri" w:eastAsia="Times New Roman" w:hAnsi="Calibri"/>
      <w:b/>
      <w:sz w:val="22"/>
      <w:u w:val="thick"/>
    </w:rPr>
  </w:style>
  <w:style w:type="character" w:customStyle="1" w:styleId="caps-label">
    <w:name w:val="caps-label"/>
    <w:basedOn w:val="DefaultParagraphFont"/>
    <w:rsid w:val="00C836DA"/>
  </w:style>
  <w:style w:type="character" w:customStyle="1" w:styleId="wikiexternallink">
    <w:name w:val="wikiexternallink"/>
    <w:basedOn w:val="DefaultParagraphFont"/>
    <w:rsid w:val="00C836DA"/>
  </w:style>
  <w:style w:type="character" w:customStyle="1" w:styleId="StyleStyleBoldUnderlineIntenseEmphasisUnderlineapple-style-s">
    <w:name w:val="Style Style Bold UnderlineIntense EmphasisUnderlineapple-style-s..."/>
    <w:basedOn w:val="DefaultParagraphFont"/>
    <w:rsid w:val="00C836DA"/>
    <w:rPr>
      <w:b w:val="0"/>
      <w:bCs w:val="0"/>
      <w:sz w:val="22"/>
      <w:u w:val="single"/>
      <w:bdr w:val="none" w:sz="0" w:space="0" w:color="auto"/>
    </w:rPr>
  </w:style>
  <w:style w:type="paragraph" w:customStyle="1" w:styleId="blocktitle0">
    <w:name w:val="block title"/>
    <w:basedOn w:val="Normal"/>
    <w:link w:val="blocktitleChar"/>
    <w:autoRedefine/>
    <w:qFormat/>
    <w:rsid w:val="00C836DA"/>
    <w:pPr>
      <w:spacing w:after="240"/>
      <w:jc w:val="center"/>
      <w:outlineLvl w:val="0"/>
    </w:pPr>
    <w:rPr>
      <w:rFonts w:eastAsia="Calibri"/>
      <w:b/>
      <w:caps/>
      <w:sz w:val="28"/>
      <w:szCs w:val="28"/>
      <w:lang w:val="es-ES"/>
    </w:rPr>
  </w:style>
  <w:style w:type="character" w:customStyle="1" w:styleId="UnderlineCard">
    <w:name w:val="Underline Card"/>
    <w:uiPriority w:val="6"/>
    <w:qFormat/>
    <w:rsid w:val="00C836DA"/>
    <w:rPr>
      <w:rFonts w:ascii="Arial" w:hAnsi="Arial"/>
      <w:b w:val="0"/>
      <w:bCs/>
      <w:sz w:val="20"/>
      <w:u w:val="single"/>
    </w:rPr>
  </w:style>
  <w:style w:type="character" w:customStyle="1" w:styleId="story-author">
    <w:name w:val="story-author"/>
    <w:basedOn w:val="DefaultParagraphFont"/>
    <w:rsid w:val="00C836DA"/>
  </w:style>
  <w:style w:type="paragraph" w:customStyle="1" w:styleId="type">
    <w:name w:val="type"/>
    <w:basedOn w:val="Normal"/>
    <w:uiPriority w:val="99"/>
    <w:qFormat/>
    <w:rsid w:val="00C836DA"/>
    <w:pPr>
      <w:spacing w:before="100" w:beforeAutospacing="1" w:after="100" w:afterAutospacing="1"/>
    </w:pPr>
    <w:rPr>
      <w:rFonts w:eastAsia="Times New Roman"/>
    </w:rPr>
  </w:style>
  <w:style w:type="character" w:customStyle="1" w:styleId="institution">
    <w:name w:val="institution"/>
    <w:basedOn w:val="DefaultParagraphFont"/>
    <w:rsid w:val="00C836DA"/>
  </w:style>
  <w:style w:type="character" w:customStyle="1" w:styleId="abodyblack3">
    <w:name w:val="abodyblack3"/>
    <w:basedOn w:val="DefaultParagraphFont"/>
    <w:rsid w:val="00C836DA"/>
  </w:style>
  <w:style w:type="paragraph" w:customStyle="1" w:styleId="UnderlineChar2CharChar">
    <w:name w:val="Underline Char2 Char Char"/>
    <w:basedOn w:val="Normal"/>
    <w:link w:val="UnderlineChar2CharCharChar"/>
    <w:qFormat/>
    <w:rsid w:val="00C836DA"/>
    <w:rPr>
      <w:rFonts w:eastAsia="MS Mincho"/>
      <w:szCs w:val="20"/>
      <w:u w:val="single"/>
    </w:rPr>
  </w:style>
  <w:style w:type="character" w:customStyle="1" w:styleId="UnderlineChar2CharCharChar">
    <w:name w:val="Underline Char2 Char Char Char"/>
    <w:link w:val="UnderlineChar2CharChar"/>
    <w:rsid w:val="00C836DA"/>
    <w:rPr>
      <w:rFonts w:ascii="Calibri" w:eastAsia="MS Mincho" w:hAnsi="Calibri"/>
      <w:sz w:val="22"/>
      <w:szCs w:val="20"/>
      <w:u w:val="single"/>
    </w:rPr>
  </w:style>
  <w:style w:type="character" w:customStyle="1" w:styleId="CharacterStyle1">
    <w:name w:val="Character Style 1"/>
    <w:rsid w:val="00C836DA"/>
    <w:rPr>
      <w:sz w:val="20"/>
      <w:szCs w:val="20"/>
    </w:rPr>
  </w:style>
  <w:style w:type="character" w:customStyle="1" w:styleId="FontStyle177">
    <w:name w:val="Font Style177"/>
    <w:basedOn w:val="DefaultParagraphFont"/>
    <w:uiPriority w:val="99"/>
    <w:rsid w:val="00C836DA"/>
    <w:rPr>
      <w:rFonts w:ascii="Times New Roman" w:hAnsi="Times New Roman" w:cs="Times New Roman"/>
      <w:sz w:val="20"/>
      <w:szCs w:val="20"/>
    </w:rPr>
  </w:style>
  <w:style w:type="character" w:customStyle="1" w:styleId="FontStyle173">
    <w:name w:val="Font Style173"/>
    <w:basedOn w:val="DefaultParagraphFont"/>
    <w:uiPriority w:val="99"/>
    <w:rsid w:val="00C836DA"/>
    <w:rPr>
      <w:rFonts w:ascii="Times New Roman" w:hAnsi="Times New Roman" w:cs="Times New Roman"/>
      <w:sz w:val="14"/>
      <w:szCs w:val="14"/>
    </w:rPr>
  </w:style>
  <w:style w:type="character" w:customStyle="1" w:styleId="FontStyle151">
    <w:name w:val="Font Style151"/>
    <w:basedOn w:val="DefaultParagraphFont"/>
    <w:uiPriority w:val="99"/>
    <w:rsid w:val="00C836DA"/>
    <w:rPr>
      <w:rFonts w:ascii="Arial Narrow" w:hAnsi="Arial Narrow" w:cs="Arial Narrow"/>
      <w:b/>
      <w:bCs/>
      <w:sz w:val="12"/>
      <w:szCs w:val="12"/>
    </w:rPr>
  </w:style>
  <w:style w:type="character" w:customStyle="1" w:styleId="FontStyle156">
    <w:name w:val="Font Style156"/>
    <w:basedOn w:val="DefaultParagraphFont"/>
    <w:uiPriority w:val="99"/>
    <w:rsid w:val="00C836DA"/>
    <w:rPr>
      <w:rFonts w:ascii="Arial Narrow" w:hAnsi="Arial Narrow" w:cs="Arial Narrow"/>
      <w:sz w:val="8"/>
      <w:szCs w:val="8"/>
    </w:rPr>
  </w:style>
  <w:style w:type="character" w:customStyle="1" w:styleId="FontStyle160">
    <w:name w:val="Font Style160"/>
    <w:basedOn w:val="DefaultParagraphFont"/>
    <w:uiPriority w:val="99"/>
    <w:rsid w:val="00C836DA"/>
    <w:rPr>
      <w:rFonts w:ascii="Times New Roman" w:hAnsi="Times New Roman" w:cs="Times New Roman"/>
      <w:b/>
      <w:bCs/>
      <w:sz w:val="20"/>
      <w:szCs w:val="20"/>
    </w:rPr>
  </w:style>
  <w:style w:type="character" w:customStyle="1" w:styleId="FontStyle178">
    <w:name w:val="Font Style178"/>
    <w:basedOn w:val="DefaultParagraphFont"/>
    <w:uiPriority w:val="99"/>
    <w:rsid w:val="00C836DA"/>
    <w:rPr>
      <w:rFonts w:ascii="Times New Roman" w:hAnsi="Times New Roman" w:cs="Times New Roman"/>
      <w:sz w:val="18"/>
      <w:szCs w:val="18"/>
    </w:rPr>
  </w:style>
  <w:style w:type="paragraph" w:customStyle="1" w:styleId="Style14">
    <w:name w:val="Style14"/>
    <w:basedOn w:val="Normal"/>
    <w:uiPriority w:val="99"/>
    <w:qFormat/>
    <w:rsid w:val="00C836D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836D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836DA"/>
    <w:rPr>
      <w:rFonts w:ascii="Times New Roman" w:hAnsi="Times New Roman" w:cs="Times New Roman"/>
      <w:sz w:val="12"/>
      <w:szCs w:val="12"/>
    </w:rPr>
  </w:style>
  <w:style w:type="paragraph" w:customStyle="1" w:styleId="Style9">
    <w:name w:val="Style9"/>
    <w:basedOn w:val="Normal"/>
    <w:uiPriority w:val="99"/>
    <w:qFormat/>
    <w:rsid w:val="00C836D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836D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836D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836DA"/>
    <w:rPr>
      <w:rFonts w:ascii="Times New Roman" w:hAnsi="Times New Roman" w:cs="Times New Roman"/>
      <w:sz w:val="16"/>
      <w:szCs w:val="16"/>
    </w:rPr>
  </w:style>
  <w:style w:type="character" w:customStyle="1" w:styleId="f">
    <w:name w:val="f"/>
    <w:basedOn w:val="DefaultParagraphFont"/>
    <w:rsid w:val="00C836DA"/>
  </w:style>
  <w:style w:type="character" w:customStyle="1" w:styleId="TagsChar2">
    <w:name w:val="Tags Char2"/>
    <w:uiPriority w:val="99"/>
    <w:rsid w:val="00C836DA"/>
    <w:rPr>
      <w:b/>
      <w:sz w:val="24"/>
    </w:rPr>
  </w:style>
  <w:style w:type="paragraph" w:customStyle="1" w:styleId="CardsFont6ptChar">
    <w:name w:val="Cards + Font: 6 pt Char"/>
    <w:basedOn w:val="Normal"/>
    <w:link w:val="CardsFont6ptCharChar"/>
    <w:qFormat/>
    <w:rsid w:val="00C836D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836DA"/>
    <w:rPr>
      <w:rFonts w:ascii="Calibri" w:eastAsia="Times New Roman" w:hAnsi="Calibri"/>
      <w:sz w:val="12"/>
    </w:rPr>
  </w:style>
  <w:style w:type="character" w:customStyle="1" w:styleId="FontStyle172">
    <w:name w:val="Font Style172"/>
    <w:basedOn w:val="DefaultParagraphFont"/>
    <w:uiPriority w:val="99"/>
    <w:rsid w:val="00C836DA"/>
    <w:rPr>
      <w:rFonts w:ascii="Times New Roman" w:hAnsi="Times New Roman" w:cs="Times New Roman"/>
      <w:b/>
      <w:bCs/>
      <w:sz w:val="16"/>
      <w:szCs w:val="16"/>
    </w:rPr>
  </w:style>
  <w:style w:type="paragraph" w:customStyle="1" w:styleId="Style18">
    <w:name w:val="Style18"/>
    <w:basedOn w:val="Normal"/>
    <w:uiPriority w:val="99"/>
    <w:qFormat/>
    <w:rsid w:val="00C836D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836DA"/>
    <w:rPr>
      <w:rFonts w:ascii="Times New Roman" w:hAnsi="Times New Roman" w:cs="Times New Roman"/>
      <w:i/>
      <w:iCs/>
      <w:sz w:val="16"/>
      <w:szCs w:val="16"/>
    </w:rPr>
  </w:style>
  <w:style w:type="character" w:customStyle="1" w:styleId="FontStyle162">
    <w:name w:val="Font Style162"/>
    <w:basedOn w:val="DefaultParagraphFont"/>
    <w:uiPriority w:val="99"/>
    <w:rsid w:val="00C836DA"/>
    <w:rPr>
      <w:rFonts w:ascii="Times New Roman" w:hAnsi="Times New Roman" w:cs="Times New Roman"/>
      <w:b/>
      <w:bCs/>
      <w:sz w:val="18"/>
      <w:szCs w:val="18"/>
    </w:rPr>
  </w:style>
  <w:style w:type="character" w:customStyle="1" w:styleId="FontStyle167">
    <w:name w:val="Font Style167"/>
    <w:basedOn w:val="DefaultParagraphFont"/>
    <w:uiPriority w:val="99"/>
    <w:rsid w:val="00C836DA"/>
    <w:rPr>
      <w:rFonts w:ascii="Times New Roman" w:hAnsi="Times New Roman" w:cs="Times New Roman"/>
      <w:sz w:val="10"/>
      <w:szCs w:val="10"/>
    </w:rPr>
  </w:style>
  <w:style w:type="character" w:customStyle="1" w:styleId="FontStyle174">
    <w:name w:val="Font Style174"/>
    <w:basedOn w:val="DefaultParagraphFont"/>
    <w:uiPriority w:val="99"/>
    <w:rsid w:val="00C836DA"/>
    <w:rPr>
      <w:rFonts w:ascii="Arial Narrow" w:hAnsi="Arial Narrow" w:cs="Arial Narrow"/>
      <w:b/>
      <w:bCs/>
      <w:sz w:val="18"/>
      <w:szCs w:val="18"/>
    </w:rPr>
  </w:style>
  <w:style w:type="paragraph" w:customStyle="1" w:styleId="Style47">
    <w:name w:val="Style47"/>
    <w:basedOn w:val="Normal"/>
    <w:uiPriority w:val="99"/>
    <w:qFormat/>
    <w:rsid w:val="00C836D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836DA"/>
    <w:rPr>
      <w:rFonts w:ascii="Times New Roman" w:hAnsi="Times New Roman" w:cs="Times New Roman"/>
      <w:sz w:val="12"/>
      <w:szCs w:val="12"/>
    </w:rPr>
  </w:style>
  <w:style w:type="paragraph" w:customStyle="1" w:styleId="Style24">
    <w:name w:val="Style24"/>
    <w:basedOn w:val="Normal"/>
    <w:uiPriority w:val="99"/>
    <w:qFormat/>
    <w:rsid w:val="00C836D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836D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836D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836DA"/>
    <w:rPr>
      <w:rFonts w:ascii="Times New Roman" w:hAnsi="Times New Roman" w:cs="Times New Roman"/>
      <w:b/>
      <w:bCs/>
      <w:sz w:val="18"/>
      <w:szCs w:val="18"/>
    </w:rPr>
  </w:style>
  <w:style w:type="paragraph" w:customStyle="1" w:styleId="Style21">
    <w:name w:val="Style21"/>
    <w:basedOn w:val="Normal"/>
    <w:uiPriority w:val="99"/>
    <w:qFormat/>
    <w:rsid w:val="00C836D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836D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C836D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836DA"/>
    <w:rPr>
      <w:color w:val="000000"/>
      <w:sz w:val="32"/>
      <w:szCs w:val="32"/>
    </w:rPr>
  </w:style>
  <w:style w:type="paragraph" w:customStyle="1" w:styleId="Cardnon-underlined">
    <w:name w:val="Card non-underlined"/>
    <w:basedOn w:val="Normal"/>
    <w:link w:val="Cardnon-underlinedChar"/>
    <w:autoRedefine/>
    <w:qFormat/>
    <w:rsid w:val="00C836DA"/>
    <w:rPr>
      <w:rFonts w:eastAsia="Times New Roman"/>
      <w:szCs w:val="20"/>
    </w:rPr>
  </w:style>
  <w:style w:type="character" w:customStyle="1" w:styleId="Cardnon-underlinedChar">
    <w:name w:val="Card non-underlined Char"/>
    <w:basedOn w:val="DefaultParagraphFont"/>
    <w:link w:val="Cardnon-underlined"/>
    <w:rsid w:val="00C836DA"/>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C836DA"/>
    <w:rPr>
      <w:b/>
      <w:bCs/>
      <w:u w:val="single"/>
    </w:rPr>
  </w:style>
  <w:style w:type="paragraph" w:styleId="TOC3">
    <w:name w:val="toc 3"/>
    <w:basedOn w:val="Normal"/>
    <w:next w:val="Normal"/>
    <w:autoRedefine/>
    <w:uiPriority w:val="39"/>
    <w:qFormat/>
    <w:rsid w:val="00C836DA"/>
    <w:pPr>
      <w:ind w:left="400"/>
    </w:pPr>
    <w:rPr>
      <w:rFonts w:eastAsia="Times New Roman"/>
      <w:szCs w:val="20"/>
    </w:rPr>
  </w:style>
  <w:style w:type="paragraph" w:styleId="TOC4">
    <w:name w:val="toc 4"/>
    <w:basedOn w:val="Normal"/>
    <w:next w:val="Normal"/>
    <w:autoRedefine/>
    <w:uiPriority w:val="39"/>
    <w:rsid w:val="00C836DA"/>
    <w:pPr>
      <w:ind w:left="600"/>
    </w:pPr>
    <w:rPr>
      <w:rFonts w:eastAsia="Times New Roman"/>
      <w:szCs w:val="20"/>
    </w:rPr>
  </w:style>
  <w:style w:type="paragraph" w:styleId="TOC5">
    <w:name w:val="toc 5"/>
    <w:basedOn w:val="Normal"/>
    <w:next w:val="Normal"/>
    <w:autoRedefine/>
    <w:uiPriority w:val="39"/>
    <w:rsid w:val="00C836DA"/>
    <w:pPr>
      <w:ind w:left="800"/>
    </w:pPr>
    <w:rPr>
      <w:rFonts w:eastAsia="Times New Roman"/>
      <w:szCs w:val="20"/>
    </w:rPr>
  </w:style>
  <w:style w:type="paragraph" w:styleId="TOC6">
    <w:name w:val="toc 6"/>
    <w:basedOn w:val="Normal"/>
    <w:next w:val="Normal"/>
    <w:autoRedefine/>
    <w:uiPriority w:val="39"/>
    <w:rsid w:val="00C836DA"/>
    <w:pPr>
      <w:ind w:left="1000"/>
    </w:pPr>
    <w:rPr>
      <w:rFonts w:eastAsia="Times New Roman"/>
      <w:szCs w:val="20"/>
    </w:rPr>
  </w:style>
  <w:style w:type="paragraph" w:styleId="TOC7">
    <w:name w:val="toc 7"/>
    <w:basedOn w:val="Normal"/>
    <w:next w:val="Normal"/>
    <w:autoRedefine/>
    <w:uiPriority w:val="39"/>
    <w:rsid w:val="00C836DA"/>
    <w:pPr>
      <w:ind w:left="1200"/>
    </w:pPr>
    <w:rPr>
      <w:rFonts w:eastAsia="Times New Roman"/>
      <w:szCs w:val="20"/>
    </w:rPr>
  </w:style>
  <w:style w:type="paragraph" w:styleId="TOC8">
    <w:name w:val="toc 8"/>
    <w:basedOn w:val="Normal"/>
    <w:next w:val="Normal"/>
    <w:autoRedefine/>
    <w:uiPriority w:val="39"/>
    <w:rsid w:val="00C836DA"/>
    <w:pPr>
      <w:ind w:left="1400"/>
    </w:pPr>
    <w:rPr>
      <w:rFonts w:eastAsia="Times New Roman"/>
      <w:szCs w:val="20"/>
    </w:rPr>
  </w:style>
  <w:style w:type="character" w:customStyle="1" w:styleId="allocatoragentsleft">
    <w:name w:val="al_locatoragentsleft"/>
    <w:basedOn w:val="DefaultParagraphFont"/>
    <w:rsid w:val="00C836DA"/>
  </w:style>
  <w:style w:type="character" w:styleId="HTMLTypewriter">
    <w:name w:val="HTML Typewriter"/>
    <w:basedOn w:val="DefaultParagraphFont"/>
    <w:unhideWhenUsed/>
    <w:rsid w:val="00C836DA"/>
    <w:rPr>
      <w:rFonts w:ascii="Courier New" w:eastAsia="Times New Roman" w:hAnsi="Courier New" w:cs="Courier New"/>
      <w:sz w:val="20"/>
      <w:szCs w:val="20"/>
    </w:rPr>
  </w:style>
  <w:style w:type="paragraph" w:customStyle="1" w:styleId="Carding">
    <w:name w:val="Carding"/>
    <w:basedOn w:val="Normal"/>
    <w:uiPriority w:val="99"/>
    <w:qFormat/>
    <w:rsid w:val="00C836DA"/>
    <w:rPr>
      <w:rFonts w:eastAsia="Times New Roman"/>
      <w:sz w:val="18"/>
    </w:rPr>
  </w:style>
  <w:style w:type="character" w:customStyle="1" w:styleId="TagsChar1">
    <w:name w:val="Tags Char1"/>
    <w:aliases w:val="Super Script Char1,TagStyle Char1"/>
    <w:basedOn w:val="DefaultParagraphFont"/>
    <w:rsid w:val="00C836DA"/>
    <w:rPr>
      <w:rFonts w:ascii="Arial Narrow" w:hAnsi="Arial Narrow"/>
      <w:b/>
      <w:noProof w:val="0"/>
      <w:sz w:val="22"/>
      <w:szCs w:val="60"/>
      <w:lang w:val="en-US" w:eastAsia="en-US" w:bidi="ar-SA"/>
    </w:rPr>
  </w:style>
  <w:style w:type="character" w:customStyle="1" w:styleId="aunderline">
    <w:name w:val="aunderline"/>
    <w:basedOn w:val="DefaultParagraphFont"/>
    <w:qFormat/>
    <w:rsid w:val="00C836DA"/>
    <w:rPr>
      <w:rFonts w:ascii="Times New Roman" w:hAnsi="Times New Roman"/>
      <w:sz w:val="20"/>
      <w:szCs w:val="24"/>
      <w:u w:val="thick"/>
    </w:rPr>
  </w:style>
  <w:style w:type="character" w:customStyle="1" w:styleId="tagChar1">
    <w:name w:val="tag Char1"/>
    <w:aliases w:val="Heading 2 Char1 Char Char Char Char,Hat Char2,Hat Char1,TAG Char Char,Heading 2 Char1 Char Char11,Heading 2 Char Char Char Char11,Heading 2 Char11,Tags Ch,Char Char Char Char1 Char3,Heading 2 Cha Char1"/>
    <w:basedOn w:val="DefaultParagraphFont"/>
    <w:qFormat/>
    <w:rsid w:val="00C836DA"/>
    <w:rPr>
      <w:b/>
      <w:noProof w:val="0"/>
      <w:sz w:val="24"/>
      <w:lang w:val="en-US" w:eastAsia="en-US" w:bidi="ar-SA"/>
    </w:rPr>
  </w:style>
  <w:style w:type="character" w:customStyle="1" w:styleId="tagChar2">
    <w:name w:val="tag Char2"/>
    <w:basedOn w:val="DefaultParagraphFont"/>
    <w:uiPriority w:val="9"/>
    <w:qFormat/>
    <w:rsid w:val="00C836DA"/>
    <w:rPr>
      <w:b/>
      <w:noProof w:val="0"/>
      <w:sz w:val="24"/>
      <w:lang w:val="en-US" w:eastAsia="en-US" w:bidi="ar-SA"/>
    </w:rPr>
  </w:style>
  <w:style w:type="character" w:customStyle="1" w:styleId="Taggin-New">
    <w:name w:val="Taggin - New"/>
    <w:basedOn w:val="DefaultParagraphFont"/>
    <w:rsid w:val="00C836DA"/>
    <w:rPr>
      <w:rFonts w:ascii="Arial Narrow" w:hAnsi="Arial Narrow"/>
      <w:b/>
      <w:sz w:val="22"/>
    </w:rPr>
  </w:style>
  <w:style w:type="character" w:customStyle="1" w:styleId="Boxing-New">
    <w:name w:val="Boxing - New"/>
    <w:basedOn w:val="DefaultParagraphFont"/>
    <w:rsid w:val="00C836D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836D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836D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836DA"/>
    <w:rPr>
      <w:rFonts w:ascii="Garamond" w:hAnsi="Garamond"/>
      <w:sz w:val="22"/>
      <w:szCs w:val="24"/>
      <w:u w:val="single"/>
      <w:lang w:val="en-US" w:eastAsia="en-US" w:bidi="ar-SA"/>
    </w:rPr>
  </w:style>
  <w:style w:type="paragraph" w:customStyle="1" w:styleId="Style2">
    <w:name w:val="Style2"/>
    <w:basedOn w:val="Heading4"/>
    <w:uiPriority w:val="99"/>
    <w:qFormat/>
    <w:rsid w:val="00C836DA"/>
    <w:rPr>
      <w:rFonts w:eastAsia="Times New Roman" w:cs="Times New Roman"/>
      <w:iCs/>
      <w:caps/>
      <w:szCs w:val="20"/>
    </w:rPr>
  </w:style>
  <w:style w:type="character" w:customStyle="1" w:styleId="pagetitle">
    <w:name w:val="pagetitle"/>
    <w:basedOn w:val="DefaultParagraphFont"/>
    <w:rsid w:val="00C836DA"/>
  </w:style>
  <w:style w:type="paragraph" w:customStyle="1" w:styleId="text">
    <w:name w:val="text"/>
    <w:basedOn w:val="Normal"/>
    <w:uiPriority w:val="99"/>
    <w:qFormat/>
    <w:rsid w:val="00C836DA"/>
    <w:pPr>
      <w:spacing w:before="100" w:beforeAutospacing="1" w:after="100" w:afterAutospacing="1"/>
    </w:pPr>
    <w:rPr>
      <w:rFonts w:eastAsia="Times New Roman"/>
    </w:rPr>
  </w:style>
  <w:style w:type="character" w:customStyle="1" w:styleId="StyleUnderlineCharChar9ptBold1">
    <w:name w:val="Style Underline Char Char + 9 pt Bold1"/>
    <w:rsid w:val="00C836D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836DA"/>
    <w:rPr>
      <w:rFonts w:ascii="Times New Roman" w:hAnsi="Times New Roman"/>
      <w:sz w:val="20"/>
      <w:szCs w:val="24"/>
      <w:u w:val="single"/>
      <w:lang w:val="en-US" w:eastAsia="en-US" w:bidi="ar-SA"/>
    </w:rPr>
  </w:style>
  <w:style w:type="character" w:customStyle="1" w:styleId="Style9ptBoldUnderline">
    <w:name w:val="Style 9 pt Bold Underline"/>
    <w:rsid w:val="00C836DA"/>
    <w:rPr>
      <w:b/>
      <w:bCs/>
      <w:sz w:val="20"/>
      <w:u w:val="single"/>
    </w:rPr>
  </w:style>
  <w:style w:type="paragraph" w:customStyle="1" w:styleId="StyleUnderline9pt0">
    <w:name w:val="Style Underline + 9 pt"/>
    <w:link w:val="StyleUnderline9ptChar"/>
    <w:qFormat/>
    <w:rsid w:val="00C836D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836DA"/>
    <w:rPr>
      <w:rFonts w:ascii="Arial" w:eastAsia="Times New Roman" w:hAnsi="Arial" w:cs="Times New Roman"/>
      <w:sz w:val="22"/>
      <w:szCs w:val="20"/>
      <w:u w:val="single"/>
    </w:rPr>
  </w:style>
  <w:style w:type="character" w:customStyle="1" w:styleId="StyleUnderlineChar1Bold">
    <w:name w:val="Style Underline Char1 + Bold"/>
    <w:rsid w:val="00C836D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836DA"/>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C836DA"/>
    <w:rPr>
      <w:rFonts w:ascii="Times New Roman" w:eastAsiaTheme="minorEastAsia" w:hAnsi="Times New Roman"/>
      <w:bCs/>
      <w:kern w:val="32"/>
      <w:sz w:val="16"/>
      <w:szCs w:val="20"/>
      <w:lang w:eastAsia="ar-SA"/>
    </w:rPr>
  </w:style>
  <w:style w:type="character" w:customStyle="1" w:styleId="TagsCharCharChar">
    <w:name w:val="Tags Char Char Char"/>
    <w:basedOn w:val="DefaultParagraphFont"/>
    <w:rsid w:val="00C836D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836D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836DA"/>
    <w:rPr>
      <w:rFonts w:ascii="Times" w:hAnsi="Times"/>
      <w:b w:val="0"/>
      <w:bCs/>
      <w:sz w:val="20"/>
      <w:u w:val="single"/>
    </w:rPr>
  </w:style>
  <w:style w:type="character" w:customStyle="1" w:styleId="blubigktbiz">
    <w:name w:val="blubigktbiz"/>
    <w:rsid w:val="00C836D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836D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836DA"/>
    <w:rPr>
      <w:rFonts w:ascii="Calibri" w:hAnsi="Calibri"/>
      <w:color w:val="000000"/>
      <w:sz w:val="22"/>
      <w:lang w:val="x-none" w:eastAsia="x-none"/>
    </w:rPr>
  </w:style>
  <w:style w:type="character" w:customStyle="1" w:styleId="Style4CharChar">
    <w:name w:val="Style4 Char Char"/>
    <w:basedOn w:val="DefaultParagraphFont"/>
    <w:rsid w:val="00C836D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836DA"/>
    <w:rPr>
      <w:rFonts w:ascii="Times New Roman" w:hAnsi="Times New Roman" w:cs="Times New Roman"/>
      <w:sz w:val="16"/>
      <w:szCs w:val="16"/>
    </w:rPr>
  </w:style>
  <w:style w:type="character" w:customStyle="1" w:styleId="StyleEmphasisArial12ptBold">
    <w:name w:val="Style Emphasis + Arial 12 pt Bold"/>
    <w:rsid w:val="00C836DA"/>
    <w:rPr>
      <w:rFonts w:ascii="Arial" w:hAnsi="Arial"/>
      <w:b/>
      <w:bCs/>
      <w:i/>
      <w:iCs/>
      <w:sz w:val="24"/>
    </w:rPr>
  </w:style>
  <w:style w:type="character" w:customStyle="1" w:styleId="super">
    <w:name w:val="super"/>
    <w:rsid w:val="00C836DA"/>
  </w:style>
  <w:style w:type="character" w:customStyle="1" w:styleId="text30">
    <w:name w:val="text30"/>
    <w:rsid w:val="00C836DA"/>
  </w:style>
  <w:style w:type="character" w:customStyle="1" w:styleId="uppercase">
    <w:name w:val="uppercase"/>
    <w:rsid w:val="00C836DA"/>
  </w:style>
  <w:style w:type="character" w:customStyle="1" w:styleId="bodytext0">
    <w:name w:val="bodytext"/>
    <w:rsid w:val="00C836DA"/>
  </w:style>
  <w:style w:type="character" w:customStyle="1" w:styleId="entry-title">
    <w:name w:val="entry-title"/>
    <w:rsid w:val="00C836DA"/>
  </w:style>
  <w:style w:type="character" w:customStyle="1" w:styleId="BodyTextIndentChar1">
    <w:name w:val="Body Text Indent Char1"/>
    <w:basedOn w:val="DefaultParagraphFont"/>
    <w:uiPriority w:val="99"/>
    <w:semiHidden/>
    <w:rsid w:val="00C836DA"/>
    <w:rPr>
      <w:rFonts w:ascii="Times New Roman" w:hAnsi="Times New Roman" w:cs="Times New Roman"/>
      <w:sz w:val="20"/>
    </w:rPr>
  </w:style>
  <w:style w:type="character" w:customStyle="1" w:styleId="Style6pt">
    <w:name w:val="Style 6 pt"/>
    <w:basedOn w:val="DefaultParagraphFont"/>
    <w:qFormat/>
    <w:rsid w:val="00C836DA"/>
    <w:rPr>
      <w:sz w:val="12"/>
    </w:rPr>
  </w:style>
  <w:style w:type="character" w:customStyle="1" w:styleId="CiteCharCharCharCharCharChar">
    <w:name w:val="Cite Char Char Char Char Char Char"/>
    <w:basedOn w:val="DefaultParagraphFont"/>
    <w:rsid w:val="00C836DA"/>
    <w:rPr>
      <w:b/>
      <w:noProof w:val="0"/>
      <w:sz w:val="22"/>
      <w:szCs w:val="24"/>
      <w:u w:val="single"/>
      <w:lang w:val="en-US" w:eastAsia="en-US" w:bidi="ar-SA"/>
    </w:rPr>
  </w:style>
  <w:style w:type="character" w:customStyle="1" w:styleId="mainbody1">
    <w:name w:val="mainbody1"/>
    <w:basedOn w:val="DefaultParagraphFont"/>
    <w:rsid w:val="00C836DA"/>
    <w:rPr>
      <w:rFonts w:ascii="Verdana" w:hAnsi="Verdana" w:hint="default"/>
      <w:color w:val="000000"/>
      <w:sz w:val="22"/>
      <w:szCs w:val="22"/>
    </w:rPr>
  </w:style>
  <w:style w:type="character" w:customStyle="1" w:styleId="ssl4">
    <w:name w:val="ss_l4"/>
    <w:basedOn w:val="DefaultParagraphFont"/>
    <w:rsid w:val="00C836DA"/>
  </w:style>
  <w:style w:type="paragraph" w:customStyle="1" w:styleId="StyleNormalWeb11ptUnderline">
    <w:name w:val="Style Normal (Web) + 11 pt Underline"/>
    <w:basedOn w:val="NormalWeb"/>
    <w:link w:val="StyleNormalWeb11ptUnderlineChar"/>
    <w:qFormat/>
    <w:rsid w:val="00C836DA"/>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C836DA"/>
    <w:rPr>
      <w:rFonts w:ascii="Calibri" w:eastAsia="Calibri" w:hAnsi="Calibri" w:cs="Calibri"/>
      <w:sz w:val="22"/>
      <w:szCs w:val="22"/>
      <w:u w:val="single"/>
    </w:rPr>
  </w:style>
  <w:style w:type="character" w:customStyle="1" w:styleId="cit-first-element">
    <w:name w:val="cit-first-element"/>
    <w:basedOn w:val="DefaultParagraphFont"/>
    <w:rsid w:val="00C836DA"/>
  </w:style>
  <w:style w:type="character" w:customStyle="1" w:styleId="title1">
    <w:name w:val="title1"/>
    <w:basedOn w:val="DefaultParagraphFont"/>
    <w:rsid w:val="00C836DA"/>
  </w:style>
  <w:style w:type="character" w:customStyle="1" w:styleId="StyleThickunderline1">
    <w:name w:val="Style Thick underline1"/>
    <w:basedOn w:val="DefaultParagraphFont"/>
    <w:rsid w:val="00C836D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836DA"/>
    <w:rPr>
      <w:rFonts w:ascii="Georgia" w:hAnsi="Georgia"/>
    </w:rPr>
  </w:style>
  <w:style w:type="character" w:customStyle="1" w:styleId="FooterChar1">
    <w:name w:val="Footer Char1"/>
    <w:basedOn w:val="DefaultParagraphFont"/>
    <w:uiPriority w:val="99"/>
    <w:semiHidden/>
    <w:rsid w:val="00C836DA"/>
    <w:rPr>
      <w:rFonts w:ascii="Georgia" w:hAnsi="Georgia"/>
    </w:rPr>
  </w:style>
  <w:style w:type="paragraph" w:customStyle="1" w:styleId="Underline20">
    <w:name w:val="Underline2"/>
    <w:basedOn w:val="Normal"/>
    <w:link w:val="Underline2Char"/>
    <w:autoRedefine/>
    <w:uiPriority w:val="4"/>
    <w:qFormat/>
    <w:rsid w:val="00C836DA"/>
    <w:rPr>
      <w:b/>
      <w:u w:val="single"/>
    </w:rPr>
  </w:style>
  <w:style w:type="character" w:customStyle="1" w:styleId="Underline2Char">
    <w:name w:val="Underline2 Char"/>
    <w:basedOn w:val="DefaultParagraphFont"/>
    <w:link w:val="Underline20"/>
    <w:uiPriority w:val="4"/>
    <w:qFormat/>
    <w:rsid w:val="00C836DA"/>
    <w:rPr>
      <w:rFonts w:ascii="Calibri" w:hAnsi="Calibri"/>
      <w:b/>
      <w:sz w:val="22"/>
      <w:u w:val="single"/>
    </w:rPr>
  </w:style>
  <w:style w:type="paragraph" w:customStyle="1" w:styleId="TableParagraph">
    <w:name w:val="Table Paragraph"/>
    <w:basedOn w:val="Normal"/>
    <w:uiPriority w:val="1"/>
    <w:qFormat/>
    <w:rsid w:val="00C836DA"/>
    <w:pPr>
      <w:widowControl w:val="0"/>
    </w:pPr>
  </w:style>
  <w:style w:type="character" w:customStyle="1" w:styleId="UnderlineChar0">
    <w:name w:val="UnderlineChar"/>
    <w:rsid w:val="00C836DA"/>
    <w:rPr>
      <w:sz w:val="24"/>
      <w:u w:val="single"/>
      <w:shd w:val="clear" w:color="auto" w:fill="auto"/>
    </w:rPr>
  </w:style>
  <w:style w:type="character" w:customStyle="1" w:styleId="foreground">
    <w:name w:val="foreground"/>
    <w:basedOn w:val="DefaultParagraphFont"/>
    <w:rsid w:val="00C836DA"/>
  </w:style>
  <w:style w:type="paragraph" w:customStyle="1" w:styleId="StyleCircled11pt">
    <w:name w:val="Style Circled + 11 pt"/>
    <w:basedOn w:val="Normal"/>
    <w:link w:val="StyleCircled11ptChar"/>
    <w:qFormat/>
    <w:rsid w:val="00C836DA"/>
    <w:rPr>
      <w:rFonts w:eastAsia="Times New Roman"/>
      <w:b/>
      <w:bCs/>
      <w:sz w:val="20"/>
      <w:u w:val="single"/>
    </w:rPr>
  </w:style>
  <w:style w:type="character" w:customStyle="1" w:styleId="StyleCircled11ptChar">
    <w:name w:val="Style Circled + 11 pt Char"/>
    <w:link w:val="StyleCircled11pt"/>
    <w:rsid w:val="00C836D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836D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836DA"/>
    <w:rPr>
      <w:rFonts w:ascii="Times" w:eastAsia="Times New Roman" w:hAnsi="Times"/>
      <w:sz w:val="20"/>
      <w:szCs w:val="28"/>
      <w:u w:val="single"/>
    </w:rPr>
  </w:style>
  <w:style w:type="paragraph" w:customStyle="1" w:styleId="cite20">
    <w:name w:val="cite2"/>
    <w:basedOn w:val="Normal"/>
    <w:uiPriority w:val="99"/>
    <w:qFormat/>
    <w:rsid w:val="00C836DA"/>
    <w:rPr>
      <w:rFonts w:eastAsia="Times New Roman"/>
      <w:color w:val="000000"/>
      <w:sz w:val="20"/>
      <w:szCs w:val="20"/>
    </w:rPr>
  </w:style>
  <w:style w:type="character" w:customStyle="1" w:styleId="postby">
    <w:name w:val="post_by"/>
    <w:basedOn w:val="DefaultParagraphFont"/>
    <w:rsid w:val="00C836DA"/>
  </w:style>
  <w:style w:type="character" w:customStyle="1" w:styleId="Style11ptBorderSinglesolidlineAuto05ptLinewidth">
    <w:name w:val="Style 11 pt Border: : (Single solid line Auto  0.5 pt Line width)"/>
    <w:rsid w:val="00C836DA"/>
    <w:rPr>
      <w:sz w:val="20"/>
      <w:bdr w:val="single" w:sz="4" w:space="0" w:color="auto" w:frame="1"/>
    </w:rPr>
  </w:style>
  <w:style w:type="character" w:customStyle="1" w:styleId="StyleUnderlineChar9ptBorderSinglesolidlineAuto0">
    <w:name w:val="Style Underline Char + 9 pt Border: : (Single solid line Auto  0..."/>
    <w:rsid w:val="00C836D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836D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836D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836D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836DA"/>
    <w:rPr>
      <w:sz w:val="20"/>
      <w:szCs w:val="24"/>
      <w:u w:val="single"/>
      <w:bdr w:val="single" w:sz="4" w:space="0" w:color="auto"/>
      <w:lang w:val="en-US" w:eastAsia="en-US" w:bidi="ar-SA"/>
    </w:rPr>
  </w:style>
  <w:style w:type="character" w:customStyle="1" w:styleId="StyleLatinGaramondUnderline">
    <w:name w:val="Style (Latin) Garamond Underline"/>
    <w:rsid w:val="00C836DA"/>
    <w:rPr>
      <w:rFonts w:ascii="Times New Roman" w:hAnsi="Times New Roman"/>
      <w:sz w:val="20"/>
      <w:u w:val="single"/>
    </w:rPr>
  </w:style>
  <w:style w:type="character" w:customStyle="1" w:styleId="StyleLatinGaramond">
    <w:name w:val="Style (Latin) Garamond"/>
    <w:rsid w:val="00C836DA"/>
    <w:rPr>
      <w:rFonts w:ascii="Times New Roman" w:hAnsi="Times New Roman"/>
      <w:sz w:val="20"/>
    </w:rPr>
  </w:style>
  <w:style w:type="character" w:customStyle="1" w:styleId="styletimesnewroman12ptbold0">
    <w:name w:val="styletimesnewroman12ptbold"/>
    <w:basedOn w:val="DefaultParagraphFont"/>
    <w:rsid w:val="00C836DA"/>
  </w:style>
  <w:style w:type="character" w:customStyle="1" w:styleId="mainheading">
    <w:name w:val="mainheading"/>
    <w:basedOn w:val="DefaultParagraphFont"/>
    <w:rsid w:val="00C836DA"/>
  </w:style>
  <w:style w:type="paragraph" w:customStyle="1" w:styleId="BoldandUnderlineChar2CharChar">
    <w:name w:val="Bold and Underline Char2 Char Char"/>
    <w:basedOn w:val="Normal"/>
    <w:link w:val="BoldandUnderlineChar2CharCharChar"/>
    <w:qFormat/>
    <w:rsid w:val="00C836D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836DA"/>
    <w:rPr>
      <w:rFonts w:ascii="Calibri" w:eastAsia="Times New Roman" w:hAnsi="Calibri"/>
      <w:b/>
      <w:sz w:val="22"/>
      <w:u w:val="single"/>
    </w:rPr>
  </w:style>
  <w:style w:type="character" w:customStyle="1" w:styleId="StyleUnderlineChar9ptChar">
    <w:name w:val="Style Underline Char + 9 pt Char"/>
    <w:basedOn w:val="UnderlineCharChar"/>
    <w:rsid w:val="00C836D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836D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836DA"/>
    <w:rPr>
      <w:sz w:val="16"/>
    </w:rPr>
  </w:style>
  <w:style w:type="paragraph" w:customStyle="1" w:styleId="Reduce8pt">
    <w:name w:val="Reduce 8pt"/>
    <w:basedOn w:val="Normal"/>
    <w:link w:val="Reduce8ptCharChar"/>
    <w:qFormat/>
    <w:rsid w:val="00C836D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836DA"/>
    <w:rPr>
      <w:rFonts w:ascii="Arial" w:hAnsi="Arial" w:cs="Arial"/>
      <w:sz w:val="22"/>
    </w:rPr>
  </w:style>
  <w:style w:type="character" w:customStyle="1" w:styleId="boldciteChar4">
    <w:name w:val="bold cite Char4"/>
    <w:link w:val="boldcite"/>
    <w:locked/>
    <w:rsid w:val="00C836DA"/>
    <w:rPr>
      <w:rFonts w:eastAsia="Times New Roman" w:cs="Times New Roman"/>
      <w:b/>
      <w:color w:val="000000"/>
      <w:sz w:val="20"/>
      <w:u w:val="thick" w:color="000000"/>
    </w:rPr>
  </w:style>
  <w:style w:type="paragraph" w:customStyle="1" w:styleId="boldcite">
    <w:name w:val="bold cite"/>
    <w:basedOn w:val="Normal"/>
    <w:link w:val="boldciteChar4"/>
    <w:qFormat/>
    <w:rsid w:val="00C836D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836D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C836DA"/>
    <w:rPr>
      <w:rFonts w:eastAsia="Calibri"/>
      <w:b/>
    </w:rPr>
  </w:style>
  <w:style w:type="character" w:customStyle="1" w:styleId="HeadingsBaseChar">
    <w:name w:val="Headings Base Char"/>
    <w:basedOn w:val="DefaultParagraphFont"/>
    <w:link w:val="HeadingsBase"/>
    <w:locked/>
    <w:rsid w:val="00C836DA"/>
    <w:rPr>
      <w:rFonts w:ascii="Times New Roman" w:hAnsi="Times New Roman" w:cs="Times New Roman"/>
      <w:b/>
      <w:sz w:val="32"/>
    </w:rPr>
  </w:style>
  <w:style w:type="paragraph" w:customStyle="1" w:styleId="HeadingsBase">
    <w:name w:val="Headings Base"/>
    <w:basedOn w:val="Normal"/>
    <w:link w:val="HeadingsBaseChar"/>
    <w:qFormat/>
    <w:rsid w:val="00C836D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836DA"/>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C836DA"/>
    <w:pPr>
      <w:spacing w:line="480" w:lineRule="auto"/>
      <w:ind w:firstLine="720"/>
    </w:pPr>
    <w:rPr>
      <w:rFonts w:eastAsia="Calibri"/>
    </w:rPr>
  </w:style>
  <w:style w:type="paragraph" w:customStyle="1" w:styleId="SchoolBlockQuote">
    <w:name w:val="School Block Quote"/>
    <w:basedOn w:val="SchoolPaper"/>
    <w:uiPriority w:val="99"/>
    <w:qFormat/>
    <w:rsid w:val="00C836DA"/>
  </w:style>
  <w:style w:type="paragraph" w:customStyle="1" w:styleId="SchoolWorksCited">
    <w:name w:val="School Works Cited"/>
    <w:basedOn w:val="SchoolPaper"/>
    <w:uiPriority w:val="99"/>
    <w:qFormat/>
    <w:rsid w:val="00C836DA"/>
  </w:style>
  <w:style w:type="paragraph" w:customStyle="1" w:styleId="BlockQuote">
    <w:name w:val="Block Quote"/>
    <w:basedOn w:val="Normal"/>
    <w:uiPriority w:val="99"/>
    <w:qFormat/>
    <w:rsid w:val="00C836DA"/>
    <w:pPr>
      <w:ind w:left="720" w:right="720"/>
    </w:pPr>
    <w:rPr>
      <w:rFonts w:eastAsia="Calibri"/>
    </w:rPr>
  </w:style>
  <w:style w:type="paragraph" w:customStyle="1" w:styleId="PaperBody">
    <w:name w:val="Paper Body"/>
    <w:basedOn w:val="Normal"/>
    <w:uiPriority w:val="99"/>
    <w:qFormat/>
    <w:rsid w:val="00C836DA"/>
    <w:pPr>
      <w:spacing w:line="480" w:lineRule="auto"/>
      <w:ind w:firstLine="720"/>
    </w:pPr>
    <w:rPr>
      <w:rFonts w:eastAsia="Calibri"/>
    </w:rPr>
  </w:style>
  <w:style w:type="paragraph" w:customStyle="1" w:styleId="PaperCitation">
    <w:name w:val="Paper Citation"/>
    <w:basedOn w:val="Normal"/>
    <w:uiPriority w:val="99"/>
    <w:qFormat/>
    <w:rsid w:val="00C836DA"/>
    <w:pPr>
      <w:spacing w:line="480" w:lineRule="auto"/>
      <w:ind w:left="720" w:hanging="720"/>
    </w:pPr>
    <w:rPr>
      <w:rFonts w:eastAsia="Calibri"/>
    </w:rPr>
  </w:style>
  <w:style w:type="character" w:customStyle="1" w:styleId="hatChar">
    <w:name w:val="hat Char"/>
    <w:basedOn w:val="DefaultParagraphFont"/>
    <w:link w:val="hat"/>
    <w:locked/>
    <w:rsid w:val="00C836DA"/>
    <w:rPr>
      <w:rFonts w:ascii="Calibri" w:eastAsia="Times New Roman" w:hAnsi="Calibri"/>
      <w:b/>
      <w:bCs/>
      <w:sz w:val="32"/>
      <w:u w:val="single"/>
      <w:lang w:bidi="en-US"/>
    </w:rPr>
  </w:style>
  <w:style w:type="paragraph" w:customStyle="1" w:styleId="WW-Default">
    <w:name w:val="WW-Default"/>
    <w:uiPriority w:val="99"/>
    <w:qFormat/>
    <w:rsid w:val="00C836DA"/>
    <w:pPr>
      <w:suppressAutoHyphens/>
    </w:pPr>
    <w:rPr>
      <w:rFonts w:ascii="Georgia" w:eastAsia="Calibri" w:hAnsi="Georgia" w:cs="Calibri"/>
      <w:sz w:val="22"/>
      <w:szCs w:val="22"/>
      <w:lang w:eastAsia="ar-SA"/>
    </w:rPr>
  </w:style>
  <w:style w:type="paragraph" w:customStyle="1" w:styleId="B-TagCite">
    <w:name w:val="B-TagCite"/>
    <w:uiPriority w:val="99"/>
    <w:qFormat/>
    <w:rsid w:val="00C836D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836DA"/>
    <w:rPr>
      <w:rFonts w:ascii="Times New Roman" w:hAnsi="Times New Roman" w:cs="Times New Roman"/>
      <w:b/>
      <w:sz w:val="20"/>
    </w:rPr>
  </w:style>
  <w:style w:type="paragraph" w:customStyle="1" w:styleId="MicroText0">
    <w:name w:val="MicroText"/>
    <w:basedOn w:val="Normal"/>
    <w:next w:val="Normal"/>
    <w:link w:val="MicroTextChar0"/>
    <w:qFormat/>
    <w:rsid w:val="00C836DA"/>
    <w:rPr>
      <w:rFonts w:ascii="Arial Narrow" w:hAnsi="Arial Narrow"/>
      <w:sz w:val="12"/>
    </w:rPr>
  </w:style>
  <w:style w:type="paragraph" w:customStyle="1" w:styleId="indent">
    <w:name w:val="indent"/>
    <w:basedOn w:val="Normal"/>
    <w:uiPriority w:val="99"/>
    <w:qFormat/>
    <w:rsid w:val="00C836DA"/>
    <w:pPr>
      <w:spacing w:before="100" w:beforeAutospacing="1" w:after="100" w:afterAutospacing="1"/>
    </w:pPr>
    <w:rPr>
      <w:rFonts w:eastAsia="Times New Roman"/>
    </w:rPr>
  </w:style>
  <w:style w:type="paragraph" w:customStyle="1" w:styleId="PageHeaderLine1">
    <w:name w:val="PageHeaderLine1"/>
    <w:basedOn w:val="Normal"/>
    <w:uiPriority w:val="99"/>
    <w:qFormat/>
    <w:rsid w:val="00C836DA"/>
    <w:pPr>
      <w:tabs>
        <w:tab w:val="right" w:pos="10800"/>
      </w:tabs>
    </w:pPr>
    <w:rPr>
      <w:rFonts w:eastAsia="Calibri"/>
      <w:b/>
    </w:rPr>
  </w:style>
  <w:style w:type="paragraph" w:customStyle="1" w:styleId="PageHeaderLine2">
    <w:name w:val="PageHeaderLine2"/>
    <w:basedOn w:val="Normal"/>
    <w:next w:val="Normal"/>
    <w:link w:val="PageHeaderLine2Char"/>
    <w:qFormat/>
    <w:rsid w:val="00C836DA"/>
    <w:pPr>
      <w:tabs>
        <w:tab w:val="right" w:pos="10800"/>
      </w:tabs>
      <w:spacing w:line="480" w:lineRule="auto"/>
    </w:pPr>
    <w:rPr>
      <w:rFonts w:eastAsia="Calibri"/>
      <w:b/>
    </w:rPr>
  </w:style>
  <w:style w:type="character" w:customStyle="1" w:styleId="styleboldunderline">
    <w:name w:val="styleboldunderline"/>
    <w:basedOn w:val="DefaultParagraphFont"/>
    <w:rsid w:val="00C836DA"/>
  </w:style>
  <w:style w:type="character" w:customStyle="1" w:styleId="box">
    <w:name w:val="box"/>
    <w:basedOn w:val="DefaultParagraphFont"/>
    <w:rsid w:val="00C836D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836DA"/>
    <w:rPr>
      <w:rFonts w:ascii="Arial Narrow" w:hAnsi="Arial Narrow" w:cs="Arial Narrow" w:hint="default"/>
      <w:sz w:val="18"/>
      <w:szCs w:val="18"/>
    </w:rPr>
  </w:style>
  <w:style w:type="character" w:customStyle="1" w:styleId="FontStyle14">
    <w:name w:val="Font Style14"/>
    <w:basedOn w:val="DefaultParagraphFont"/>
    <w:uiPriority w:val="99"/>
    <w:rsid w:val="00C836D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836DA"/>
    <w:rPr>
      <w:rFonts w:ascii="Arial Narrow" w:hAnsi="Arial Narrow" w:cs="Arial Narrow" w:hint="default"/>
      <w:b/>
      <w:bCs/>
      <w:sz w:val="10"/>
      <w:szCs w:val="10"/>
    </w:rPr>
  </w:style>
  <w:style w:type="character" w:customStyle="1" w:styleId="CardTagandCiteChar">
    <w:name w:val="Card Tag and Cite Char"/>
    <w:basedOn w:val="DefaultParagraphFont"/>
    <w:rsid w:val="00C836D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836DA"/>
    <w:rPr>
      <w:rFonts w:ascii="Arial Narrow" w:hAnsi="Arial Narrow"/>
      <w:b/>
      <w:color w:val="000000"/>
      <w:sz w:val="22"/>
      <w:szCs w:val="22"/>
      <w:u w:val="single"/>
    </w:rPr>
  </w:style>
  <w:style w:type="character" w:customStyle="1" w:styleId="SmallText1">
    <w:name w:val="SmallText"/>
    <w:rsid w:val="00C836DA"/>
    <w:rPr>
      <w:color w:val="000000"/>
    </w:rPr>
  </w:style>
  <w:style w:type="character" w:customStyle="1" w:styleId="CitesChar1">
    <w:name w:val="Cites Char1"/>
    <w:basedOn w:val="DefaultParagraphFont"/>
    <w:rsid w:val="00C836DA"/>
    <w:rPr>
      <w:b/>
      <w:bCs w:val="0"/>
      <w:szCs w:val="24"/>
      <w:u w:val="single"/>
      <w:lang w:val="en-US" w:eastAsia="en-US" w:bidi="ar-SA"/>
    </w:rPr>
  </w:style>
  <w:style w:type="character" w:customStyle="1" w:styleId="CardUnderlinedChar">
    <w:name w:val="Card Underlined Char"/>
    <w:basedOn w:val="DefaultParagraphFont"/>
    <w:rsid w:val="00C836DA"/>
    <w:rPr>
      <w:rFonts w:ascii="Arial Narrow" w:hAnsi="Arial Narrow" w:hint="default"/>
      <w:sz w:val="22"/>
      <w:szCs w:val="24"/>
      <w:u w:val="single"/>
      <w:lang w:val="en-US" w:eastAsia="en-US" w:bidi="ar-SA"/>
    </w:rPr>
  </w:style>
  <w:style w:type="character" w:customStyle="1" w:styleId="underline3">
    <w:name w:val="underline3"/>
    <w:basedOn w:val="underline2"/>
    <w:rsid w:val="00C836DA"/>
    <w:rPr>
      <w:rFonts w:ascii="Arial" w:hAnsi="Arial"/>
      <w:sz w:val="18"/>
      <w:u w:val="single"/>
      <w:bdr w:val="none" w:sz="0" w:space="0" w:color="auto" w:frame="1"/>
      <w:shd w:val="clear" w:color="auto" w:fill="FFFF00"/>
    </w:rPr>
  </w:style>
  <w:style w:type="character" w:customStyle="1" w:styleId="menu">
    <w:name w:val="menu"/>
    <w:basedOn w:val="DefaultParagraphFont"/>
    <w:rsid w:val="00C836DA"/>
  </w:style>
  <w:style w:type="character" w:customStyle="1" w:styleId="itxtrst">
    <w:name w:val="itxtrst"/>
    <w:rsid w:val="00C836DA"/>
  </w:style>
  <w:style w:type="character" w:customStyle="1" w:styleId="A-Underlining">
    <w:name w:val="A-Underlining"/>
    <w:basedOn w:val="DefaultParagraphFont"/>
    <w:rsid w:val="00C836DA"/>
    <w:rPr>
      <w:rFonts w:ascii="Garamond" w:hAnsi="Garamond" w:hint="default"/>
      <w:color w:val="auto"/>
      <w:sz w:val="24"/>
      <w:u w:val="single"/>
    </w:rPr>
  </w:style>
  <w:style w:type="character" w:customStyle="1" w:styleId="StyleUnderlineBold0">
    <w:name w:val="Style Underline + Bold"/>
    <w:rsid w:val="00C836DA"/>
    <w:rPr>
      <w:b/>
      <w:bCs/>
      <w:u w:val="single"/>
    </w:rPr>
  </w:style>
  <w:style w:type="character" w:customStyle="1" w:styleId="Underline-Highlighted">
    <w:name w:val="Underline-Highlighted"/>
    <w:uiPriority w:val="1"/>
    <w:qFormat/>
    <w:rsid w:val="00C836D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836DA"/>
  </w:style>
  <w:style w:type="character" w:customStyle="1" w:styleId="newsmain">
    <w:name w:val="news_main"/>
    <w:basedOn w:val="DefaultParagraphFont"/>
    <w:rsid w:val="00C836DA"/>
  </w:style>
  <w:style w:type="character" w:customStyle="1" w:styleId="AuthorDate0">
    <w:name w:val="Author Date"/>
    <w:rsid w:val="00C836DA"/>
    <w:rPr>
      <w:b/>
      <w:bCs w:val="0"/>
      <w:sz w:val="24"/>
      <w:u w:val="thick"/>
    </w:rPr>
  </w:style>
  <w:style w:type="character" w:customStyle="1" w:styleId="red">
    <w:name w:val="red"/>
    <w:basedOn w:val="DefaultParagraphFont"/>
    <w:rsid w:val="00C836DA"/>
  </w:style>
  <w:style w:type="character" w:customStyle="1" w:styleId="at">
    <w:name w:val="at"/>
    <w:rsid w:val="00C836DA"/>
  </w:style>
  <w:style w:type="character" w:customStyle="1" w:styleId="org">
    <w:name w:val="org"/>
    <w:rsid w:val="00C836DA"/>
  </w:style>
  <w:style w:type="character" w:customStyle="1" w:styleId="pnumber">
    <w:name w:val="pnumber"/>
    <w:rsid w:val="00C836DA"/>
  </w:style>
  <w:style w:type="character" w:customStyle="1" w:styleId="ital">
    <w:name w:val="ital"/>
    <w:rsid w:val="00C836DA"/>
  </w:style>
  <w:style w:type="character" w:customStyle="1" w:styleId="orgdiv">
    <w:name w:val="orgdiv"/>
    <w:rsid w:val="00C836DA"/>
  </w:style>
  <w:style w:type="character" w:customStyle="1" w:styleId="orgname">
    <w:name w:val="orgname"/>
    <w:rsid w:val="00C836DA"/>
  </w:style>
  <w:style w:type="character" w:customStyle="1" w:styleId="city">
    <w:name w:val="city"/>
    <w:rsid w:val="00C836DA"/>
  </w:style>
  <w:style w:type="character" w:customStyle="1" w:styleId="state">
    <w:name w:val="state"/>
    <w:rsid w:val="00C836DA"/>
  </w:style>
  <w:style w:type="character" w:customStyle="1" w:styleId="country">
    <w:name w:val="country"/>
    <w:rsid w:val="00C836DA"/>
  </w:style>
  <w:style w:type="character" w:customStyle="1" w:styleId="articletitle">
    <w:name w:val="articletitle"/>
    <w:rsid w:val="00C836DA"/>
    <w:rPr>
      <w:rFonts w:ascii="Times New Roman" w:hAnsi="Times New Roman" w:cs="Times New Roman" w:hint="default"/>
    </w:rPr>
  </w:style>
  <w:style w:type="character" w:customStyle="1" w:styleId="6pointChar">
    <w:name w:val="6 point Char"/>
    <w:rsid w:val="00C836DA"/>
    <w:rPr>
      <w:rFonts w:ascii="Times New Roman" w:hAnsi="Times New Roman" w:cs="Times New Roman" w:hint="default"/>
      <w:sz w:val="12"/>
      <w:lang w:val="en-US" w:eastAsia="en-US"/>
    </w:rPr>
  </w:style>
  <w:style w:type="character" w:customStyle="1" w:styleId="StyleThickunderline">
    <w:name w:val="Style Thick underline"/>
    <w:qFormat/>
    <w:rsid w:val="00C836DA"/>
    <w:rPr>
      <w:u w:val="thick"/>
    </w:rPr>
  </w:style>
  <w:style w:type="character" w:customStyle="1" w:styleId="Box0">
    <w:name w:val="Box!"/>
    <w:uiPriority w:val="1"/>
    <w:rsid w:val="00C836DA"/>
    <w:rPr>
      <w:rFonts w:ascii="Garamond" w:hAnsi="Garamond" w:hint="default"/>
      <w:sz w:val="24"/>
      <w:u w:val="single"/>
      <w:bdr w:val="single" w:sz="4" w:space="0" w:color="auto" w:frame="1"/>
    </w:rPr>
  </w:style>
  <w:style w:type="character" w:customStyle="1" w:styleId="citechar1">
    <w:name w:val="citechar"/>
    <w:basedOn w:val="DefaultParagraphFont"/>
    <w:rsid w:val="00C836DA"/>
  </w:style>
  <w:style w:type="character" w:customStyle="1" w:styleId="underlinechar2">
    <w:name w:val="underlinechar"/>
    <w:basedOn w:val="DefaultParagraphFont"/>
    <w:rsid w:val="00C836DA"/>
  </w:style>
  <w:style w:type="character" w:customStyle="1" w:styleId="CardUnderlineChar">
    <w:name w:val="Card Underline Char"/>
    <w:rsid w:val="00C836DA"/>
    <w:rPr>
      <w:szCs w:val="24"/>
      <w:u w:val="single"/>
      <w:lang w:val="en-US" w:eastAsia="en-US" w:bidi="ar-SA"/>
    </w:rPr>
  </w:style>
  <w:style w:type="character" w:customStyle="1" w:styleId="tagciteChar">
    <w:name w:val="tag/cite Char"/>
    <w:basedOn w:val="DefaultParagraphFont"/>
    <w:rsid w:val="00C836DA"/>
    <w:rPr>
      <w:b/>
      <w:bCs w:val="0"/>
      <w:sz w:val="24"/>
      <w:lang w:val="en-US" w:eastAsia="en-US" w:bidi="ar-SA"/>
    </w:rPr>
  </w:style>
  <w:style w:type="character" w:customStyle="1" w:styleId="8pointChar">
    <w:name w:val="8 point Char"/>
    <w:basedOn w:val="DefaultParagraphFont"/>
    <w:rsid w:val="00C836DA"/>
    <w:rPr>
      <w:sz w:val="16"/>
      <w:lang w:val="en-US" w:eastAsia="en-US" w:bidi="ar-SA"/>
    </w:rPr>
  </w:style>
  <w:style w:type="character" w:customStyle="1" w:styleId="BoldText12pt">
    <w:name w:val="Bold Text 12 pt"/>
    <w:rsid w:val="00C836D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836DA"/>
  </w:style>
  <w:style w:type="table" w:styleId="TableGrid">
    <w:name w:val="Table Grid"/>
    <w:basedOn w:val="TableNormal"/>
    <w:rsid w:val="00C83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836DA"/>
    <w:rPr>
      <w:b/>
      <w:bCs w:val="0"/>
      <w:sz w:val="24"/>
      <w:lang w:val="en-US" w:eastAsia="en-US" w:bidi="ar-SA"/>
    </w:rPr>
  </w:style>
  <w:style w:type="character" w:customStyle="1" w:styleId="Mention11">
    <w:name w:val="Mention11"/>
    <w:basedOn w:val="DefaultParagraphFont"/>
    <w:uiPriority w:val="99"/>
    <w:semiHidden/>
    <w:unhideWhenUsed/>
    <w:rsid w:val="00C836DA"/>
    <w:rPr>
      <w:color w:val="2B579A"/>
      <w:shd w:val="clear" w:color="auto" w:fill="E6E6E6"/>
    </w:rPr>
  </w:style>
  <w:style w:type="character" w:customStyle="1" w:styleId="Emph">
    <w:name w:val="Emph"/>
    <w:basedOn w:val="DefaultParagraphFont"/>
    <w:uiPriority w:val="1"/>
    <w:qFormat/>
    <w:rsid w:val="00C836D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836DA"/>
  </w:style>
  <w:style w:type="character" w:customStyle="1" w:styleId="Mention2">
    <w:name w:val="Mention2"/>
    <w:basedOn w:val="DefaultParagraphFont"/>
    <w:uiPriority w:val="99"/>
    <w:semiHidden/>
    <w:unhideWhenUsed/>
    <w:rsid w:val="00C836DA"/>
    <w:rPr>
      <w:color w:val="2B579A"/>
      <w:shd w:val="clear" w:color="auto" w:fill="E6E6E6"/>
    </w:rPr>
  </w:style>
  <w:style w:type="paragraph" w:customStyle="1" w:styleId="FlashTag">
    <w:name w:val="FlashTag"/>
    <w:basedOn w:val="Normal"/>
    <w:link w:val="FlashTagChar"/>
    <w:autoRedefine/>
    <w:uiPriority w:val="4"/>
    <w:qFormat/>
    <w:rsid w:val="00C836DA"/>
    <w:rPr>
      <w:rFonts w:asciiTheme="majorHAnsi" w:hAnsiTheme="majorHAnsi"/>
      <w:b/>
      <w:sz w:val="28"/>
    </w:rPr>
  </w:style>
  <w:style w:type="character" w:customStyle="1" w:styleId="FlashTagChar">
    <w:name w:val="FlashTag Char"/>
    <w:basedOn w:val="DefaultParagraphFont"/>
    <w:link w:val="FlashTag"/>
    <w:uiPriority w:val="4"/>
    <w:rsid w:val="00C836DA"/>
    <w:rPr>
      <w:rFonts w:asciiTheme="majorHAnsi" w:hAnsiTheme="majorHAnsi"/>
      <w:b/>
      <w:sz w:val="28"/>
    </w:rPr>
  </w:style>
  <w:style w:type="paragraph" w:customStyle="1" w:styleId="Warrant">
    <w:name w:val="Warrant"/>
    <w:autoRedefine/>
    <w:uiPriority w:val="4"/>
    <w:qFormat/>
    <w:rsid w:val="00C836DA"/>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C836DA"/>
  </w:style>
  <w:style w:type="character" w:customStyle="1" w:styleId="m-8793234324905335251gmail-style13ptbold">
    <w:name w:val="m_-8793234324905335251gmail-style13ptbold"/>
    <w:basedOn w:val="DefaultParagraphFont"/>
    <w:rsid w:val="00C836DA"/>
  </w:style>
  <w:style w:type="character" w:customStyle="1" w:styleId="EndnoteTextChar">
    <w:name w:val="Endnote Text Char"/>
    <w:basedOn w:val="DefaultParagraphFont"/>
    <w:link w:val="EndnoteText"/>
    <w:locked/>
    <w:rsid w:val="00C836DA"/>
    <w:rPr>
      <w:rFonts w:ascii="Georgia" w:eastAsia="Times New Roman" w:hAnsi="Georgia"/>
      <w:szCs w:val="20"/>
    </w:rPr>
  </w:style>
  <w:style w:type="paragraph" w:styleId="EndnoteText">
    <w:name w:val="endnote text"/>
    <w:basedOn w:val="Normal"/>
    <w:link w:val="EndnoteTextChar"/>
    <w:unhideWhenUsed/>
    <w:rsid w:val="00C836DA"/>
    <w:rPr>
      <w:rFonts w:ascii="Georgia" w:eastAsia="Times New Roman" w:hAnsi="Georgia"/>
      <w:sz w:val="24"/>
      <w:szCs w:val="20"/>
    </w:rPr>
  </w:style>
  <w:style w:type="character" w:customStyle="1" w:styleId="EndnoteTextChar1">
    <w:name w:val="Endnote Text Char1"/>
    <w:basedOn w:val="DefaultParagraphFont"/>
    <w:semiHidden/>
    <w:rsid w:val="00C836DA"/>
    <w:rPr>
      <w:rFonts w:ascii="Calibri" w:hAnsi="Calibri"/>
      <w:sz w:val="20"/>
      <w:szCs w:val="20"/>
    </w:rPr>
  </w:style>
  <w:style w:type="character" w:customStyle="1" w:styleId="DateChar1">
    <w:name w:val="Date Char1"/>
    <w:basedOn w:val="DefaultParagraphFont"/>
    <w:uiPriority w:val="99"/>
    <w:rsid w:val="00C836DA"/>
    <w:rPr>
      <w:rFonts w:ascii="Calibri" w:hAnsi="Calibri"/>
      <w:sz w:val="22"/>
    </w:rPr>
  </w:style>
  <w:style w:type="character" w:customStyle="1" w:styleId="BodyTextFirstIndentChar">
    <w:name w:val="Body Text First Indent Char"/>
    <w:basedOn w:val="BodyTextChar"/>
    <w:link w:val="BodyTextFirstIndent"/>
    <w:locked/>
    <w:rsid w:val="00C836D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836D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836DA"/>
    <w:rPr>
      <w:rFonts w:ascii="Calibri" w:hAnsi="Calibri"/>
      <w:sz w:val="22"/>
    </w:rPr>
  </w:style>
  <w:style w:type="character" w:customStyle="1" w:styleId="BodyTextIndent2Char1">
    <w:name w:val="Body Text Indent 2 Char1"/>
    <w:basedOn w:val="DefaultParagraphFont"/>
    <w:semiHidden/>
    <w:rsid w:val="00C836DA"/>
    <w:rPr>
      <w:rFonts w:ascii="Calibri" w:hAnsi="Calibri" w:cs="Calibri"/>
    </w:rPr>
  </w:style>
  <w:style w:type="character" w:customStyle="1" w:styleId="PlainTextChar1">
    <w:name w:val="Plain Text Char1"/>
    <w:basedOn w:val="DefaultParagraphFont"/>
    <w:semiHidden/>
    <w:rsid w:val="00C836DA"/>
    <w:rPr>
      <w:rFonts w:ascii="Consolas" w:hAnsi="Consolas" w:cs="Calibri"/>
      <w:sz w:val="21"/>
      <w:szCs w:val="21"/>
    </w:rPr>
  </w:style>
  <w:style w:type="paragraph" w:customStyle="1" w:styleId="msolistparagraphcxspfirst">
    <w:name w:val="msolistparagraphcxspfirst"/>
    <w:basedOn w:val="Normal"/>
    <w:uiPriority w:val="99"/>
    <w:qFormat/>
    <w:rsid w:val="00C836D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836D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836DA"/>
    <w:rPr>
      <w:rFonts w:ascii="Calibri" w:hAnsi="Calibri" w:cs="Calibri"/>
      <w:i/>
      <w:iCs/>
      <w:color w:val="000000" w:themeColor="text1"/>
    </w:rPr>
  </w:style>
  <w:style w:type="paragraph" w:customStyle="1" w:styleId="Heading2-NotBold">
    <w:name w:val="Heading 2 - Not Bold"/>
    <w:basedOn w:val="Heading2"/>
    <w:autoRedefine/>
    <w:uiPriority w:val="99"/>
    <w:qFormat/>
    <w:rsid w:val="00C836DA"/>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C836DA"/>
    <w:rPr>
      <w:rFonts w:ascii="Calibri" w:eastAsia="Calibri" w:hAnsi="Calibri"/>
      <w:b/>
      <w:sz w:val="22"/>
    </w:rPr>
  </w:style>
  <w:style w:type="paragraph" w:customStyle="1" w:styleId="Heading2-Bold">
    <w:name w:val="Heading 2 - Bold"/>
    <w:basedOn w:val="Normal"/>
    <w:autoRedefine/>
    <w:uiPriority w:val="99"/>
    <w:qFormat/>
    <w:rsid w:val="00C836DA"/>
    <w:rPr>
      <w:rFonts w:eastAsia="Calibri"/>
      <w:b/>
    </w:rPr>
  </w:style>
  <w:style w:type="paragraph" w:customStyle="1" w:styleId="tag">
    <w:name w:val="%tag"/>
    <w:basedOn w:val="Normal"/>
    <w:next w:val="Normal"/>
    <w:uiPriority w:val="99"/>
    <w:qFormat/>
    <w:rsid w:val="00C836DA"/>
    <w:rPr>
      <w:rFonts w:eastAsia="Calibri"/>
      <w:bCs/>
      <w:sz w:val="18"/>
    </w:rPr>
  </w:style>
  <w:style w:type="character" w:customStyle="1" w:styleId="Style2Char">
    <w:name w:val="Style 2 Char"/>
    <w:link w:val="Style20"/>
    <w:uiPriority w:val="99"/>
    <w:locked/>
    <w:rsid w:val="00C836D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836D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C836D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836DA"/>
    <w:rPr>
      <w:rFonts w:ascii="Garamond" w:eastAsia="Times New Roman" w:hAnsi="Garamond"/>
      <w:sz w:val="24"/>
      <w:szCs w:val="20"/>
      <w:u w:val="single"/>
      <w:lang w:val="x-none" w:eastAsia="x-none"/>
    </w:rPr>
  </w:style>
  <w:style w:type="character" w:customStyle="1" w:styleId="textsmallChar0">
    <w:name w:val="textsmall Char"/>
    <w:link w:val="textsmall0"/>
    <w:locked/>
    <w:rsid w:val="00C836DA"/>
    <w:rPr>
      <w:rFonts w:ascii="Georgia" w:eastAsia="Times New Roman" w:hAnsi="Georgia"/>
      <w:sz w:val="18"/>
      <w:szCs w:val="20"/>
      <w:lang w:val="x-none" w:eastAsia="x-none"/>
    </w:rPr>
  </w:style>
  <w:style w:type="paragraph" w:customStyle="1" w:styleId="textsmall0">
    <w:name w:val="textsmall"/>
    <w:basedOn w:val="Normal"/>
    <w:link w:val="textsmallChar0"/>
    <w:qFormat/>
    <w:rsid w:val="00C836D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836D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836D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836DA"/>
    <w:rPr>
      <w:rFonts w:ascii="Arial" w:eastAsia="Times New Roman" w:hAnsi="Arial" w:cs="Arial"/>
      <w:sz w:val="12"/>
    </w:rPr>
  </w:style>
  <w:style w:type="paragraph" w:customStyle="1" w:styleId="Micro">
    <w:name w:val="Micro"/>
    <w:basedOn w:val="Normal"/>
    <w:next w:val="Normal"/>
    <w:link w:val="MicroChar"/>
    <w:qFormat/>
    <w:rsid w:val="00C836DA"/>
    <w:rPr>
      <w:rFonts w:ascii="Arial" w:eastAsia="Times New Roman" w:hAnsi="Arial" w:cs="Arial"/>
      <w:sz w:val="12"/>
    </w:rPr>
  </w:style>
  <w:style w:type="character" w:customStyle="1" w:styleId="CardNotUnderlinedChar1">
    <w:name w:val="Card Not Underlined Char1"/>
    <w:link w:val="CardNotUnderlined"/>
    <w:locked/>
    <w:rsid w:val="00C836DA"/>
    <w:rPr>
      <w:rFonts w:ascii="Cambria" w:eastAsia="Times New Roman" w:hAnsi="Cambria" w:cs="Times New Roman"/>
      <w:sz w:val="18"/>
      <w:szCs w:val="20"/>
    </w:rPr>
  </w:style>
  <w:style w:type="paragraph" w:customStyle="1" w:styleId="h-lead">
    <w:name w:val="h-lead"/>
    <w:basedOn w:val="Normal"/>
    <w:uiPriority w:val="99"/>
    <w:qFormat/>
    <w:rsid w:val="00C836DA"/>
    <w:pPr>
      <w:spacing w:before="100" w:beforeAutospacing="1" w:after="100" w:afterAutospacing="1"/>
    </w:pPr>
    <w:rPr>
      <w:rFonts w:eastAsia="Times New Roman"/>
      <w:sz w:val="24"/>
    </w:rPr>
  </w:style>
  <w:style w:type="paragraph" w:customStyle="1" w:styleId="intro">
    <w:name w:val="intro"/>
    <w:basedOn w:val="Normal"/>
    <w:uiPriority w:val="99"/>
    <w:qFormat/>
    <w:rsid w:val="00C836D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836D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836D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836D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836DA"/>
    <w:rPr>
      <w:rFonts w:eastAsia="Calibri"/>
    </w:rPr>
  </w:style>
  <w:style w:type="paragraph" w:customStyle="1" w:styleId="F3-TagAuthor">
    <w:name w:val="F3 - Tag/Author"/>
    <w:basedOn w:val="Normal"/>
    <w:uiPriority w:val="99"/>
    <w:qFormat/>
    <w:rsid w:val="00C836DA"/>
    <w:rPr>
      <w:rFonts w:eastAsia="Times New Roman"/>
      <w:b/>
    </w:rPr>
  </w:style>
  <w:style w:type="paragraph" w:customStyle="1" w:styleId="F5-UnderlineNormal">
    <w:name w:val="F5 - Underline Normal"/>
    <w:basedOn w:val="Normal"/>
    <w:uiPriority w:val="99"/>
    <w:qFormat/>
    <w:rsid w:val="00C836DA"/>
    <w:rPr>
      <w:rFonts w:eastAsia="Calibri"/>
      <w:u w:val="single"/>
    </w:rPr>
  </w:style>
  <w:style w:type="paragraph" w:customStyle="1" w:styleId="Brief-PrimarySource">
    <w:name w:val="Brief - Primary Source"/>
    <w:basedOn w:val="Normal"/>
    <w:uiPriority w:val="99"/>
    <w:qFormat/>
    <w:rsid w:val="00C836DA"/>
    <w:rPr>
      <w:rFonts w:eastAsia="Times New Roman"/>
      <w:b/>
      <w:sz w:val="24"/>
      <w:u w:val="single"/>
    </w:rPr>
  </w:style>
  <w:style w:type="paragraph" w:customStyle="1" w:styleId="Brief-Underline">
    <w:name w:val="Brief - Underline"/>
    <w:basedOn w:val="Normal"/>
    <w:uiPriority w:val="99"/>
    <w:qFormat/>
    <w:rsid w:val="00C836DA"/>
    <w:rPr>
      <w:rFonts w:eastAsia="Times New Roman"/>
      <w:u w:val="single"/>
    </w:rPr>
  </w:style>
  <w:style w:type="paragraph" w:customStyle="1" w:styleId="Brief">
    <w:name w:val="Brief"/>
    <w:basedOn w:val="Brief-PrimarySource"/>
    <w:uiPriority w:val="99"/>
    <w:qFormat/>
    <w:rsid w:val="00C836DA"/>
    <w:rPr>
      <w:b w:val="0"/>
    </w:rPr>
  </w:style>
  <w:style w:type="paragraph" w:customStyle="1" w:styleId="CM2">
    <w:name w:val="CM2"/>
    <w:basedOn w:val="Normal"/>
    <w:next w:val="Normal"/>
    <w:uiPriority w:val="99"/>
    <w:qFormat/>
    <w:rsid w:val="00C836D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836D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836D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836D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836D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836DA"/>
    <w:pPr>
      <w:widowControl w:val="0"/>
      <w:spacing w:line="276" w:lineRule="atLeast"/>
    </w:pPr>
    <w:rPr>
      <w:color w:val="auto"/>
    </w:rPr>
  </w:style>
  <w:style w:type="paragraph" w:customStyle="1" w:styleId="CM34">
    <w:name w:val="CM34"/>
    <w:basedOn w:val="Default"/>
    <w:next w:val="Default"/>
    <w:uiPriority w:val="99"/>
    <w:qFormat/>
    <w:rsid w:val="00C836DA"/>
    <w:pPr>
      <w:widowControl w:val="0"/>
    </w:pPr>
    <w:rPr>
      <w:color w:val="auto"/>
    </w:rPr>
  </w:style>
  <w:style w:type="paragraph" w:customStyle="1" w:styleId="CM56">
    <w:name w:val="CM56"/>
    <w:basedOn w:val="Default"/>
    <w:next w:val="Default"/>
    <w:uiPriority w:val="99"/>
    <w:qFormat/>
    <w:rsid w:val="00C836DA"/>
    <w:pPr>
      <w:widowControl w:val="0"/>
    </w:pPr>
    <w:rPr>
      <w:rFonts w:eastAsia="Calibri"/>
      <w:color w:val="auto"/>
    </w:rPr>
  </w:style>
  <w:style w:type="paragraph" w:customStyle="1" w:styleId="CM58">
    <w:name w:val="CM58"/>
    <w:basedOn w:val="Default"/>
    <w:next w:val="Default"/>
    <w:uiPriority w:val="99"/>
    <w:qFormat/>
    <w:rsid w:val="00C836DA"/>
    <w:pPr>
      <w:widowControl w:val="0"/>
    </w:pPr>
    <w:rPr>
      <w:rFonts w:eastAsia="Calibri"/>
      <w:color w:val="auto"/>
    </w:rPr>
  </w:style>
  <w:style w:type="paragraph" w:customStyle="1" w:styleId="CM57">
    <w:name w:val="CM57"/>
    <w:basedOn w:val="Default"/>
    <w:next w:val="Default"/>
    <w:uiPriority w:val="99"/>
    <w:qFormat/>
    <w:rsid w:val="00C836DA"/>
    <w:pPr>
      <w:widowControl w:val="0"/>
    </w:pPr>
    <w:rPr>
      <w:rFonts w:eastAsia="Calibri"/>
      <w:color w:val="auto"/>
    </w:rPr>
  </w:style>
  <w:style w:type="paragraph" w:customStyle="1" w:styleId="CM1">
    <w:name w:val="CM1"/>
    <w:basedOn w:val="Default"/>
    <w:next w:val="Default"/>
    <w:uiPriority w:val="99"/>
    <w:qFormat/>
    <w:rsid w:val="00C836DA"/>
    <w:pPr>
      <w:widowControl w:val="0"/>
    </w:pPr>
    <w:rPr>
      <w:rFonts w:eastAsia="Calibri"/>
      <w:color w:val="auto"/>
    </w:rPr>
  </w:style>
  <w:style w:type="paragraph" w:customStyle="1" w:styleId="CM49">
    <w:name w:val="CM49"/>
    <w:basedOn w:val="Default"/>
    <w:next w:val="Default"/>
    <w:uiPriority w:val="99"/>
    <w:qFormat/>
    <w:rsid w:val="00C836DA"/>
    <w:pPr>
      <w:widowControl w:val="0"/>
    </w:pPr>
    <w:rPr>
      <w:rFonts w:eastAsia="Calibri"/>
      <w:color w:val="auto"/>
    </w:rPr>
  </w:style>
  <w:style w:type="paragraph" w:customStyle="1" w:styleId="CM41">
    <w:name w:val="CM41"/>
    <w:basedOn w:val="Default"/>
    <w:next w:val="Default"/>
    <w:uiPriority w:val="99"/>
    <w:qFormat/>
    <w:rsid w:val="00C836DA"/>
    <w:pPr>
      <w:widowControl w:val="0"/>
    </w:pPr>
    <w:rPr>
      <w:rFonts w:eastAsia="Calibri"/>
      <w:color w:val="auto"/>
    </w:rPr>
  </w:style>
  <w:style w:type="paragraph" w:customStyle="1" w:styleId="3rdOrderPara">
    <w:name w:val="3rd Order Para"/>
    <w:basedOn w:val="Default"/>
    <w:next w:val="Default"/>
    <w:uiPriority w:val="99"/>
    <w:qFormat/>
    <w:rsid w:val="00C836DA"/>
    <w:pPr>
      <w:widowControl w:val="0"/>
    </w:pPr>
    <w:rPr>
      <w:rFonts w:eastAsia="Calibri"/>
      <w:color w:val="auto"/>
    </w:rPr>
  </w:style>
  <w:style w:type="paragraph" w:customStyle="1" w:styleId="2ndOrderPara">
    <w:name w:val="2nd Order Para"/>
    <w:basedOn w:val="Default"/>
    <w:next w:val="Default"/>
    <w:uiPriority w:val="99"/>
    <w:qFormat/>
    <w:rsid w:val="00C836DA"/>
    <w:pPr>
      <w:widowControl w:val="0"/>
    </w:pPr>
    <w:rPr>
      <w:rFonts w:eastAsia="Calibri"/>
      <w:color w:val="auto"/>
    </w:rPr>
  </w:style>
  <w:style w:type="paragraph" w:customStyle="1" w:styleId="Normal-SIGN2">
    <w:name w:val="Normal-SIGN2"/>
    <w:basedOn w:val="Default"/>
    <w:next w:val="Default"/>
    <w:uiPriority w:val="99"/>
    <w:qFormat/>
    <w:rsid w:val="00C836DA"/>
    <w:pPr>
      <w:widowControl w:val="0"/>
    </w:pPr>
    <w:rPr>
      <w:rFonts w:eastAsia="Calibri"/>
      <w:color w:val="auto"/>
    </w:rPr>
  </w:style>
  <w:style w:type="paragraph" w:customStyle="1" w:styleId="Normal-SIGN1">
    <w:name w:val="Normal-SIGN1"/>
    <w:basedOn w:val="Default"/>
    <w:next w:val="Default"/>
    <w:uiPriority w:val="99"/>
    <w:qFormat/>
    <w:rsid w:val="00C836DA"/>
    <w:pPr>
      <w:widowControl w:val="0"/>
    </w:pPr>
    <w:rPr>
      <w:rFonts w:eastAsia="Calibri"/>
      <w:color w:val="auto"/>
    </w:rPr>
  </w:style>
  <w:style w:type="paragraph" w:customStyle="1" w:styleId="CM3">
    <w:name w:val="CM3"/>
    <w:basedOn w:val="Default"/>
    <w:next w:val="Default"/>
    <w:uiPriority w:val="99"/>
    <w:qFormat/>
    <w:rsid w:val="00C836DA"/>
    <w:pPr>
      <w:widowControl w:val="0"/>
      <w:spacing w:line="553" w:lineRule="atLeast"/>
    </w:pPr>
    <w:rPr>
      <w:rFonts w:eastAsia="Calibri"/>
      <w:color w:val="auto"/>
    </w:rPr>
  </w:style>
  <w:style w:type="paragraph" w:customStyle="1" w:styleId="CM33">
    <w:name w:val="CM33"/>
    <w:basedOn w:val="Default"/>
    <w:next w:val="Default"/>
    <w:uiPriority w:val="99"/>
    <w:qFormat/>
    <w:rsid w:val="00C836DA"/>
    <w:pPr>
      <w:widowControl w:val="0"/>
    </w:pPr>
    <w:rPr>
      <w:rFonts w:eastAsia="Calibri"/>
      <w:color w:val="auto"/>
    </w:rPr>
  </w:style>
  <w:style w:type="paragraph" w:customStyle="1" w:styleId="CM37">
    <w:name w:val="CM37"/>
    <w:basedOn w:val="Default"/>
    <w:next w:val="Default"/>
    <w:uiPriority w:val="99"/>
    <w:qFormat/>
    <w:rsid w:val="00C836DA"/>
    <w:pPr>
      <w:widowControl w:val="0"/>
    </w:pPr>
    <w:rPr>
      <w:rFonts w:eastAsia="Calibri"/>
      <w:color w:val="auto"/>
    </w:rPr>
  </w:style>
  <w:style w:type="paragraph" w:customStyle="1" w:styleId="CM7">
    <w:name w:val="CM7"/>
    <w:basedOn w:val="Default"/>
    <w:next w:val="Default"/>
    <w:uiPriority w:val="99"/>
    <w:qFormat/>
    <w:rsid w:val="00C836D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836DA"/>
    <w:rPr>
      <w:rFonts w:eastAsia="Times New Roman"/>
      <w:sz w:val="14"/>
      <w:szCs w:val="20"/>
    </w:rPr>
  </w:style>
  <w:style w:type="paragraph" w:customStyle="1" w:styleId="Brief-Card">
    <w:name w:val="Brief - Card"/>
    <w:basedOn w:val="Normal"/>
    <w:uiPriority w:val="99"/>
    <w:qFormat/>
    <w:rsid w:val="00C836DA"/>
    <w:rPr>
      <w:rFonts w:eastAsia="Times New Roman"/>
    </w:rPr>
  </w:style>
  <w:style w:type="paragraph" w:customStyle="1" w:styleId="Pa2">
    <w:name w:val="Pa2"/>
    <w:basedOn w:val="Default"/>
    <w:next w:val="Default"/>
    <w:uiPriority w:val="99"/>
    <w:qFormat/>
    <w:rsid w:val="00C836D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836D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836D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836D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836DA"/>
    <w:pPr>
      <w:widowControl w:val="0"/>
    </w:pPr>
    <w:rPr>
      <w:rFonts w:ascii="Arial Black" w:hAnsi="Arial Black"/>
      <w:color w:val="auto"/>
    </w:rPr>
  </w:style>
  <w:style w:type="paragraph" w:customStyle="1" w:styleId="Cover1">
    <w:name w:val="Cover 1"/>
    <w:basedOn w:val="Normal"/>
    <w:next w:val="Normal"/>
    <w:uiPriority w:val="99"/>
    <w:qFormat/>
    <w:rsid w:val="00C836D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836D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836DA"/>
    <w:pPr>
      <w:widowControl w:val="0"/>
    </w:pPr>
    <w:rPr>
      <w:color w:val="auto"/>
    </w:rPr>
  </w:style>
  <w:style w:type="paragraph" w:customStyle="1" w:styleId="Pa11">
    <w:name w:val="Pa11"/>
    <w:basedOn w:val="Normal"/>
    <w:next w:val="Normal"/>
    <w:uiPriority w:val="99"/>
    <w:qFormat/>
    <w:rsid w:val="00C836D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836D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C836D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836DA"/>
    <w:pPr>
      <w:widowControl w:val="0"/>
    </w:pPr>
    <w:rPr>
      <w:rFonts w:eastAsia="Calibri"/>
      <w:color w:val="auto"/>
    </w:rPr>
  </w:style>
  <w:style w:type="paragraph" w:customStyle="1" w:styleId="CM5">
    <w:name w:val="CM5"/>
    <w:basedOn w:val="Default"/>
    <w:next w:val="Default"/>
    <w:uiPriority w:val="99"/>
    <w:qFormat/>
    <w:rsid w:val="00C836DA"/>
    <w:pPr>
      <w:widowControl w:val="0"/>
      <w:spacing w:line="553" w:lineRule="atLeast"/>
    </w:pPr>
    <w:rPr>
      <w:rFonts w:eastAsia="Calibri"/>
      <w:color w:val="auto"/>
    </w:rPr>
  </w:style>
  <w:style w:type="paragraph" w:customStyle="1" w:styleId="CM28">
    <w:name w:val="CM28"/>
    <w:basedOn w:val="Default"/>
    <w:next w:val="Default"/>
    <w:uiPriority w:val="99"/>
    <w:qFormat/>
    <w:rsid w:val="00C836DA"/>
    <w:pPr>
      <w:widowControl w:val="0"/>
    </w:pPr>
    <w:rPr>
      <w:rFonts w:eastAsia="Calibri"/>
      <w:color w:val="auto"/>
    </w:rPr>
  </w:style>
  <w:style w:type="paragraph" w:customStyle="1" w:styleId="CM8">
    <w:name w:val="CM8"/>
    <w:basedOn w:val="Default"/>
    <w:next w:val="Default"/>
    <w:uiPriority w:val="99"/>
    <w:qFormat/>
    <w:rsid w:val="00C836DA"/>
    <w:pPr>
      <w:widowControl w:val="0"/>
    </w:pPr>
    <w:rPr>
      <w:rFonts w:eastAsia="Calibri"/>
      <w:color w:val="auto"/>
    </w:rPr>
  </w:style>
  <w:style w:type="paragraph" w:customStyle="1" w:styleId="CM6">
    <w:name w:val="CM6"/>
    <w:basedOn w:val="Default"/>
    <w:next w:val="Default"/>
    <w:uiPriority w:val="99"/>
    <w:qFormat/>
    <w:rsid w:val="00C836DA"/>
    <w:pPr>
      <w:widowControl w:val="0"/>
      <w:spacing w:line="553" w:lineRule="atLeast"/>
    </w:pPr>
    <w:rPr>
      <w:rFonts w:eastAsia="Calibri"/>
      <w:color w:val="auto"/>
    </w:rPr>
  </w:style>
  <w:style w:type="paragraph" w:customStyle="1" w:styleId="CM22">
    <w:name w:val="CM22"/>
    <w:basedOn w:val="Default"/>
    <w:next w:val="Default"/>
    <w:uiPriority w:val="99"/>
    <w:qFormat/>
    <w:rsid w:val="00C836DA"/>
    <w:pPr>
      <w:widowControl w:val="0"/>
    </w:pPr>
    <w:rPr>
      <w:rFonts w:eastAsia="Calibri"/>
      <w:color w:val="auto"/>
    </w:rPr>
  </w:style>
  <w:style w:type="paragraph" w:customStyle="1" w:styleId="DoubleUnderlined">
    <w:name w:val="Double Underlined"/>
    <w:basedOn w:val="Heading2"/>
    <w:autoRedefine/>
    <w:uiPriority w:val="99"/>
    <w:qFormat/>
    <w:rsid w:val="00C836D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836D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836D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836D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836D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836D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836DA"/>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C836D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836D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836DA"/>
  </w:style>
  <w:style w:type="paragraph" w:customStyle="1" w:styleId="StyleUnderliningTimesNewRomanBoldNounderlineKernat16">
    <w:name w:val="Style Underlining + Times New Roman Bold No underline Kern at 16..."/>
    <w:basedOn w:val="Normal"/>
    <w:uiPriority w:val="99"/>
    <w:qFormat/>
    <w:rsid w:val="00C836D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836DA"/>
    <w:rPr>
      <w:rFonts w:eastAsia="Times New Roman"/>
      <w:b/>
      <w:bCs/>
      <w:kern w:val="32"/>
      <w:sz w:val="32"/>
      <w:szCs w:val="32"/>
    </w:rPr>
  </w:style>
  <w:style w:type="paragraph" w:customStyle="1" w:styleId="StyleBoldUnderliningKernat16pt">
    <w:name w:val="Style Bold Underlining + Kern at 16 pt"/>
    <w:uiPriority w:val="99"/>
    <w:qFormat/>
    <w:rsid w:val="00C836D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836DA"/>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C836D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836DA"/>
    <w:pPr>
      <w:ind w:left="400"/>
    </w:pPr>
    <w:rPr>
      <w:rFonts w:eastAsia="Times New Roman"/>
      <w:szCs w:val="20"/>
    </w:rPr>
  </w:style>
  <w:style w:type="paragraph" w:customStyle="1" w:styleId="Paste">
    <w:name w:val="Paste"/>
    <w:basedOn w:val="Normal"/>
    <w:uiPriority w:val="99"/>
    <w:qFormat/>
    <w:rsid w:val="00C836DA"/>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C836DA"/>
    <w:rPr>
      <w:rFonts w:ascii="Georgia" w:eastAsia="Times New Roman" w:hAnsi="Georgia"/>
      <w:b/>
      <w:u w:val="single"/>
    </w:rPr>
  </w:style>
  <w:style w:type="paragraph" w:customStyle="1" w:styleId="UnderlineStyle0">
    <w:name w:val="Underline Style"/>
    <w:basedOn w:val="Normal"/>
    <w:link w:val="UnderlineStyleChar"/>
    <w:qFormat/>
    <w:rsid w:val="00C836DA"/>
    <w:rPr>
      <w:rFonts w:ascii="Georgia" w:eastAsia="Times New Roman" w:hAnsi="Georgia"/>
      <w:b/>
      <w:sz w:val="24"/>
      <w:u w:val="single"/>
    </w:rPr>
  </w:style>
  <w:style w:type="paragraph" w:customStyle="1" w:styleId="Normalization">
    <w:name w:val="Normalization"/>
    <w:basedOn w:val="Normal"/>
    <w:uiPriority w:val="99"/>
    <w:qFormat/>
    <w:rsid w:val="00C836DA"/>
    <w:rPr>
      <w:rFonts w:eastAsia="Times New Roman"/>
      <w:sz w:val="18"/>
    </w:rPr>
  </w:style>
  <w:style w:type="paragraph" w:customStyle="1" w:styleId="BreifTitle">
    <w:name w:val="Breif Title"/>
    <w:basedOn w:val="Normal"/>
    <w:autoRedefine/>
    <w:uiPriority w:val="99"/>
    <w:qFormat/>
    <w:rsid w:val="00C836D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C836D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836DA"/>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C836DA"/>
    <w:rPr>
      <w:rFonts w:eastAsia="Times New Roman"/>
      <w:color w:val="333333"/>
    </w:rPr>
  </w:style>
  <w:style w:type="paragraph" w:customStyle="1" w:styleId="StyleTagandCiteFranklinGothicDemi">
    <w:name w:val="Style Tag and Cite + Franklin Gothic Demi"/>
    <w:basedOn w:val="Normal"/>
    <w:autoRedefine/>
    <w:uiPriority w:val="99"/>
    <w:qFormat/>
    <w:rsid w:val="00C836D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836DA"/>
    <w:rPr>
      <w:bCs/>
    </w:rPr>
  </w:style>
  <w:style w:type="paragraph" w:customStyle="1" w:styleId="tagCharCharCharCharCharCharChar">
    <w:name w:val="tag Char Char Char Char Char Char Char"/>
    <w:basedOn w:val="Normal"/>
    <w:uiPriority w:val="99"/>
    <w:qFormat/>
    <w:rsid w:val="00C836DA"/>
    <w:rPr>
      <w:rFonts w:eastAsia="Times New Roman"/>
      <w:b/>
      <w:sz w:val="24"/>
      <w:szCs w:val="20"/>
    </w:rPr>
  </w:style>
  <w:style w:type="paragraph" w:customStyle="1" w:styleId="title-bold-medium">
    <w:name w:val="title-bold-medium"/>
    <w:basedOn w:val="Normal"/>
    <w:uiPriority w:val="99"/>
    <w:qFormat/>
    <w:rsid w:val="00C836D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836D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C836DA"/>
    <w:rPr>
      <w:rFonts w:ascii="Arial Narrow" w:eastAsia="Times New Roman" w:hAnsi="Arial Narrow"/>
      <w:b/>
      <w:sz w:val="24"/>
    </w:rPr>
  </w:style>
  <w:style w:type="paragraph" w:customStyle="1" w:styleId="BLOCKTITLE1">
    <w:name w:val="BLOCK TITLE"/>
    <w:basedOn w:val="Heading1"/>
    <w:uiPriority w:val="99"/>
    <w:qFormat/>
    <w:rsid w:val="00C836D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836D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836D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836D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836D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836D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836DA"/>
    <w:pPr>
      <w:spacing w:before="100" w:beforeAutospacing="1" w:after="100" w:afterAutospacing="1"/>
    </w:pPr>
    <w:rPr>
      <w:rFonts w:eastAsia="Times New Roman"/>
    </w:rPr>
  </w:style>
  <w:style w:type="paragraph" w:customStyle="1" w:styleId="ToRead">
    <w:name w:val="To Read"/>
    <w:basedOn w:val="Normal"/>
    <w:uiPriority w:val="99"/>
    <w:qFormat/>
    <w:rsid w:val="00C836DA"/>
    <w:pPr>
      <w:ind w:left="720"/>
    </w:pPr>
    <w:rPr>
      <w:rFonts w:ascii="Verdana" w:eastAsia="Times New Roman" w:hAnsi="Verdana"/>
      <w:b/>
      <w:u w:val="single"/>
    </w:rPr>
  </w:style>
  <w:style w:type="paragraph" w:customStyle="1" w:styleId="Style10">
    <w:name w:val="Style 1"/>
    <w:basedOn w:val="Normal"/>
    <w:uiPriority w:val="99"/>
    <w:qFormat/>
    <w:rsid w:val="00C836DA"/>
    <w:pPr>
      <w:widowControl w:val="0"/>
      <w:ind w:firstLine="216"/>
    </w:pPr>
    <w:rPr>
      <w:rFonts w:eastAsia="Times New Roman"/>
      <w:noProof/>
      <w:color w:val="000000"/>
      <w:szCs w:val="20"/>
    </w:rPr>
  </w:style>
  <w:style w:type="paragraph" w:customStyle="1" w:styleId="Style41">
    <w:name w:val="Style 4"/>
    <w:basedOn w:val="Normal"/>
    <w:uiPriority w:val="99"/>
    <w:qFormat/>
    <w:rsid w:val="00C836D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836D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836D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836DA"/>
    <w:pPr>
      <w:ind w:left="1660"/>
    </w:pPr>
  </w:style>
  <w:style w:type="paragraph" w:customStyle="1" w:styleId="PageNumber1">
    <w:name w:val="Page Number1"/>
    <w:basedOn w:val="Normal"/>
    <w:next w:val="Normal"/>
    <w:uiPriority w:val="99"/>
    <w:qFormat/>
    <w:rsid w:val="00C836DA"/>
    <w:rPr>
      <w:rFonts w:eastAsia="Times New Roman"/>
    </w:rPr>
  </w:style>
  <w:style w:type="paragraph" w:customStyle="1" w:styleId="Card1">
    <w:name w:val="Card1"/>
    <w:uiPriority w:val="99"/>
    <w:qFormat/>
    <w:rsid w:val="00C836D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836D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836DA"/>
    <w:pPr>
      <w:ind w:left="288" w:right="288"/>
    </w:pPr>
    <w:rPr>
      <w:rFonts w:eastAsia="Times New Roman"/>
    </w:rPr>
  </w:style>
  <w:style w:type="paragraph" w:customStyle="1" w:styleId="CaseListNormal">
    <w:name w:val="Case List Normal"/>
    <w:basedOn w:val="Normal"/>
    <w:uiPriority w:val="99"/>
    <w:qFormat/>
    <w:rsid w:val="00C836DA"/>
    <w:rPr>
      <w:rFonts w:ascii="Times" w:eastAsia="Times New Roman" w:hAnsi="Times"/>
      <w:szCs w:val="26"/>
    </w:rPr>
  </w:style>
  <w:style w:type="paragraph" w:customStyle="1" w:styleId="Body">
    <w:name w:val="Body"/>
    <w:basedOn w:val="Normal"/>
    <w:uiPriority w:val="99"/>
    <w:qFormat/>
    <w:rsid w:val="00C836DA"/>
    <w:pPr>
      <w:outlineLvl w:val="3"/>
    </w:pPr>
    <w:rPr>
      <w:rFonts w:eastAsia="Times New Roman"/>
      <w:szCs w:val="20"/>
    </w:rPr>
  </w:style>
  <w:style w:type="paragraph" w:customStyle="1" w:styleId="3text">
    <w:name w:val="3text"/>
    <w:basedOn w:val="Normal"/>
    <w:uiPriority w:val="99"/>
    <w:qFormat/>
    <w:rsid w:val="00C836DA"/>
    <w:pPr>
      <w:spacing w:before="100" w:beforeAutospacing="1" w:after="100" w:afterAutospacing="1"/>
    </w:pPr>
    <w:rPr>
      <w:rFonts w:eastAsia="Times New Roman"/>
      <w:sz w:val="24"/>
    </w:rPr>
  </w:style>
  <w:style w:type="paragraph" w:customStyle="1" w:styleId="TimesNewRoman12">
    <w:name w:val="TimesNewRoman12"/>
    <w:uiPriority w:val="99"/>
    <w:qFormat/>
    <w:rsid w:val="00C836D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836D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836D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836DA"/>
    <w:rPr>
      <w:rFonts w:eastAsia="Times New Roman"/>
      <w:color w:val="000000"/>
      <w:sz w:val="18"/>
    </w:rPr>
  </w:style>
  <w:style w:type="paragraph" w:customStyle="1" w:styleId="text1">
    <w:name w:val="text1"/>
    <w:basedOn w:val="Normal"/>
    <w:autoRedefine/>
    <w:uiPriority w:val="99"/>
    <w:qFormat/>
    <w:rsid w:val="00C836DA"/>
    <w:rPr>
      <w:rFonts w:eastAsia="Times New Roman"/>
      <w:szCs w:val="20"/>
    </w:rPr>
  </w:style>
  <w:style w:type="paragraph" w:customStyle="1" w:styleId="RepeatBlockHeading">
    <w:name w:val="Repeat Block Heading"/>
    <w:basedOn w:val="Normal"/>
    <w:autoRedefine/>
    <w:uiPriority w:val="99"/>
    <w:qFormat/>
    <w:rsid w:val="00C836DA"/>
    <w:pPr>
      <w:jc w:val="center"/>
    </w:pPr>
    <w:rPr>
      <w:rFonts w:eastAsia="Times New Roman"/>
      <w:b/>
      <w:smallCaps/>
      <w:color w:val="000000"/>
      <w:sz w:val="24"/>
      <w:u w:val="thick"/>
    </w:rPr>
  </w:style>
  <w:style w:type="paragraph" w:customStyle="1" w:styleId="story-headline">
    <w:name w:val="story-headline"/>
    <w:basedOn w:val="Normal"/>
    <w:uiPriority w:val="99"/>
    <w:qFormat/>
    <w:rsid w:val="00C836D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836D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836DA"/>
    <w:rPr>
      <w:rFonts w:ascii="Arial" w:eastAsia="Times New Roman" w:hAnsi="Arial"/>
      <w:b/>
      <w:bCs/>
    </w:rPr>
  </w:style>
  <w:style w:type="paragraph" w:customStyle="1" w:styleId="TextofCards">
    <w:name w:val="Text of Cards"/>
    <w:basedOn w:val="Normal"/>
    <w:uiPriority w:val="99"/>
    <w:qFormat/>
    <w:rsid w:val="00C836DA"/>
    <w:rPr>
      <w:rFonts w:eastAsia="Times New Roman"/>
      <w:color w:val="000000"/>
      <w:spacing w:val="6"/>
      <w:szCs w:val="23"/>
    </w:rPr>
  </w:style>
  <w:style w:type="paragraph" w:customStyle="1" w:styleId="Corpotesto">
    <w:name w:val="Corpo testo"/>
    <w:basedOn w:val="Normal"/>
    <w:uiPriority w:val="99"/>
    <w:qFormat/>
    <w:rsid w:val="00C836DA"/>
    <w:pPr>
      <w:widowControl w:val="0"/>
      <w:adjustRightInd w:val="0"/>
      <w:spacing w:after="283"/>
    </w:pPr>
    <w:rPr>
      <w:rFonts w:ascii="Times" w:eastAsia="Times New Roman" w:hAnsi="Times"/>
    </w:rPr>
  </w:style>
  <w:style w:type="paragraph" w:customStyle="1" w:styleId="tagCharChar1Char">
    <w:name w:val="tag Char Char1 Char"/>
    <w:uiPriority w:val="99"/>
    <w:qFormat/>
    <w:rsid w:val="00C836DA"/>
    <w:rPr>
      <w:rFonts w:eastAsia="Times New Roman" w:cs="Calibri"/>
      <w:b/>
      <w:bCs/>
    </w:rPr>
  </w:style>
  <w:style w:type="paragraph" w:customStyle="1" w:styleId="inside-copy">
    <w:name w:val="inside-copy"/>
    <w:basedOn w:val="Normal"/>
    <w:uiPriority w:val="99"/>
    <w:qFormat/>
    <w:rsid w:val="00C836D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836D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836D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836DA"/>
    <w:rPr>
      <w:rFonts w:ascii="Arial" w:hAnsi="Arial"/>
      <w:b w:val="0"/>
      <w:caps w:val="0"/>
      <w:sz w:val="20"/>
    </w:rPr>
  </w:style>
  <w:style w:type="paragraph" w:customStyle="1" w:styleId="ProjectTitleLine">
    <w:name w:val="Project Title Line"/>
    <w:basedOn w:val="Normal"/>
    <w:next w:val="Normal"/>
    <w:autoRedefine/>
    <w:uiPriority w:val="99"/>
    <w:qFormat/>
    <w:rsid w:val="00C836D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836DA"/>
    <w:rPr>
      <w:rFonts w:ascii="Arial Narrow" w:eastAsia="Times New Roman" w:hAnsi="Arial Narrow"/>
      <w:strike/>
    </w:rPr>
  </w:style>
  <w:style w:type="paragraph" w:customStyle="1" w:styleId="NormalVerdana">
    <w:name w:val="Normal + Verdana"/>
    <w:aliases w:val="10 pt,White,Normal + Arial"/>
    <w:basedOn w:val="Normal"/>
    <w:uiPriority w:val="99"/>
    <w:qFormat/>
    <w:rsid w:val="00C836DA"/>
    <w:rPr>
      <w:rFonts w:ascii="Arial" w:eastAsia="Times New Roman" w:hAnsi="Arial"/>
      <w:szCs w:val="20"/>
      <w:u w:val="single"/>
    </w:rPr>
  </w:style>
  <w:style w:type="paragraph" w:customStyle="1" w:styleId="Normal10pt">
    <w:name w:val="Normal + 10 pt"/>
    <w:basedOn w:val="Normal"/>
    <w:uiPriority w:val="99"/>
    <w:qFormat/>
    <w:rsid w:val="00C836DA"/>
    <w:rPr>
      <w:rFonts w:eastAsia="Times New Roman"/>
      <w:szCs w:val="20"/>
    </w:rPr>
  </w:style>
  <w:style w:type="paragraph" w:customStyle="1" w:styleId="cardChar1Char">
    <w:name w:val="card Char1 Char"/>
    <w:basedOn w:val="Normal"/>
    <w:uiPriority w:val="99"/>
    <w:qFormat/>
    <w:rsid w:val="00C836DA"/>
    <w:pPr>
      <w:ind w:left="288" w:right="288"/>
    </w:pPr>
    <w:rPr>
      <w:rFonts w:eastAsia="Times New Roman"/>
      <w:szCs w:val="20"/>
    </w:rPr>
  </w:style>
  <w:style w:type="paragraph" w:customStyle="1" w:styleId="CM12">
    <w:name w:val="CM12"/>
    <w:basedOn w:val="Default"/>
    <w:next w:val="Default"/>
    <w:uiPriority w:val="99"/>
    <w:qFormat/>
    <w:rsid w:val="00C836D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836DA"/>
    <w:pPr>
      <w:widowControl w:val="0"/>
      <w:spacing w:after="480"/>
    </w:pPr>
    <w:rPr>
      <w:rFonts w:ascii="Granjon LT Std" w:hAnsi="Granjon LT Std"/>
      <w:color w:val="auto"/>
    </w:rPr>
  </w:style>
  <w:style w:type="paragraph" w:customStyle="1" w:styleId="CM10">
    <w:name w:val="CM10"/>
    <w:basedOn w:val="Default"/>
    <w:next w:val="Default"/>
    <w:uiPriority w:val="99"/>
    <w:qFormat/>
    <w:rsid w:val="00C836DA"/>
    <w:pPr>
      <w:widowControl w:val="0"/>
      <w:spacing w:line="320" w:lineRule="atLeast"/>
    </w:pPr>
    <w:rPr>
      <w:rFonts w:ascii="Granjon LT Std" w:hAnsi="Granjon LT Std"/>
      <w:color w:val="auto"/>
    </w:rPr>
  </w:style>
  <w:style w:type="paragraph" w:customStyle="1" w:styleId="bold">
    <w:name w:val="bold"/>
    <w:basedOn w:val="Normal"/>
    <w:uiPriority w:val="99"/>
    <w:qFormat/>
    <w:rsid w:val="00C836D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836DA"/>
    <w:rPr>
      <w:rFonts w:ascii="Arial Narrow" w:eastAsia="Times New Roman" w:hAnsi="Arial Narrow"/>
      <w:strike/>
      <w:szCs w:val="20"/>
    </w:rPr>
  </w:style>
  <w:style w:type="paragraph" w:customStyle="1" w:styleId="textbodyblack">
    <w:name w:val="textbodyblack"/>
    <w:basedOn w:val="Normal"/>
    <w:uiPriority w:val="99"/>
    <w:qFormat/>
    <w:rsid w:val="00C836D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836D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C836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C836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836D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836DA"/>
    <w:rPr>
      <w:rFonts w:ascii="Georgia" w:eastAsia="Times New Roman" w:hAnsi="Georgia"/>
      <w:b/>
      <w:bCs/>
      <w:szCs w:val="16"/>
      <w:u w:val="single"/>
    </w:rPr>
  </w:style>
  <w:style w:type="paragraph" w:customStyle="1" w:styleId="CiteCorrected">
    <w:name w:val="Cite Corrected"/>
    <w:basedOn w:val="Normal"/>
    <w:link w:val="CiteCorrectedChar"/>
    <w:qFormat/>
    <w:rsid w:val="00C836DA"/>
    <w:rPr>
      <w:rFonts w:ascii="Georgia" w:eastAsia="Times New Roman" w:hAnsi="Georgia"/>
      <w:b/>
      <w:bCs/>
      <w:sz w:val="24"/>
      <w:szCs w:val="16"/>
      <w:u w:val="single"/>
    </w:rPr>
  </w:style>
  <w:style w:type="paragraph" w:customStyle="1" w:styleId="CardText20">
    <w:name w:val="Card Text 2"/>
    <w:basedOn w:val="CardText10"/>
    <w:link w:val="CardText2Char"/>
    <w:qFormat/>
    <w:rsid w:val="00C836D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C836DA"/>
    <w:pPr>
      <w:ind w:left="288"/>
    </w:pPr>
    <w:rPr>
      <w:rFonts w:eastAsia="SimSun"/>
      <w:szCs w:val="20"/>
      <w:lang w:eastAsia="zh-CN"/>
    </w:rPr>
  </w:style>
  <w:style w:type="paragraph" w:customStyle="1" w:styleId="BriefTitle2">
    <w:name w:val="Brief Title 2"/>
    <w:basedOn w:val="BriefTitle"/>
    <w:uiPriority w:val="99"/>
    <w:qFormat/>
    <w:rsid w:val="00C836D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836DA"/>
    <w:rPr>
      <w:u w:val="single"/>
    </w:rPr>
  </w:style>
  <w:style w:type="paragraph" w:customStyle="1" w:styleId="StyleCardText11ptUnderline">
    <w:name w:val="Style Card Text + 11 pt Underline"/>
    <w:link w:val="StyleCardText11ptUnderlineChar"/>
    <w:qFormat/>
    <w:rsid w:val="00C836D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836DA"/>
    <w:rPr>
      <w:rFonts w:ascii="Georgia" w:hAnsi="Georgia"/>
      <w:sz w:val="16"/>
    </w:rPr>
  </w:style>
  <w:style w:type="paragraph" w:customStyle="1" w:styleId="StyleMinimizedText11pt">
    <w:name w:val="Style Minimized Text + 11 pt"/>
    <w:basedOn w:val="Normal"/>
    <w:link w:val="StyleMinimizedText11ptChar"/>
    <w:qFormat/>
    <w:rsid w:val="00C836DA"/>
    <w:rPr>
      <w:rFonts w:ascii="Georgia" w:hAnsi="Georgia"/>
      <w:sz w:val="16"/>
    </w:rPr>
  </w:style>
  <w:style w:type="character" w:customStyle="1" w:styleId="StyleMinimizedText11pt1Char">
    <w:name w:val="Style Minimized Text + 11 pt1 Char"/>
    <w:basedOn w:val="DefaultParagraphFont"/>
    <w:link w:val="StyleMinimizedText11pt1"/>
    <w:locked/>
    <w:rsid w:val="00C836DA"/>
    <w:rPr>
      <w:rFonts w:ascii="Georgia" w:hAnsi="Georgia"/>
      <w:sz w:val="16"/>
    </w:rPr>
  </w:style>
  <w:style w:type="paragraph" w:customStyle="1" w:styleId="StyleMinimizedText11pt1">
    <w:name w:val="Style Minimized Text + 11 pt1"/>
    <w:basedOn w:val="Normal"/>
    <w:link w:val="StyleMinimizedText11pt1Char"/>
    <w:qFormat/>
    <w:rsid w:val="00C836DA"/>
    <w:rPr>
      <w:rFonts w:ascii="Georgia" w:hAnsi="Georgia"/>
      <w:sz w:val="16"/>
    </w:rPr>
  </w:style>
  <w:style w:type="character" w:customStyle="1" w:styleId="Debate-CardSmalltextF2Char">
    <w:name w:val="Debate- Card Small text F2 Char"/>
    <w:link w:val="Debate-CardSmalltextF2"/>
    <w:locked/>
    <w:rsid w:val="00C836DA"/>
    <w:rPr>
      <w:rFonts w:ascii="Arial Narrow" w:hAnsi="Arial Narrow"/>
      <w:sz w:val="16"/>
    </w:rPr>
  </w:style>
  <w:style w:type="paragraph" w:customStyle="1" w:styleId="Debate-CardSmalltextF2">
    <w:name w:val="Debate- Card Small text F2"/>
    <w:basedOn w:val="Normal"/>
    <w:next w:val="Normal"/>
    <w:link w:val="Debate-CardSmalltextF2Char"/>
    <w:qFormat/>
    <w:rsid w:val="00C836D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836DA"/>
    <w:rPr>
      <w:rFonts w:ascii="Arial Narrow" w:hAnsi="Arial Narrow"/>
      <w:b/>
      <w:sz w:val="18"/>
      <w:u w:val="single"/>
    </w:rPr>
  </w:style>
  <w:style w:type="paragraph" w:customStyle="1" w:styleId="Debate-EmphasizedText-F5">
    <w:name w:val="Debate- Emphasized Text- F5"/>
    <w:basedOn w:val="Normal"/>
    <w:link w:val="Debate-EmphasizedText-F5Char"/>
    <w:qFormat/>
    <w:rsid w:val="00C836D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836D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836D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836D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836DA"/>
    <w:rPr>
      <w:rFonts w:ascii="Times New Roman" w:eastAsia="Times New Roman" w:hAnsi="Times New Roman" w:cs="Calibri"/>
      <w:sz w:val="16"/>
    </w:rPr>
  </w:style>
  <w:style w:type="character" w:customStyle="1" w:styleId="CardStyleChar">
    <w:name w:val="Card Style Char"/>
    <w:link w:val="CardStyle0"/>
    <w:locked/>
    <w:rsid w:val="00C836DA"/>
    <w:rPr>
      <w:rFonts w:ascii="Calibri" w:eastAsia="Times New Roman" w:hAnsi="Calibri"/>
      <w:sz w:val="22"/>
    </w:rPr>
  </w:style>
  <w:style w:type="paragraph" w:customStyle="1" w:styleId="emactive">
    <w:name w:val="emactive"/>
    <w:basedOn w:val="Normal"/>
    <w:uiPriority w:val="99"/>
    <w:qFormat/>
    <w:rsid w:val="00C836DA"/>
    <w:pPr>
      <w:spacing w:before="100" w:beforeAutospacing="1" w:after="100" w:afterAutospacing="1"/>
    </w:pPr>
    <w:rPr>
      <w:rFonts w:eastAsia="Times New Roman"/>
      <w:sz w:val="24"/>
    </w:rPr>
  </w:style>
  <w:style w:type="paragraph" w:customStyle="1" w:styleId="emready">
    <w:name w:val="emready"/>
    <w:basedOn w:val="Normal"/>
    <w:uiPriority w:val="99"/>
    <w:qFormat/>
    <w:rsid w:val="00C836D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836D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836DA"/>
    <w:rPr>
      <w:rFonts w:ascii="Georgia" w:eastAsia="Times New Roman" w:hAnsi="Georgia" w:cs="Times New Roman"/>
      <w:b/>
      <w:sz w:val="24"/>
      <w:u w:val="single"/>
    </w:rPr>
  </w:style>
  <w:style w:type="character" w:customStyle="1" w:styleId="CardHighlightChar">
    <w:name w:val="Card Highlight Char"/>
    <w:link w:val="CardHighlight"/>
    <w:locked/>
    <w:rsid w:val="00C836D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836DA"/>
    <w:pPr>
      <w:shd w:val="clear" w:color="auto" w:fill="66FFFF"/>
    </w:pPr>
    <w:rPr>
      <w:rFonts w:eastAsia="Calibri" w:cs="Calibri"/>
      <w:sz w:val="24"/>
      <w:u w:val="single"/>
    </w:rPr>
  </w:style>
  <w:style w:type="character" w:customStyle="1" w:styleId="BlockHeaderHiddenChar">
    <w:name w:val="Block Header Hidden Char"/>
    <w:link w:val="BlockHeaderHidden"/>
    <w:locked/>
    <w:rsid w:val="00C836D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836D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836DA"/>
    <w:pPr>
      <w:spacing w:before="100" w:beforeAutospacing="1" w:after="100" w:afterAutospacing="1"/>
    </w:pPr>
    <w:rPr>
      <w:rFonts w:eastAsia="Times New Roman"/>
      <w:sz w:val="24"/>
    </w:rPr>
  </w:style>
  <w:style w:type="paragraph" w:customStyle="1" w:styleId="norma">
    <w:name w:val="norma"/>
    <w:basedOn w:val="Heading3"/>
    <w:uiPriority w:val="99"/>
    <w:qFormat/>
    <w:rsid w:val="00C836DA"/>
    <w:rPr>
      <w:rFonts w:eastAsia="MS Gothic" w:cs="Arial"/>
      <w:bCs w:val="0"/>
      <w:sz w:val="24"/>
      <w:szCs w:val="24"/>
    </w:rPr>
  </w:style>
  <w:style w:type="paragraph" w:customStyle="1" w:styleId="nromal">
    <w:name w:val="nromal"/>
    <w:basedOn w:val="Normal"/>
    <w:uiPriority w:val="99"/>
    <w:qFormat/>
    <w:rsid w:val="00C836DA"/>
    <w:pPr>
      <w:keepNext/>
      <w:keepLines/>
      <w:spacing w:before="200"/>
      <w:outlineLvl w:val="3"/>
    </w:pPr>
    <w:rPr>
      <w:rFonts w:eastAsia="Times New Roman" w:cs="Cambria"/>
      <w:b/>
      <w:iCs/>
    </w:rPr>
  </w:style>
  <w:style w:type="paragraph" w:customStyle="1" w:styleId="natural">
    <w:name w:val="natural"/>
    <w:basedOn w:val="Normal"/>
    <w:uiPriority w:val="99"/>
    <w:qFormat/>
    <w:rsid w:val="00C836DA"/>
    <w:pPr>
      <w:keepNext/>
      <w:keepLines/>
      <w:spacing w:before="200"/>
      <w:outlineLvl w:val="3"/>
    </w:pPr>
    <w:rPr>
      <w:rFonts w:eastAsia="Times New Roman"/>
      <w:b/>
      <w:iCs/>
    </w:rPr>
  </w:style>
  <w:style w:type="paragraph" w:customStyle="1" w:styleId="nroaml">
    <w:name w:val="nroaml"/>
    <w:basedOn w:val="Normal"/>
    <w:uiPriority w:val="99"/>
    <w:qFormat/>
    <w:rsid w:val="00C836DA"/>
    <w:pPr>
      <w:keepNext/>
      <w:keepLines/>
      <w:spacing w:before="200"/>
      <w:outlineLvl w:val="3"/>
    </w:pPr>
    <w:rPr>
      <w:rFonts w:eastAsia="Times New Roman"/>
      <w:b/>
      <w:iCs/>
    </w:rPr>
  </w:style>
  <w:style w:type="paragraph" w:customStyle="1" w:styleId="noraml">
    <w:name w:val="noraml"/>
    <w:basedOn w:val="Normal"/>
    <w:uiPriority w:val="99"/>
    <w:qFormat/>
    <w:rsid w:val="00C836D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836DA"/>
    <w:rPr>
      <w:rFonts w:ascii="Georgia" w:eastAsia="Calibri" w:hAnsi="Georgia"/>
      <w:sz w:val="16"/>
      <w:szCs w:val="16"/>
    </w:rPr>
  </w:style>
  <w:style w:type="paragraph" w:customStyle="1" w:styleId="SmallSizeParagraph">
    <w:name w:val="Small Size Paragraph"/>
    <w:basedOn w:val="Normal"/>
    <w:link w:val="SmallSizeParagraphChar"/>
    <w:qFormat/>
    <w:rsid w:val="00C836D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836D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836DA"/>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C836DA"/>
    <w:rPr>
      <w:rFonts w:ascii="Arial" w:eastAsia="Calibri" w:hAnsi="Arial" w:cs="Arial"/>
      <w:kern w:val="2"/>
      <w:sz w:val="14"/>
      <w:szCs w:val="14"/>
      <w:lang w:eastAsia="zh-TW"/>
    </w:rPr>
  </w:style>
  <w:style w:type="paragraph" w:customStyle="1" w:styleId="CardT1">
    <w:name w:val="CardT1"/>
    <w:basedOn w:val="Normal"/>
    <w:link w:val="CardT1Char"/>
    <w:qFormat/>
    <w:rsid w:val="00C836D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836D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836D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836DA"/>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C836DA"/>
    <w:rPr>
      <w:rFonts w:ascii="Arial" w:eastAsia="MS Mincho" w:hAnsi="Arial"/>
      <w:b/>
      <w:sz w:val="24"/>
      <w:u w:val="single"/>
    </w:rPr>
  </w:style>
  <w:style w:type="paragraph" w:customStyle="1" w:styleId="2909F619802848F09E01365C32F34654">
    <w:name w:val="2909F619802848F09E01365C32F34654"/>
    <w:uiPriority w:val="99"/>
    <w:qFormat/>
    <w:rsid w:val="00C836D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836DA"/>
    <w:rPr>
      <w:rFonts w:ascii="Georgia" w:eastAsia="Calibri" w:hAnsi="Georgia"/>
      <w:u w:val="single"/>
      <w:lang w:val="x-none" w:eastAsia="zh-CN"/>
    </w:rPr>
  </w:style>
  <w:style w:type="paragraph" w:customStyle="1" w:styleId="UnderlineS">
    <w:name w:val="Underline S"/>
    <w:basedOn w:val="Normal"/>
    <w:link w:val="UnderlineSChar"/>
    <w:qFormat/>
    <w:rsid w:val="00C836D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C836DA"/>
    <w:rPr>
      <w:rFonts w:ascii="Georgia" w:eastAsia="SimSun" w:hAnsi="Georgia"/>
      <w:sz w:val="12"/>
    </w:rPr>
  </w:style>
  <w:style w:type="paragraph" w:customStyle="1" w:styleId="Ununderlined">
    <w:name w:val="Ununderlined"/>
    <w:basedOn w:val="Normal"/>
    <w:link w:val="UnunderlinedChar"/>
    <w:qFormat/>
    <w:rsid w:val="00C836DA"/>
    <w:rPr>
      <w:rFonts w:ascii="Georgia" w:eastAsia="SimSun" w:hAnsi="Georgia"/>
      <w:sz w:val="12"/>
    </w:rPr>
  </w:style>
  <w:style w:type="character" w:customStyle="1" w:styleId="HighlightingChar">
    <w:name w:val="Highlighting Char"/>
    <w:link w:val="Highlighting"/>
    <w:locked/>
    <w:rsid w:val="00C836DA"/>
    <w:rPr>
      <w:rFonts w:ascii="Georgia" w:eastAsia="SimSun" w:hAnsi="Georgia"/>
      <w:u w:val="thick"/>
    </w:rPr>
  </w:style>
  <w:style w:type="paragraph" w:customStyle="1" w:styleId="Highlighting">
    <w:name w:val="Highlighting"/>
    <w:basedOn w:val="Normal"/>
    <w:link w:val="HighlightingChar"/>
    <w:autoRedefine/>
    <w:qFormat/>
    <w:rsid w:val="00C836DA"/>
    <w:rPr>
      <w:rFonts w:ascii="Georgia" w:eastAsia="SimSun" w:hAnsi="Georgia"/>
      <w:sz w:val="24"/>
      <w:u w:val="thick"/>
    </w:rPr>
  </w:style>
  <w:style w:type="character" w:customStyle="1" w:styleId="CITEChar">
    <w:name w:val="CITE Char"/>
    <w:link w:val="CITE"/>
    <w:locked/>
    <w:rsid w:val="00C836D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836D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836D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836D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836D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836D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836DA"/>
    <w:rPr>
      <w:b/>
      <w:sz w:val="28"/>
    </w:rPr>
  </w:style>
  <w:style w:type="character" w:customStyle="1" w:styleId="SourcenameChar">
    <w:name w:val="Source name Char"/>
    <w:link w:val="Sourcename"/>
    <w:locked/>
    <w:rsid w:val="00C836D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836DA"/>
    <w:rPr>
      <w:b/>
      <w:bCs/>
      <w:sz w:val="20"/>
    </w:rPr>
  </w:style>
  <w:style w:type="character" w:customStyle="1" w:styleId="underlinedcardChar">
    <w:name w:val="underlined card Char"/>
    <w:link w:val="underlinedcard0"/>
    <w:locked/>
    <w:rsid w:val="00C836D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836DA"/>
    <w:rPr>
      <w:sz w:val="24"/>
      <w:u w:val="single"/>
    </w:rPr>
  </w:style>
  <w:style w:type="paragraph" w:customStyle="1" w:styleId="FullText">
    <w:name w:val="Full Text"/>
    <w:basedOn w:val="Normal"/>
    <w:uiPriority w:val="99"/>
    <w:qFormat/>
    <w:rsid w:val="00C836DA"/>
    <w:rPr>
      <w:rFonts w:eastAsia="Times New Roman"/>
      <w:sz w:val="16"/>
    </w:rPr>
  </w:style>
  <w:style w:type="character" w:customStyle="1" w:styleId="TextUnderlineChar">
    <w:name w:val="Text Underline Char"/>
    <w:link w:val="TextUnderline"/>
    <w:locked/>
    <w:rsid w:val="00C836D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836D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C836D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836D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836D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836D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C836DA"/>
    <w:pPr>
      <w:spacing w:before="240"/>
      <w:outlineLvl w:val="2"/>
    </w:pPr>
    <w:rPr>
      <w:rFonts w:eastAsia="Times New Roman"/>
      <w:b/>
    </w:rPr>
  </w:style>
  <w:style w:type="character" w:customStyle="1" w:styleId="CiteCardChar">
    <w:name w:val="Cite_Card Char"/>
    <w:link w:val="CiteCard0"/>
    <w:locked/>
    <w:rsid w:val="00C836DA"/>
    <w:rPr>
      <w:rFonts w:ascii="Times New Roman" w:eastAsia="Times New Roman" w:hAnsi="Times New Roman" w:cs="Arial"/>
      <w:bCs/>
      <w:sz w:val="20"/>
      <w:szCs w:val="20"/>
    </w:rPr>
  </w:style>
  <w:style w:type="paragraph" w:customStyle="1" w:styleId="CiteCard0">
    <w:name w:val="Cite_Card"/>
    <w:link w:val="CiteCardChar"/>
    <w:qFormat/>
    <w:rsid w:val="00C836D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836DA"/>
    <w:pPr>
      <w:widowControl w:val="0"/>
    </w:pPr>
    <w:rPr>
      <w:rFonts w:eastAsia="MS Mincho"/>
      <w:color w:val="auto"/>
    </w:rPr>
  </w:style>
  <w:style w:type="character" w:customStyle="1" w:styleId="StyleStyle49pt6Char">
    <w:name w:val="Style Style4 + 9 pt6 Char"/>
    <w:basedOn w:val="Style4Char"/>
    <w:link w:val="StyleStyle49pt6"/>
    <w:locked/>
    <w:rsid w:val="00C836DA"/>
    <w:rPr>
      <w:rFonts w:ascii="Georgia" w:eastAsia="Times New Roman" w:hAnsi="Georgia"/>
      <w:u w:val="single"/>
      <w:lang w:val="x-none"/>
    </w:rPr>
  </w:style>
  <w:style w:type="paragraph" w:customStyle="1" w:styleId="StyleStyle49pt6">
    <w:name w:val="Style Style4 + 9 pt6"/>
    <w:basedOn w:val="Style4"/>
    <w:link w:val="StyleStyle49pt6Char"/>
    <w:qFormat/>
    <w:rsid w:val="00C836D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836D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836D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836D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836D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836D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836DA"/>
    <w:rPr>
      <w:rFonts w:ascii="Georgia" w:hAnsi="Georgia" w:cs="Calibri"/>
      <w:b/>
      <w:bCs/>
      <w:sz w:val="24"/>
      <w:u w:val="single"/>
    </w:rPr>
  </w:style>
  <w:style w:type="character" w:customStyle="1" w:styleId="DebatenoramlChar">
    <w:name w:val="Debatenoraml Char"/>
    <w:link w:val="Debatenoraml"/>
    <w:locked/>
    <w:rsid w:val="00C836DA"/>
    <w:rPr>
      <w:rFonts w:ascii="Times New Roman" w:hAnsi="Times New Roman" w:cs="Times New Roman"/>
    </w:rPr>
  </w:style>
  <w:style w:type="paragraph" w:customStyle="1" w:styleId="Debatenoraml">
    <w:name w:val="Debatenoraml"/>
    <w:basedOn w:val="NoSpacing"/>
    <w:link w:val="DebatenoramlChar"/>
    <w:qFormat/>
    <w:rsid w:val="00C836DA"/>
    <w:pPr>
      <w:spacing w:line="240" w:lineRule="auto"/>
    </w:pPr>
    <w:rPr>
      <w:rFonts w:ascii="Times New Roman" w:hAnsi="Times New Roman" w:cs="Times New Roman"/>
    </w:rPr>
  </w:style>
  <w:style w:type="paragraph" w:customStyle="1" w:styleId="SynergyTag">
    <w:name w:val="SynergyTag"/>
    <w:basedOn w:val="Normal"/>
    <w:uiPriority w:val="99"/>
    <w:qFormat/>
    <w:rsid w:val="00C836DA"/>
    <w:rPr>
      <w:rFonts w:eastAsia="Calibri"/>
      <w:b/>
    </w:rPr>
  </w:style>
  <w:style w:type="character" w:customStyle="1" w:styleId="QualsChar">
    <w:name w:val="Quals Char"/>
    <w:link w:val="Quals"/>
    <w:locked/>
    <w:rsid w:val="00C836DA"/>
    <w:rPr>
      <w:rFonts w:ascii="Georgia" w:eastAsia="Calibri" w:hAnsi="Georgia"/>
      <w:sz w:val="18"/>
    </w:rPr>
  </w:style>
  <w:style w:type="paragraph" w:customStyle="1" w:styleId="Quals">
    <w:name w:val="Quals"/>
    <w:basedOn w:val="Normal"/>
    <w:link w:val="QualsChar"/>
    <w:qFormat/>
    <w:rsid w:val="00C836DA"/>
    <w:rPr>
      <w:rFonts w:ascii="Georgia" w:eastAsia="Calibri" w:hAnsi="Georgia"/>
      <w:sz w:val="18"/>
    </w:rPr>
  </w:style>
  <w:style w:type="paragraph" w:customStyle="1" w:styleId="times">
    <w:name w:val="times"/>
    <w:basedOn w:val="Normal"/>
    <w:uiPriority w:val="99"/>
    <w:qFormat/>
    <w:rsid w:val="00C836DA"/>
    <w:pPr>
      <w:spacing w:before="100" w:beforeAutospacing="1" w:after="100" w:afterAutospacing="1"/>
    </w:pPr>
    <w:rPr>
      <w:rFonts w:eastAsia="Times New Roman"/>
      <w:sz w:val="24"/>
    </w:rPr>
  </w:style>
  <w:style w:type="paragraph" w:customStyle="1" w:styleId="BodyA">
    <w:name w:val="Body A"/>
    <w:uiPriority w:val="99"/>
    <w:qFormat/>
    <w:rsid w:val="00C836DA"/>
    <w:rPr>
      <w:rFonts w:ascii="Helvetica" w:eastAsia="ヒラギノ角ゴ Pro W3" w:hAnsi="Helvetica" w:cs="Times New Roman"/>
      <w:color w:val="000000"/>
      <w:szCs w:val="20"/>
    </w:rPr>
  </w:style>
  <w:style w:type="character" w:customStyle="1" w:styleId="StarredChar">
    <w:name w:val="Starred Char"/>
    <w:link w:val="Starred"/>
    <w:locked/>
    <w:rsid w:val="00C836DA"/>
    <w:rPr>
      <w:rFonts w:ascii="Georgia" w:eastAsia="Times New Roman" w:hAnsi="Georgia"/>
      <w:b/>
      <w:caps/>
      <w:szCs w:val="28"/>
      <w:u w:val="single"/>
    </w:rPr>
  </w:style>
  <w:style w:type="paragraph" w:customStyle="1" w:styleId="Starred">
    <w:name w:val="Starred"/>
    <w:basedOn w:val="Normal"/>
    <w:link w:val="StarredChar"/>
    <w:qFormat/>
    <w:rsid w:val="00C836D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836DA"/>
    <w:rPr>
      <w:rFonts w:ascii="Georgia" w:eastAsia="Times New Roman" w:hAnsi="Georgia"/>
      <w:b/>
      <w:caps/>
      <w:szCs w:val="28"/>
      <w:u w:val="single"/>
    </w:rPr>
  </w:style>
  <w:style w:type="paragraph" w:customStyle="1" w:styleId="NotStarred">
    <w:name w:val="NotStarred"/>
    <w:basedOn w:val="Normal"/>
    <w:link w:val="NotStarredChar"/>
    <w:qFormat/>
    <w:rsid w:val="00C836D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C836D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836D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836DA"/>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C836DA"/>
    <w:rPr>
      <w:rFonts w:ascii="Georgia" w:eastAsia="Calibri" w:hAnsi="Georgia"/>
      <w:b/>
    </w:rPr>
  </w:style>
  <w:style w:type="paragraph" w:customStyle="1" w:styleId="H4Tag">
    <w:name w:val="H4 (Tag)"/>
    <w:basedOn w:val="Normal"/>
    <w:link w:val="H4TagChar1"/>
    <w:qFormat/>
    <w:rsid w:val="00C836DA"/>
    <w:rPr>
      <w:rFonts w:ascii="Georgia" w:eastAsia="Calibri" w:hAnsi="Georgia"/>
      <w:b/>
      <w:sz w:val="24"/>
    </w:rPr>
  </w:style>
  <w:style w:type="paragraph" w:customStyle="1" w:styleId="CM25">
    <w:name w:val="CM25"/>
    <w:basedOn w:val="Default"/>
    <w:next w:val="Default"/>
    <w:uiPriority w:val="99"/>
    <w:qFormat/>
    <w:rsid w:val="00C836D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836DA"/>
    <w:rPr>
      <w:rFonts w:ascii="Georgia" w:hAnsi="Georgia"/>
      <w:b/>
    </w:rPr>
  </w:style>
  <w:style w:type="paragraph" w:customStyle="1" w:styleId="Debate-CardTagandCite-F6">
    <w:name w:val="Debate- Card Tag and Cite- F6"/>
    <w:basedOn w:val="Normal"/>
    <w:link w:val="Debate-CardTagandCite-F6Char"/>
    <w:qFormat/>
    <w:rsid w:val="00C836DA"/>
    <w:pPr>
      <w:contextualSpacing/>
    </w:pPr>
    <w:rPr>
      <w:rFonts w:ascii="Georgia" w:hAnsi="Georgia"/>
      <w:b/>
      <w:sz w:val="24"/>
    </w:rPr>
  </w:style>
  <w:style w:type="paragraph" w:customStyle="1" w:styleId="Cardtext0">
    <w:name w:val="Card text"/>
    <w:link w:val="CardtextChar1"/>
    <w:qFormat/>
    <w:rsid w:val="00C836DA"/>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C836DA"/>
    <w:rPr>
      <w:rFonts w:ascii="Georgia" w:eastAsia="Times New Roman" w:hAnsi="Georgia"/>
      <w:b/>
      <w:szCs w:val="28"/>
      <w:u w:val="single"/>
    </w:rPr>
  </w:style>
  <w:style w:type="paragraph" w:customStyle="1" w:styleId="NewHeading2">
    <w:name w:val="NewHeading2"/>
    <w:basedOn w:val="Normal"/>
    <w:link w:val="NewHeading2Char"/>
    <w:qFormat/>
    <w:rsid w:val="00C836D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836D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836DA"/>
    <w:rPr>
      <w:rFonts w:eastAsia="Calibri"/>
    </w:rPr>
  </w:style>
  <w:style w:type="paragraph" w:customStyle="1" w:styleId="Card6pt">
    <w:name w:val="Card 6pt"/>
    <w:basedOn w:val="Normal"/>
    <w:uiPriority w:val="99"/>
    <w:qFormat/>
    <w:rsid w:val="00C836DA"/>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C836DA"/>
    <w:rPr>
      <w:rFonts w:ascii="Garamond" w:eastAsia="Calibri" w:hAnsi="Garamond"/>
    </w:rPr>
  </w:style>
  <w:style w:type="paragraph" w:customStyle="1" w:styleId="FullCite">
    <w:name w:val="Full Cite"/>
    <w:basedOn w:val="Normal"/>
    <w:next w:val="Normal"/>
    <w:link w:val="FullCiteChar"/>
    <w:qFormat/>
    <w:rsid w:val="00C836DA"/>
    <w:rPr>
      <w:rFonts w:ascii="Garamond" w:eastAsia="Calibri" w:hAnsi="Garamond"/>
      <w:sz w:val="24"/>
    </w:rPr>
  </w:style>
  <w:style w:type="character" w:customStyle="1" w:styleId="StyleCardStyleBlackUnderlineChar">
    <w:name w:val="Style Card Style + Black Underline Char"/>
    <w:link w:val="StyleCardStyleBlackUnderline"/>
    <w:locked/>
    <w:rsid w:val="00C836D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836D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C836D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836D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836DA"/>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836D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836DA"/>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C836DA"/>
    <w:pPr>
      <w:spacing w:after="200" w:line="276" w:lineRule="auto"/>
    </w:pPr>
    <w:rPr>
      <w:rFonts w:eastAsia="Calibri"/>
      <w:color w:val="auto"/>
      <w:sz w:val="22"/>
    </w:rPr>
  </w:style>
  <w:style w:type="paragraph" w:customStyle="1" w:styleId="font-null">
    <w:name w:val="font-null"/>
    <w:basedOn w:val="Normal"/>
    <w:uiPriority w:val="99"/>
    <w:qFormat/>
    <w:rsid w:val="00C836DA"/>
    <w:pPr>
      <w:spacing w:before="100" w:beforeAutospacing="1" w:after="100" w:afterAutospacing="1"/>
    </w:pPr>
    <w:rPr>
      <w:rFonts w:eastAsia="Times New Roman"/>
      <w:sz w:val="24"/>
    </w:rPr>
  </w:style>
  <w:style w:type="paragraph" w:customStyle="1" w:styleId="rteindent1">
    <w:name w:val="rteindent1"/>
    <w:basedOn w:val="Normal"/>
    <w:uiPriority w:val="99"/>
    <w:qFormat/>
    <w:rsid w:val="00C836D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836D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836D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836D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836D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836DA"/>
    <w:pPr>
      <w:spacing w:before="100" w:beforeAutospacing="1" w:after="100" w:afterAutospacing="1"/>
    </w:pPr>
    <w:rPr>
      <w:rFonts w:eastAsia="Times New Roman"/>
      <w:sz w:val="24"/>
    </w:rPr>
  </w:style>
  <w:style w:type="paragraph" w:customStyle="1" w:styleId="class">
    <w:name w:val="class"/>
    <w:basedOn w:val="Normal"/>
    <w:uiPriority w:val="99"/>
    <w:qFormat/>
    <w:rsid w:val="00C836DA"/>
    <w:pPr>
      <w:spacing w:before="100" w:beforeAutospacing="1" w:after="100" w:afterAutospacing="1"/>
    </w:pPr>
    <w:rPr>
      <w:rFonts w:eastAsia="Times New Roman"/>
      <w:sz w:val="24"/>
    </w:rPr>
  </w:style>
  <w:style w:type="character" w:customStyle="1" w:styleId="blocktitleChar">
    <w:name w:val="block title Char"/>
    <w:link w:val="blocktitle0"/>
    <w:locked/>
    <w:rsid w:val="00C836DA"/>
    <w:rPr>
      <w:rFonts w:ascii="Calibri" w:eastAsia="Calibri" w:hAnsi="Calibri"/>
      <w:b/>
      <w:caps/>
      <w:sz w:val="28"/>
      <w:szCs w:val="28"/>
      <w:lang w:val="es-ES"/>
    </w:rPr>
  </w:style>
  <w:style w:type="paragraph" w:customStyle="1" w:styleId="Pa6">
    <w:name w:val="Pa6"/>
    <w:basedOn w:val="Normal"/>
    <w:next w:val="Normal"/>
    <w:uiPriority w:val="99"/>
    <w:qFormat/>
    <w:rsid w:val="00C836D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836D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836D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836D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836D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836D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836D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836DA"/>
    <w:pPr>
      <w:spacing w:after="160" w:line="259" w:lineRule="auto"/>
    </w:pPr>
    <w:rPr>
      <w:rFonts w:ascii="Georgia" w:eastAsia="SimSun" w:hAnsi="Georgia"/>
      <w:b/>
      <w:bCs/>
      <w:lang w:val="en-US"/>
    </w:rPr>
  </w:style>
  <w:style w:type="paragraph" w:customStyle="1" w:styleId="summary">
    <w:name w:val="summary"/>
    <w:basedOn w:val="Normal"/>
    <w:uiPriority w:val="99"/>
    <w:qFormat/>
    <w:rsid w:val="00C836DA"/>
    <w:pPr>
      <w:spacing w:before="100" w:beforeAutospacing="1" w:after="100" w:afterAutospacing="1"/>
    </w:pPr>
    <w:rPr>
      <w:rFonts w:eastAsia="Times New Roman"/>
      <w:sz w:val="24"/>
    </w:rPr>
  </w:style>
  <w:style w:type="paragraph" w:customStyle="1" w:styleId="Caption2">
    <w:name w:val="Caption2"/>
    <w:basedOn w:val="Normal"/>
    <w:uiPriority w:val="99"/>
    <w:qFormat/>
    <w:rsid w:val="00C836D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836D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836D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836DA"/>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C836DA"/>
    <w:pPr>
      <w:ind w:left="288"/>
    </w:pPr>
    <w:rPr>
      <w:rFonts w:eastAsia="Times New Roman"/>
      <w:sz w:val="16"/>
    </w:rPr>
  </w:style>
  <w:style w:type="paragraph" w:customStyle="1" w:styleId="AAAcard">
    <w:name w:val="AAAcard"/>
    <w:basedOn w:val="Normal"/>
    <w:uiPriority w:val="99"/>
    <w:qFormat/>
    <w:rsid w:val="00C836DA"/>
    <w:pPr>
      <w:ind w:left="288" w:right="288"/>
    </w:pPr>
    <w:rPr>
      <w:rFonts w:eastAsia="Times New Roman"/>
    </w:rPr>
  </w:style>
  <w:style w:type="paragraph" w:customStyle="1" w:styleId="Caption3">
    <w:name w:val="Caption3"/>
    <w:basedOn w:val="Normal"/>
    <w:uiPriority w:val="99"/>
    <w:qFormat/>
    <w:rsid w:val="00C836DA"/>
    <w:pPr>
      <w:spacing w:before="100" w:beforeAutospacing="1" w:after="100" w:afterAutospacing="1"/>
    </w:pPr>
    <w:rPr>
      <w:rFonts w:eastAsia="Times New Roman"/>
      <w:sz w:val="24"/>
    </w:rPr>
  </w:style>
  <w:style w:type="paragraph" w:customStyle="1" w:styleId="body-12-5">
    <w:name w:val="body-12-5"/>
    <w:basedOn w:val="Normal"/>
    <w:uiPriority w:val="99"/>
    <w:qFormat/>
    <w:rsid w:val="00C836DA"/>
    <w:pPr>
      <w:spacing w:before="100" w:beforeAutospacing="1" w:after="100" w:afterAutospacing="1"/>
    </w:pPr>
    <w:rPr>
      <w:rFonts w:eastAsia="Times New Roman"/>
      <w:sz w:val="24"/>
    </w:rPr>
  </w:style>
  <w:style w:type="paragraph" w:customStyle="1" w:styleId="infuse">
    <w:name w:val="infuse"/>
    <w:basedOn w:val="Normal"/>
    <w:uiPriority w:val="99"/>
    <w:qFormat/>
    <w:rsid w:val="00C836DA"/>
    <w:pPr>
      <w:spacing w:before="100" w:beforeAutospacing="1" w:after="100" w:afterAutospacing="1"/>
    </w:pPr>
    <w:rPr>
      <w:rFonts w:eastAsia="Times New Roman"/>
      <w:sz w:val="24"/>
    </w:rPr>
  </w:style>
  <w:style w:type="paragraph" w:customStyle="1" w:styleId="fontreg">
    <w:name w:val="font_reg"/>
    <w:basedOn w:val="Normal"/>
    <w:uiPriority w:val="99"/>
    <w:qFormat/>
    <w:rsid w:val="00C836DA"/>
    <w:pPr>
      <w:spacing w:before="100" w:beforeAutospacing="1" w:after="100" w:afterAutospacing="1"/>
    </w:pPr>
    <w:rPr>
      <w:rFonts w:eastAsia="Times New Roman"/>
      <w:sz w:val="24"/>
    </w:rPr>
  </w:style>
  <w:style w:type="paragraph" w:customStyle="1" w:styleId="CITEF3">
    <w:name w:val="CITE F3"/>
    <w:uiPriority w:val="99"/>
    <w:qFormat/>
    <w:rsid w:val="00C836D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836D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836D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836D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836DA"/>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C836DA"/>
    <w:pPr>
      <w:ind w:left="144"/>
    </w:pPr>
    <w:rPr>
      <w:rFonts w:ascii="Cambria" w:eastAsia="Calibri" w:hAnsi="Cambria"/>
      <w:sz w:val="24"/>
    </w:rPr>
  </w:style>
  <w:style w:type="paragraph" w:customStyle="1" w:styleId="FreeFormA">
    <w:name w:val="Free Form A"/>
    <w:autoRedefine/>
    <w:uiPriority w:val="99"/>
    <w:qFormat/>
    <w:rsid w:val="00C836D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836DA"/>
    <w:pPr>
      <w:spacing w:before="100" w:beforeAutospacing="1" w:after="100" w:afterAutospacing="1"/>
    </w:pPr>
    <w:rPr>
      <w:rFonts w:eastAsia="Times New Roman"/>
      <w:sz w:val="24"/>
    </w:rPr>
  </w:style>
  <w:style w:type="paragraph" w:customStyle="1" w:styleId="subheader">
    <w:name w:val="subheader"/>
    <w:basedOn w:val="Normal"/>
    <w:uiPriority w:val="99"/>
    <w:qFormat/>
    <w:rsid w:val="00C836D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836DA"/>
    <w:pPr>
      <w:spacing w:before="100" w:beforeAutospacing="1" w:after="100" w:afterAutospacing="1"/>
    </w:pPr>
    <w:rPr>
      <w:rFonts w:eastAsia="Times New Roman"/>
      <w:sz w:val="24"/>
    </w:rPr>
  </w:style>
  <w:style w:type="paragraph" w:customStyle="1" w:styleId="more">
    <w:name w:val="more"/>
    <w:basedOn w:val="Normal"/>
    <w:uiPriority w:val="99"/>
    <w:qFormat/>
    <w:rsid w:val="00C836DA"/>
    <w:pPr>
      <w:spacing w:before="100" w:beforeAutospacing="1" w:after="100" w:afterAutospacing="1"/>
    </w:pPr>
    <w:rPr>
      <w:rFonts w:eastAsia="Times New Roman"/>
      <w:sz w:val="24"/>
    </w:rPr>
  </w:style>
  <w:style w:type="paragraph" w:customStyle="1" w:styleId="story">
    <w:name w:val="story"/>
    <w:basedOn w:val="Normal"/>
    <w:uiPriority w:val="99"/>
    <w:qFormat/>
    <w:rsid w:val="00C836DA"/>
    <w:pPr>
      <w:spacing w:before="100" w:beforeAutospacing="1" w:after="100" w:afterAutospacing="1"/>
    </w:pPr>
    <w:rPr>
      <w:rFonts w:eastAsia="Times New Roman"/>
      <w:sz w:val="24"/>
    </w:rPr>
  </w:style>
  <w:style w:type="paragraph" w:customStyle="1" w:styleId="H1numbered">
    <w:name w:val="H1 numbered"/>
    <w:basedOn w:val="Normal"/>
    <w:uiPriority w:val="99"/>
    <w:qFormat/>
    <w:rsid w:val="00C836DA"/>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836DA"/>
    <w:pPr>
      <w:widowControl w:val="0"/>
      <w:numPr>
        <w:ilvl w:val="1"/>
        <w:numId w:val="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836D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836D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836D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836D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836D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836DA"/>
    <w:pPr>
      <w:widowControl w:val="0"/>
      <w:spacing w:after="63"/>
    </w:pPr>
    <w:rPr>
      <w:rFonts w:ascii="Arial" w:hAnsi="Arial"/>
      <w:color w:val="auto"/>
    </w:rPr>
  </w:style>
  <w:style w:type="paragraph" w:customStyle="1" w:styleId="CM35">
    <w:name w:val="CM35"/>
    <w:basedOn w:val="Default"/>
    <w:next w:val="Default"/>
    <w:uiPriority w:val="99"/>
    <w:qFormat/>
    <w:rsid w:val="00C836D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836D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836D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836D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836D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836DA"/>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C836D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836DA"/>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C836D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836DA"/>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836D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836D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836D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836DA"/>
    <w:rPr>
      <w:rFonts w:ascii="Georgia" w:hAnsi="Georgia"/>
      <w:sz w:val="24"/>
      <w:lang w:val="x-none" w:eastAsia="x-none"/>
    </w:rPr>
  </w:style>
  <w:style w:type="character" w:customStyle="1" w:styleId="NormalFontChar">
    <w:name w:val="Normal Font Char"/>
    <w:link w:val="NormalFont"/>
    <w:locked/>
    <w:rsid w:val="00C836DA"/>
    <w:rPr>
      <w:rFonts w:ascii="Times New Roman" w:eastAsia="Times New Roman" w:hAnsi="Times New Roman" w:cs="Times New Roman"/>
      <w:sz w:val="20"/>
      <w:szCs w:val="20"/>
    </w:rPr>
  </w:style>
  <w:style w:type="paragraph" w:customStyle="1" w:styleId="NormalFont">
    <w:name w:val="Normal Font"/>
    <w:link w:val="NormalFontChar"/>
    <w:qFormat/>
    <w:rsid w:val="00C836DA"/>
    <w:rPr>
      <w:rFonts w:ascii="Times New Roman" w:eastAsia="Times New Roman" w:hAnsi="Times New Roman" w:cs="Times New Roman"/>
      <w:sz w:val="20"/>
      <w:szCs w:val="20"/>
    </w:rPr>
  </w:style>
  <w:style w:type="paragraph" w:customStyle="1" w:styleId="StyleSmall11pt">
    <w:name w:val="Style Small + 11 pt"/>
    <w:uiPriority w:val="99"/>
    <w:qFormat/>
    <w:rsid w:val="00C836D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836D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836DA"/>
    <w:rPr>
      <w:u w:val="single"/>
      <w:lang w:val="x-none" w:eastAsia="x-none"/>
    </w:rPr>
  </w:style>
  <w:style w:type="character" w:customStyle="1" w:styleId="StyleNormalFont11ptBoldUnderlineChar">
    <w:name w:val="Style Normal Font + 11 pt Bold Underline Char"/>
    <w:link w:val="StyleNormalFont11ptBoldUnderline"/>
    <w:locked/>
    <w:rsid w:val="00C836D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836DA"/>
    <w:rPr>
      <w:b/>
      <w:bCs/>
      <w:u w:val="single"/>
      <w:lang w:val="x-none" w:eastAsia="x-none"/>
    </w:rPr>
  </w:style>
  <w:style w:type="paragraph" w:customStyle="1" w:styleId="Smallfont0">
    <w:name w:val="Smallfont"/>
    <w:basedOn w:val="Normal"/>
    <w:uiPriority w:val="99"/>
    <w:qFormat/>
    <w:rsid w:val="00C836DA"/>
    <w:rPr>
      <w:rFonts w:eastAsia="Times New Roman"/>
      <w:sz w:val="15"/>
    </w:rPr>
  </w:style>
  <w:style w:type="paragraph" w:customStyle="1" w:styleId="formatvorlage2">
    <w:name w:val="formatvorlage2"/>
    <w:basedOn w:val="Normal"/>
    <w:uiPriority w:val="99"/>
    <w:qFormat/>
    <w:rsid w:val="00C836D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836D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836DA"/>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836D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836DA"/>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836D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836DA"/>
    <w:pPr>
      <w:ind w:left="144"/>
    </w:pPr>
    <w:rPr>
      <w:rFonts w:ascii="Georgia" w:eastAsia="Times New Roman" w:hAnsi="Georgia"/>
      <w:sz w:val="24"/>
      <w:lang w:val="x-none" w:eastAsia="x-none"/>
    </w:rPr>
  </w:style>
  <w:style w:type="paragraph" w:customStyle="1" w:styleId="deck">
    <w:name w:val="deck"/>
    <w:basedOn w:val="Normal"/>
    <w:uiPriority w:val="99"/>
    <w:qFormat/>
    <w:rsid w:val="00C836DA"/>
    <w:pPr>
      <w:spacing w:before="100" w:beforeAutospacing="1" w:after="100" w:afterAutospacing="1"/>
    </w:pPr>
    <w:rPr>
      <w:rFonts w:eastAsia="Times New Roman"/>
      <w:sz w:val="24"/>
    </w:rPr>
  </w:style>
  <w:style w:type="paragraph" w:customStyle="1" w:styleId="i1">
    <w:name w:val="i1"/>
    <w:basedOn w:val="Normal"/>
    <w:uiPriority w:val="99"/>
    <w:qFormat/>
    <w:rsid w:val="00C836DA"/>
    <w:pPr>
      <w:spacing w:before="100" w:beforeAutospacing="1" w:after="100" w:afterAutospacing="1"/>
    </w:pPr>
    <w:rPr>
      <w:rFonts w:eastAsia="Times New Roman"/>
      <w:sz w:val="24"/>
    </w:rPr>
  </w:style>
  <w:style w:type="paragraph" w:customStyle="1" w:styleId="question">
    <w:name w:val="question"/>
    <w:basedOn w:val="Normal"/>
    <w:uiPriority w:val="99"/>
    <w:qFormat/>
    <w:rsid w:val="00C836DA"/>
    <w:pPr>
      <w:spacing w:before="100" w:beforeAutospacing="1" w:after="100" w:afterAutospacing="1"/>
    </w:pPr>
    <w:rPr>
      <w:rFonts w:eastAsia="Times New Roman"/>
      <w:sz w:val="24"/>
    </w:rPr>
  </w:style>
  <w:style w:type="paragraph" w:customStyle="1" w:styleId="bodycopy">
    <w:name w:val="bodycopy"/>
    <w:basedOn w:val="Normal"/>
    <w:uiPriority w:val="99"/>
    <w:qFormat/>
    <w:rsid w:val="00C836DA"/>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C836DA"/>
    <w:rPr>
      <w:rFonts w:ascii="Arial" w:eastAsia="Calibri" w:hAnsi="Arial"/>
    </w:rPr>
  </w:style>
  <w:style w:type="paragraph" w:customStyle="1" w:styleId="NoteLevel22">
    <w:name w:val="Note Level 22"/>
    <w:basedOn w:val="Normal"/>
    <w:next w:val="Normal"/>
    <w:uiPriority w:val="99"/>
    <w:qFormat/>
    <w:rsid w:val="00C836DA"/>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C836DA"/>
    <w:pPr>
      <w:spacing w:before="100" w:beforeAutospacing="1" w:after="100" w:afterAutospacing="1"/>
    </w:pPr>
    <w:rPr>
      <w:rFonts w:eastAsia="Times New Roman"/>
      <w:sz w:val="24"/>
    </w:rPr>
  </w:style>
  <w:style w:type="paragraph" w:customStyle="1" w:styleId="svarticle">
    <w:name w:val="svarticle"/>
    <w:basedOn w:val="Normal"/>
    <w:uiPriority w:val="99"/>
    <w:qFormat/>
    <w:rsid w:val="00C836D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836D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836DA"/>
    <w:pPr>
      <w:spacing w:before="100" w:beforeAutospacing="1" w:after="100" w:afterAutospacing="1"/>
    </w:pPr>
  </w:style>
  <w:style w:type="paragraph" w:customStyle="1" w:styleId="description">
    <w:name w:val="description"/>
    <w:basedOn w:val="Normal"/>
    <w:uiPriority w:val="99"/>
    <w:qFormat/>
    <w:rsid w:val="00C836DA"/>
    <w:pPr>
      <w:spacing w:before="100" w:beforeAutospacing="1" w:after="100" w:afterAutospacing="1"/>
    </w:pPr>
  </w:style>
  <w:style w:type="paragraph" w:customStyle="1" w:styleId="graf">
    <w:name w:val="graf"/>
    <w:basedOn w:val="Normal"/>
    <w:uiPriority w:val="99"/>
    <w:qFormat/>
    <w:rsid w:val="00C836DA"/>
    <w:pPr>
      <w:spacing w:before="100" w:beforeAutospacing="1" w:after="100" w:afterAutospacing="1"/>
    </w:pPr>
  </w:style>
  <w:style w:type="paragraph" w:customStyle="1" w:styleId="column">
    <w:name w:val="column"/>
    <w:basedOn w:val="Normal"/>
    <w:uiPriority w:val="99"/>
    <w:qFormat/>
    <w:rsid w:val="00C836DA"/>
    <w:pPr>
      <w:spacing w:before="100" w:beforeAutospacing="1" w:after="100" w:afterAutospacing="1"/>
    </w:pPr>
  </w:style>
  <w:style w:type="paragraph" w:customStyle="1" w:styleId="recirc-container">
    <w:name w:val="recirc-container"/>
    <w:basedOn w:val="Normal"/>
    <w:uiPriority w:val="99"/>
    <w:qFormat/>
    <w:rsid w:val="00C836D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836D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836D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836DA"/>
    <w:rPr>
      <w:rFonts w:ascii="Georgia" w:hAnsi="Georgia" w:hint="default"/>
      <w:i/>
      <w:iCs/>
      <w:color w:val="808080"/>
    </w:rPr>
  </w:style>
  <w:style w:type="character" w:customStyle="1" w:styleId="cardchar00">
    <w:name w:val="cardchar0"/>
    <w:basedOn w:val="DefaultParagraphFont"/>
    <w:rsid w:val="00C836DA"/>
  </w:style>
  <w:style w:type="character" w:customStyle="1" w:styleId="UnderlineNon-bold">
    <w:name w:val="Underline Non - bold"/>
    <w:rsid w:val="00C836DA"/>
    <w:rPr>
      <w:rFonts w:ascii="Times New Roman" w:hAnsi="Times New Roman" w:cs="Times New Roman" w:hint="default"/>
      <w:iCs/>
      <w:sz w:val="22"/>
      <w:u w:val="single"/>
    </w:rPr>
  </w:style>
  <w:style w:type="character" w:customStyle="1" w:styleId="Heading5Char2">
    <w:name w:val="Heading 5 Char2"/>
    <w:rsid w:val="00C836D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836DA"/>
    <w:rPr>
      <w:rFonts w:ascii="Arial" w:hAnsi="Arial" w:cs="Arial"/>
      <w:vanish/>
      <w:sz w:val="16"/>
      <w:szCs w:val="16"/>
    </w:rPr>
  </w:style>
  <w:style w:type="paragraph" w:styleId="z-TopofForm">
    <w:name w:val="HTML Top of Form"/>
    <w:basedOn w:val="Normal"/>
    <w:next w:val="Normal"/>
    <w:link w:val="z-TopofFormChar"/>
    <w:hidden/>
    <w:uiPriority w:val="99"/>
    <w:unhideWhenUsed/>
    <w:rsid w:val="00C836D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836DA"/>
    <w:rPr>
      <w:rFonts w:ascii="Arial" w:hAnsi="Arial" w:cs="Arial"/>
      <w:vanish/>
      <w:sz w:val="16"/>
      <w:szCs w:val="16"/>
    </w:rPr>
  </w:style>
  <w:style w:type="character" w:customStyle="1" w:styleId="z-BottomofFormChar">
    <w:name w:val="z-Bottom of Form Char"/>
    <w:basedOn w:val="DefaultParagraphFont"/>
    <w:link w:val="z-BottomofForm"/>
    <w:uiPriority w:val="99"/>
    <w:rsid w:val="00C836D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836D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C836DA"/>
    <w:rPr>
      <w:rFonts w:ascii="Arial" w:hAnsi="Arial" w:cs="Arial"/>
      <w:vanish/>
      <w:sz w:val="16"/>
      <w:szCs w:val="16"/>
    </w:rPr>
  </w:style>
  <w:style w:type="character" w:customStyle="1" w:styleId="authordate1">
    <w:name w:val="authordate"/>
    <w:rsid w:val="00C836DA"/>
  </w:style>
  <w:style w:type="character" w:customStyle="1" w:styleId="underline0">
    <w:name w:val="%underline"/>
    <w:qFormat/>
    <w:rsid w:val="00C836DA"/>
    <w:rPr>
      <w:rFonts w:ascii="Times New Roman" w:hAnsi="Times New Roman" w:cs="Times New Roman" w:hint="default"/>
      <w:strike w:val="0"/>
      <w:dstrike w:val="0"/>
      <w:sz w:val="16"/>
      <w:u w:val="none"/>
      <w:effect w:val="none"/>
    </w:rPr>
  </w:style>
  <w:style w:type="character" w:customStyle="1" w:styleId="AUNDERLINE0">
    <w:name w:val="AUNDERLINE"/>
    <w:qFormat/>
    <w:rsid w:val="00C836DA"/>
    <w:rPr>
      <w:rFonts w:ascii="Times New Roman" w:hAnsi="Times New Roman" w:cs="Times New Roman" w:hint="default"/>
      <w:sz w:val="20"/>
      <w:u w:val="single"/>
    </w:rPr>
  </w:style>
  <w:style w:type="character" w:customStyle="1" w:styleId="UnderlinedCharChar">
    <w:name w:val="Underlined Char Char"/>
    <w:rsid w:val="00C836DA"/>
    <w:rPr>
      <w:rFonts w:ascii="Garamond" w:hAnsi="Garamond" w:hint="default"/>
      <w:szCs w:val="28"/>
      <w:u w:val="single"/>
      <w:lang w:val="en-US" w:eastAsia="en-US" w:bidi="ar-SA"/>
    </w:rPr>
  </w:style>
  <w:style w:type="character" w:customStyle="1" w:styleId="slug-doi">
    <w:name w:val="slug-doi"/>
    <w:basedOn w:val="DefaultParagraphFont"/>
    <w:rsid w:val="00C836DA"/>
  </w:style>
  <w:style w:type="character" w:customStyle="1" w:styleId="af">
    <w:name w:val="af"/>
    <w:basedOn w:val="DefaultParagraphFont"/>
    <w:rsid w:val="00C836DA"/>
  </w:style>
  <w:style w:type="character" w:customStyle="1" w:styleId="ab">
    <w:name w:val="ab"/>
    <w:basedOn w:val="DefaultParagraphFont"/>
    <w:rsid w:val="00C836DA"/>
  </w:style>
  <w:style w:type="character" w:customStyle="1" w:styleId="em">
    <w:name w:val="em"/>
    <w:basedOn w:val="DefaultParagraphFont"/>
    <w:rsid w:val="00C836DA"/>
  </w:style>
  <w:style w:type="character" w:customStyle="1" w:styleId="au">
    <w:name w:val="au"/>
    <w:basedOn w:val="DefaultParagraphFont"/>
    <w:rsid w:val="00C836DA"/>
  </w:style>
  <w:style w:type="character" w:customStyle="1" w:styleId="ti">
    <w:name w:val="ti"/>
    <w:basedOn w:val="DefaultParagraphFont"/>
    <w:rsid w:val="00C836DA"/>
  </w:style>
  <w:style w:type="character" w:customStyle="1" w:styleId="subheadblue">
    <w:name w:val="subhead_blue"/>
    <w:basedOn w:val="DefaultParagraphFont"/>
    <w:rsid w:val="00C836DA"/>
  </w:style>
  <w:style w:type="character" w:customStyle="1" w:styleId="affiliation">
    <w:name w:val="affiliation"/>
    <w:basedOn w:val="DefaultParagraphFont"/>
    <w:rsid w:val="00C836DA"/>
  </w:style>
  <w:style w:type="character" w:customStyle="1" w:styleId="slug-doi-wrapper">
    <w:name w:val="slug-doi-wrapper"/>
    <w:basedOn w:val="DefaultParagraphFont"/>
    <w:rsid w:val="00C836DA"/>
  </w:style>
  <w:style w:type="character" w:customStyle="1" w:styleId="slug-metadata-noteahead-of-print">
    <w:name w:val="slug-metadata-note ahead-of-print"/>
    <w:basedOn w:val="DefaultParagraphFont"/>
    <w:rsid w:val="00C836DA"/>
  </w:style>
  <w:style w:type="character" w:customStyle="1" w:styleId="slug-ahead-of-print-date">
    <w:name w:val="slug-ahead-of-print-date"/>
    <w:basedOn w:val="DefaultParagraphFont"/>
    <w:rsid w:val="00C836DA"/>
  </w:style>
  <w:style w:type="character" w:customStyle="1" w:styleId="medium-bold">
    <w:name w:val="medium-bold"/>
    <w:basedOn w:val="DefaultParagraphFont"/>
    <w:rsid w:val="00C836DA"/>
  </w:style>
  <w:style w:type="character" w:customStyle="1" w:styleId="updated-short-citation">
    <w:name w:val="updated-short-citation"/>
    <w:basedOn w:val="DefaultParagraphFont"/>
    <w:rsid w:val="00C836DA"/>
  </w:style>
  <w:style w:type="character" w:customStyle="1" w:styleId="goohl0">
    <w:name w:val="goohl0"/>
    <w:basedOn w:val="DefaultParagraphFont"/>
    <w:rsid w:val="00C836DA"/>
  </w:style>
  <w:style w:type="character" w:customStyle="1" w:styleId="CharChar6">
    <w:name w:val="Char Char6"/>
    <w:rsid w:val="00C836DA"/>
    <w:rPr>
      <w:rFonts w:ascii="Arial" w:hAnsi="Arial" w:cs="Arial" w:hint="default"/>
      <w:bCs/>
      <w:sz w:val="16"/>
      <w:szCs w:val="26"/>
      <w:lang w:val="en-US" w:eastAsia="en-US" w:bidi="ar-SA"/>
    </w:rPr>
  </w:style>
  <w:style w:type="character" w:customStyle="1" w:styleId="TagCharChar1">
    <w:name w:val="Tag Char Char1"/>
    <w:rsid w:val="00C836DA"/>
    <w:rPr>
      <w:b/>
      <w:bCs w:val="0"/>
      <w:sz w:val="24"/>
      <w:szCs w:val="24"/>
      <w:lang w:val="en-US" w:eastAsia="en-US" w:bidi="ar-SA"/>
    </w:rPr>
  </w:style>
  <w:style w:type="character" w:customStyle="1" w:styleId="12TimesNewRoman">
    <w:name w:val="12 Times New Roman"/>
    <w:rsid w:val="00C836D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836D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836DA"/>
    <w:rPr>
      <w:rFonts w:ascii="Times New Roman" w:hAnsi="Times New Roman" w:cs="Times New Roman" w:hint="default"/>
      <w:strike w:val="0"/>
      <w:dstrike w:val="0"/>
      <w:sz w:val="14"/>
      <w:u w:val="none"/>
      <w:effect w:val="none"/>
    </w:rPr>
  </w:style>
  <w:style w:type="character" w:customStyle="1" w:styleId="F8-UnderlineBold">
    <w:name w:val="F8 - Underline/Bold"/>
    <w:rsid w:val="00C836DA"/>
    <w:rPr>
      <w:rFonts w:ascii="Times New Roman" w:hAnsi="Times New Roman" w:cs="Times New Roman" w:hint="default"/>
      <w:b/>
      <w:bCs w:val="0"/>
      <w:sz w:val="20"/>
      <w:u w:val="single"/>
    </w:rPr>
  </w:style>
  <w:style w:type="character" w:customStyle="1" w:styleId="F7-SmallFont">
    <w:name w:val="F7 - Small Font"/>
    <w:rsid w:val="00C836DA"/>
    <w:rPr>
      <w:rFonts w:ascii="Times New Roman" w:hAnsi="Times New Roman" w:cs="Times New Roman" w:hint="default"/>
      <w:sz w:val="14"/>
    </w:rPr>
  </w:style>
  <w:style w:type="character" w:customStyle="1" w:styleId="Brief-Bold">
    <w:name w:val="Brief - Bold"/>
    <w:rsid w:val="00C836DA"/>
    <w:rPr>
      <w:rFonts w:ascii="Times New Roman" w:hAnsi="Times New Roman" w:cs="Times New Roman" w:hint="default"/>
      <w:b/>
      <w:bCs w:val="0"/>
    </w:rPr>
  </w:style>
  <w:style w:type="character" w:customStyle="1" w:styleId="Card-Underline">
    <w:name w:val="Card - Underline"/>
    <w:rsid w:val="00C836DA"/>
    <w:rPr>
      <w:rFonts w:ascii="Times New Roman" w:hAnsi="Times New Roman" w:cs="Times New Roman" w:hint="default"/>
      <w:u w:val="single"/>
    </w:rPr>
  </w:style>
  <w:style w:type="character" w:customStyle="1" w:styleId="beriefunderline">
    <w:name w:val="berief = underline"/>
    <w:rsid w:val="00C836DA"/>
    <w:rPr>
      <w:rFonts w:ascii="Times New Roman" w:eastAsia="Times New Roman" w:hAnsi="Times New Roman" w:cs="Times New Roman" w:hint="default"/>
      <w:sz w:val="20"/>
      <w:u w:val="single"/>
    </w:rPr>
  </w:style>
  <w:style w:type="character" w:customStyle="1" w:styleId="BoldText10pt">
    <w:name w:val="Bold Text 10 pt"/>
    <w:rsid w:val="00C836D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836DA"/>
  </w:style>
  <w:style w:type="character" w:customStyle="1" w:styleId="SC4208902">
    <w:name w:val="SC.4.208902"/>
    <w:rsid w:val="00C836DA"/>
    <w:rPr>
      <w:rFonts w:ascii="Century" w:hAnsi="Century" w:cs="Century" w:hint="default"/>
      <w:color w:val="000000"/>
      <w:sz w:val="22"/>
      <w:szCs w:val="22"/>
    </w:rPr>
  </w:style>
  <w:style w:type="character" w:customStyle="1" w:styleId="SC4208915">
    <w:name w:val="SC.4.208915"/>
    <w:rsid w:val="00C836DA"/>
    <w:rPr>
      <w:rFonts w:ascii="Century" w:hAnsi="Century" w:cs="Century" w:hint="default"/>
      <w:color w:val="000000"/>
      <w:sz w:val="13"/>
      <w:szCs w:val="13"/>
    </w:rPr>
  </w:style>
  <w:style w:type="character" w:customStyle="1" w:styleId="SC273764">
    <w:name w:val="SC.2.73764"/>
    <w:rsid w:val="00C836DA"/>
    <w:rPr>
      <w:rFonts w:ascii="Century" w:hAnsi="Century" w:cs="Century" w:hint="default"/>
      <w:color w:val="000000"/>
      <w:sz w:val="72"/>
      <w:szCs w:val="72"/>
    </w:rPr>
  </w:style>
  <w:style w:type="character" w:customStyle="1" w:styleId="SC273779">
    <w:name w:val="SC.2.73779"/>
    <w:rsid w:val="00C836DA"/>
    <w:rPr>
      <w:rFonts w:ascii="Century" w:hAnsi="Century" w:cs="Century" w:hint="default"/>
      <w:color w:val="000000"/>
      <w:sz w:val="40"/>
      <w:szCs w:val="40"/>
    </w:rPr>
  </w:style>
  <w:style w:type="character" w:customStyle="1" w:styleId="SC273763">
    <w:name w:val="SC.2.73763"/>
    <w:rsid w:val="00C836DA"/>
    <w:rPr>
      <w:rFonts w:ascii="Century" w:hAnsi="Century" w:cs="Century" w:hint="default"/>
      <w:b/>
      <w:bCs/>
      <w:color w:val="000000"/>
    </w:rPr>
  </w:style>
  <w:style w:type="character" w:customStyle="1" w:styleId="SC4208910">
    <w:name w:val="SC.4.208910"/>
    <w:rsid w:val="00C836DA"/>
    <w:rPr>
      <w:rFonts w:ascii="Century" w:hAnsi="Century" w:cs="Century" w:hint="default"/>
      <w:color w:val="000000"/>
      <w:sz w:val="28"/>
      <w:szCs w:val="28"/>
    </w:rPr>
  </w:style>
  <w:style w:type="character" w:customStyle="1" w:styleId="SC4208911">
    <w:name w:val="SC.4.208911"/>
    <w:rsid w:val="00C836DA"/>
    <w:rPr>
      <w:rFonts w:ascii="Century" w:hAnsi="Century" w:cs="Century" w:hint="default"/>
      <w:color w:val="000000"/>
    </w:rPr>
  </w:style>
  <w:style w:type="character" w:customStyle="1" w:styleId="articlesubtitle">
    <w:name w:val="article_sub_title"/>
    <w:basedOn w:val="DefaultParagraphFont"/>
    <w:rsid w:val="00C836DA"/>
  </w:style>
  <w:style w:type="character" w:customStyle="1" w:styleId="newsdate2">
    <w:name w:val="news_date2"/>
    <w:basedOn w:val="DefaultParagraphFont"/>
    <w:rsid w:val="00C836DA"/>
  </w:style>
  <w:style w:type="character" w:customStyle="1" w:styleId="readarticleheader">
    <w:name w:val="readarticleheader"/>
    <w:basedOn w:val="DefaultParagraphFont"/>
    <w:rsid w:val="00C836DA"/>
  </w:style>
  <w:style w:type="character" w:customStyle="1" w:styleId="UnderlineChar20">
    <w:name w:val="Underline Char2"/>
    <w:rsid w:val="00C836DA"/>
    <w:rPr>
      <w:rFonts w:ascii="Trebuchet MS" w:hAnsi="Trebuchet MS" w:hint="default"/>
      <w:u w:val="thick"/>
      <w:lang w:val="en-US" w:eastAsia="zh-CN" w:bidi="ar-SA"/>
    </w:rPr>
  </w:style>
  <w:style w:type="character" w:customStyle="1" w:styleId="BoldUnderliningChar">
    <w:name w:val="Bold Underlining Char"/>
    <w:rsid w:val="00C836DA"/>
    <w:rPr>
      <w:rFonts w:ascii="Arial Narrow" w:eastAsia="Times New Roman" w:hAnsi="Arial Narrow" w:hint="default"/>
      <w:b/>
      <w:bCs w:val="0"/>
      <w:szCs w:val="24"/>
      <w:u w:val="single"/>
      <w:lang w:val="en-GB" w:eastAsia="en-US" w:bidi="ar-SA"/>
    </w:rPr>
  </w:style>
  <w:style w:type="character" w:customStyle="1" w:styleId="medium-normal1">
    <w:name w:val="medium-normal1"/>
    <w:rsid w:val="00C836DA"/>
    <w:rPr>
      <w:rFonts w:ascii="Arial" w:hAnsi="Arial" w:cs="Arial" w:hint="default"/>
      <w:b w:val="0"/>
      <w:bCs w:val="0"/>
      <w:i w:val="0"/>
      <w:iCs w:val="0"/>
      <w:sz w:val="20"/>
      <w:szCs w:val="20"/>
    </w:rPr>
  </w:style>
  <w:style w:type="character" w:customStyle="1" w:styleId="UnderlinedCardChar0">
    <w:name w:val="Underlined Card Char"/>
    <w:rsid w:val="00C836DA"/>
    <w:rPr>
      <w:rFonts w:ascii="Palatino Linotype" w:hAnsi="Palatino Linotype" w:hint="default"/>
      <w:u w:val="single"/>
      <w:lang w:val="en-US" w:eastAsia="en-US" w:bidi="ar-SA"/>
    </w:rPr>
  </w:style>
  <w:style w:type="character" w:customStyle="1" w:styleId="char">
    <w:name w:val="char"/>
    <w:basedOn w:val="DefaultParagraphFont"/>
    <w:rsid w:val="00C836DA"/>
  </w:style>
  <w:style w:type="character" w:customStyle="1" w:styleId="UnderlineCharCharCharCharCharChar">
    <w:name w:val="Underline Char Char Char Char Char Char"/>
    <w:rsid w:val="00C836DA"/>
    <w:rPr>
      <w:rFonts w:ascii="Arial Narrow" w:hAnsi="Arial Narrow" w:hint="default"/>
      <w:szCs w:val="24"/>
      <w:u w:val="single"/>
      <w:lang w:val="en-US" w:eastAsia="en-US" w:bidi="ar-SA"/>
    </w:rPr>
  </w:style>
  <w:style w:type="character" w:customStyle="1" w:styleId="klink">
    <w:name w:val="klink"/>
    <w:basedOn w:val="DefaultParagraphFont"/>
    <w:rsid w:val="00C836DA"/>
  </w:style>
  <w:style w:type="character" w:customStyle="1" w:styleId="date10">
    <w:name w:val="date1"/>
    <w:basedOn w:val="DefaultParagraphFont"/>
    <w:rsid w:val="00C836DA"/>
  </w:style>
  <w:style w:type="character" w:customStyle="1" w:styleId="bolding1">
    <w:name w:val="bolding1"/>
    <w:rsid w:val="00C836DA"/>
    <w:rPr>
      <w:b/>
      <w:bCs/>
    </w:rPr>
  </w:style>
  <w:style w:type="character" w:customStyle="1" w:styleId="bookoptions1">
    <w:name w:val="book_options1"/>
    <w:rsid w:val="00C836DA"/>
    <w:rPr>
      <w:b/>
      <w:bCs/>
      <w:color w:val="333366"/>
    </w:rPr>
  </w:style>
  <w:style w:type="character" w:customStyle="1" w:styleId="descriptionblock">
    <w:name w:val="description block"/>
    <w:basedOn w:val="DefaultParagraphFont"/>
    <w:rsid w:val="00C836DA"/>
  </w:style>
  <w:style w:type="character" w:customStyle="1" w:styleId="detailsboxblock">
    <w:name w:val="detailsbox block"/>
    <w:basedOn w:val="DefaultParagraphFont"/>
    <w:rsid w:val="00C836DA"/>
  </w:style>
  <w:style w:type="character" w:customStyle="1" w:styleId="Char3">
    <w:name w:val="Char3"/>
    <w:rsid w:val="00C836DA"/>
    <w:rPr>
      <w:rFonts w:ascii="Arial" w:hAnsi="Arial" w:cs="Arial" w:hint="default"/>
      <w:bCs/>
      <w:u w:val="thick"/>
      <w:lang w:val="en-US" w:eastAsia="en-US" w:bidi="ar-SA"/>
    </w:rPr>
  </w:style>
  <w:style w:type="character" w:customStyle="1" w:styleId="texto11">
    <w:name w:val="texto11"/>
    <w:rsid w:val="00C836DA"/>
    <w:rPr>
      <w:rFonts w:ascii="Arial" w:hAnsi="Arial" w:cs="Arial" w:hint="default"/>
      <w:b w:val="0"/>
      <w:bCs w:val="0"/>
      <w:i w:val="0"/>
      <w:iCs w:val="0"/>
      <w:caps w:val="0"/>
      <w:color w:val="000000"/>
      <w:sz w:val="26"/>
      <w:szCs w:val="26"/>
    </w:rPr>
  </w:style>
  <w:style w:type="character" w:customStyle="1" w:styleId="CardTagChar">
    <w:name w:val="Card Tag Char"/>
    <w:rsid w:val="00C836DA"/>
    <w:rPr>
      <w:rFonts w:ascii="Arial Narrow" w:hAnsi="Arial Narrow" w:hint="default"/>
      <w:b/>
      <w:bCs w:val="0"/>
      <w:sz w:val="24"/>
      <w:szCs w:val="24"/>
      <w:lang w:val="en-US" w:eastAsia="en-US" w:bidi="ar-SA"/>
    </w:rPr>
  </w:style>
  <w:style w:type="character" w:customStyle="1" w:styleId="DebateCiteCharCharChar">
    <w:name w:val="Debate Cite Char Char Char"/>
    <w:rsid w:val="00C836DA"/>
    <w:rPr>
      <w:b/>
      <w:bCs w:val="0"/>
      <w:sz w:val="32"/>
      <w:szCs w:val="32"/>
      <w:lang w:val="en-US" w:eastAsia="en-US" w:bidi="ar-SA"/>
    </w:rPr>
  </w:style>
  <w:style w:type="character" w:customStyle="1" w:styleId="TagandCiteChar">
    <w:name w:val="Tag and Cite Char"/>
    <w:rsid w:val="00C836DA"/>
    <w:rPr>
      <w:color w:val="333333"/>
      <w:sz w:val="22"/>
      <w:szCs w:val="22"/>
      <w:lang w:val="en-US" w:eastAsia="en-US" w:bidi="ar-SA"/>
    </w:rPr>
  </w:style>
  <w:style w:type="character" w:customStyle="1" w:styleId="Style10ptBold">
    <w:name w:val="Style 10 pt Bold"/>
    <w:rsid w:val="00C836DA"/>
    <w:rPr>
      <w:b/>
      <w:bCs/>
      <w:sz w:val="20"/>
    </w:rPr>
  </w:style>
  <w:style w:type="character" w:customStyle="1" w:styleId="text9">
    <w:name w:val="text9"/>
    <w:basedOn w:val="DefaultParagraphFont"/>
    <w:rsid w:val="00C836DA"/>
  </w:style>
  <w:style w:type="character" w:customStyle="1" w:styleId="text21">
    <w:name w:val="text21"/>
    <w:basedOn w:val="DefaultParagraphFont"/>
    <w:rsid w:val="00C836DA"/>
  </w:style>
  <w:style w:type="character" w:customStyle="1" w:styleId="text19">
    <w:name w:val="text19"/>
    <w:basedOn w:val="DefaultParagraphFont"/>
    <w:rsid w:val="00C836DA"/>
  </w:style>
  <w:style w:type="character" w:customStyle="1" w:styleId="term2">
    <w:name w:val="term2"/>
    <w:rsid w:val="00C836DA"/>
    <w:rPr>
      <w:b/>
      <w:bCs/>
    </w:rPr>
  </w:style>
  <w:style w:type="character" w:customStyle="1" w:styleId="pmterms12">
    <w:name w:val="pmterms12"/>
    <w:rsid w:val="00C836DA"/>
    <w:rPr>
      <w:b/>
      <w:bCs/>
      <w:i w:val="0"/>
      <w:iCs w:val="0"/>
      <w:color w:val="000000"/>
    </w:rPr>
  </w:style>
  <w:style w:type="character" w:customStyle="1" w:styleId="ToReadChar">
    <w:name w:val="To Read Char"/>
    <w:rsid w:val="00C836DA"/>
    <w:rPr>
      <w:rFonts w:ascii="Verdana" w:hAnsi="Verdana" w:hint="default"/>
      <w:b/>
      <w:bCs w:val="0"/>
      <w:szCs w:val="24"/>
      <w:u w:val="single"/>
      <w:lang w:val="en-US" w:eastAsia="en-US" w:bidi="ar-SA"/>
    </w:rPr>
  </w:style>
  <w:style w:type="character" w:customStyle="1" w:styleId="ToReadCharChar">
    <w:name w:val="To Read Char Char"/>
    <w:rsid w:val="00C836DA"/>
    <w:rPr>
      <w:rFonts w:ascii="Verdana" w:hAnsi="Verdana" w:hint="default"/>
      <w:b/>
      <w:bCs w:val="0"/>
      <w:szCs w:val="24"/>
      <w:u w:val="single"/>
      <w:lang w:val="en-US" w:eastAsia="en-US" w:bidi="ar-SA"/>
    </w:rPr>
  </w:style>
  <w:style w:type="character" w:customStyle="1" w:styleId="bio">
    <w:name w:val="bio"/>
    <w:basedOn w:val="DefaultParagraphFont"/>
    <w:rsid w:val="00C836DA"/>
  </w:style>
  <w:style w:type="character" w:customStyle="1" w:styleId="storytextstyle">
    <w:name w:val="storytextstyle"/>
    <w:basedOn w:val="DefaultParagraphFont"/>
    <w:rsid w:val="00C836DA"/>
  </w:style>
  <w:style w:type="character" w:customStyle="1" w:styleId="cardunderlinedCharChar">
    <w:name w:val="card underlined Char Char"/>
    <w:rsid w:val="00C836DA"/>
    <w:rPr>
      <w:rFonts w:ascii="Arial" w:hAnsi="Arial" w:cs="Arial" w:hint="default"/>
      <w:sz w:val="22"/>
      <w:szCs w:val="24"/>
      <w:u w:val="single"/>
      <w:lang w:val="en-US" w:eastAsia="en-US" w:bidi="ar-SA"/>
    </w:rPr>
  </w:style>
  <w:style w:type="character" w:customStyle="1" w:styleId="Style2Char0">
    <w:name w:val="Style2 Char"/>
    <w:rsid w:val="00C836DA"/>
    <w:rPr>
      <w:rFonts w:ascii="Book Antiqua" w:hAnsi="Book Antiqua" w:hint="default"/>
      <w:u w:val="thick"/>
      <w:lang w:val="en-US" w:eastAsia="en-US" w:bidi="ar-SA"/>
    </w:rPr>
  </w:style>
  <w:style w:type="character" w:customStyle="1" w:styleId="Style2Char1">
    <w:name w:val="Style2 Char1"/>
    <w:rsid w:val="00C836DA"/>
    <w:rPr>
      <w:rFonts w:ascii="Book Antiqua" w:hAnsi="Book Antiqua" w:hint="default"/>
      <w:szCs w:val="24"/>
      <w:u w:val="thick"/>
      <w:lang w:val="en-US" w:eastAsia="en-US" w:bidi="ar-SA"/>
    </w:rPr>
  </w:style>
  <w:style w:type="character" w:customStyle="1" w:styleId="articlehead21">
    <w:name w:val="articlehead21"/>
    <w:rsid w:val="00C836DA"/>
    <w:rPr>
      <w:rFonts w:ascii="Arial" w:hAnsi="Arial" w:cs="Arial" w:hint="default"/>
      <w:b/>
      <w:bCs/>
      <w:color w:val="660000"/>
      <w:sz w:val="20"/>
      <w:szCs w:val="20"/>
    </w:rPr>
  </w:style>
  <w:style w:type="character" w:customStyle="1" w:styleId="TagCiteChar1">
    <w:name w:val="Tag/Cite Char1"/>
    <w:rsid w:val="00C836DA"/>
    <w:rPr>
      <w:b/>
      <w:bCs w:val="0"/>
      <w:lang w:val="en-US" w:eastAsia="en-US" w:bidi="ar-SA"/>
    </w:rPr>
  </w:style>
  <w:style w:type="character" w:customStyle="1" w:styleId="goohl2">
    <w:name w:val="goohl2"/>
    <w:basedOn w:val="DefaultParagraphFont"/>
    <w:rsid w:val="00C836DA"/>
  </w:style>
  <w:style w:type="character" w:customStyle="1" w:styleId="CardCharChar0">
    <w:name w:val="Card Char Char"/>
    <w:rsid w:val="00C836DA"/>
    <w:rPr>
      <w:lang w:val="en-US" w:eastAsia="en-US" w:bidi="ar-SA"/>
    </w:rPr>
  </w:style>
  <w:style w:type="character" w:customStyle="1" w:styleId="BriefTitle1Char">
    <w:name w:val="Brief Title 1 Char"/>
    <w:rsid w:val="00C836DA"/>
    <w:rPr>
      <w:b/>
      <w:bCs w:val="0"/>
      <w:u w:val="single"/>
      <w:lang w:val="en-US" w:eastAsia="en-US" w:bidi="ar-SA"/>
    </w:rPr>
  </w:style>
  <w:style w:type="character" w:customStyle="1" w:styleId="TagCiteCharChar">
    <w:name w:val="Tag/Cite Char Char"/>
    <w:rsid w:val="00C836DA"/>
    <w:rPr>
      <w:b/>
      <w:bCs w:val="0"/>
      <w:lang w:val="en-US" w:eastAsia="en-US" w:bidi="ar-SA"/>
    </w:rPr>
  </w:style>
  <w:style w:type="character" w:customStyle="1" w:styleId="btx">
    <w:name w:val="btx"/>
    <w:basedOn w:val="DefaultParagraphFont"/>
    <w:rsid w:val="00C836DA"/>
  </w:style>
  <w:style w:type="character" w:customStyle="1" w:styleId="CardChar1">
    <w:name w:val="Card Char1"/>
    <w:rsid w:val="00C836DA"/>
    <w:rPr>
      <w:lang w:val="en-US" w:eastAsia="en-US" w:bidi="ar-SA"/>
    </w:rPr>
  </w:style>
  <w:style w:type="character" w:customStyle="1" w:styleId="prodgeneral1">
    <w:name w:val="prodgeneral1"/>
    <w:rsid w:val="00C836DA"/>
    <w:rPr>
      <w:rFonts w:ascii="Verdana" w:hAnsi="Verdana" w:hint="default"/>
      <w:b w:val="0"/>
      <w:bCs w:val="0"/>
      <w:caps w:val="0"/>
      <w:color w:val="000000"/>
      <w:spacing w:val="0"/>
      <w:sz w:val="16"/>
      <w:szCs w:val="16"/>
    </w:rPr>
  </w:style>
  <w:style w:type="character" w:customStyle="1" w:styleId="summary1">
    <w:name w:val="summary1"/>
    <w:rsid w:val="00C836DA"/>
    <w:rPr>
      <w:rFonts w:ascii="Arial" w:hAnsi="Arial" w:cs="Arial" w:hint="default"/>
      <w:sz w:val="18"/>
      <w:szCs w:val="18"/>
    </w:rPr>
  </w:style>
  <w:style w:type="character" w:customStyle="1" w:styleId="text3">
    <w:name w:val="text3"/>
    <w:basedOn w:val="DefaultParagraphFont"/>
    <w:rsid w:val="00C836DA"/>
  </w:style>
  <w:style w:type="character" w:customStyle="1" w:styleId="cardtextsmallChar">
    <w:name w:val="card text small Char"/>
    <w:rsid w:val="00C836DA"/>
    <w:rPr>
      <w:rFonts w:ascii="Arial Narrow" w:hAnsi="Arial Narrow" w:hint="default"/>
      <w:sz w:val="16"/>
      <w:szCs w:val="24"/>
      <w:lang w:val="en-US" w:eastAsia="en-US" w:bidi="ar-SA"/>
    </w:rPr>
  </w:style>
  <w:style w:type="character" w:customStyle="1" w:styleId="countrytitle1">
    <w:name w:val="countrytitle1"/>
    <w:rsid w:val="00C836DA"/>
    <w:rPr>
      <w:rFonts w:ascii="Verdana" w:hAnsi="Verdana" w:hint="default"/>
      <w:b/>
      <w:bCs/>
      <w:color w:val="293643"/>
      <w:sz w:val="24"/>
      <w:szCs w:val="24"/>
    </w:rPr>
  </w:style>
  <w:style w:type="character" w:customStyle="1" w:styleId="storyheader1">
    <w:name w:val="storyheader1"/>
    <w:rsid w:val="00C836DA"/>
    <w:rPr>
      <w:rFonts w:ascii="Verdana" w:hAnsi="Verdana" w:hint="default"/>
      <w:b/>
      <w:bCs/>
      <w:color w:val="000000"/>
      <w:sz w:val="21"/>
      <w:szCs w:val="21"/>
    </w:rPr>
  </w:style>
  <w:style w:type="character" w:customStyle="1" w:styleId="cardunderlinedChar0">
    <w:name w:val="card underlined Char"/>
    <w:rsid w:val="00C836DA"/>
    <w:rPr>
      <w:rFonts w:ascii="Arial" w:hAnsi="Arial" w:cs="Arial" w:hint="default"/>
      <w:sz w:val="22"/>
      <w:szCs w:val="24"/>
      <w:u w:val="single"/>
      <w:lang w:val="en-US" w:eastAsia="en-US" w:bidi="ar-SA"/>
    </w:rPr>
  </w:style>
  <w:style w:type="character" w:customStyle="1" w:styleId="article1">
    <w:name w:val="article1"/>
    <w:rsid w:val="00C836DA"/>
    <w:rPr>
      <w:rFonts w:ascii="Verdana" w:hAnsi="Verdana" w:hint="default"/>
      <w:color w:val="333333"/>
      <w:sz w:val="16"/>
      <w:szCs w:val="16"/>
    </w:rPr>
  </w:style>
  <w:style w:type="character" w:customStyle="1" w:styleId="story-posted-date1">
    <w:name w:val="story-posted-date1"/>
    <w:rsid w:val="00C836D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836D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836DA"/>
  </w:style>
  <w:style w:type="character" w:customStyle="1" w:styleId="textmedium">
    <w:name w:val="textmedium"/>
    <w:basedOn w:val="DefaultParagraphFont"/>
    <w:rsid w:val="00C836DA"/>
  </w:style>
  <w:style w:type="character" w:customStyle="1" w:styleId="citation1">
    <w:name w:val="citation1"/>
    <w:rsid w:val="00C836DA"/>
    <w:rPr>
      <w:rFonts w:ascii="Verdana" w:hAnsi="Verdana" w:hint="default"/>
      <w:sz w:val="17"/>
      <w:szCs w:val="17"/>
    </w:rPr>
  </w:style>
  <w:style w:type="character" w:customStyle="1" w:styleId="hithighlite">
    <w:name w:val="hithighlite"/>
    <w:basedOn w:val="DefaultParagraphFont"/>
    <w:rsid w:val="00C836DA"/>
  </w:style>
  <w:style w:type="character" w:customStyle="1" w:styleId="articlecontent">
    <w:name w:val="articlecontent"/>
    <w:basedOn w:val="DefaultParagraphFont"/>
    <w:rsid w:val="00C836DA"/>
  </w:style>
  <w:style w:type="character" w:customStyle="1" w:styleId="fource1">
    <w:name w:val="fource1"/>
    <w:rsid w:val="00C836DA"/>
    <w:rPr>
      <w:sz w:val="34"/>
      <w:szCs w:val="34"/>
    </w:rPr>
  </w:style>
  <w:style w:type="character" w:customStyle="1" w:styleId="LanguageStrikeChar">
    <w:name w:val="Language Strike Char"/>
    <w:rsid w:val="00C836DA"/>
    <w:rPr>
      <w:rFonts w:ascii="Arial Narrow" w:hAnsi="Arial Narrow" w:hint="default"/>
      <w:strike/>
      <w:szCs w:val="24"/>
      <w:lang w:val="en-US" w:eastAsia="en-US" w:bidi="ar-SA"/>
    </w:rPr>
  </w:style>
  <w:style w:type="character" w:customStyle="1" w:styleId="normal11">
    <w:name w:val="normal1"/>
    <w:basedOn w:val="DefaultParagraphFont"/>
    <w:rsid w:val="00C836DA"/>
  </w:style>
  <w:style w:type="character" w:customStyle="1" w:styleId="ds">
    <w:name w:val="ds"/>
    <w:basedOn w:val="DefaultParagraphFont"/>
    <w:rsid w:val="00C836DA"/>
  </w:style>
  <w:style w:type="character" w:customStyle="1" w:styleId="UnderliningChar1">
    <w:name w:val="Underlining Char1"/>
    <w:rsid w:val="00C836DA"/>
    <w:rPr>
      <w:rFonts w:ascii="Arial Narrow" w:hAnsi="Arial Narrow" w:hint="default"/>
      <w:szCs w:val="24"/>
      <w:u w:val="single"/>
      <w:lang w:val="en-US" w:eastAsia="en-US" w:bidi="ar-SA"/>
    </w:rPr>
  </w:style>
  <w:style w:type="character" w:customStyle="1" w:styleId="UnderliningChar2">
    <w:name w:val="Underlining Char2"/>
    <w:rsid w:val="00C836DA"/>
    <w:rPr>
      <w:rFonts w:ascii="Arial Narrow" w:hAnsi="Arial Narrow" w:hint="default"/>
      <w:szCs w:val="24"/>
      <w:u w:val="single"/>
      <w:lang w:val="en-US" w:eastAsia="en-US" w:bidi="ar-SA"/>
    </w:rPr>
  </w:style>
  <w:style w:type="character" w:customStyle="1" w:styleId="MicroTextChar1">
    <w:name w:val="MicroText Char1"/>
    <w:rsid w:val="00C836DA"/>
    <w:rPr>
      <w:rFonts w:ascii="Arial Narrow" w:hAnsi="Arial Narrow" w:hint="default"/>
      <w:sz w:val="12"/>
      <w:szCs w:val="24"/>
      <w:lang w:val="en-US" w:eastAsia="en-US" w:bidi="ar-SA"/>
    </w:rPr>
  </w:style>
  <w:style w:type="character" w:customStyle="1" w:styleId="DefaultPara">
    <w:name w:val="Default Para"/>
    <w:rsid w:val="00C836DA"/>
    <w:rPr>
      <w:sz w:val="20"/>
    </w:rPr>
  </w:style>
  <w:style w:type="character" w:customStyle="1" w:styleId="SYSHYPERTEXT">
    <w:name w:val="SYS_HYPERTEXT"/>
    <w:rsid w:val="00C836DA"/>
    <w:rPr>
      <w:color w:val="0000FF"/>
      <w:u w:val="single"/>
    </w:rPr>
  </w:style>
  <w:style w:type="character" w:customStyle="1" w:styleId="Hyperlink1">
    <w:name w:val="Hyperlink1"/>
    <w:rsid w:val="00C836D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836D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836DA"/>
    <w:rPr>
      <w:rFonts w:ascii="Arial Narrow" w:hAnsi="Arial Narrow" w:hint="default"/>
      <w:noProof w:val="0"/>
      <w:szCs w:val="24"/>
      <w:u w:val="single"/>
      <w:lang w:val="en-US" w:eastAsia="en-US" w:bidi="ar-SA"/>
    </w:rPr>
  </w:style>
  <w:style w:type="character" w:customStyle="1" w:styleId="BlockHeading1Char">
    <w:name w:val="Block Heading 1 Char"/>
    <w:rsid w:val="00C836D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836DA"/>
    <w:rPr>
      <w:b/>
      <w:bCs w:val="0"/>
      <w:sz w:val="24"/>
      <w:szCs w:val="24"/>
      <w:u w:val="single"/>
      <w:lang w:val="en-US" w:eastAsia="en-US" w:bidi="ar-SA"/>
    </w:rPr>
  </w:style>
  <w:style w:type="character" w:customStyle="1" w:styleId="StyleTagTimesNewRomanChar">
    <w:name w:val="Style Tag + Times New Roman Char"/>
    <w:rsid w:val="00C836D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836DA"/>
    <w:rPr>
      <w:rFonts w:ascii="Arial Narrow" w:hAnsi="Arial Narrow" w:cs="Arial" w:hint="default"/>
      <w:b/>
      <w:bCs/>
      <w:iCs/>
      <w:sz w:val="24"/>
      <w:szCs w:val="28"/>
      <w:lang w:val="en-US" w:eastAsia="en-US" w:bidi="ar-SA"/>
    </w:rPr>
  </w:style>
  <w:style w:type="character" w:customStyle="1" w:styleId="UnderliningCharChar">
    <w:name w:val="Underlining Char Char"/>
    <w:rsid w:val="00C836DA"/>
    <w:rPr>
      <w:rFonts w:ascii="Arial Narrow" w:hAnsi="Arial Narrow" w:hint="default"/>
      <w:szCs w:val="24"/>
      <w:u w:val="single"/>
      <w:lang w:val="en-US" w:eastAsia="en-US" w:bidi="ar-SA"/>
    </w:rPr>
  </w:style>
  <w:style w:type="character" w:customStyle="1" w:styleId="StyleArialNarrow12ptBold">
    <w:name w:val="Style Arial Narrow 12 pt Bold"/>
    <w:rsid w:val="00C836D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C836DA"/>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C836DA"/>
    <w:rPr>
      <w:u w:val="single"/>
    </w:rPr>
  </w:style>
  <w:style w:type="character" w:customStyle="1" w:styleId="UnderlinedCharChar1">
    <w:name w:val="Underlined Char Char1"/>
    <w:rsid w:val="00C836DA"/>
    <w:rPr>
      <w:rFonts w:ascii="Bell MT" w:eastAsia="Times New Roman" w:hAnsi="Bell MT" w:hint="default"/>
      <w:bCs/>
      <w:iCs/>
      <w:sz w:val="22"/>
      <w:u w:val="single"/>
    </w:rPr>
  </w:style>
  <w:style w:type="character" w:customStyle="1" w:styleId="Heading2CharChar2">
    <w:name w:val="Heading 2 Char Char2"/>
    <w:rsid w:val="00C836DA"/>
    <w:rPr>
      <w:rFonts w:ascii="Arial" w:hAnsi="Arial" w:cs="Arial" w:hint="default"/>
      <w:b/>
      <w:bCs/>
      <w:iCs/>
      <w:sz w:val="22"/>
      <w:szCs w:val="28"/>
      <w:lang w:val="en-US" w:eastAsia="en-US" w:bidi="ar-SA"/>
    </w:rPr>
  </w:style>
  <w:style w:type="character" w:customStyle="1" w:styleId="doctitle">
    <w:name w:val="doctitle"/>
    <w:rsid w:val="00C836DA"/>
  </w:style>
  <w:style w:type="character" w:customStyle="1" w:styleId="cardtext-underlined0">
    <w:name w:val="card text- underlined"/>
    <w:rsid w:val="00C836DA"/>
    <w:rPr>
      <w:rFonts w:ascii="Garamond" w:hAnsi="Garamond" w:hint="default"/>
      <w:u w:val="single"/>
    </w:rPr>
  </w:style>
  <w:style w:type="character" w:customStyle="1" w:styleId="BodyText1">
    <w:name w:val="Body Text1"/>
    <w:basedOn w:val="DefaultParagraphFont"/>
    <w:rsid w:val="00C836D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836DA"/>
  </w:style>
  <w:style w:type="character" w:customStyle="1" w:styleId="BriefTitleChar">
    <w:name w:val="Brief Title Char"/>
    <w:basedOn w:val="DefaultParagraphFont"/>
    <w:rsid w:val="00C836DA"/>
    <w:rPr>
      <w:b/>
      <w:bCs w:val="0"/>
      <w:sz w:val="24"/>
      <w:szCs w:val="24"/>
      <w:u w:val="single"/>
      <w:lang w:val="en-US" w:eastAsia="en-US" w:bidi="ar-SA"/>
    </w:rPr>
  </w:style>
  <w:style w:type="character" w:customStyle="1" w:styleId="BriefTitle2Char">
    <w:name w:val="Brief Title 2 Char"/>
    <w:basedOn w:val="BriefTitleChar"/>
    <w:rsid w:val="00C836D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836D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836D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836DA"/>
    <w:rPr>
      <w:rFonts w:ascii="AGaramond" w:hAnsi="AGaramond" w:cs="AGaramond" w:hint="default"/>
      <w:color w:val="211D1E"/>
      <w:sz w:val="14"/>
      <w:szCs w:val="14"/>
    </w:rPr>
  </w:style>
  <w:style w:type="character" w:customStyle="1" w:styleId="CharacterStyle2">
    <w:name w:val="Character Style 2"/>
    <w:uiPriority w:val="99"/>
    <w:rsid w:val="00C836DA"/>
    <w:rPr>
      <w:sz w:val="20"/>
      <w:szCs w:val="20"/>
    </w:rPr>
  </w:style>
  <w:style w:type="character" w:customStyle="1" w:styleId="cross-head">
    <w:name w:val="cross-head"/>
    <w:rsid w:val="00C836DA"/>
  </w:style>
  <w:style w:type="character" w:customStyle="1" w:styleId="Subtitle1">
    <w:name w:val="Subtitle1"/>
    <w:rsid w:val="00C836DA"/>
  </w:style>
  <w:style w:type="character" w:customStyle="1" w:styleId="metaorigin">
    <w:name w:val="meta_origin"/>
    <w:rsid w:val="00C836DA"/>
  </w:style>
  <w:style w:type="character" w:customStyle="1" w:styleId="mandelbrotrefrag">
    <w:name w:val="mandelbrot_refrag"/>
    <w:rsid w:val="00C836DA"/>
  </w:style>
  <w:style w:type="character" w:customStyle="1" w:styleId="eminfo">
    <w:name w:val="eminfo"/>
    <w:rsid w:val="00C836DA"/>
  </w:style>
  <w:style w:type="character" w:customStyle="1" w:styleId="emhighlight">
    <w:name w:val="emhighlight"/>
    <w:rsid w:val="00C836DA"/>
  </w:style>
  <w:style w:type="character" w:customStyle="1" w:styleId="name">
    <w:name w:val="name"/>
    <w:rsid w:val="00C836DA"/>
  </w:style>
  <w:style w:type="character" w:customStyle="1" w:styleId="tkrname">
    <w:name w:val="tkrname"/>
    <w:rsid w:val="00C836DA"/>
  </w:style>
  <w:style w:type="character" w:customStyle="1" w:styleId="tkrchange">
    <w:name w:val="tkrchange"/>
    <w:rsid w:val="00C836DA"/>
  </w:style>
  <w:style w:type="character" w:customStyle="1" w:styleId="source-org">
    <w:name w:val="source-org"/>
    <w:rsid w:val="00C836DA"/>
  </w:style>
  <w:style w:type="character" w:customStyle="1" w:styleId="updated">
    <w:name w:val="updated"/>
    <w:rsid w:val="00C836DA"/>
  </w:style>
  <w:style w:type="character" w:customStyle="1" w:styleId="last">
    <w:name w:val="last"/>
    <w:rsid w:val="00C836DA"/>
  </w:style>
  <w:style w:type="character" w:customStyle="1" w:styleId="Style11ptBoldUnderline1">
    <w:name w:val="Style 11 pt Bold Underline1"/>
    <w:rsid w:val="00C836DA"/>
    <w:rPr>
      <w:b/>
      <w:bCs/>
      <w:sz w:val="20"/>
      <w:u w:val="single"/>
    </w:rPr>
  </w:style>
  <w:style w:type="character" w:customStyle="1" w:styleId="StyleStyleunderlineBold11pt">
    <w:name w:val="Style Style underline + Bold + 11 pt"/>
    <w:rsid w:val="00C836DA"/>
    <w:rPr>
      <w:bCs/>
      <w:sz w:val="20"/>
      <w:u w:val="single"/>
    </w:rPr>
  </w:style>
  <w:style w:type="character" w:customStyle="1" w:styleId="StyleunderlineAsianTimesNewRomanBold">
    <w:name w:val="Style underline + (Asian) Times New Roman Bold"/>
    <w:rsid w:val="00C836D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836DA"/>
    <w:rPr>
      <w:b/>
      <w:bCs/>
      <w:sz w:val="20"/>
      <w:u w:val="single"/>
      <w:bdr w:val="single" w:sz="4" w:space="0" w:color="auto" w:frame="1"/>
    </w:rPr>
  </w:style>
  <w:style w:type="character" w:customStyle="1" w:styleId="A5">
    <w:name w:val="A5"/>
    <w:uiPriority w:val="99"/>
    <w:rsid w:val="00C836DA"/>
    <w:rPr>
      <w:rFonts w:ascii="Times New Roman" w:hAnsi="Times New Roman" w:cs="Times New Roman" w:hint="default"/>
      <w:color w:val="000000"/>
      <w:sz w:val="13"/>
      <w:szCs w:val="13"/>
    </w:rPr>
  </w:style>
  <w:style w:type="character" w:customStyle="1" w:styleId="quotepeekbase">
    <w:name w:val="quotepeekbase"/>
    <w:rsid w:val="00C836DA"/>
  </w:style>
  <w:style w:type="character" w:customStyle="1" w:styleId="cardChar10">
    <w:name w:val="card Char1"/>
    <w:rsid w:val="00C836DA"/>
    <w:rPr>
      <w:rFonts w:ascii="Calibri" w:eastAsia="Calibri" w:hAnsi="Calibri" w:cs="Calibri" w:hint="default"/>
      <w:sz w:val="24"/>
      <w:szCs w:val="22"/>
      <w:lang w:val="x-none" w:eastAsia="x-none"/>
    </w:rPr>
  </w:style>
  <w:style w:type="character" w:customStyle="1" w:styleId="NormalCard">
    <w:name w:val="Normal Card"/>
    <w:uiPriority w:val="1"/>
    <w:qFormat/>
    <w:rsid w:val="00C836DA"/>
    <w:rPr>
      <w:rFonts w:ascii="Times New Roman" w:hAnsi="Times New Roman" w:cs="Times New Roman" w:hint="default"/>
      <w:sz w:val="24"/>
    </w:rPr>
  </w:style>
  <w:style w:type="character" w:customStyle="1" w:styleId="HighlightedUnderline0">
    <w:name w:val="Highlighted Underline"/>
    <w:uiPriority w:val="1"/>
    <w:qFormat/>
    <w:rsid w:val="00C836D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836DA"/>
    <w:rPr>
      <w:rFonts w:ascii="Times New Roman" w:hAnsi="Times New Roman" w:cs="Times New Roman" w:hint="default"/>
      <w:sz w:val="16"/>
      <w:szCs w:val="16"/>
    </w:rPr>
  </w:style>
  <w:style w:type="character" w:customStyle="1" w:styleId="timebox">
    <w:name w:val="timebox"/>
    <w:rsid w:val="00C836DA"/>
  </w:style>
  <w:style w:type="character" w:customStyle="1" w:styleId="Heading2Subtext">
    <w:name w:val="Heading 2 Subtext"/>
    <w:rsid w:val="00C836DA"/>
    <w:rPr>
      <w:rFonts w:ascii="Times New Roman" w:hAnsi="Times New Roman" w:cs="Times New Roman" w:hint="default"/>
      <w:sz w:val="16"/>
    </w:rPr>
  </w:style>
  <w:style w:type="character" w:customStyle="1" w:styleId="-SmallText-">
    <w:name w:val="-Small Text-"/>
    <w:rsid w:val="00C836DA"/>
    <w:rPr>
      <w:rFonts w:ascii="Garamond" w:hAnsi="Garamond" w:hint="default"/>
      <w:sz w:val="16"/>
    </w:rPr>
  </w:style>
  <w:style w:type="character" w:customStyle="1" w:styleId="label">
    <w:name w:val="label"/>
    <w:rsid w:val="00C836DA"/>
  </w:style>
  <w:style w:type="character" w:customStyle="1" w:styleId="BoldUnderlineCharChar">
    <w:name w:val="BoldUnderline Char Char"/>
    <w:rsid w:val="00C836D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836DA"/>
  </w:style>
  <w:style w:type="character" w:customStyle="1" w:styleId="FontStyle477">
    <w:name w:val="Font Style477"/>
    <w:basedOn w:val="DefaultParagraphFont"/>
    <w:uiPriority w:val="99"/>
    <w:rsid w:val="00C836DA"/>
    <w:rPr>
      <w:rFonts w:ascii="Times New Roman" w:hAnsi="Times New Roman" w:cs="Times New Roman" w:hint="default"/>
      <w:sz w:val="18"/>
      <w:szCs w:val="18"/>
    </w:rPr>
  </w:style>
  <w:style w:type="character" w:customStyle="1" w:styleId="FontStyle505">
    <w:name w:val="Font Style505"/>
    <w:basedOn w:val="DefaultParagraphFont"/>
    <w:uiPriority w:val="99"/>
    <w:rsid w:val="00C836DA"/>
    <w:rPr>
      <w:rFonts w:ascii="Times New Roman" w:hAnsi="Times New Roman" w:cs="Times New Roman" w:hint="default"/>
      <w:sz w:val="18"/>
      <w:szCs w:val="18"/>
    </w:rPr>
  </w:style>
  <w:style w:type="character" w:customStyle="1" w:styleId="FontStyle514">
    <w:name w:val="Font Style514"/>
    <w:basedOn w:val="DefaultParagraphFont"/>
    <w:uiPriority w:val="99"/>
    <w:rsid w:val="00C836DA"/>
    <w:rPr>
      <w:rFonts w:ascii="Times New Roman" w:hAnsi="Times New Roman" w:cs="Times New Roman" w:hint="default"/>
      <w:sz w:val="14"/>
      <w:szCs w:val="14"/>
    </w:rPr>
  </w:style>
  <w:style w:type="character" w:customStyle="1" w:styleId="FontStyle500">
    <w:name w:val="Font Style500"/>
    <w:basedOn w:val="DefaultParagraphFont"/>
    <w:uiPriority w:val="99"/>
    <w:rsid w:val="00C836DA"/>
    <w:rPr>
      <w:rFonts w:ascii="Times New Roman" w:hAnsi="Times New Roman" w:cs="Times New Roman" w:hint="default"/>
      <w:b/>
      <w:bCs/>
      <w:sz w:val="16"/>
      <w:szCs w:val="16"/>
    </w:rPr>
  </w:style>
  <w:style w:type="character" w:customStyle="1" w:styleId="CardCite1">
    <w:name w:val="CardCite1"/>
    <w:qFormat/>
    <w:rsid w:val="00C836D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836D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836DA"/>
    <w:rPr>
      <w:rFonts w:ascii="Times New Roman" w:hAnsi="Times New Roman" w:cs="Times New Roman" w:hint="default"/>
      <w:b/>
      <w:bCs/>
      <w:sz w:val="22"/>
      <w:szCs w:val="22"/>
    </w:rPr>
  </w:style>
  <w:style w:type="character" w:customStyle="1" w:styleId="CharacterStyle3">
    <w:name w:val="Character Style 3"/>
    <w:uiPriority w:val="99"/>
    <w:rsid w:val="00C836DA"/>
    <w:rPr>
      <w:rFonts w:ascii="Bookman Old Style" w:hAnsi="Bookman Old Style" w:cs="Bookman Old Style" w:hint="default"/>
      <w:spacing w:val="-5"/>
      <w:sz w:val="18"/>
      <w:szCs w:val="18"/>
    </w:rPr>
  </w:style>
  <w:style w:type="character" w:customStyle="1" w:styleId="UnderlineStyleChar7">
    <w:name w:val="Underline Style Char7"/>
    <w:rsid w:val="00C836DA"/>
    <w:rPr>
      <w:rFonts w:ascii="Garamond" w:hAnsi="Garamond" w:hint="default"/>
      <w:sz w:val="22"/>
      <w:szCs w:val="24"/>
      <w:u w:val="single"/>
      <w:lang w:val="en-US" w:eastAsia="en-US" w:bidi="ar-SA"/>
    </w:rPr>
  </w:style>
  <w:style w:type="character" w:customStyle="1" w:styleId="StyleArial6ptBold">
    <w:name w:val="Style Arial 6 pt Bold"/>
    <w:rsid w:val="00C836DA"/>
    <w:rPr>
      <w:rFonts w:ascii="Arial" w:hAnsi="Arial" w:cs="Arial" w:hint="default"/>
      <w:bCs/>
      <w:sz w:val="12"/>
    </w:rPr>
  </w:style>
  <w:style w:type="character" w:customStyle="1" w:styleId="Heading2Char5">
    <w:name w:val="Heading 2 Char5"/>
    <w:rsid w:val="00C836DA"/>
    <w:rPr>
      <w:rFonts w:ascii="Garamond" w:hAnsi="Garamond" w:cs="Arial" w:hint="default"/>
      <w:b/>
      <w:bCs/>
      <w:iCs/>
      <w:sz w:val="24"/>
      <w:szCs w:val="28"/>
      <w:lang w:val="en-US" w:eastAsia="en-US" w:bidi="ar-SA"/>
    </w:rPr>
  </w:style>
  <w:style w:type="character" w:customStyle="1" w:styleId="TagGreg">
    <w:name w:val="TagGreg"/>
    <w:uiPriority w:val="1"/>
    <w:qFormat/>
    <w:rsid w:val="00C836DA"/>
    <w:rPr>
      <w:b/>
      <w:bCs w:val="0"/>
      <w:sz w:val="24"/>
    </w:rPr>
  </w:style>
  <w:style w:type="character" w:customStyle="1" w:styleId="StyleDebateUnderline10pt">
    <w:name w:val="Style Debate Underline + 10 pt"/>
    <w:rsid w:val="00C836DA"/>
    <w:rPr>
      <w:rFonts w:ascii="Times New Roman" w:hAnsi="Times New Roman" w:cs="Times New Roman" w:hint="default"/>
      <w:sz w:val="20"/>
      <w:szCs w:val="20"/>
      <w:u w:val="single"/>
    </w:rPr>
  </w:style>
  <w:style w:type="character" w:customStyle="1" w:styleId="underlinedCharChar0">
    <w:name w:val="underlined Char Char"/>
    <w:locked/>
    <w:rsid w:val="00C836DA"/>
    <w:rPr>
      <w:u w:val="single"/>
    </w:rPr>
  </w:style>
  <w:style w:type="character" w:customStyle="1" w:styleId="SourceBold">
    <w:name w:val="Source Bold"/>
    <w:rsid w:val="00C836DA"/>
    <w:rPr>
      <w:rFonts w:ascii="Arial Narrow" w:hAnsi="Arial Narrow" w:hint="default"/>
      <w:b/>
      <w:bCs w:val="0"/>
      <w:strike w:val="0"/>
      <w:dstrike w:val="0"/>
      <w:sz w:val="24"/>
      <w:u w:val="none"/>
      <w:effect w:val="none"/>
    </w:rPr>
  </w:style>
  <w:style w:type="character" w:customStyle="1" w:styleId="2xBoldUnderline">
    <w:name w:val="2x_Bold_Underline"/>
    <w:rsid w:val="00C836DA"/>
    <w:rPr>
      <w:b/>
      <w:bCs/>
      <w:sz w:val="24"/>
      <w:u w:val="thick"/>
    </w:rPr>
  </w:style>
  <w:style w:type="character" w:customStyle="1" w:styleId="Dottedunderline">
    <w:name w:val="Dotted underline"/>
    <w:rsid w:val="00C836DA"/>
    <w:rPr>
      <w:u w:val="dotted"/>
    </w:rPr>
  </w:style>
  <w:style w:type="character" w:customStyle="1" w:styleId="readChar">
    <w:name w:val="read Char"/>
    <w:rsid w:val="00C836DA"/>
    <w:rPr>
      <w:szCs w:val="22"/>
      <w:u w:val="single"/>
      <w:lang w:val="en-US" w:eastAsia="en-US" w:bidi="ar-SA"/>
    </w:rPr>
  </w:style>
  <w:style w:type="character" w:customStyle="1" w:styleId="underlining0">
    <w:name w:val="underlining"/>
    <w:rsid w:val="00C836DA"/>
    <w:rPr>
      <w:u w:val="single"/>
    </w:rPr>
  </w:style>
  <w:style w:type="character" w:customStyle="1" w:styleId="btitle">
    <w:name w:val="btitle"/>
    <w:rsid w:val="00C836DA"/>
  </w:style>
  <w:style w:type="character" w:customStyle="1" w:styleId="green">
    <w:name w:val="green"/>
    <w:rsid w:val="00C836DA"/>
  </w:style>
  <w:style w:type="character" w:customStyle="1" w:styleId="BodyText20">
    <w:name w:val="Body Text2"/>
    <w:rsid w:val="00C836D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836D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836D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836D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836D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836D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836D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836DA"/>
    <w:rPr>
      <w:rFonts w:ascii="Sylfaen" w:hAnsi="Sylfaen" w:cs="Sylfaen" w:hint="default"/>
      <w:i/>
      <w:iCs/>
      <w:strike w:val="0"/>
      <w:dstrike w:val="0"/>
      <w:sz w:val="19"/>
      <w:szCs w:val="19"/>
      <w:u w:val="none"/>
      <w:effect w:val="none"/>
      <w:shd w:val="clear" w:color="auto" w:fill="FFFFFF"/>
    </w:rPr>
  </w:style>
  <w:style w:type="character" w:customStyle="1" w:styleId="1">
    <w:name w:val="1"/>
    <w:rsid w:val="00C836DA"/>
    <w:rPr>
      <w:rFonts w:ascii="Arial" w:hAnsi="Arial" w:cs="Arial" w:hint="default"/>
      <w:bCs/>
      <w:sz w:val="20"/>
      <w:u w:val="single"/>
      <w:lang w:val="en-US" w:eastAsia="en-US" w:bidi="ar-SA"/>
    </w:rPr>
  </w:style>
  <w:style w:type="character" w:customStyle="1" w:styleId="CharChar31">
    <w:name w:val="Char Char31"/>
    <w:rsid w:val="00C836DA"/>
    <w:rPr>
      <w:rFonts w:ascii="Arial" w:hAnsi="Arial" w:cs="Arial" w:hint="default"/>
      <w:b/>
      <w:bCs/>
      <w:iCs/>
      <w:lang w:val="en-US" w:eastAsia="en-US" w:bidi="ar-SA"/>
    </w:rPr>
  </w:style>
  <w:style w:type="character" w:customStyle="1" w:styleId="Subtitle2">
    <w:name w:val="Subtitle2"/>
    <w:rsid w:val="00C836DA"/>
  </w:style>
  <w:style w:type="character" w:customStyle="1" w:styleId="drop">
    <w:name w:val="drop"/>
    <w:rsid w:val="00C836DA"/>
  </w:style>
  <w:style w:type="character" w:customStyle="1" w:styleId="bioline">
    <w:name w:val="bioline"/>
    <w:rsid w:val="00C836DA"/>
  </w:style>
  <w:style w:type="character" w:customStyle="1" w:styleId="articletitle0">
    <w:name w:val="article_title"/>
    <w:rsid w:val="00C836DA"/>
  </w:style>
  <w:style w:type="character" w:customStyle="1" w:styleId="A4">
    <w:name w:val="A4"/>
    <w:uiPriority w:val="99"/>
    <w:rsid w:val="00C836DA"/>
    <w:rPr>
      <w:color w:val="000000"/>
    </w:rPr>
  </w:style>
  <w:style w:type="character" w:customStyle="1" w:styleId="s2">
    <w:name w:val="s2"/>
    <w:rsid w:val="00C836DA"/>
  </w:style>
  <w:style w:type="character" w:customStyle="1" w:styleId="s4">
    <w:name w:val="s4"/>
    <w:rsid w:val="00C836DA"/>
  </w:style>
  <w:style w:type="character" w:customStyle="1" w:styleId="s5">
    <w:name w:val="s5"/>
    <w:rsid w:val="00C836DA"/>
  </w:style>
  <w:style w:type="character" w:customStyle="1" w:styleId="cap">
    <w:name w:val="cap"/>
    <w:rsid w:val="00C836DA"/>
  </w:style>
  <w:style w:type="character" w:customStyle="1" w:styleId="rightsnotice">
    <w:name w:val="rightsnotice"/>
    <w:rsid w:val="00C836DA"/>
  </w:style>
  <w:style w:type="character" w:customStyle="1" w:styleId="Caption1">
    <w:name w:val="Caption1"/>
    <w:rsid w:val="00C836DA"/>
  </w:style>
  <w:style w:type="character" w:customStyle="1" w:styleId="credit">
    <w:name w:val="credit"/>
    <w:rsid w:val="00C836DA"/>
  </w:style>
  <w:style w:type="character" w:customStyle="1" w:styleId="scaps">
    <w:name w:val="scaps"/>
    <w:rsid w:val="00C836DA"/>
  </w:style>
  <w:style w:type="character" w:customStyle="1" w:styleId="current-article">
    <w:name w:val="current-article"/>
    <w:rsid w:val="00C836DA"/>
  </w:style>
  <w:style w:type="character" w:customStyle="1" w:styleId="related-current-indicator">
    <w:name w:val="related-current-indicator"/>
    <w:rsid w:val="00C836DA"/>
  </w:style>
  <w:style w:type="character" w:customStyle="1" w:styleId="bylclear">
    <w:name w:val="bylclear"/>
    <w:rsid w:val="00C836DA"/>
  </w:style>
  <w:style w:type="character" w:customStyle="1" w:styleId="timestamp">
    <w:name w:val="timestamp"/>
    <w:rsid w:val="00C836DA"/>
  </w:style>
  <w:style w:type="character" w:customStyle="1" w:styleId="comments">
    <w:name w:val="comments"/>
    <w:rsid w:val="00C836DA"/>
  </w:style>
  <w:style w:type="character" w:customStyle="1" w:styleId="essaytext">
    <w:name w:val="essaytext"/>
    <w:rsid w:val="00C836DA"/>
  </w:style>
  <w:style w:type="character" w:customStyle="1" w:styleId="username">
    <w:name w:val="username"/>
    <w:rsid w:val="00C836DA"/>
  </w:style>
  <w:style w:type="character" w:customStyle="1" w:styleId="toplinks">
    <w:name w:val="toplinks"/>
    <w:rsid w:val="00C836DA"/>
  </w:style>
  <w:style w:type="character" w:customStyle="1" w:styleId="A3">
    <w:name w:val="A3"/>
    <w:rsid w:val="00C836DA"/>
    <w:rPr>
      <w:rFonts w:ascii="Perpetua" w:hAnsi="Perpetua" w:cs="Perpetua" w:hint="default"/>
      <w:color w:val="000000"/>
      <w:sz w:val="15"/>
      <w:szCs w:val="15"/>
    </w:rPr>
  </w:style>
  <w:style w:type="character" w:customStyle="1" w:styleId="see">
    <w:name w:val="see"/>
    <w:rsid w:val="00C836DA"/>
  </w:style>
  <w:style w:type="character" w:customStyle="1" w:styleId="first-letter">
    <w:name w:val="first-letter"/>
    <w:rsid w:val="00C836DA"/>
  </w:style>
  <w:style w:type="character" w:customStyle="1" w:styleId="focusparagraph">
    <w:name w:val="focusparagraph"/>
    <w:rsid w:val="00C836DA"/>
  </w:style>
  <w:style w:type="character" w:customStyle="1" w:styleId="lightblue">
    <w:name w:val="lightblue"/>
    <w:rsid w:val="00C836DA"/>
  </w:style>
  <w:style w:type="character" w:customStyle="1" w:styleId="StyleUnderlineCharChar9pt">
    <w:name w:val="Style Underline Char Char + 9 pt"/>
    <w:rsid w:val="00C836D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836DA"/>
  </w:style>
  <w:style w:type="character" w:customStyle="1" w:styleId="Title10">
    <w:name w:val="Title1"/>
    <w:rsid w:val="00C836DA"/>
  </w:style>
  <w:style w:type="character" w:customStyle="1" w:styleId="BoldandUnderlineCharCharCharChar">
    <w:name w:val="Bold and Underline Char Char Char Char"/>
    <w:rsid w:val="00C836DA"/>
    <w:rPr>
      <w:b/>
      <w:bCs w:val="0"/>
      <w:noProof w:val="0"/>
      <w:u w:val="single"/>
      <w:lang w:val="en-US" w:eastAsia="en-US" w:bidi="ar-SA"/>
    </w:rPr>
  </w:style>
  <w:style w:type="character" w:customStyle="1" w:styleId="FontStyle29">
    <w:name w:val="Font Style29"/>
    <w:uiPriority w:val="99"/>
    <w:rsid w:val="00C836DA"/>
    <w:rPr>
      <w:rFonts w:ascii="Arial" w:hAnsi="Arial" w:cs="Arial" w:hint="default"/>
      <w:sz w:val="14"/>
      <w:szCs w:val="14"/>
    </w:rPr>
  </w:style>
  <w:style w:type="character" w:customStyle="1" w:styleId="titles">
    <w:name w:val="titles"/>
    <w:rsid w:val="00C836DA"/>
  </w:style>
  <w:style w:type="character" w:customStyle="1" w:styleId="articletext0">
    <w:name w:val="article_text"/>
    <w:rsid w:val="00C836DA"/>
  </w:style>
  <w:style w:type="character" w:customStyle="1" w:styleId="contentauthor">
    <w:name w:val="contentauthor"/>
    <w:rsid w:val="00C836DA"/>
  </w:style>
  <w:style w:type="character" w:customStyle="1" w:styleId="subarticleheader">
    <w:name w:val="subarticleheader"/>
    <w:rsid w:val="00C836DA"/>
  </w:style>
  <w:style w:type="character" w:customStyle="1" w:styleId="spelle">
    <w:name w:val="spelle"/>
    <w:rsid w:val="00C836DA"/>
  </w:style>
  <w:style w:type="character" w:customStyle="1" w:styleId="grame">
    <w:name w:val="grame"/>
    <w:rsid w:val="00C836DA"/>
  </w:style>
  <w:style w:type="character" w:customStyle="1" w:styleId="newstitle1">
    <w:name w:val="newstitle1"/>
    <w:rsid w:val="00C836DA"/>
  </w:style>
  <w:style w:type="character" w:customStyle="1" w:styleId="copy">
    <w:name w:val="copy"/>
    <w:rsid w:val="00C836DA"/>
  </w:style>
  <w:style w:type="character" w:customStyle="1" w:styleId="topheadline">
    <w:name w:val="topheadline"/>
    <w:rsid w:val="00C836DA"/>
  </w:style>
  <w:style w:type="character" w:customStyle="1" w:styleId="Stylereduce27pt">
    <w:name w:val="Style reduce2 + 7 pt"/>
    <w:rsid w:val="00C836DA"/>
    <w:rPr>
      <w:rFonts w:ascii="Times New Roman" w:hAnsi="Times New Roman" w:cs="Arial" w:hint="default"/>
      <w:color w:val="000000"/>
      <w:sz w:val="14"/>
      <w:szCs w:val="22"/>
    </w:rPr>
  </w:style>
  <w:style w:type="character" w:customStyle="1" w:styleId="srtitle">
    <w:name w:val="srtitle"/>
    <w:rsid w:val="00C836DA"/>
  </w:style>
  <w:style w:type="character" w:customStyle="1" w:styleId="st1">
    <w:name w:val="st1"/>
    <w:rsid w:val="00C836DA"/>
  </w:style>
  <w:style w:type="character" w:customStyle="1" w:styleId="StyleStyleGaramond">
    <w:name w:val="Style Style Garamond +"/>
    <w:rsid w:val="00C836DA"/>
    <w:rPr>
      <w:rFonts w:ascii="Garamond" w:hAnsi="Garamond" w:cs="Times New Roman" w:hint="default"/>
      <w:sz w:val="20"/>
    </w:rPr>
  </w:style>
  <w:style w:type="character" w:customStyle="1" w:styleId="quotechar0">
    <w:name w:val="quotechar"/>
    <w:rsid w:val="00C836DA"/>
  </w:style>
  <w:style w:type="character" w:customStyle="1" w:styleId="boldunderline1">
    <w:name w:val="boldunderline"/>
    <w:rsid w:val="00C836DA"/>
  </w:style>
  <w:style w:type="character" w:customStyle="1" w:styleId="A8">
    <w:name w:val="A8"/>
    <w:rsid w:val="00C836DA"/>
    <w:rPr>
      <w:rFonts w:ascii="Scala" w:hAnsi="Scala" w:cs="Scala" w:hint="default"/>
      <w:color w:val="000000"/>
      <w:sz w:val="15"/>
      <w:szCs w:val="15"/>
    </w:rPr>
  </w:style>
  <w:style w:type="character" w:customStyle="1" w:styleId="A0">
    <w:name w:val="A0"/>
    <w:uiPriority w:val="99"/>
    <w:rsid w:val="00C836DA"/>
    <w:rPr>
      <w:rFonts w:ascii="Scala" w:hAnsi="Scala" w:cs="Scala" w:hint="default"/>
      <w:color w:val="000000"/>
      <w:sz w:val="16"/>
      <w:szCs w:val="16"/>
    </w:rPr>
  </w:style>
  <w:style w:type="character" w:customStyle="1" w:styleId="Date11">
    <w:name w:val="Date11"/>
    <w:rsid w:val="00C836DA"/>
  </w:style>
  <w:style w:type="character" w:customStyle="1" w:styleId="Boxout">
    <w:name w:val="Box out"/>
    <w:uiPriority w:val="1"/>
    <w:qFormat/>
    <w:rsid w:val="00C836DA"/>
    <w:rPr>
      <w:rFonts w:ascii="Tahoma" w:hAnsi="Tahoma" w:cs="Tahoma" w:hint="default"/>
      <w:b/>
      <w:bCs w:val="0"/>
      <w:sz w:val="20"/>
      <w:u w:val="single"/>
      <w:bdr w:val="none" w:sz="0" w:space="0" w:color="auto" w:frame="1"/>
      <w:shd w:val="clear" w:color="auto" w:fill="A9E8F5"/>
    </w:rPr>
  </w:style>
  <w:style w:type="character" w:customStyle="1" w:styleId="metad">
    <w:name w:val="metad"/>
    <w:rsid w:val="00C836DA"/>
  </w:style>
  <w:style w:type="character" w:customStyle="1" w:styleId="sifr-alternate">
    <w:name w:val="sifr-alternate"/>
    <w:rsid w:val="00C836DA"/>
  </w:style>
  <w:style w:type="character" w:customStyle="1" w:styleId="justify1">
    <w:name w:val="justify1"/>
    <w:rsid w:val="00C836DA"/>
  </w:style>
  <w:style w:type="character" w:customStyle="1" w:styleId="artbody1">
    <w:name w:val="art_body1"/>
    <w:rsid w:val="00C836DA"/>
    <w:rPr>
      <w:rFonts w:ascii="Arial" w:hAnsi="Arial" w:cs="Arial" w:hint="default"/>
    </w:rPr>
  </w:style>
  <w:style w:type="character" w:customStyle="1" w:styleId="A1">
    <w:name w:val="A1"/>
    <w:uiPriority w:val="99"/>
    <w:rsid w:val="00C836DA"/>
    <w:rPr>
      <w:rFonts w:ascii="Book Antiqua" w:hAnsi="Book Antiqua" w:cs="Book Antiqua" w:hint="default"/>
      <w:color w:val="221E1F"/>
      <w:sz w:val="22"/>
      <w:szCs w:val="22"/>
    </w:rPr>
  </w:style>
  <w:style w:type="character" w:customStyle="1" w:styleId="reality">
    <w:name w:val="reality"/>
    <w:rsid w:val="00C836DA"/>
  </w:style>
  <w:style w:type="character" w:customStyle="1" w:styleId="text2">
    <w:name w:val="text2"/>
    <w:rsid w:val="00C836DA"/>
  </w:style>
  <w:style w:type="character" w:customStyle="1" w:styleId="StyleUnderlineChar2CharChar11pt">
    <w:name w:val="Style Underline Char2 Char Char + 11 pt"/>
    <w:rsid w:val="00C836DA"/>
    <w:rPr>
      <w:rFonts w:ascii="Times New Roman" w:hAnsi="Times New Roman" w:cs="Times New Roman" w:hint="default"/>
      <w:sz w:val="20"/>
      <w:u w:val="single"/>
    </w:rPr>
  </w:style>
  <w:style w:type="character" w:customStyle="1" w:styleId="StyleStyleBoldUnderline11pt">
    <w:name w:val="Style Style Bold Underline + 11 pt"/>
    <w:rsid w:val="00C836DA"/>
    <w:rPr>
      <w:b/>
      <w:bCs/>
      <w:sz w:val="20"/>
      <w:u w:val="single"/>
    </w:rPr>
  </w:style>
  <w:style w:type="character" w:customStyle="1" w:styleId="articlehead2">
    <w:name w:val="articlehead2"/>
    <w:rsid w:val="00C836DA"/>
  </w:style>
  <w:style w:type="character" w:customStyle="1" w:styleId="pronset">
    <w:name w:val="pronset"/>
    <w:rsid w:val="00C836DA"/>
  </w:style>
  <w:style w:type="character" w:customStyle="1" w:styleId="prondelim">
    <w:name w:val="prondelim"/>
    <w:rsid w:val="00C836DA"/>
  </w:style>
  <w:style w:type="character" w:customStyle="1" w:styleId="prontoggle">
    <w:name w:val="pron_toggle"/>
    <w:rsid w:val="00C836DA"/>
  </w:style>
  <w:style w:type="character" w:customStyle="1" w:styleId="boldface">
    <w:name w:val="boldface"/>
    <w:rsid w:val="00C836DA"/>
  </w:style>
  <w:style w:type="character" w:customStyle="1" w:styleId="secondary-bf">
    <w:name w:val="secondary-bf"/>
    <w:rsid w:val="00C836DA"/>
  </w:style>
  <w:style w:type="table" w:styleId="ColorfulGrid-Accent1">
    <w:name w:val="Colorful Grid Accent 1"/>
    <w:basedOn w:val="TableNormal"/>
    <w:link w:val="ColorfulGrid-Accent1Char"/>
    <w:uiPriority w:val="29"/>
    <w:unhideWhenUsed/>
    <w:rsid w:val="00C836D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836DA"/>
    <w:rPr>
      <w:rFonts w:ascii="Times New Roman" w:hAnsi="Times New Roman" w:cs="Times New Roman" w:hint="default"/>
      <w:iCs/>
      <w:color w:val="000000"/>
      <w:sz w:val="16"/>
    </w:rPr>
  </w:style>
  <w:style w:type="character" w:customStyle="1" w:styleId="Boxout0">
    <w:name w:val="Boxout"/>
    <w:uiPriority w:val="1"/>
    <w:qFormat/>
    <w:rsid w:val="00C836D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836DA"/>
  </w:style>
  <w:style w:type="character" w:customStyle="1" w:styleId="detailtitle">
    <w:name w:val="detailtitle"/>
    <w:rsid w:val="00C836DA"/>
  </w:style>
  <w:style w:type="character" w:customStyle="1" w:styleId="storydate">
    <w:name w:val="storydate"/>
    <w:rsid w:val="00C836DA"/>
  </w:style>
  <w:style w:type="character" w:customStyle="1" w:styleId="preloadwrap">
    <w:name w:val="preloadwrap"/>
    <w:rsid w:val="00C836DA"/>
  </w:style>
  <w:style w:type="character" w:customStyle="1" w:styleId="creditwrap">
    <w:name w:val="creditwrap"/>
    <w:rsid w:val="00C836DA"/>
  </w:style>
  <w:style w:type="character" w:customStyle="1" w:styleId="DefaultChar1">
    <w:name w:val="Default Char1"/>
    <w:rsid w:val="00C836DA"/>
    <w:rPr>
      <w:noProof w:val="0"/>
      <w:color w:val="000000"/>
      <w:lang w:val="en-US" w:eastAsia="en-US" w:bidi="ar-SA"/>
    </w:rPr>
  </w:style>
  <w:style w:type="character" w:customStyle="1" w:styleId="textunderlineChar0">
    <w:name w:val="text underline Char"/>
    <w:link w:val="textunderline0"/>
    <w:rsid w:val="00C836DA"/>
    <w:rPr>
      <w:u w:val="thick"/>
    </w:rPr>
  </w:style>
  <w:style w:type="character" w:customStyle="1" w:styleId="BoldChar">
    <w:name w:val="Bold Char"/>
    <w:rsid w:val="00C836DA"/>
    <w:rPr>
      <w:rFonts w:ascii="Times New Roman" w:eastAsia="Times New Roman" w:hAnsi="Times New Roman" w:cs="Times New Roman" w:hint="default"/>
      <w:b/>
      <w:bCs w:val="0"/>
      <w:szCs w:val="24"/>
    </w:rPr>
  </w:style>
  <w:style w:type="character" w:customStyle="1" w:styleId="pmterms31">
    <w:name w:val="pmterms31"/>
    <w:rsid w:val="00C836DA"/>
    <w:rPr>
      <w:b/>
      <w:bCs/>
      <w:i w:val="0"/>
      <w:iCs w:val="0"/>
      <w:color w:val="000000"/>
    </w:rPr>
  </w:style>
  <w:style w:type="character" w:customStyle="1" w:styleId="ft01">
    <w:name w:val="ft01"/>
    <w:rsid w:val="00C836DA"/>
    <w:rPr>
      <w:rFonts w:ascii="Times" w:hAnsi="Times" w:cs="Times" w:hint="default"/>
      <w:color w:val="000000"/>
      <w:sz w:val="14"/>
      <w:szCs w:val="14"/>
    </w:rPr>
  </w:style>
  <w:style w:type="character" w:customStyle="1" w:styleId="ft11">
    <w:name w:val="ft11"/>
    <w:rsid w:val="00C836DA"/>
    <w:rPr>
      <w:rFonts w:ascii="Times" w:hAnsi="Times" w:cs="Times" w:hint="default"/>
      <w:color w:val="000000"/>
      <w:sz w:val="17"/>
      <w:szCs w:val="17"/>
    </w:rPr>
  </w:style>
  <w:style w:type="character" w:customStyle="1" w:styleId="ft21">
    <w:name w:val="ft21"/>
    <w:rsid w:val="00C836DA"/>
    <w:rPr>
      <w:rFonts w:ascii="Times" w:hAnsi="Times" w:cs="Times" w:hint="default"/>
      <w:color w:val="000000"/>
      <w:sz w:val="15"/>
      <w:szCs w:val="15"/>
    </w:rPr>
  </w:style>
  <w:style w:type="character" w:customStyle="1" w:styleId="ft31">
    <w:name w:val="ft31"/>
    <w:rsid w:val="00C836DA"/>
    <w:rPr>
      <w:rFonts w:ascii="Times" w:hAnsi="Times" w:cs="Times" w:hint="default"/>
      <w:color w:val="000000"/>
      <w:sz w:val="15"/>
      <w:szCs w:val="15"/>
    </w:rPr>
  </w:style>
  <w:style w:type="character" w:customStyle="1" w:styleId="dquo">
    <w:name w:val="dquo"/>
    <w:rsid w:val="00C836DA"/>
  </w:style>
  <w:style w:type="character" w:customStyle="1" w:styleId="caps2">
    <w:name w:val="caps2"/>
    <w:rsid w:val="00C836DA"/>
  </w:style>
  <w:style w:type="character" w:customStyle="1" w:styleId="CardsFont12ptCharCharCharChar">
    <w:name w:val="Cards + Font: 12 pt Char Char Char Char"/>
    <w:rsid w:val="00C836DA"/>
    <w:rPr>
      <w:sz w:val="24"/>
      <w:szCs w:val="24"/>
      <w:u w:val="thick"/>
      <w:lang w:val="en-US" w:eastAsia="en-US" w:bidi="ar-SA"/>
    </w:rPr>
  </w:style>
  <w:style w:type="character" w:customStyle="1" w:styleId="ccs">
    <w:name w:val="c cs"/>
    <w:rsid w:val="00C836DA"/>
  </w:style>
  <w:style w:type="character" w:customStyle="1" w:styleId="UnderlinedEvChar">
    <w:name w:val="Underlined Ev Char"/>
    <w:link w:val="UnderlinedEv"/>
    <w:rsid w:val="00C836DA"/>
    <w:rPr>
      <w:rFonts w:ascii="Times New Roman" w:eastAsia="Times New Roman" w:hAnsi="Times New Roman" w:cs="Times New Roman"/>
      <w:u w:val="single"/>
    </w:rPr>
  </w:style>
  <w:style w:type="character" w:customStyle="1" w:styleId="dropshadow">
    <w:name w:val="dropshadow"/>
    <w:rsid w:val="00C836DA"/>
  </w:style>
  <w:style w:type="character" w:customStyle="1" w:styleId="d05ws">
    <w:name w:val="d05ws"/>
    <w:rsid w:val="00C836DA"/>
  </w:style>
  <w:style w:type="character" w:customStyle="1" w:styleId="rzibod">
    <w:name w:val="rzibod"/>
    <w:rsid w:val="00C836DA"/>
  </w:style>
  <w:style w:type="character" w:customStyle="1" w:styleId="StyleBold1">
    <w:name w:val="Style Bold1"/>
    <w:rsid w:val="00C836DA"/>
    <w:rPr>
      <w:rFonts w:ascii="Georgia" w:hAnsi="Georgia" w:hint="default"/>
      <w:b/>
      <w:bCs/>
      <w:sz w:val="22"/>
    </w:rPr>
  </w:style>
  <w:style w:type="character" w:customStyle="1" w:styleId="headertext">
    <w:name w:val="headertext"/>
    <w:rsid w:val="00C836DA"/>
  </w:style>
  <w:style w:type="character" w:customStyle="1" w:styleId="endnote-reference">
    <w:name w:val="endnote-reference"/>
    <w:rsid w:val="00C836DA"/>
  </w:style>
  <w:style w:type="character" w:customStyle="1" w:styleId="officialsname">
    <w:name w:val="official_s_name"/>
    <w:rsid w:val="00C836DA"/>
  </w:style>
  <w:style w:type="character" w:customStyle="1" w:styleId="audience">
    <w:name w:val="audience"/>
    <w:rsid w:val="00C836DA"/>
  </w:style>
  <w:style w:type="character" w:customStyle="1" w:styleId="A7">
    <w:name w:val="A7"/>
    <w:uiPriority w:val="99"/>
    <w:rsid w:val="00C836DA"/>
    <w:rPr>
      <w:rFonts w:ascii="Myriad Pro" w:hAnsi="Myriad Pro" w:cs="Myriad Pro" w:hint="default"/>
      <w:color w:val="0066B1"/>
      <w:sz w:val="22"/>
      <w:szCs w:val="22"/>
    </w:rPr>
  </w:style>
  <w:style w:type="character" w:customStyle="1" w:styleId="normalchar">
    <w:name w:val="normal__char"/>
    <w:rsid w:val="00C836DA"/>
  </w:style>
  <w:style w:type="character" w:customStyle="1" w:styleId="hyperlink002cheading0020100200028block0020title0029char">
    <w:name w:val="hyperlink_002cheading_00201_0020_0028block_0020title_0029__char"/>
    <w:rsid w:val="00C836DA"/>
  </w:style>
  <w:style w:type="character" w:customStyle="1" w:styleId="underline002cstyle0020bold0020underlinechar">
    <w:name w:val="underline_002cstyle_0020bold_0020underline__char"/>
    <w:rsid w:val="00C836DA"/>
  </w:style>
  <w:style w:type="character" w:customStyle="1" w:styleId="copyboldblack">
    <w:name w:val="copyboldblack"/>
    <w:rsid w:val="00C836DA"/>
  </w:style>
  <w:style w:type="character" w:customStyle="1" w:styleId="copybold">
    <w:name w:val="copybold"/>
    <w:rsid w:val="00C836DA"/>
  </w:style>
  <w:style w:type="character" w:customStyle="1" w:styleId="author-date0">
    <w:name w:val="author-date"/>
    <w:rsid w:val="00C836DA"/>
  </w:style>
  <w:style w:type="character" w:customStyle="1" w:styleId="hidden">
    <w:name w:val="hidden"/>
    <w:rsid w:val="00C836DA"/>
  </w:style>
  <w:style w:type="character" w:customStyle="1" w:styleId="articlebegin">
    <w:name w:val="articlebegin"/>
    <w:rsid w:val="00C836DA"/>
  </w:style>
  <w:style w:type="character" w:customStyle="1" w:styleId="mediaoverlay">
    <w:name w:val="mediaoverlay"/>
    <w:rsid w:val="00C836DA"/>
  </w:style>
  <w:style w:type="character" w:customStyle="1" w:styleId="blogcaption">
    <w:name w:val="blog_caption"/>
    <w:rsid w:val="00C836DA"/>
  </w:style>
  <w:style w:type="character" w:customStyle="1" w:styleId="commnet-abuzz">
    <w:name w:val="commnet-abuzz"/>
    <w:rsid w:val="00C836DA"/>
  </w:style>
  <w:style w:type="character" w:customStyle="1" w:styleId="fbconnectbuttontext">
    <w:name w:val="fbconnectbutton_text"/>
    <w:rsid w:val="00C836DA"/>
  </w:style>
  <w:style w:type="character" w:customStyle="1" w:styleId="fbsharecountinner">
    <w:name w:val="fb_share_count_inner"/>
    <w:rsid w:val="00C836DA"/>
  </w:style>
  <w:style w:type="character" w:customStyle="1" w:styleId="stbuttontext">
    <w:name w:val="stbuttontext"/>
    <w:rsid w:val="00C836DA"/>
  </w:style>
  <w:style w:type="character" w:customStyle="1" w:styleId="source">
    <w:name w:val="source"/>
    <w:rsid w:val="00C836DA"/>
  </w:style>
  <w:style w:type="character" w:customStyle="1" w:styleId="pubdate">
    <w:name w:val="pubdate"/>
    <w:rsid w:val="00C836DA"/>
  </w:style>
  <w:style w:type="character" w:customStyle="1" w:styleId="grey">
    <w:name w:val="grey"/>
    <w:rsid w:val="00C836DA"/>
  </w:style>
  <w:style w:type="character" w:customStyle="1" w:styleId="postdate">
    <w:name w:val="post_date"/>
    <w:rsid w:val="00C836DA"/>
  </w:style>
  <w:style w:type="character" w:customStyle="1" w:styleId="bdx">
    <w:name w:val="bdx"/>
    <w:rsid w:val="00C836DA"/>
  </w:style>
  <w:style w:type="character" w:customStyle="1" w:styleId="bdl">
    <w:name w:val="bdl"/>
    <w:rsid w:val="00C836DA"/>
  </w:style>
  <w:style w:type="character" w:customStyle="1" w:styleId="breadcrumbitemcurrent">
    <w:name w:val="breadcrumbitemcurrent"/>
    <w:rsid w:val="00C836DA"/>
  </w:style>
  <w:style w:type="character" w:customStyle="1" w:styleId="bbl">
    <w:name w:val="bbl"/>
    <w:rsid w:val="00C836DA"/>
  </w:style>
  <w:style w:type="character" w:customStyle="1" w:styleId="Date2">
    <w:name w:val="Date2"/>
    <w:rsid w:val="00C836DA"/>
  </w:style>
  <w:style w:type="character" w:customStyle="1" w:styleId="company">
    <w:name w:val="company"/>
    <w:rsid w:val="00C836DA"/>
  </w:style>
  <w:style w:type="character" w:customStyle="1" w:styleId="itxtnewhookspan">
    <w:name w:val="itxtnewhookspan"/>
    <w:rsid w:val="00C836DA"/>
  </w:style>
  <w:style w:type="character" w:customStyle="1" w:styleId="gstxthlt">
    <w:name w:val="gstxt_hlt"/>
    <w:rsid w:val="00C836DA"/>
  </w:style>
  <w:style w:type="character" w:customStyle="1" w:styleId="SubtleEmphasis1">
    <w:name w:val="Subtle Emphasis1"/>
    <w:uiPriority w:val="19"/>
    <w:qFormat/>
    <w:rsid w:val="00C836DA"/>
    <w:rPr>
      <w:rFonts w:ascii="Times New Roman" w:hAnsi="Times New Roman" w:cs="Times New Roman" w:hint="default"/>
      <w:b/>
      <w:bCs w:val="0"/>
      <w:iCs/>
      <w:color w:val="auto"/>
      <w:sz w:val="22"/>
    </w:rPr>
  </w:style>
  <w:style w:type="character" w:customStyle="1" w:styleId="StyleBoldRed">
    <w:name w:val="Style Bold Red"/>
    <w:rsid w:val="00C836DA"/>
    <w:rPr>
      <w:b/>
      <w:bCs/>
      <w:color w:val="auto"/>
    </w:rPr>
  </w:style>
  <w:style w:type="character" w:customStyle="1" w:styleId="StyleTimesNewRoman8pt">
    <w:name w:val="Style Times New Roman 8 pt"/>
    <w:rsid w:val="00C836DA"/>
    <w:rPr>
      <w:rFonts w:ascii="Georgia" w:hAnsi="Georgia" w:hint="default"/>
      <w:sz w:val="16"/>
    </w:rPr>
  </w:style>
  <w:style w:type="character" w:customStyle="1" w:styleId="StyleStyle7pt8pt">
    <w:name w:val="Style Style 7 pt + 8 pt"/>
    <w:rsid w:val="00C836DA"/>
    <w:rPr>
      <w:sz w:val="16"/>
    </w:rPr>
  </w:style>
  <w:style w:type="character" w:customStyle="1" w:styleId="StyleStyleThickunderlineBold1">
    <w:name w:val="Style Style Thick underline + Bold1"/>
    <w:rsid w:val="00C836DA"/>
    <w:rPr>
      <w:b/>
      <w:bCs/>
      <w:u w:val="thick"/>
    </w:rPr>
  </w:style>
  <w:style w:type="character" w:customStyle="1" w:styleId="StyleUnderline2">
    <w:name w:val="Style Underline2"/>
    <w:rsid w:val="00C836DA"/>
    <w:rPr>
      <w:u w:val="single"/>
    </w:rPr>
  </w:style>
  <w:style w:type="character" w:customStyle="1" w:styleId="ShrinkText">
    <w:name w:val="Shrink Text"/>
    <w:rsid w:val="00C836DA"/>
    <w:rPr>
      <w:sz w:val="16"/>
    </w:rPr>
  </w:style>
  <w:style w:type="character" w:customStyle="1" w:styleId="smallcaps">
    <w:name w:val="smallcaps"/>
    <w:rsid w:val="00C836DA"/>
  </w:style>
  <w:style w:type="character" w:customStyle="1" w:styleId="goldbldtext">
    <w:name w:val="goldbldtext"/>
    <w:rsid w:val="00C836DA"/>
  </w:style>
  <w:style w:type="character" w:customStyle="1" w:styleId="cardshighlight0">
    <w:name w:val="cardshighlight"/>
    <w:rsid w:val="00C836DA"/>
  </w:style>
  <w:style w:type="character" w:customStyle="1" w:styleId="cardsfont12pt1">
    <w:name w:val="cardsfont12pt"/>
    <w:rsid w:val="00C836DA"/>
  </w:style>
  <w:style w:type="character" w:customStyle="1" w:styleId="ft6">
    <w:name w:val="ft6"/>
    <w:rsid w:val="00C836DA"/>
  </w:style>
  <w:style w:type="character" w:customStyle="1" w:styleId="kicker">
    <w:name w:val="kicker"/>
    <w:rsid w:val="00C836DA"/>
  </w:style>
  <w:style w:type="character" w:customStyle="1" w:styleId="backcontent">
    <w:name w:val="backcontent"/>
    <w:rsid w:val="00C836DA"/>
  </w:style>
  <w:style w:type="character" w:customStyle="1" w:styleId="daystmp">
    <w:name w:val="daystmp"/>
    <w:rsid w:val="00C836DA"/>
  </w:style>
  <w:style w:type="character" w:customStyle="1" w:styleId="cardsfont12ptchar">
    <w:name w:val="cardsfont12ptchar"/>
    <w:rsid w:val="00C836DA"/>
  </w:style>
  <w:style w:type="character" w:customStyle="1" w:styleId="gal">
    <w:name w:val="gal"/>
    <w:rsid w:val="00C836DA"/>
  </w:style>
  <w:style w:type="character" w:customStyle="1" w:styleId="submitted">
    <w:name w:val="submitted"/>
    <w:rsid w:val="00C836DA"/>
  </w:style>
  <w:style w:type="character" w:customStyle="1" w:styleId="imagedateline">
    <w:name w:val="image_dateline"/>
    <w:rsid w:val="00C836DA"/>
  </w:style>
  <w:style w:type="character" w:customStyle="1" w:styleId="authordatecharchar">
    <w:name w:val="authordatecharchar"/>
    <w:rsid w:val="00C836DA"/>
  </w:style>
  <w:style w:type="character" w:customStyle="1" w:styleId="style1char0">
    <w:name w:val="style1char"/>
    <w:rsid w:val="00C836DA"/>
  </w:style>
  <w:style w:type="character" w:customStyle="1" w:styleId="tagcharchar0">
    <w:name w:val="tagcharchar"/>
    <w:rsid w:val="00C836DA"/>
  </w:style>
  <w:style w:type="character" w:customStyle="1" w:styleId="underlinedcharchar2">
    <w:name w:val="underlinedcharchar"/>
    <w:rsid w:val="00C836DA"/>
  </w:style>
  <w:style w:type="character" w:customStyle="1" w:styleId="BoxedChar">
    <w:name w:val="Boxed Char"/>
    <w:rsid w:val="00C836DA"/>
    <w:rPr>
      <w:rFonts w:ascii="Arial Narrow" w:hAnsi="Arial Narrow" w:hint="default"/>
      <w:b/>
      <w:bCs w:val="0"/>
      <w:sz w:val="18"/>
      <w:bdr w:val="single" w:sz="6" w:space="0" w:color="auto" w:frame="1"/>
    </w:rPr>
  </w:style>
  <w:style w:type="character" w:customStyle="1" w:styleId="Style11ptUnderline2">
    <w:name w:val="Style 11 pt Underline2"/>
    <w:rsid w:val="00C836DA"/>
    <w:rPr>
      <w:sz w:val="20"/>
      <w:u w:val="single"/>
    </w:rPr>
  </w:style>
  <w:style w:type="character" w:customStyle="1" w:styleId="Style11ptBoldUnderline2">
    <w:name w:val="Style 11 pt Bold Underline2"/>
    <w:rsid w:val="00C836DA"/>
    <w:rPr>
      <w:b/>
      <w:bCs/>
      <w:sz w:val="20"/>
      <w:u w:val="single"/>
    </w:rPr>
  </w:style>
  <w:style w:type="character" w:customStyle="1" w:styleId="nw">
    <w:name w:val="nw"/>
    <w:rsid w:val="00C836DA"/>
  </w:style>
  <w:style w:type="character" w:customStyle="1" w:styleId="Styleunderline11ptBoldBorderSinglesolidlineAuto">
    <w:name w:val="Style underline + 11 pt Bold Border: : (Single solid line Auto ..."/>
    <w:rsid w:val="00C836DA"/>
    <w:rPr>
      <w:b/>
      <w:bCs/>
      <w:sz w:val="20"/>
      <w:u w:val="single"/>
      <w:bdr w:val="single" w:sz="4" w:space="0" w:color="auto" w:frame="1"/>
    </w:rPr>
  </w:style>
  <w:style w:type="character" w:customStyle="1" w:styleId="cardCharCharChar1">
    <w:name w:val="card Char Char Char1"/>
    <w:rsid w:val="00C836DA"/>
    <w:rPr>
      <w:lang w:val="en-US" w:eastAsia="en-US" w:bidi="ar-SA"/>
    </w:rPr>
  </w:style>
  <w:style w:type="character" w:customStyle="1" w:styleId="authors1">
    <w:name w:val="authors1"/>
    <w:rsid w:val="00C836DA"/>
    <w:rPr>
      <w:rFonts w:ascii="Verdana" w:hAnsi="Verdana" w:hint="default"/>
      <w:b/>
      <w:bCs/>
      <w:color w:val="006699"/>
      <w:sz w:val="20"/>
      <w:szCs w:val="20"/>
    </w:rPr>
  </w:style>
  <w:style w:type="character" w:customStyle="1" w:styleId="headlinesectionlarge">
    <w:name w:val="headline_section_large"/>
    <w:rsid w:val="00C836DA"/>
  </w:style>
  <w:style w:type="character" w:customStyle="1" w:styleId="Styleunderline11ptBlack">
    <w:name w:val="Style underline + 11 pt Black"/>
    <w:rsid w:val="00C836DA"/>
    <w:rPr>
      <w:color w:val="000000"/>
      <w:sz w:val="20"/>
      <w:u w:val="single"/>
    </w:rPr>
  </w:style>
  <w:style w:type="character" w:customStyle="1" w:styleId="Styleunderline11ptBoldBlack">
    <w:name w:val="Style underline + 11 pt Bold Black"/>
    <w:rsid w:val="00C836DA"/>
    <w:rPr>
      <w:b/>
      <w:bCs/>
      <w:color w:val="000000"/>
      <w:sz w:val="20"/>
      <w:u w:val="single"/>
    </w:rPr>
  </w:style>
  <w:style w:type="character" w:customStyle="1" w:styleId="Style11ptBoldBlackUnderline">
    <w:name w:val="Style 11 pt Bold Black Underline"/>
    <w:rsid w:val="00C836DA"/>
    <w:rPr>
      <w:b/>
      <w:bCs/>
      <w:color w:val="000000"/>
      <w:sz w:val="20"/>
      <w:u w:val="single"/>
    </w:rPr>
  </w:style>
  <w:style w:type="character" w:customStyle="1" w:styleId="Style11ptBoldBlackUnderlineBorderSinglesolidline">
    <w:name w:val="Style 11 pt Bold Black Underline Border: : (Single solid line ..."/>
    <w:rsid w:val="00C836DA"/>
    <w:rPr>
      <w:b/>
      <w:bCs/>
      <w:color w:val="000000"/>
      <w:sz w:val="20"/>
      <w:u w:val="single"/>
      <w:bdr w:val="single" w:sz="4" w:space="0" w:color="auto" w:frame="1"/>
    </w:rPr>
  </w:style>
  <w:style w:type="character" w:customStyle="1" w:styleId="StyleLatinMeridien-Italic11ptItalicUnderline">
    <w:name w:val="Style (Latin) Meridien-Italic 11 pt Italic Underline"/>
    <w:rsid w:val="00C836DA"/>
    <w:rPr>
      <w:rFonts w:ascii="Meridien-Italic" w:hAnsi="Meridien-Italic" w:hint="default"/>
      <w:i/>
      <w:iCs/>
      <w:sz w:val="20"/>
      <w:u w:val="single"/>
    </w:rPr>
  </w:style>
  <w:style w:type="character" w:customStyle="1" w:styleId="Citation-AuthorDate">
    <w:name w:val="Citation - Author/Date"/>
    <w:rsid w:val="00C836DA"/>
    <w:rPr>
      <w:b/>
      <w:bCs w:val="0"/>
      <w:smallCaps/>
      <w:sz w:val="24"/>
      <w:u w:val="single"/>
    </w:rPr>
  </w:style>
  <w:style w:type="character" w:customStyle="1" w:styleId="underlinestylechar0">
    <w:name w:val="underlinestylechar"/>
    <w:rsid w:val="00C836DA"/>
  </w:style>
  <w:style w:type="character" w:customStyle="1" w:styleId="highlight">
    <w:name w:val="highlight"/>
    <w:rsid w:val="00C836DA"/>
  </w:style>
  <w:style w:type="character" w:customStyle="1" w:styleId="DottedUnderline0">
    <w:name w:val="Dotted Underline"/>
    <w:rsid w:val="00C836DA"/>
    <w:rPr>
      <w:rFonts w:ascii="Times New Roman" w:hAnsi="Times New Roman" w:cs="Times New Roman" w:hint="default"/>
      <w:sz w:val="20"/>
      <w:u w:val="dottedHeavy"/>
    </w:rPr>
  </w:style>
  <w:style w:type="character" w:customStyle="1" w:styleId="titleauthoretc">
    <w:name w:val="titleauthoretc"/>
    <w:rsid w:val="00C836DA"/>
  </w:style>
  <w:style w:type="character" w:customStyle="1" w:styleId="labeltext">
    <w:name w:val="labeltext"/>
    <w:rsid w:val="00C836DA"/>
  </w:style>
  <w:style w:type="character" w:customStyle="1" w:styleId="viewlink">
    <w:name w:val="viewlink"/>
    <w:rsid w:val="00C836DA"/>
  </w:style>
  <w:style w:type="character" w:customStyle="1" w:styleId="share">
    <w:name w:val="share"/>
    <w:rsid w:val="00C836DA"/>
  </w:style>
  <w:style w:type="character" w:customStyle="1" w:styleId="inlinkchart">
    <w:name w:val="inlink_chart"/>
    <w:rsid w:val="00C836DA"/>
  </w:style>
  <w:style w:type="character" w:customStyle="1" w:styleId="underLight">
    <w:name w:val="underLight"/>
    <w:uiPriority w:val="1"/>
    <w:qFormat/>
    <w:rsid w:val="00C836D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836DA"/>
  </w:style>
  <w:style w:type="character" w:customStyle="1" w:styleId="author-rss">
    <w:name w:val="author-rss"/>
    <w:rsid w:val="00C836DA"/>
  </w:style>
  <w:style w:type="character" w:customStyle="1" w:styleId="fbsharecountwrapper">
    <w:name w:val="fb_share_count_wrapper"/>
    <w:rsid w:val="00C836DA"/>
  </w:style>
  <w:style w:type="character" w:customStyle="1" w:styleId="fbbuttontext">
    <w:name w:val="fb_button_text"/>
    <w:rsid w:val="00C836DA"/>
  </w:style>
  <w:style w:type="character" w:customStyle="1" w:styleId="hw">
    <w:name w:val="hw"/>
    <w:rsid w:val="00C836DA"/>
  </w:style>
  <w:style w:type="character" w:customStyle="1" w:styleId="linktotop">
    <w:name w:val="linktotop"/>
    <w:rsid w:val="00C836DA"/>
  </w:style>
  <w:style w:type="character" w:customStyle="1" w:styleId="maintextbldleft">
    <w:name w:val="maintextbldleft"/>
    <w:rsid w:val="00C836DA"/>
  </w:style>
  <w:style w:type="character" w:customStyle="1" w:styleId="maintextleft">
    <w:name w:val="maintextleft"/>
    <w:rsid w:val="00C836DA"/>
  </w:style>
  <w:style w:type="character" w:customStyle="1" w:styleId="descriptionstyle1block">
    <w:name w:val="description style1 block"/>
    <w:rsid w:val="00C836DA"/>
  </w:style>
  <w:style w:type="character" w:customStyle="1" w:styleId="gutter-right-1">
    <w:name w:val="gutter-right-1"/>
    <w:basedOn w:val="DefaultParagraphFont"/>
    <w:rsid w:val="00C836DA"/>
  </w:style>
  <w:style w:type="character" w:customStyle="1" w:styleId="ssl3">
    <w:name w:val="ss_l3"/>
    <w:rsid w:val="00C836DA"/>
  </w:style>
  <w:style w:type="character" w:customStyle="1" w:styleId="FontStyle39">
    <w:name w:val="Font Style39"/>
    <w:uiPriority w:val="99"/>
    <w:rsid w:val="00C836DA"/>
    <w:rPr>
      <w:rFonts w:ascii="Constantia" w:hAnsi="Constantia" w:cs="Constantia" w:hint="default"/>
      <w:b/>
      <w:bCs/>
      <w:sz w:val="18"/>
      <w:szCs w:val="18"/>
    </w:rPr>
  </w:style>
  <w:style w:type="character" w:customStyle="1" w:styleId="6">
    <w:name w:val="6"/>
    <w:rsid w:val="00C836DA"/>
    <w:rPr>
      <w:rFonts w:ascii="Arial" w:hAnsi="Arial" w:cs="Arial" w:hint="default"/>
      <w:bCs/>
      <w:sz w:val="20"/>
      <w:u w:val="single"/>
      <w:lang w:val="en-US" w:eastAsia="en-US" w:bidi="ar-SA"/>
    </w:rPr>
  </w:style>
  <w:style w:type="character" w:customStyle="1" w:styleId="Header11">
    <w:name w:val="Header11"/>
    <w:rsid w:val="00C836DA"/>
  </w:style>
  <w:style w:type="character" w:customStyle="1" w:styleId="posa">
    <w:name w:val="pos(a)"/>
    <w:basedOn w:val="DefaultParagraphFont"/>
    <w:rsid w:val="00C836DA"/>
  </w:style>
  <w:style w:type="character" w:customStyle="1" w:styleId="u-hiddeninnarrowenv">
    <w:name w:val="u-hiddeninnarrowenv"/>
    <w:basedOn w:val="DefaultParagraphFont"/>
    <w:rsid w:val="00C836DA"/>
  </w:style>
  <w:style w:type="character" w:customStyle="1" w:styleId="followbutton-bird">
    <w:name w:val="followbutton-bird"/>
    <w:basedOn w:val="DefaultParagraphFont"/>
    <w:rsid w:val="00C836DA"/>
  </w:style>
  <w:style w:type="character" w:customStyle="1" w:styleId="tweetauthor-name">
    <w:name w:val="tweetauthor-name"/>
    <w:basedOn w:val="DefaultParagraphFont"/>
    <w:rsid w:val="00C836DA"/>
  </w:style>
  <w:style w:type="character" w:customStyle="1" w:styleId="tweetauthor-verifiedbadge">
    <w:name w:val="tweetauthor-verifiedbadge"/>
    <w:basedOn w:val="DefaultParagraphFont"/>
    <w:rsid w:val="00C836DA"/>
  </w:style>
  <w:style w:type="character" w:customStyle="1" w:styleId="tweetauthor-screenname">
    <w:name w:val="tweetauthor-screenname"/>
    <w:basedOn w:val="DefaultParagraphFont"/>
    <w:rsid w:val="00C836DA"/>
  </w:style>
  <w:style w:type="character" w:customStyle="1" w:styleId="u-hiddenvisually">
    <w:name w:val="u-hiddenvisually"/>
    <w:basedOn w:val="DefaultParagraphFont"/>
    <w:rsid w:val="00C836DA"/>
  </w:style>
  <w:style w:type="character" w:customStyle="1" w:styleId="tweetaction-stat">
    <w:name w:val="tweetaction-stat"/>
    <w:basedOn w:val="DefaultParagraphFont"/>
    <w:rsid w:val="00C836DA"/>
  </w:style>
  <w:style w:type="character" w:customStyle="1" w:styleId="related">
    <w:name w:val="related"/>
    <w:basedOn w:val="DefaultParagraphFont"/>
    <w:rsid w:val="00C836DA"/>
  </w:style>
  <w:style w:type="character" w:customStyle="1" w:styleId="related-content">
    <w:name w:val="related-content"/>
    <w:basedOn w:val="DefaultParagraphFont"/>
    <w:rsid w:val="00C836DA"/>
  </w:style>
  <w:style w:type="character" w:customStyle="1" w:styleId="name-of-author">
    <w:name w:val="name-of-author"/>
    <w:basedOn w:val="DefaultParagraphFont"/>
    <w:rsid w:val="00C836DA"/>
  </w:style>
  <w:style w:type="character" w:customStyle="1" w:styleId="first-name">
    <w:name w:val="first-name"/>
    <w:basedOn w:val="DefaultParagraphFont"/>
    <w:rsid w:val="00C836DA"/>
  </w:style>
  <w:style w:type="character" w:customStyle="1" w:styleId="last-name">
    <w:name w:val="last-name"/>
    <w:basedOn w:val="DefaultParagraphFont"/>
    <w:rsid w:val="00C836DA"/>
  </w:style>
  <w:style w:type="character" w:customStyle="1" w:styleId="caption10">
    <w:name w:val="caption1"/>
    <w:basedOn w:val="DefaultParagraphFont"/>
    <w:rsid w:val="00C836DA"/>
  </w:style>
  <w:style w:type="character" w:customStyle="1" w:styleId="recirc-text">
    <w:name w:val="&quot;recirc-text”"/>
    <w:basedOn w:val="DefaultParagraphFont"/>
    <w:rsid w:val="00C836DA"/>
  </w:style>
  <w:style w:type="character" w:customStyle="1" w:styleId="video-icon">
    <w:name w:val="video-icon"/>
    <w:basedOn w:val="DefaultParagraphFont"/>
    <w:rsid w:val="00C836DA"/>
  </w:style>
  <w:style w:type="character" w:customStyle="1" w:styleId="powa-shot-play-btn-text">
    <w:name w:val="powa-shot-play-btn-text"/>
    <w:basedOn w:val="DefaultParagraphFont"/>
    <w:rsid w:val="00C836DA"/>
  </w:style>
  <w:style w:type="character" w:customStyle="1" w:styleId="powa-shot-click">
    <w:name w:val="powa-shot-click"/>
    <w:basedOn w:val="DefaultParagraphFont"/>
    <w:rsid w:val="00C836DA"/>
  </w:style>
  <w:style w:type="character" w:customStyle="1" w:styleId="wpv-blurb">
    <w:name w:val="wpv-blurb"/>
    <w:basedOn w:val="DefaultParagraphFont"/>
    <w:rsid w:val="00C836DA"/>
  </w:style>
  <w:style w:type="character" w:customStyle="1" w:styleId="pb-caption">
    <w:name w:val="pb-caption"/>
    <w:basedOn w:val="DefaultParagraphFont"/>
    <w:rsid w:val="00C836DA"/>
  </w:style>
  <w:style w:type="character" w:customStyle="1" w:styleId="Heading5Char1">
    <w:name w:val="Heading 5 Char1"/>
    <w:aliases w:val="Text Char1"/>
    <w:basedOn w:val="DefaultParagraphFont"/>
    <w:semiHidden/>
    <w:rsid w:val="00C836D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836DA"/>
    <w:rPr>
      <w:vertAlign w:val="baseline"/>
    </w:rPr>
  </w:style>
  <w:style w:type="character" w:customStyle="1" w:styleId="Heading7Char1">
    <w:name w:val="Heading 7 Char1"/>
    <w:basedOn w:val="DefaultParagraphFont"/>
    <w:semiHidden/>
    <w:rsid w:val="00C836D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836D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836D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836DA"/>
    <w:rPr>
      <w:rFonts w:ascii="Calibri" w:hAnsi="Calibri" w:cs="Calibri"/>
    </w:rPr>
  </w:style>
  <w:style w:type="numbering" w:customStyle="1" w:styleId="NoList2">
    <w:name w:val="No List2"/>
    <w:next w:val="NoList"/>
    <w:uiPriority w:val="99"/>
    <w:semiHidden/>
    <w:unhideWhenUsed/>
    <w:rsid w:val="00C836DA"/>
  </w:style>
  <w:style w:type="numbering" w:customStyle="1" w:styleId="NoList3">
    <w:name w:val="No List3"/>
    <w:next w:val="NoList"/>
    <w:uiPriority w:val="99"/>
    <w:semiHidden/>
    <w:unhideWhenUsed/>
    <w:rsid w:val="00C836DA"/>
  </w:style>
  <w:style w:type="numbering" w:customStyle="1" w:styleId="NoList4">
    <w:name w:val="No List4"/>
    <w:next w:val="NoList"/>
    <w:uiPriority w:val="99"/>
    <w:semiHidden/>
    <w:unhideWhenUsed/>
    <w:rsid w:val="00C836DA"/>
  </w:style>
  <w:style w:type="numbering" w:customStyle="1" w:styleId="NoList5">
    <w:name w:val="No List5"/>
    <w:next w:val="NoList"/>
    <w:semiHidden/>
    <w:unhideWhenUsed/>
    <w:rsid w:val="00C836DA"/>
  </w:style>
  <w:style w:type="paragraph" w:styleId="BlockText">
    <w:name w:val="Block Text"/>
    <w:basedOn w:val="Normal"/>
    <w:rsid w:val="00C836DA"/>
    <w:pPr>
      <w:ind w:left="229" w:right="229"/>
    </w:pPr>
    <w:rPr>
      <w:rFonts w:ascii="Verdana" w:eastAsia="Times New Roman" w:hAnsi="Verdana"/>
      <w:sz w:val="16"/>
      <w:szCs w:val="20"/>
    </w:rPr>
  </w:style>
  <w:style w:type="paragraph" w:styleId="NormalIndent">
    <w:name w:val="Normal Indent"/>
    <w:basedOn w:val="Normal"/>
    <w:rsid w:val="00C836DA"/>
    <w:pPr>
      <w:ind w:left="720"/>
    </w:pPr>
    <w:rPr>
      <w:rFonts w:eastAsia="Times New Roman"/>
      <w:szCs w:val="20"/>
    </w:rPr>
  </w:style>
  <w:style w:type="paragraph" w:styleId="EnvelopeReturn">
    <w:name w:val="envelope return"/>
    <w:basedOn w:val="Normal"/>
    <w:rsid w:val="00C836DA"/>
    <w:rPr>
      <w:rFonts w:ascii="Arial" w:eastAsia="Times New Roman" w:hAnsi="Arial"/>
      <w:sz w:val="24"/>
      <w:szCs w:val="20"/>
    </w:rPr>
  </w:style>
  <w:style w:type="paragraph" w:styleId="EnvelopeAddress">
    <w:name w:val="envelope address"/>
    <w:basedOn w:val="Normal"/>
    <w:rsid w:val="00C836D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836DA"/>
  </w:style>
  <w:style w:type="numbering" w:customStyle="1" w:styleId="NoList7">
    <w:name w:val="No List7"/>
    <w:next w:val="NoList"/>
    <w:semiHidden/>
    <w:unhideWhenUsed/>
    <w:rsid w:val="00C836DA"/>
  </w:style>
  <w:style w:type="paragraph" w:styleId="ListBullet">
    <w:name w:val="List Bullet"/>
    <w:basedOn w:val="Normal"/>
    <w:link w:val="ListBulletChar"/>
    <w:uiPriority w:val="99"/>
    <w:unhideWhenUsed/>
    <w:rsid w:val="00C836DA"/>
    <w:pPr>
      <w:tabs>
        <w:tab w:val="num" w:pos="360"/>
      </w:tabs>
      <w:ind w:left="360" w:hanging="360"/>
      <w:contextualSpacing/>
    </w:pPr>
    <w:rPr>
      <w:rFonts w:eastAsia="Calibri"/>
    </w:rPr>
  </w:style>
  <w:style w:type="table" w:styleId="MediumGrid1">
    <w:name w:val="Medium Grid 1"/>
    <w:basedOn w:val="TableNormal"/>
    <w:uiPriority w:val="67"/>
    <w:rsid w:val="00C836D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836DA"/>
  </w:style>
  <w:style w:type="numbering" w:customStyle="1" w:styleId="NoList111">
    <w:name w:val="No List111"/>
    <w:next w:val="NoList"/>
    <w:uiPriority w:val="99"/>
    <w:semiHidden/>
    <w:unhideWhenUsed/>
    <w:rsid w:val="00C836DA"/>
  </w:style>
  <w:style w:type="numbering" w:customStyle="1" w:styleId="NoList1111">
    <w:name w:val="No List1111"/>
    <w:next w:val="NoList"/>
    <w:uiPriority w:val="99"/>
    <w:semiHidden/>
    <w:unhideWhenUsed/>
    <w:rsid w:val="00C836DA"/>
  </w:style>
  <w:style w:type="numbering" w:customStyle="1" w:styleId="NoList11111">
    <w:name w:val="No List11111"/>
    <w:next w:val="NoList"/>
    <w:uiPriority w:val="99"/>
    <w:semiHidden/>
    <w:unhideWhenUsed/>
    <w:rsid w:val="00C836DA"/>
  </w:style>
  <w:style w:type="numbering" w:customStyle="1" w:styleId="NoList111111">
    <w:name w:val="No List111111"/>
    <w:next w:val="NoList"/>
    <w:uiPriority w:val="99"/>
    <w:semiHidden/>
    <w:unhideWhenUsed/>
    <w:rsid w:val="00C836DA"/>
  </w:style>
  <w:style w:type="numbering" w:customStyle="1" w:styleId="NoList1111111">
    <w:name w:val="No List1111111"/>
    <w:next w:val="NoList"/>
    <w:uiPriority w:val="99"/>
    <w:semiHidden/>
    <w:unhideWhenUsed/>
    <w:rsid w:val="00C836DA"/>
  </w:style>
  <w:style w:type="numbering" w:customStyle="1" w:styleId="NoList11111111">
    <w:name w:val="No List11111111"/>
    <w:next w:val="NoList"/>
    <w:uiPriority w:val="99"/>
    <w:semiHidden/>
    <w:unhideWhenUsed/>
    <w:rsid w:val="00C836DA"/>
  </w:style>
  <w:style w:type="numbering" w:customStyle="1" w:styleId="NoList111111111">
    <w:name w:val="No List111111111"/>
    <w:next w:val="NoList"/>
    <w:uiPriority w:val="99"/>
    <w:semiHidden/>
    <w:unhideWhenUsed/>
    <w:rsid w:val="00C836DA"/>
  </w:style>
  <w:style w:type="numbering" w:customStyle="1" w:styleId="NoList1111111111">
    <w:name w:val="No List1111111111"/>
    <w:next w:val="NoList"/>
    <w:uiPriority w:val="99"/>
    <w:semiHidden/>
    <w:unhideWhenUsed/>
    <w:rsid w:val="00C836DA"/>
  </w:style>
  <w:style w:type="numbering" w:customStyle="1" w:styleId="NoList11111111111">
    <w:name w:val="No List11111111111"/>
    <w:next w:val="NoList"/>
    <w:uiPriority w:val="99"/>
    <w:semiHidden/>
    <w:unhideWhenUsed/>
    <w:rsid w:val="00C836DA"/>
  </w:style>
  <w:style w:type="numbering" w:customStyle="1" w:styleId="NoList111111111111">
    <w:name w:val="No List111111111111"/>
    <w:next w:val="NoList"/>
    <w:uiPriority w:val="99"/>
    <w:semiHidden/>
    <w:unhideWhenUsed/>
    <w:rsid w:val="00C836DA"/>
  </w:style>
  <w:style w:type="numbering" w:customStyle="1" w:styleId="NoList1111111111111">
    <w:name w:val="No List1111111111111"/>
    <w:next w:val="NoList"/>
    <w:uiPriority w:val="99"/>
    <w:semiHidden/>
    <w:unhideWhenUsed/>
    <w:rsid w:val="00C836DA"/>
  </w:style>
  <w:style w:type="numbering" w:customStyle="1" w:styleId="NoList11111111111111">
    <w:name w:val="No List11111111111111"/>
    <w:next w:val="NoList"/>
    <w:uiPriority w:val="99"/>
    <w:semiHidden/>
    <w:unhideWhenUsed/>
    <w:rsid w:val="00C836DA"/>
  </w:style>
  <w:style w:type="numbering" w:customStyle="1" w:styleId="NoList111111111111111">
    <w:name w:val="No List111111111111111"/>
    <w:next w:val="NoList"/>
    <w:uiPriority w:val="99"/>
    <w:semiHidden/>
    <w:unhideWhenUsed/>
    <w:rsid w:val="00C836DA"/>
  </w:style>
  <w:style w:type="numbering" w:customStyle="1" w:styleId="NoList1111111111111111">
    <w:name w:val="No List1111111111111111"/>
    <w:next w:val="NoList"/>
    <w:uiPriority w:val="99"/>
    <w:semiHidden/>
    <w:unhideWhenUsed/>
    <w:rsid w:val="00C836DA"/>
  </w:style>
  <w:style w:type="numbering" w:customStyle="1" w:styleId="NoList11111111111111111">
    <w:name w:val="No List11111111111111111"/>
    <w:next w:val="NoList"/>
    <w:uiPriority w:val="99"/>
    <w:semiHidden/>
    <w:unhideWhenUsed/>
    <w:rsid w:val="00C836DA"/>
  </w:style>
  <w:style w:type="character" w:customStyle="1" w:styleId="FontStyle220">
    <w:name w:val="Font Style220"/>
    <w:basedOn w:val="DefaultParagraphFont"/>
    <w:uiPriority w:val="99"/>
    <w:rsid w:val="00C836DA"/>
    <w:rPr>
      <w:rFonts w:ascii="Candara" w:hAnsi="Candara" w:cs="Candara" w:hint="default"/>
      <w:i/>
      <w:iCs/>
      <w:sz w:val="18"/>
      <w:szCs w:val="18"/>
    </w:rPr>
  </w:style>
  <w:style w:type="character" w:customStyle="1" w:styleId="FontStyle290">
    <w:name w:val="Font Style290"/>
    <w:basedOn w:val="DefaultParagraphFont"/>
    <w:uiPriority w:val="99"/>
    <w:rsid w:val="00C836D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836DA"/>
    <w:rPr>
      <w:rFonts w:ascii="Arial" w:hAnsi="Arial" w:cs="Arial"/>
      <w:b/>
      <w:bCs/>
      <w:sz w:val="16"/>
      <w:szCs w:val="16"/>
    </w:rPr>
  </w:style>
  <w:style w:type="paragraph" w:customStyle="1" w:styleId="articlebodynormaltext">
    <w:name w:val="articlebody_normaltext"/>
    <w:basedOn w:val="Normal"/>
    <w:rsid w:val="00C836DA"/>
    <w:pPr>
      <w:spacing w:before="100" w:beforeAutospacing="1" w:after="100" w:afterAutospacing="1"/>
    </w:pPr>
    <w:rPr>
      <w:rFonts w:ascii="Georgia" w:hAnsi="Georgia"/>
    </w:rPr>
  </w:style>
  <w:style w:type="character" w:customStyle="1" w:styleId="Bodytext21">
    <w:name w:val="Body text (2)_"/>
    <w:basedOn w:val="DefaultParagraphFont"/>
    <w:link w:val="Bodytext22"/>
    <w:rsid w:val="00C836D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836D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836DA"/>
    <w:rPr>
      <w:color w:val="000000"/>
      <w:sz w:val="28"/>
      <w:szCs w:val="28"/>
    </w:rPr>
  </w:style>
  <w:style w:type="character" w:customStyle="1" w:styleId="Style9ptItalicUnderline">
    <w:name w:val="Style 9 pt Italic Underline"/>
    <w:rsid w:val="00C836DA"/>
    <w:rPr>
      <w:i/>
      <w:iCs/>
      <w:sz w:val="20"/>
      <w:u w:val="single"/>
    </w:rPr>
  </w:style>
  <w:style w:type="paragraph" w:customStyle="1" w:styleId="StyleHeading4TagsmalltextBigcardbodyNormalTagNotBold">
    <w:name w:val="Style Heading 4Tagsmall textBig cardbodyNormal Tag + Not Bold"/>
    <w:basedOn w:val="Heading4"/>
    <w:rsid w:val="00C836DA"/>
    <w:rPr>
      <w:bCs w:val="0"/>
      <w:sz w:val="22"/>
      <w:szCs w:val="22"/>
    </w:rPr>
  </w:style>
  <w:style w:type="character" w:customStyle="1" w:styleId="StyleBox12ptBold">
    <w:name w:val="Style Box + 12 pt Bold"/>
    <w:basedOn w:val="DefaultParagraphFont"/>
    <w:rsid w:val="00C836DA"/>
    <w:rPr>
      <w:rFonts w:ascii="Georgia" w:hAnsi="Georgia"/>
      <w:b/>
      <w:bCs/>
      <w:sz w:val="22"/>
      <w:u w:val="single"/>
      <w:bdr w:val="none" w:sz="0" w:space="0" w:color="auto"/>
    </w:rPr>
  </w:style>
  <w:style w:type="character" w:customStyle="1" w:styleId="StyleBox12pt">
    <w:name w:val="Style Box + 12 pt"/>
    <w:basedOn w:val="DefaultParagraphFont"/>
    <w:rsid w:val="00C836D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836D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836DA"/>
    <w:rPr>
      <w:bCs w:val="0"/>
      <w:szCs w:val="22"/>
    </w:rPr>
  </w:style>
  <w:style w:type="character" w:customStyle="1" w:styleId="StyleGaramondText1">
    <w:name w:val="Style Garamond Text 1"/>
    <w:basedOn w:val="DefaultParagraphFont"/>
    <w:rsid w:val="00C836DA"/>
    <w:rPr>
      <w:rFonts w:ascii="Georgia" w:hAnsi="Georgia"/>
      <w:color w:val="0D0D0D" w:themeColor="text1" w:themeTint="F2"/>
      <w:sz w:val="22"/>
    </w:rPr>
  </w:style>
  <w:style w:type="character" w:customStyle="1" w:styleId="StyleGaramondText1Underline">
    <w:name w:val="Style Garamond Text 1 Underline"/>
    <w:basedOn w:val="DefaultParagraphFont"/>
    <w:rsid w:val="00C836D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836D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836D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836DA"/>
    <w:rPr>
      <w:b w:val="0"/>
      <w:bCs w:val="0"/>
      <w:sz w:val="14"/>
      <w:u w:val="none"/>
    </w:rPr>
  </w:style>
  <w:style w:type="character" w:customStyle="1" w:styleId="Style7ptBold">
    <w:name w:val="Style 7 pt Bold"/>
    <w:basedOn w:val="DefaultParagraphFont"/>
    <w:rsid w:val="00C836DA"/>
    <w:rPr>
      <w:b w:val="0"/>
      <w:bCs/>
      <w:sz w:val="14"/>
    </w:rPr>
  </w:style>
  <w:style w:type="paragraph" w:customStyle="1" w:styleId="Stylecardtext8pt">
    <w:name w:val="Style card text + 8 pt"/>
    <w:basedOn w:val="Normal"/>
    <w:rsid w:val="00C836DA"/>
    <w:pPr>
      <w:ind w:right="288"/>
    </w:pPr>
    <w:rPr>
      <w:sz w:val="16"/>
    </w:rPr>
  </w:style>
  <w:style w:type="paragraph" w:customStyle="1" w:styleId="Stylecardtext5pt">
    <w:name w:val="Style card text + 5 pt"/>
    <w:basedOn w:val="Normal"/>
    <w:rsid w:val="00C836DA"/>
    <w:pPr>
      <w:ind w:right="288"/>
    </w:pPr>
    <w:rPr>
      <w:sz w:val="10"/>
    </w:rPr>
  </w:style>
  <w:style w:type="character" w:customStyle="1" w:styleId="StyleStyleBoldUnderlineUnderlineIntenseEmphasis1apple-style-">
    <w:name w:val="Style Style Bold UnderlineUnderlineIntense Emphasis1apple-style-..."/>
    <w:basedOn w:val="DefaultParagraphFont"/>
    <w:rsid w:val="00C836D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836D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836DA"/>
    <w:rPr>
      <w:rFonts w:ascii="Georgia" w:hAnsi="Georgia"/>
      <w:u w:val="single"/>
    </w:rPr>
  </w:style>
  <w:style w:type="paragraph" w:customStyle="1" w:styleId="StyleCardsGeorgia12ptBoldThickunderlineBorderSin">
    <w:name w:val="Style Cards + Georgia 12 pt Bold Thick underline Border: : (Sin..."/>
    <w:basedOn w:val="Normal"/>
    <w:rsid w:val="00C836D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836DA"/>
    <w:rPr>
      <w:rFonts w:ascii="Georgia" w:hAnsi="Georgia"/>
      <w:sz w:val="24"/>
      <w:u w:val="single"/>
    </w:rPr>
  </w:style>
  <w:style w:type="paragraph" w:customStyle="1" w:styleId="StyleCardsGeorgia">
    <w:name w:val="Style Cards + Georgia"/>
    <w:basedOn w:val="Normal"/>
    <w:rsid w:val="00C836D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836D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836D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C836DA"/>
    <w:rPr>
      <w:rFonts w:eastAsia="Times New Roman"/>
      <w:i/>
      <w:iCs/>
    </w:rPr>
  </w:style>
  <w:style w:type="character" w:customStyle="1" w:styleId="HTMLAddressChar">
    <w:name w:val="HTML Address Char"/>
    <w:basedOn w:val="DefaultParagraphFont"/>
    <w:link w:val="HTMLAddress"/>
    <w:uiPriority w:val="99"/>
    <w:rsid w:val="00C836DA"/>
    <w:rPr>
      <w:rFonts w:ascii="Calibri" w:eastAsia="Times New Roman" w:hAnsi="Calibri"/>
      <w:i/>
      <w:iCs/>
      <w:sz w:val="22"/>
    </w:rPr>
  </w:style>
  <w:style w:type="paragraph" w:styleId="Index1">
    <w:name w:val="index 1"/>
    <w:basedOn w:val="Normal"/>
    <w:next w:val="Normal"/>
    <w:autoRedefine/>
    <w:unhideWhenUsed/>
    <w:rsid w:val="00C836DA"/>
    <w:pPr>
      <w:ind w:left="220" w:hanging="220"/>
    </w:pPr>
  </w:style>
  <w:style w:type="character" w:customStyle="1" w:styleId="CardsFont6ptChar1">
    <w:name w:val="Cards + Font: 6 pt Char1"/>
    <w:link w:val="CardsFont6pt"/>
    <w:locked/>
    <w:rsid w:val="00C836DA"/>
    <w:rPr>
      <w:rFonts w:ascii="Calibri" w:eastAsia="Times New Roman" w:hAnsi="Calibri" w:cs="Times New Roman"/>
      <w:sz w:val="12"/>
      <w:szCs w:val="20"/>
    </w:rPr>
  </w:style>
  <w:style w:type="paragraph" w:customStyle="1" w:styleId="Quote2">
    <w:name w:val="Quote2"/>
    <w:basedOn w:val="Default"/>
    <w:next w:val="Default"/>
    <w:rsid w:val="00C836D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836DA"/>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836DA"/>
    <w:pPr>
      <w:keepNext/>
      <w:keepLines/>
      <w:spacing w:before="200"/>
      <w:outlineLvl w:val="3"/>
    </w:pPr>
    <w:rPr>
      <w:rFonts w:eastAsia="Times New Roman"/>
      <w:b/>
      <w:bCs/>
      <w:iCs/>
      <w:sz w:val="26"/>
    </w:rPr>
  </w:style>
  <w:style w:type="paragraph" w:customStyle="1" w:styleId="post-subtitle">
    <w:name w:val="post-subtitle"/>
    <w:basedOn w:val="Normal"/>
    <w:rsid w:val="00C836DA"/>
    <w:pPr>
      <w:spacing w:before="100" w:beforeAutospacing="1" w:after="100" w:afterAutospacing="1"/>
    </w:pPr>
    <w:rPr>
      <w:rFonts w:eastAsia="Times New Roman"/>
    </w:rPr>
  </w:style>
  <w:style w:type="paragraph" w:customStyle="1" w:styleId="Pa0">
    <w:name w:val="Pa0"/>
    <w:basedOn w:val="Default"/>
    <w:next w:val="Default"/>
    <w:uiPriority w:val="99"/>
    <w:rsid w:val="00C836D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836D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836DA"/>
    <w:pPr>
      <w:spacing w:before="100" w:beforeAutospacing="1" w:after="100" w:afterAutospacing="1"/>
    </w:pPr>
    <w:rPr>
      <w:rFonts w:eastAsia="Times New Roman"/>
    </w:rPr>
  </w:style>
  <w:style w:type="paragraph" w:customStyle="1" w:styleId="tagline1">
    <w:name w:val="tagline"/>
    <w:basedOn w:val="Normal"/>
    <w:rsid w:val="00C836DA"/>
    <w:pPr>
      <w:spacing w:before="100" w:beforeAutospacing="1" w:after="100" w:afterAutospacing="1"/>
    </w:pPr>
    <w:rPr>
      <w:rFonts w:eastAsia="Times New Roman"/>
    </w:rPr>
  </w:style>
  <w:style w:type="paragraph" w:customStyle="1" w:styleId="Block1">
    <w:name w:val="Block1"/>
    <w:basedOn w:val="Normal"/>
    <w:next w:val="Normal"/>
    <w:uiPriority w:val="3"/>
    <w:qFormat/>
    <w:rsid w:val="00C836D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836D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C836DA"/>
    <w:rPr>
      <w:sz w:val="10"/>
    </w:rPr>
  </w:style>
  <w:style w:type="paragraph" w:customStyle="1" w:styleId="ReallySamllText">
    <w:name w:val="ReallySamllText"/>
    <w:basedOn w:val="Normal"/>
    <w:link w:val="ReallySamllTextChar"/>
    <w:autoRedefine/>
    <w:rsid w:val="00C836DA"/>
    <w:rPr>
      <w:rFonts w:asciiTheme="minorHAnsi" w:hAnsiTheme="minorHAnsi"/>
      <w:sz w:val="10"/>
    </w:rPr>
  </w:style>
  <w:style w:type="paragraph" w:customStyle="1" w:styleId="CardCites">
    <w:name w:val="Card Cites"/>
    <w:basedOn w:val="Normal"/>
    <w:next w:val="Normal"/>
    <w:qFormat/>
    <w:rsid w:val="00C836DA"/>
    <w:rPr>
      <w:rFonts w:eastAsia="Times New Roman"/>
      <w:b/>
      <w:sz w:val="20"/>
    </w:rPr>
  </w:style>
  <w:style w:type="paragraph" w:customStyle="1" w:styleId="NormalWeb3">
    <w:name w:val="Normal (Web)3"/>
    <w:basedOn w:val="Normal"/>
    <w:rsid w:val="00C836D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836DA"/>
    <w:pPr>
      <w:ind w:left="400"/>
    </w:pPr>
    <w:rPr>
      <w:rFonts w:eastAsia="Times New Roman"/>
    </w:rPr>
  </w:style>
  <w:style w:type="paragraph" w:customStyle="1" w:styleId="TagCiteChar2">
    <w:name w:val="Tag / Cite Char"/>
    <w:basedOn w:val="Normal"/>
    <w:rsid w:val="00C836DA"/>
    <w:rPr>
      <w:rFonts w:eastAsia="Times New Roman"/>
      <w:b/>
      <w:color w:val="000000"/>
    </w:rPr>
  </w:style>
  <w:style w:type="paragraph" w:customStyle="1" w:styleId="PageNumber2">
    <w:name w:val="Page Number2"/>
    <w:basedOn w:val="Normal"/>
    <w:next w:val="Normal"/>
    <w:rsid w:val="00C836DA"/>
    <w:rPr>
      <w:rFonts w:eastAsia="Times New Roman"/>
      <w:sz w:val="20"/>
    </w:rPr>
  </w:style>
  <w:style w:type="paragraph" w:customStyle="1" w:styleId="HeaderFooter">
    <w:name w:val="Header &amp; Footer"/>
    <w:rsid w:val="00C836D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C836DA"/>
    <w:rPr>
      <w:rFonts w:ascii="Arial Narrow" w:eastAsia="Times New Roman" w:hAnsi="Arial Narrow"/>
      <w:color w:val="000000"/>
      <w:sz w:val="16"/>
    </w:rPr>
  </w:style>
  <w:style w:type="paragraph" w:customStyle="1" w:styleId="CardTextUnderlined">
    <w:name w:val="Card Text Underlined"/>
    <w:basedOn w:val="Normal"/>
    <w:uiPriority w:val="99"/>
    <w:qFormat/>
    <w:rsid w:val="00C836DA"/>
    <w:rPr>
      <w:rFonts w:ascii="Arial Narrow" w:eastAsia="Times New Roman" w:hAnsi="Arial Narrow"/>
      <w:u w:val="single"/>
    </w:rPr>
  </w:style>
  <w:style w:type="paragraph" w:customStyle="1" w:styleId="HeaderDebate">
    <w:name w:val="Header Debate"/>
    <w:basedOn w:val="Normal"/>
    <w:rsid w:val="00C836DA"/>
    <w:pPr>
      <w:jc w:val="center"/>
      <w:outlineLvl w:val="0"/>
    </w:pPr>
    <w:rPr>
      <w:rFonts w:eastAsia="Times New Roman"/>
      <w:b/>
      <w:sz w:val="48"/>
      <w:u w:val="words"/>
    </w:rPr>
  </w:style>
  <w:style w:type="paragraph" w:customStyle="1" w:styleId="NormalWeb1">
    <w:name w:val="Normal (Web)1"/>
    <w:basedOn w:val="Normal"/>
    <w:uiPriority w:val="99"/>
    <w:qFormat/>
    <w:rsid w:val="00C836DA"/>
    <w:pPr>
      <w:spacing w:before="100" w:beforeAutospacing="1" w:after="100" w:afterAutospacing="1"/>
    </w:pPr>
    <w:rPr>
      <w:rFonts w:eastAsia="Times New Roman"/>
      <w:sz w:val="20"/>
      <w:szCs w:val="20"/>
    </w:rPr>
  </w:style>
  <w:style w:type="paragraph" w:customStyle="1" w:styleId="CardTagCharChar">
    <w:name w:val="Card Tag Char Char"/>
    <w:basedOn w:val="Normal"/>
    <w:rsid w:val="00C836DA"/>
    <w:rPr>
      <w:rFonts w:eastAsia="Times New Roman"/>
      <w:b/>
    </w:rPr>
  </w:style>
  <w:style w:type="paragraph" w:customStyle="1" w:styleId="fixed">
    <w:name w:val="fixed"/>
    <w:basedOn w:val="Normal"/>
    <w:rsid w:val="00C836D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836DA"/>
    <w:pPr>
      <w:spacing w:before="100" w:beforeAutospacing="1" w:after="100" w:afterAutospacing="1"/>
    </w:pPr>
    <w:rPr>
      <w:rFonts w:eastAsia="Times New Roman"/>
    </w:rPr>
  </w:style>
  <w:style w:type="paragraph" w:customStyle="1" w:styleId="ExecutiveSummarytext">
    <w:name w:val="Executive Summary text"/>
    <w:basedOn w:val="Normal"/>
    <w:next w:val="Normal"/>
    <w:rsid w:val="00C836DA"/>
    <w:pPr>
      <w:autoSpaceDE w:val="0"/>
      <w:autoSpaceDN w:val="0"/>
      <w:adjustRightInd w:val="0"/>
    </w:pPr>
    <w:rPr>
      <w:rFonts w:ascii="Arial" w:eastAsia="Times New Roman" w:hAnsi="Arial"/>
    </w:rPr>
  </w:style>
  <w:style w:type="character" w:customStyle="1" w:styleId="NormalUnderlineChar1">
    <w:name w:val="Normal Underline Char1"/>
    <w:locked/>
    <w:rsid w:val="00C836DA"/>
    <w:rPr>
      <w:u w:val="single"/>
    </w:rPr>
  </w:style>
  <w:style w:type="character" w:customStyle="1" w:styleId="CardUpSize-LightChar">
    <w:name w:val="CardUpSize - Light Char"/>
    <w:link w:val="CardUpSize-Light"/>
    <w:locked/>
    <w:rsid w:val="00C836DA"/>
    <w:rPr>
      <w:rFonts w:ascii="Times New Roman" w:eastAsia="Times New Roman" w:hAnsi="Times New Roman"/>
      <w:szCs w:val="32"/>
      <w:u w:val="single"/>
    </w:rPr>
  </w:style>
  <w:style w:type="paragraph" w:customStyle="1" w:styleId="CardUpSize-Light">
    <w:name w:val="CardUpSize - Light"/>
    <w:basedOn w:val="Normal"/>
    <w:link w:val="CardUpSize-LightChar"/>
    <w:rsid w:val="00C836DA"/>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C836D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836DA"/>
    <w:pPr>
      <w:jc w:val="both"/>
    </w:pPr>
    <w:rPr>
      <w:rFonts w:ascii="Times New Roman" w:eastAsia="Times New Roman" w:hAnsi="Times New Roman"/>
      <w:b/>
      <w:sz w:val="24"/>
      <w:szCs w:val="32"/>
      <w:u w:val="single"/>
    </w:rPr>
  </w:style>
  <w:style w:type="paragraph" w:customStyle="1" w:styleId="SmallCite">
    <w:name w:val="Small Cite"/>
    <w:basedOn w:val="Normal"/>
    <w:rsid w:val="00C836DA"/>
    <w:rPr>
      <w:rFonts w:ascii="Verdana" w:eastAsia="Times New Roman" w:hAnsi="Verdana"/>
      <w:sz w:val="16"/>
    </w:rPr>
  </w:style>
  <w:style w:type="paragraph" w:customStyle="1" w:styleId="clearformatting">
    <w:name w:val="clear formatting"/>
    <w:basedOn w:val="Heading2"/>
    <w:rsid w:val="00C836D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836D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836DA"/>
    <w:pPr>
      <w:spacing w:after="240" w:line="360" w:lineRule="atLeast"/>
    </w:pPr>
    <w:rPr>
      <w:rFonts w:eastAsia="Times New Roman"/>
      <w:b/>
      <w:bCs/>
      <w:sz w:val="16"/>
      <w:szCs w:val="16"/>
    </w:rPr>
  </w:style>
  <w:style w:type="paragraph" w:customStyle="1" w:styleId="PlaceholderText1">
    <w:name w:val="Placeholder Text1"/>
    <w:basedOn w:val="Normal"/>
    <w:rsid w:val="00C836DA"/>
    <w:pPr>
      <w:keepNext/>
      <w:numPr>
        <w:numId w:val="5"/>
      </w:numPr>
      <w:outlineLvl w:val="0"/>
    </w:pPr>
    <w:rPr>
      <w:rFonts w:eastAsia="MS Gothic"/>
    </w:rPr>
  </w:style>
  <w:style w:type="character" w:customStyle="1" w:styleId="ImportantTextChar">
    <w:name w:val="Important Text Char"/>
    <w:link w:val="ImportantText"/>
    <w:locked/>
    <w:rsid w:val="00C836D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836D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836DA"/>
    <w:rPr>
      <w:rFonts w:ascii="HNKAOE+Arial" w:hAnsi="HNKAOE+Arial"/>
    </w:rPr>
  </w:style>
  <w:style w:type="paragraph" w:customStyle="1" w:styleId="StyleBodyText11ptBlackUnderline">
    <w:name w:val="Style Body Text + 11 pt Black Underline"/>
    <w:basedOn w:val="BodyText"/>
    <w:link w:val="StyleBodyText11ptBlackUnderlineChar"/>
    <w:rsid w:val="00C836DA"/>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C836DA"/>
    <w:rPr>
      <w:rFonts w:ascii="HNKAOE+Arial" w:hAnsi="HNKAOE+Arial"/>
    </w:rPr>
  </w:style>
  <w:style w:type="paragraph" w:customStyle="1" w:styleId="StyleBodyText11ptBoldBlack">
    <w:name w:val="Style Body Text + 11 pt Bold Black"/>
    <w:basedOn w:val="BodyText"/>
    <w:link w:val="StyleBodyText11ptBoldBlackChar"/>
    <w:rsid w:val="00C836DA"/>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C836DA"/>
    <w:rPr>
      <w:rFonts w:ascii="Times New Roman" w:eastAsia="Malgun Gothic" w:hAnsi="Times New Roman"/>
      <w:bCs/>
    </w:rPr>
  </w:style>
  <w:style w:type="paragraph" w:customStyle="1" w:styleId="StyletinyBold">
    <w:name w:val="Style tiny + Bold"/>
    <w:basedOn w:val="tiny"/>
    <w:link w:val="StyletinyBoldChar"/>
    <w:qFormat/>
    <w:rsid w:val="00C836DA"/>
    <w:rPr>
      <w:rFonts w:cstheme="minorBidi"/>
      <w:bCs/>
      <w:sz w:val="24"/>
    </w:rPr>
  </w:style>
  <w:style w:type="character" w:customStyle="1" w:styleId="Heading5SizeDownChar">
    <w:name w:val="Heading 5 Size Down Char"/>
    <w:link w:val="Heading5SizeDown"/>
    <w:locked/>
    <w:rsid w:val="00C836DA"/>
    <w:rPr>
      <w:rFonts w:ascii="Times New Roman" w:eastAsia="Times New Roman" w:hAnsi="Times New Roman"/>
      <w:szCs w:val="16"/>
    </w:rPr>
  </w:style>
  <w:style w:type="paragraph" w:customStyle="1" w:styleId="Heading5SizeDown">
    <w:name w:val="Heading 5 Size Down"/>
    <w:basedOn w:val="Normal"/>
    <w:link w:val="Heading5SizeDownChar"/>
    <w:autoRedefine/>
    <w:rsid w:val="00C836DA"/>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C836DA"/>
    <w:rPr>
      <w:rFonts w:ascii="Times New Roman" w:eastAsia="Times New Roman" w:hAnsi="Times New Roman" w:cs="Arial"/>
      <w:b/>
      <w:szCs w:val="44"/>
    </w:rPr>
  </w:style>
  <w:style w:type="paragraph" w:customStyle="1" w:styleId="Normal2Bold">
    <w:name w:val="Normal2 + Bold"/>
    <w:basedOn w:val="Normal"/>
    <w:link w:val="Normal2BoldChar"/>
    <w:rsid w:val="00C836DA"/>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836DA"/>
    <w:rPr>
      <w:rFonts w:ascii="Times New Roman" w:eastAsia="Times New Roman" w:hAnsi="Times New Roman"/>
      <w:lang w:eastAsia="ar-SA"/>
    </w:rPr>
  </w:style>
  <w:style w:type="paragraph" w:customStyle="1" w:styleId="ListContents">
    <w:name w:val="List Contents"/>
    <w:basedOn w:val="Normal"/>
    <w:link w:val="ListContentsChar"/>
    <w:rsid w:val="00C836DA"/>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836D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836D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836DA"/>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C836D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836DA"/>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C836DA"/>
    <w:rPr>
      <w:rFonts w:ascii="Arial" w:eastAsia="Times New Roman" w:hAnsi="Arial"/>
      <w:sz w:val="12"/>
    </w:rPr>
  </w:style>
  <w:style w:type="paragraph" w:customStyle="1" w:styleId="Unimportant">
    <w:name w:val="Unimportant"/>
    <w:basedOn w:val="Normal"/>
    <w:link w:val="UnimportantCharChar"/>
    <w:rsid w:val="00C836DA"/>
    <w:pPr>
      <w:jc w:val="both"/>
    </w:pPr>
    <w:rPr>
      <w:rFonts w:ascii="Arial" w:eastAsia="Times New Roman" w:hAnsi="Arial"/>
      <w:sz w:val="12"/>
    </w:rPr>
  </w:style>
  <w:style w:type="character" w:customStyle="1" w:styleId="TagCiteChar3">
    <w:name w:val="Tag &amp; Cite Char"/>
    <w:link w:val="TagCite2"/>
    <w:locked/>
    <w:rsid w:val="00C836DA"/>
    <w:rPr>
      <w:rFonts w:ascii="Arial" w:eastAsia="Times New Roman" w:hAnsi="Arial"/>
      <w:b/>
    </w:rPr>
  </w:style>
  <w:style w:type="paragraph" w:customStyle="1" w:styleId="TagCite2">
    <w:name w:val="Tag &amp; Cite"/>
    <w:basedOn w:val="Normal"/>
    <w:link w:val="TagCiteChar3"/>
    <w:rsid w:val="00C836DA"/>
    <w:pPr>
      <w:jc w:val="both"/>
    </w:pPr>
    <w:rPr>
      <w:rFonts w:ascii="Arial" w:eastAsia="Times New Roman" w:hAnsi="Arial"/>
      <w:b/>
      <w:sz w:val="24"/>
    </w:rPr>
  </w:style>
  <w:style w:type="character" w:customStyle="1" w:styleId="HighlightedTextChar">
    <w:name w:val="Highlighted Text Char"/>
    <w:link w:val="HighlightedText"/>
    <w:locked/>
    <w:rsid w:val="00C836DA"/>
    <w:rPr>
      <w:rFonts w:ascii="Arial" w:eastAsia="Times New Roman" w:hAnsi="Arial"/>
      <w:b/>
      <w:u w:val="thick"/>
    </w:rPr>
  </w:style>
  <w:style w:type="paragraph" w:customStyle="1" w:styleId="HighlightedText">
    <w:name w:val="Highlighted Text"/>
    <w:basedOn w:val="Normal"/>
    <w:link w:val="HighlightedTextChar"/>
    <w:rsid w:val="00C836DA"/>
    <w:pPr>
      <w:jc w:val="both"/>
    </w:pPr>
    <w:rPr>
      <w:rFonts w:ascii="Arial" w:eastAsia="Times New Roman" w:hAnsi="Arial"/>
      <w:b/>
      <w:sz w:val="24"/>
      <w:u w:val="thick"/>
    </w:rPr>
  </w:style>
  <w:style w:type="paragraph" w:customStyle="1" w:styleId="StyleHeading1Justified">
    <w:name w:val="Style Heading 1 + Justified"/>
    <w:basedOn w:val="Normal"/>
    <w:next w:val="Normal"/>
    <w:rsid w:val="00C836DA"/>
    <w:rPr>
      <w:rFonts w:ascii="Arial" w:eastAsia="Times New Roman" w:hAnsi="Arial"/>
      <w:sz w:val="20"/>
      <w:szCs w:val="20"/>
    </w:rPr>
  </w:style>
  <w:style w:type="paragraph" w:customStyle="1" w:styleId="textunderline0">
    <w:name w:val="text underline"/>
    <w:basedOn w:val="Normal"/>
    <w:link w:val="textunderlineChar0"/>
    <w:autoRedefine/>
    <w:rsid w:val="00C836DA"/>
    <w:rPr>
      <w:rFonts w:asciiTheme="minorHAnsi" w:hAnsiTheme="minorHAnsi"/>
      <w:sz w:val="24"/>
      <w:u w:val="thick"/>
    </w:rPr>
  </w:style>
  <w:style w:type="character" w:customStyle="1" w:styleId="DebateTagChar">
    <w:name w:val="Debate Tag Char"/>
    <w:link w:val="DebateTag"/>
    <w:locked/>
    <w:rsid w:val="00C836DA"/>
    <w:rPr>
      <w:rFonts w:ascii="Garamond" w:hAnsi="Garamond"/>
      <w:b/>
    </w:rPr>
  </w:style>
  <w:style w:type="paragraph" w:customStyle="1" w:styleId="DebateTag">
    <w:name w:val="Debate Tag"/>
    <w:basedOn w:val="Normal"/>
    <w:link w:val="DebateTagChar"/>
    <w:autoRedefine/>
    <w:rsid w:val="00C836DA"/>
    <w:pPr>
      <w:tabs>
        <w:tab w:val="left" w:pos="270"/>
      </w:tabs>
    </w:pPr>
    <w:rPr>
      <w:rFonts w:ascii="Garamond" w:hAnsi="Garamond"/>
      <w:b/>
      <w:sz w:val="24"/>
    </w:rPr>
  </w:style>
  <w:style w:type="paragraph" w:customStyle="1" w:styleId="DebateCite">
    <w:name w:val="Debate Cite"/>
    <w:basedOn w:val="Normal"/>
    <w:autoRedefine/>
    <w:rsid w:val="00C836DA"/>
    <w:pPr>
      <w:tabs>
        <w:tab w:val="left" w:pos="270"/>
      </w:tabs>
    </w:pPr>
    <w:rPr>
      <w:rFonts w:eastAsia="Times New Roman"/>
      <w:sz w:val="20"/>
    </w:rPr>
  </w:style>
  <w:style w:type="paragraph" w:customStyle="1" w:styleId="BlockTitle10">
    <w:name w:val="Block Title #1"/>
    <w:basedOn w:val="Heading1"/>
    <w:rsid w:val="00C836D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C836DA"/>
    <w:pPr>
      <w:widowControl w:val="0"/>
      <w:suppressAutoHyphens/>
    </w:pPr>
    <w:rPr>
      <w:rFonts w:ascii="Courier New" w:eastAsia="Courier New" w:hAnsi="Courier New"/>
      <w:sz w:val="20"/>
      <w:szCs w:val="20"/>
    </w:rPr>
  </w:style>
  <w:style w:type="paragraph" w:customStyle="1" w:styleId="MaggieTag">
    <w:name w:val="MaggieTag"/>
    <w:basedOn w:val="Heading2"/>
    <w:rsid w:val="00C836D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836DA"/>
    <w:rPr>
      <w:rFonts w:ascii="Times New Roman" w:eastAsia="Times New Roman" w:hAnsi="Times New Roman"/>
    </w:rPr>
  </w:style>
  <w:style w:type="paragraph" w:customStyle="1" w:styleId="Heading4Cite">
    <w:name w:val="Heading 4 Cite"/>
    <w:basedOn w:val="Normal"/>
    <w:link w:val="Heading4CiteChar"/>
    <w:autoRedefine/>
    <w:rsid w:val="00C836DA"/>
    <w:rPr>
      <w:rFonts w:ascii="Times New Roman" w:eastAsia="Times New Roman" w:hAnsi="Times New Roman"/>
      <w:sz w:val="24"/>
    </w:rPr>
  </w:style>
  <w:style w:type="paragraph" w:customStyle="1" w:styleId="4">
    <w:name w:val="4"/>
    <w:basedOn w:val="Normal"/>
    <w:rsid w:val="00C836DA"/>
    <w:rPr>
      <w:rFonts w:eastAsia="Times New Roman"/>
      <w:sz w:val="20"/>
    </w:rPr>
  </w:style>
  <w:style w:type="character" w:customStyle="1" w:styleId="UnunderlinedTextChar">
    <w:name w:val="Ununderlined Text Char"/>
    <w:link w:val="UnunderlinedText"/>
    <w:locked/>
    <w:rsid w:val="00C836DA"/>
    <w:rPr>
      <w:rFonts w:eastAsia="Times New Roman"/>
      <w:bCs/>
      <w:sz w:val="12"/>
    </w:rPr>
  </w:style>
  <w:style w:type="paragraph" w:customStyle="1" w:styleId="UnunderlinedText">
    <w:name w:val="Ununderlined Text"/>
    <w:basedOn w:val="Normal"/>
    <w:link w:val="UnunderlinedTextChar"/>
    <w:autoRedefine/>
    <w:rsid w:val="00C836DA"/>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C836DA"/>
    <w:pPr>
      <w:spacing w:after="200" w:line="276" w:lineRule="auto"/>
      <w:ind w:left="288" w:right="288"/>
    </w:pPr>
    <w:rPr>
      <w:rFonts w:eastAsia="Times New Roman"/>
      <w:bCs/>
    </w:rPr>
  </w:style>
  <w:style w:type="paragraph" w:customStyle="1" w:styleId="BlockTitle4">
    <w:name w:val="%Block Title"/>
    <w:basedOn w:val="Heading1"/>
    <w:rsid w:val="00C836D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836D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836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C836D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836DA"/>
    <w:rPr>
      <w:rFonts w:ascii="Century Gothic" w:eastAsia="Cambria" w:hAnsi="Century Gothic"/>
      <w:u w:val="thick"/>
    </w:rPr>
  </w:style>
  <w:style w:type="paragraph" w:customStyle="1" w:styleId="Card-Underline0">
    <w:name w:val="Card-Underline"/>
    <w:basedOn w:val="Normal"/>
    <w:link w:val="Card-UnderlineChar"/>
    <w:qFormat/>
    <w:rsid w:val="00C836DA"/>
    <w:rPr>
      <w:rFonts w:ascii="Century Gothic" w:eastAsia="Cambria" w:hAnsi="Century Gothic"/>
      <w:sz w:val="24"/>
      <w:u w:val="thick"/>
    </w:rPr>
  </w:style>
  <w:style w:type="paragraph" w:customStyle="1" w:styleId="PageNumber3">
    <w:name w:val="Page Number3"/>
    <w:basedOn w:val="Normal"/>
    <w:next w:val="Normal"/>
    <w:rsid w:val="00C836DA"/>
    <w:rPr>
      <w:rFonts w:eastAsia="Times New Roman"/>
      <w:sz w:val="20"/>
    </w:rPr>
  </w:style>
  <w:style w:type="paragraph" w:customStyle="1" w:styleId="PageNumber4">
    <w:name w:val="Page Number4"/>
    <w:basedOn w:val="Normal"/>
    <w:next w:val="Normal"/>
    <w:rsid w:val="00C836DA"/>
    <w:rPr>
      <w:rFonts w:eastAsia="Times New Roman"/>
      <w:sz w:val="20"/>
    </w:rPr>
  </w:style>
  <w:style w:type="paragraph" w:customStyle="1" w:styleId="PageNumber5">
    <w:name w:val="Page Number5"/>
    <w:basedOn w:val="Normal"/>
    <w:next w:val="Normal"/>
    <w:rsid w:val="00C836DA"/>
    <w:rPr>
      <w:rFonts w:eastAsia="Times New Roman"/>
      <w:sz w:val="20"/>
    </w:rPr>
  </w:style>
  <w:style w:type="paragraph" w:customStyle="1" w:styleId="smalltext10">
    <w:name w:val="small text1"/>
    <w:basedOn w:val="Normal"/>
    <w:next w:val="Normal"/>
    <w:uiPriority w:val="4"/>
    <w:qFormat/>
    <w:rsid w:val="00C836DA"/>
    <w:pPr>
      <w:keepNext/>
      <w:keepLines/>
      <w:spacing w:before="200"/>
      <w:outlineLvl w:val="3"/>
    </w:pPr>
    <w:rPr>
      <w:rFonts w:eastAsia="Times New Roman"/>
      <w:b/>
      <w:bCs/>
      <w:iCs/>
      <w:sz w:val="26"/>
    </w:rPr>
  </w:style>
  <w:style w:type="character" w:customStyle="1" w:styleId="CircleChar">
    <w:name w:val="Circle Char"/>
    <w:link w:val="Circle"/>
    <w:locked/>
    <w:rsid w:val="00C836DA"/>
    <w:rPr>
      <w:rFonts w:ascii="Times New Roman" w:eastAsia="Times New Roman" w:hAnsi="Times New Roman"/>
      <w:b/>
      <w:u w:val="words"/>
    </w:rPr>
  </w:style>
  <w:style w:type="paragraph" w:customStyle="1" w:styleId="Circle">
    <w:name w:val="Circle"/>
    <w:basedOn w:val="Normal"/>
    <w:link w:val="CircleChar"/>
    <w:rsid w:val="00C836DA"/>
    <w:rPr>
      <w:rFonts w:ascii="Times New Roman" w:eastAsia="Times New Roman" w:hAnsi="Times New Roman"/>
      <w:b/>
      <w:sz w:val="24"/>
      <w:u w:val="words"/>
    </w:rPr>
  </w:style>
  <w:style w:type="paragraph" w:customStyle="1" w:styleId="PageNumber6">
    <w:name w:val="Page Number6"/>
    <w:basedOn w:val="Normal"/>
    <w:next w:val="Normal"/>
    <w:rsid w:val="00C836DA"/>
    <w:rPr>
      <w:rFonts w:eastAsia="Times New Roman"/>
      <w:sz w:val="20"/>
    </w:rPr>
  </w:style>
  <w:style w:type="paragraph" w:customStyle="1" w:styleId="user">
    <w:name w:val="user"/>
    <w:basedOn w:val="Normal"/>
    <w:rsid w:val="00C836D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836D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836D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836D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836D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836D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836DA"/>
    <w:rPr>
      <w:rFonts w:eastAsia="Times New Roman"/>
      <w:sz w:val="20"/>
    </w:rPr>
  </w:style>
  <w:style w:type="paragraph" w:customStyle="1" w:styleId="DebateTag0">
    <w:name w:val="DebateTag"/>
    <w:basedOn w:val="Normal"/>
    <w:qFormat/>
    <w:rsid w:val="00C836DA"/>
    <w:rPr>
      <w:b/>
    </w:rPr>
  </w:style>
  <w:style w:type="paragraph" w:customStyle="1" w:styleId="date-comments">
    <w:name w:val="date-comments"/>
    <w:basedOn w:val="Normal"/>
    <w:uiPriority w:val="99"/>
    <w:rsid w:val="00C836D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836D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C836D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836DA"/>
    <w:rPr>
      <w:rFonts w:ascii="Garamond" w:eastAsia="Calibri" w:hAnsi="Garamond" w:hint="default"/>
      <w:sz w:val="16"/>
      <w:szCs w:val="22"/>
    </w:rPr>
  </w:style>
  <w:style w:type="character" w:customStyle="1" w:styleId="message-item">
    <w:name w:val="message-item"/>
    <w:rsid w:val="00C836DA"/>
  </w:style>
  <w:style w:type="character" w:customStyle="1" w:styleId="lightheader">
    <w:name w:val="lightheader"/>
    <w:rsid w:val="00C836DA"/>
  </w:style>
  <w:style w:type="character" w:customStyle="1" w:styleId="datestamp">
    <w:name w:val="datestamp"/>
    <w:rsid w:val="00C836DA"/>
  </w:style>
  <w:style w:type="character" w:customStyle="1" w:styleId="i">
    <w:name w:val="i"/>
    <w:uiPriority w:val="99"/>
    <w:rsid w:val="00C836DA"/>
  </w:style>
  <w:style w:type="character" w:customStyle="1" w:styleId="forenames">
    <w:name w:val="forenames"/>
    <w:rsid w:val="00C836DA"/>
  </w:style>
  <w:style w:type="character" w:customStyle="1" w:styleId="surname">
    <w:name w:val="surname"/>
    <w:rsid w:val="00C836DA"/>
  </w:style>
  <w:style w:type="character" w:customStyle="1" w:styleId="medium-font">
    <w:name w:val="medium-font"/>
    <w:rsid w:val="00C836DA"/>
  </w:style>
  <w:style w:type="character" w:customStyle="1" w:styleId="title-link-wrapper">
    <w:name w:val="title-link-wrapper"/>
    <w:rsid w:val="00C836DA"/>
  </w:style>
  <w:style w:type="character" w:customStyle="1" w:styleId="refpreview">
    <w:name w:val="refpreview"/>
    <w:rsid w:val="00C836DA"/>
  </w:style>
  <w:style w:type="character" w:customStyle="1" w:styleId="loose1">
    <w:name w:val="loose1"/>
    <w:rsid w:val="00C836DA"/>
  </w:style>
  <w:style w:type="character" w:customStyle="1" w:styleId="email">
    <w:name w:val="email"/>
    <w:rsid w:val="00C836DA"/>
  </w:style>
  <w:style w:type="character" w:customStyle="1" w:styleId="gsa">
    <w:name w:val="gs_a"/>
    <w:rsid w:val="00C836DA"/>
  </w:style>
  <w:style w:type="character" w:customStyle="1" w:styleId="goohl1">
    <w:name w:val="goohl1"/>
    <w:rsid w:val="00C836DA"/>
  </w:style>
  <w:style w:type="character" w:customStyle="1" w:styleId="mainarttitle">
    <w:name w:val="mainarttitle"/>
    <w:rsid w:val="00C836DA"/>
  </w:style>
  <w:style w:type="character" w:customStyle="1" w:styleId="mainartauthor">
    <w:name w:val="mainartauthor"/>
    <w:rsid w:val="00C836DA"/>
  </w:style>
  <w:style w:type="character" w:customStyle="1" w:styleId="mainartdate">
    <w:name w:val="mainartdate"/>
    <w:rsid w:val="00C836DA"/>
  </w:style>
  <w:style w:type="character" w:customStyle="1" w:styleId="gsggs">
    <w:name w:val="gs_ggs"/>
    <w:rsid w:val="00C836DA"/>
  </w:style>
  <w:style w:type="character" w:customStyle="1" w:styleId="ahead">
    <w:name w:val="a_head"/>
    <w:rsid w:val="00C836DA"/>
  </w:style>
  <w:style w:type="character" w:customStyle="1" w:styleId="articleauthor">
    <w:name w:val="articleauthor"/>
    <w:rsid w:val="00C836DA"/>
  </w:style>
  <w:style w:type="character" w:customStyle="1" w:styleId="footnote">
    <w:name w:val="footnote"/>
    <w:rsid w:val="00C836DA"/>
  </w:style>
  <w:style w:type="character" w:customStyle="1" w:styleId="docbody">
    <w:name w:val="docbody"/>
    <w:rsid w:val="00C836DA"/>
  </w:style>
  <w:style w:type="character" w:customStyle="1" w:styleId="superscript">
    <w:name w:val="superscript"/>
    <w:rsid w:val="00C836DA"/>
  </w:style>
  <w:style w:type="character" w:customStyle="1" w:styleId="citeChar2">
    <w:name w:val="cite Char"/>
    <w:locked/>
    <w:rsid w:val="00C836DA"/>
    <w:rPr>
      <w:b/>
      <w:bCs w:val="0"/>
      <w:u w:val="single"/>
    </w:rPr>
  </w:style>
  <w:style w:type="character" w:customStyle="1" w:styleId="StyleUnderlineChar">
    <w:name w:val="Style Underline Char"/>
    <w:locked/>
    <w:rsid w:val="00C836DA"/>
    <w:rPr>
      <w:u w:val="single"/>
    </w:rPr>
  </w:style>
  <w:style w:type="character" w:customStyle="1" w:styleId="CitesCharChar">
    <w:name w:val="Cites Char Char"/>
    <w:locked/>
    <w:rsid w:val="00C836DA"/>
    <w:rPr>
      <w:b/>
      <w:bCs/>
    </w:rPr>
  </w:style>
  <w:style w:type="character" w:customStyle="1" w:styleId="bwxsm">
    <w:name w:val="b w xsm"/>
    <w:rsid w:val="00C836DA"/>
  </w:style>
  <w:style w:type="character" w:customStyle="1" w:styleId="fstd">
    <w:name w:val="f std"/>
    <w:rsid w:val="00C836DA"/>
  </w:style>
  <w:style w:type="character" w:customStyle="1" w:styleId="gl">
    <w:name w:val="gl"/>
    <w:rsid w:val="00C836DA"/>
  </w:style>
  <w:style w:type="character" w:customStyle="1" w:styleId="heading2char2charchar1">
    <w:name w:val="heading2char2charchar1"/>
    <w:rsid w:val="00C836DA"/>
  </w:style>
  <w:style w:type="character" w:customStyle="1" w:styleId="charchar60">
    <w:name w:val="charchar6"/>
    <w:rsid w:val="00C836DA"/>
  </w:style>
  <w:style w:type="character" w:customStyle="1" w:styleId="bio1">
    <w:name w:val="bio1"/>
    <w:rsid w:val="00C836DA"/>
    <w:rPr>
      <w:rFonts w:ascii="Arial" w:hAnsi="Arial" w:cs="Arial" w:hint="default"/>
      <w:i/>
      <w:iCs/>
      <w:color w:val="000000"/>
      <w:sz w:val="20"/>
      <w:szCs w:val="20"/>
    </w:rPr>
  </w:style>
  <w:style w:type="character" w:customStyle="1" w:styleId="cardCharCharCharCharCharChar">
    <w:name w:val="card Char Char Char Char Char Char"/>
    <w:rsid w:val="00C836DA"/>
    <w:rPr>
      <w:sz w:val="24"/>
      <w:szCs w:val="24"/>
      <w:lang w:val="en-US" w:eastAsia="en-US" w:bidi="ar-SA"/>
    </w:rPr>
  </w:style>
  <w:style w:type="character" w:customStyle="1" w:styleId="Style24ptBoldUnderlineCenteredCharChar">
    <w:name w:val="Style 24 pt Bold Underline Centered Char Char"/>
    <w:rsid w:val="00C836DA"/>
    <w:rPr>
      <w:b/>
      <w:bCs/>
      <w:sz w:val="48"/>
      <w:szCs w:val="24"/>
      <w:u w:val="single"/>
      <w:lang w:val="en-US" w:eastAsia="en-US" w:bidi="ar-SA"/>
    </w:rPr>
  </w:style>
  <w:style w:type="character" w:customStyle="1" w:styleId="TagCiteCharChar0">
    <w:name w:val="Tag / Cite Char Char"/>
    <w:rsid w:val="00C836DA"/>
    <w:rPr>
      <w:b/>
      <w:bCs w:val="0"/>
      <w:color w:val="000000"/>
      <w:sz w:val="24"/>
      <w:szCs w:val="24"/>
      <w:lang w:val="en-US" w:eastAsia="en-US" w:bidi="ar-SA"/>
    </w:rPr>
  </w:style>
  <w:style w:type="character" w:customStyle="1" w:styleId="CardTextUnderlinedCharChar">
    <w:name w:val="Card Text Underlined Char Char"/>
    <w:rsid w:val="00C836DA"/>
    <w:rPr>
      <w:rFonts w:ascii="Arial Narrow" w:hAnsi="Arial Narrow" w:hint="default"/>
      <w:szCs w:val="24"/>
      <w:u w:val="single"/>
      <w:lang w:val="en-US" w:eastAsia="en-US" w:bidi="ar-SA"/>
    </w:rPr>
  </w:style>
  <w:style w:type="character" w:customStyle="1" w:styleId="CardTagCharCharChar">
    <w:name w:val="Card Tag Char Char Char"/>
    <w:rsid w:val="00C836DA"/>
    <w:rPr>
      <w:b/>
      <w:bCs w:val="0"/>
      <w:sz w:val="24"/>
      <w:szCs w:val="24"/>
      <w:lang w:val="en-US" w:eastAsia="en-US" w:bidi="ar-SA"/>
    </w:rPr>
  </w:style>
  <w:style w:type="character" w:customStyle="1" w:styleId="mainbody">
    <w:name w:val="mainbody"/>
    <w:rsid w:val="00C836DA"/>
  </w:style>
  <w:style w:type="character" w:customStyle="1" w:styleId="UnderlineStyleChar2">
    <w:name w:val="Underline Style Char2"/>
    <w:rsid w:val="00C836DA"/>
    <w:rPr>
      <w:rFonts w:ascii="Garamond" w:hAnsi="Garamond" w:hint="default"/>
      <w:sz w:val="22"/>
      <w:szCs w:val="24"/>
      <w:u w:val="single"/>
      <w:lang w:val="en-US" w:eastAsia="en-US" w:bidi="ar-SA"/>
    </w:rPr>
  </w:style>
  <w:style w:type="character" w:customStyle="1" w:styleId="Style1Char2">
    <w:name w:val="Style1 Char2"/>
    <w:rsid w:val="00C836DA"/>
    <w:rPr>
      <w:szCs w:val="24"/>
    </w:rPr>
  </w:style>
  <w:style w:type="character" w:customStyle="1" w:styleId="t13">
    <w:name w:val="t13"/>
    <w:rsid w:val="00C836DA"/>
  </w:style>
  <w:style w:type="character" w:customStyle="1" w:styleId="lead">
    <w:name w:val="lead"/>
    <w:rsid w:val="00C836DA"/>
  </w:style>
  <w:style w:type="paragraph" w:customStyle="1" w:styleId="CardDownx1">
    <w:name w:val="CardDown x1"/>
    <w:basedOn w:val="Normal"/>
    <w:link w:val="CardDownx1Char"/>
    <w:rsid w:val="00C836DA"/>
  </w:style>
  <w:style w:type="character" w:customStyle="1" w:styleId="CardDownx1Char">
    <w:name w:val="CardDown x1 Char"/>
    <w:link w:val="CardDownx1"/>
    <w:locked/>
    <w:rsid w:val="00C836DA"/>
    <w:rPr>
      <w:rFonts w:ascii="Calibri" w:hAnsi="Calibri"/>
      <w:sz w:val="22"/>
    </w:rPr>
  </w:style>
  <w:style w:type="character" w:customStyle="1" w:styleId="CharChar17">
    <w:name w:val="Char Char17"/>
    <w:locked/>
    <w:rsid w:val="00C836DA"/>
    <w:rPr>
      <w:rFonts w:ascii="Arial" w:hAnsi="Arial" w:cs="Arial" w:hint="default"/>
      <w:b/>
      <w:bCs/>
      <w:sz w:val="26"/>
      <w:szCs w:val="26"/>
    </w:rPr>
  </w:style>
  <w:style w:type="character" w:customStyle="1" w:styleId="address">
    <w:name w:val="address"/>
    <w:rsid w:val="00C836DA"/>
  </w:style>
  <w:style w:type="character" w:customStyle="1" w:styleId="ilspan">
    <w:name w:val="il_span"/>
    <w:rsid w:val="00C836DA"/>
  </w:style>
  <w:style w:type="character" w:customStyle="1" w:styleId="articletitle1">
    <w:name w:val="articletitle1"/>
    <w:rsid w:val="00C836DA"/>
    <w:rPr>
      <w:rFonts w:ascii="Times New Roman" w:hAnsi="Times New Roman" w:cs="Times New Roman" w:hint="default"/>
      <w:b/>
      <w:bCs/>
      <w:sz w:val="36"/>
      <w:szCs w:val="36"/>
    </w:rPr>
  </w:style>
  <w:style w:type="character" w:customStyle="1" w:styleId="leftidx1">
    <w:name w:val="leftidx1"/>
    <w:rsid w:val="00C836DA"/>
    <w:rPr>
      <w:rFonts w:ascii="Verdana" w:hAnsi="Verdana" w:hint="default"/>
      <w:sz w:val="22"/>
      <w:szCs w:val="22"/>
    </w:rPr>
  </w:style>
  <w:style w:type="character" w:customStyle="1" w:styleId="blue1">
    <w:name w:val="blue1"/>
    <w:rsid w:val="00C836DA"/>
    <w:rPr>
      <w:color w:val="0000FF"/>
    </w:rPr>
  </w:style>
  <w:style w:type="character" w:customStyle="1" w:styleId="author-link1">
    <w:name w:val="author-link1"/>
    <w:rsid w:val="00C836DA"/>
    <w:rPr>
      <w:b w:val="0"/>
      <w:bCs w:val="0"/>
    </w:rPr>
  </w:style>
  <w:style w:type="character" w:customStyle="1" w:styleId="black1">
    <w:name w:val="black1"/>
    <w:rsid w:val="00C836DA"/>
    <w:rPr>
      <w:color w:val="000000"/>
    </w:rPr>
  </w:style>
  <w:style w:type="character" w:customStyle="1" w:styleId="StyleunderlinedCharBold">
    <w:name w:val="Style underlined Char + Bold"/>
    <w:rsid w:val="00C836DA"/>
    <w:rPr>
      <w:rFonts w:ascii="Times New Roman" w:hAnsi="Times New Roman" w:cs="Times New Roman" w:hint="default"/>
      <w:b/>
      <w:bCs/>
      <w:sz w:val="21"/>
      <w:szCs w:val="24"/>
      <w:u w:val="single"/>
    </w:rPr>
  </w:style>
  <w:style w:type="character" w:customStyle="1" w:styleId="ThickUnderlineCharChar">
    <w:name w:val="Thick Underline Char Char"/>
    <w:rsid w:val="00C836DA"/>
    <w:rPr>
      <w:rFonts w:ascii="Calibri" w:eastAsia="Calibri" w:hAnsi="Calibri" w:hint="default"/>
    </w:rPr>
  </w:style>
  <w:style w:type="character" w:customStyle="1" w:styleId="CardUnderline">
    <w:name w:val="Card Underline"/>
    <w:rsid w:val="00C836DA"/>
    <w:rPr>
      <w:rFonts w:ascii="Times New Roman" w:hAnsi="Times New Roman" w:cs="Times New Roman" w:hint="default"/>
      <w:sz w:val="20"/>
      <w:u w:val="single"/>
    </w:rPr>
  </w:style>
  <w:style w:type="character" w:customStyle="1" w:styleId="lingoregion">
    <w:name w:val="lingo_region"/>
    <w:rsid w:val="00C836DA"/>
  </w:style>
  <w:style w:type="character" w:customStyle="1" w:styleId="cite0">
    <w:name w:val="%cite"/>
    <w:rsid w:val="00C836DA"/>
    <w:rPr>
      <w:rFonts w:ascii="Times New Roman" w:hAnsi="Times New Roman" w:cs="Times New Roman" w:hint="default"/>
      <w:b/>
      <w:bCs w:val="0"/>
      <w:sz w:val="24"/>
    </w:rPr>
  </w:style>
  <w:style w:type="character" w:customStyle="1" w:styleId="Emphasis21">
    <w:name w:val="%Emphasis2"/>
    <w:rsid w:val="00C836DA"/>
    <w:rPr>
      <w:rFonts w:ascii="Cooper Black" w:hAnsi="Cooper Black" w:hint="default"/>
      <w:iCs/>
      <w:u w:val="single"/>
    </w:rPr>
  </w:style>
  <w:style w:type="character" w:customStyle="1" w:styleId="bodycontentlink">
    <w:name w:val="bodycontentlink"/>
    <w:rsid w:val="00C836DA"/>
  </w:style>
  <w:style w:type="character" w:customStyle="1" w:styleId="AAAcite">
    <w:name w:val="AAAcite"/>
    <w:rsid w:val="00C836DA"/>
    <w:rPr>
      <w:rFonts w:ascii="Times New Roman" w:hAnsi="Times New Roman" w:cs="Times New Roman" w:hint="default"/>
      <w:b/>
      <w:bCs w:val="0"/>
      <w:sz w:val="24"/>
    </w:rPr>
  </w:style>
  <w:style w:type="character" w:customStyle="1" w:styleId="tmplheaderlink">
    <w:name w:val="tmplheaderlink"/>
    <w:rsid w:val="00C836DA"/>
    <w:rPr>
      <w:rFonts w:ascii="Times New Roman" w:hAnsi="Times New Roman" w:cs="Times New Roman" w:hint="default"/>
    </w:rPr>
  </w:style>
  <w:style w:type="character" w:customStyle="1" w:styleId="UnderlinedEvidenceCharChar">
    <w:name w:val="Underlined Evidence Char Char"/>
    <w:rsid w:val="00C836DA"/>
    <w:rPr>
      <w:rFonts w:ascii="Verdana" w:hAnsi="Verdana" w:hint="default"/>
      <w:sz w:val="21"/>
      <w:szCs w:val="21"/>
      <w:u w:val="thick"/>
      <w:lang w:val="en-US" w:eastAsia="en-US" w:bidi="ar-SA"/>
    </w:rPr>
  </w:style>
  <w:style w:type="character" w:customStyle="1" w:styleId="role">
    <w:name w:val="role"/>
    <w:rsid w:val="00C836DA"/>
  </w:style>
  <w:style w:type="character" w:customStyle="1" w:styleId="pagination">
    <w:name w:val="pagination"/>
    <w:rsid w:val="00C836DA"/>
  </w:style>
  <w:style w:type="character" w:customStyle="1" w:styleId="doi">
    <w:name w:val="doi"/>
    <w:rsid w:val="00C836DA"/>
  </w:style>
  <w:style w:type="character" w:customStyle="1" w:styleId="bodycontents">
    <w:name w:val="bodycontents"/>
    <w:rsid w:val="00C836DA"/>
  </w:style>
  <w:style w:type="character" w:customStyle="1" w:styleId="comma">
    <w:name w:val="comma"/>
    <w:rsid w:val="00C836DA"/>
  </w:style>
  <w:style w:type="character" w:customStyle="1" w:styleId="pad5right">
    <w:name w:val="pad5right"/>
    <w:rsid w:val="00C836DA"/>
  </w:style>
  <w:style w:type="character" w:customStyle="1" w:styleId="entry-date">
    <w:name w:val="entry-date"/>
    <w:rsid w:val="00C836DA"/>
  </w:style>
  <w:style w:type="character" w:customStyle="1" w:styleId="desc">
    <w:name w:val="desc"/>
    <w:rsid w:val="00C836DA"/>
  </w:style>
  <w:style w:type="character" w:customStyle="1" w:styleId="divider">
    <w:name w:val="divider"/>
    <w:rsid w:val="00C836DA"/>
  </w:style>
  <w:style w:type="character" w:customStyle="1" w:styleId="blogdate">
    <w:name w:val="blogdate"/>
    <w:rsid w:val="00C836DA"/>
  </w:style>
  <w:style w:type="character" w:customStyle="1" w:styleId="ticker">
    <w:name w:val="ticker"/>
    <w:rsid w:val="00C836DA"/>
  </w:style>
  <w:style w:type="character" w:customStyle="1" w:styleId="posted">
    <w:name w:val="posted"/>
    <w:rsid w:val="00C836DA"/>
  </w:style>
  <w:style w:type="character" w:customStyle="1" w:styleId="time">
    <w:name w:val="time"/>
    <w:rsid w:val="00C836DA"/>
  </w:style>
  <w:style w:type="character" w:customStyle="1" w:styleId="dot">
    <w:name w:val="dot"/>
    <w:rsid w:val="00C836DA"/>
  </w:style>
  <w:style w:type="character" w:customStyle="1" w:styleId="hn-date">
    <w:name w:val="hn-date"/>
    <w:rsid w:val="00C836DA"/>
  </w:style>
  <w:style w:type="character" w:customStyle="1" w:styleId="location">
    <w:name w:val="location"/>
    <w:rsid w:val="00C836DA"/>
  </w:style>
  <w:style w:type="character" w:customStyle="1" w:styleId="arial11">
    <w:name w:val="arial_11"/>
    <w:rsid w:val="00C836DA"/>
  </w:style>
  <w:style w:type="character" w:customStyle="1" w:styleId="dropcap-letter">
    <w:name w:val="dropcap-letter"/>
    <w:rsid w:val="00C836DA"/>
  </w:style>
  <w:style w:type="character" w:customStyle="1" w:styleId="offscreen">
    <w:name w:val="offscreen"/>
    <w:rsid w:val="00C836DA"/>
  </w:style>
  <w:style w:type="character" w:customStyle="1" w:styleId="linked-in">
    <w:name w:val="linked-in"/>
    <w:rsid w:val="00C836DA"/>
  </w:style>
  <w:style w:type="character" w:customStyle="1" w:styleId="in-widget">
    <w:name w:val="in-widget"/>
    <w:rsid w:val="00C836DA"/>
  </w:style>
  <w:style w:type="character" w:customStyle="1" w:styleId="in-right">
    <w:name w:val="in-right"/>
    <w:rsid w:val="00C836DA"/>
  </w:style>
  <w:style w:type="character" w:customStyle="1" w:styleId="tickerwrap">
    <w:name w:val="ticker_wrap"/>
    <w:rsid w:val="00C836DA"/>
  </w:style>
  <w:style w:type="character" w:customStyle="1" w:styleId="divs">
    <w:name w:val="divs"/>
    <w:rsid w:val="00C836DA"/>
  </w:style>
  <w:style w:type="character" w:customStyle="1" w:styleId="in-top">
    <w:name w:val="in-top"/>
    <w:rsid w:val="00C836DA"/>
  </w:style>
  <w:style w:type="character" w:customStyle="1" w:styleId="article-date">
    <w:name w:val="article-date"/>
    <w:rsid w:val="00C836DA"/>
  </w:style>
  <w:style w:type="character" w:customStyle="1" w:styleId="bodysubtoc">
    <w:name w:val="bodysubtoc"/>
    <w:rsid w:val="00C836DA"/>
  </w:style>
  <w:style w:type="character" w:customStyle="1" w:styleId="lefttitlesmaller">
    <w:name w:val="lefttitlesmaller"/>
    <w:rsid w:val="00C836DA"/>
  </w:style>
  <w:style w:type="character" w:customStyle="1" w:styleId="mb">
    <w:name w:val="mb"/>
    <w:rsid w:val="00C836DA"/>
  </w:style>
  <w:style w:type="character" w:customStyle="1" w:styleId="field-content">
    <w:name w:val="field-content"/>
    <w:rsid w:val="00C836DA"/>
  </w:style>
  <w:style w:type="character" w:customStyle="1" w:styleId="submitted-date">
    <w:name w:val="submitted-date"/>
    <w:rsid w:val="00C836DA"/>
  </w:style>
  <w:style w:type="character" w:customStyle="1" w:styleId="submitted-time">
    <w:name w:val="submitted-time"/>
    <w:rsid w:val="00C836DA"/>
  </w:style>
  <w:style w:type="character" w:customStyle="1" w:styleId="A2">
    <w:name w:val="A2"/>
    <w:uiPriority w:val="99"/>
    <w:rsid w:val="00C836DA"/>
    <w:rPr>
      <w:rFonts w:ascii="Sabon LT Std" w:hAnsi="Sabon LT Std" w:cs="Sabon LT Std" w:hint="default"/>
      <w:color w:val="000000"/>
      <w:sz w:val="15"/>
      <w:szCs w:val="15"/>
    </w:rPr>
  </w:style>
  <w:style w:type="character" w:customStyle="1" w:styleId="searchword">
    <w:name w:val="searchword"/>
    <w:rsid w:val="00C836DA"/>
  </w:style>
  <w:style w:type="character" w:customStyle="1" w:styleId="meta-prep">
    <w:name w:val="meta-prep"/>
    <w:rsid w:val="00C836DA"/>
  </w:style>
  <w:style w:type="numbering" w:customStyle="1" w:styleId="1ai1">
    <w:name w:val="1 / a / i1"/>
    <w:rsid w:val="00C836DA"/>
    <w:pPr>
      <w:numPr>
        <w:numId w:val="5"/>
      </w:numPr>
    </w:pPr>
  </w:style>
  <w:style w:type="numbering" w:styleId="1ai">
    <w:name w:val="Outline List 1"/>
    <w:basedOn w:val="NoList"/>
    <w:unhideWhenUsed/>
    <w:rsid w:val="00C836DA"/>
    <w:pPr>
      <w:numPr>
        <w:numId w:val="6"/>
      </w:numPr>
    </w:pPr>
  </w:style>
  <w:style w:type="character" w:customStyle="1" w:styleId="FontStyle310">
    <w:name w:val="Font Style310"/>
    <w:uiPriority w:val="99"/>
    <w:rsid w:val="00C836DA"/>
    <w:rPr>
      <w:rFonts w:ascii="Times New Roman" w:hAnsi="Times New Roman" w:cs="Times New Roman"/>
      <w:b/>
      <w:bCs/>
      <w:i/>
      <w:iCs/>
      <w:spacing w:val="-10"/>
      <w:sz w:val="18"/>
      <w:szCs w:val="18"/>
    </w:rPr>
  </w:style>
  <w:style w:type="character" w:customStyle="1" w:styleId="FontStyle329">
    <w:name w:val="Font Style329"/>
    <w:uiPriority w:val="99"/>
    <w:rsid w:val="00C836DA"/>
    <w:rPr>
      <w:rFonts w:ascii="Times New Roman" w:hAnsi="Times New Roman" w:cs="Times New Roman"/>
      <w:b/>
      <w:bCs/>
      <w:spacing w:val="-10"/>
      <w:sz w:val="18"/>
      <w:szCs w:val="18"/>
    </w:rPr>
  </w:style>
  <w:style w:type="character" w:customStyle="1" w:styleId="FontStyle370">
    <w:name w:val="Font Style370"/>
    <w:uiPriority w:val="99"/>
    <w:rsid w:val="00C836DA"/>
    <w:rPr>
      <w:rFonts w:ascii="Cambria" w:hAnsi="Cambria" w:cs="Cambria"/>
      <w:b/>
      <w:bCs/>
      <w:spacing w:val="-10"/>
      <w:sz w:val="18"/>
      <w:szCs w:val="18"/>
    </w:rPr>
  </w:style>
  <w:style w:type="character" w:customStyle="1" w:styleId="FontStyle302">
    <w:name w:val="Font Style302"/>
    <w:uiPriority w:val="99"/>
    <w:rsid w:val="00C836DA"/>
    <w:rPr>
      <w:rFonts w:ascii="Times New Roman" w:hAnsi="Times New Roman" w:cs="Times New Roman"/>
      <w:b/>
      <w:bCs/>
      <w:sz w:val="22"/>
      <w:szCs w:val="22"/>
    </w:rPr>
  </w:style>
  <w:style w:type="character" w:customStyle="1" w:styleId="FontStyle347">
    <w:name w:val="Font Style347"/>
    <w:uiPriority w:val="99"/>
    <w:rsid w:val="00C836DA"/>
    <w:rPr>
      <w:rFonts w:ascii="Times New Roman" w:hAnsi="Times New Roman" w:cs="Times New Roman"/>
      <w:b/>
      <w:bCs/>
      <w:spacing w:val="-10"/>
      <w:sz w:val="20"/>
      <w:szCs w:val="20"/>
    </w:rPr>
  </w:style>
  <w:style w:type="paragraph" w:customStyle="1" w:styleId="Style27">
    <w:name w:val="Style27"/>
    <w:basedOn w:val="Normal"/>
    <w:uiPriority w:val="99"/>
    <w:rsid w:val="00C836D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836D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836DA"/>
    <w:rPr>
      <w:rFonts w:ascii="Times New Roman" w:hAnsi="Times New Roman" w:cs="Times New Roman"/>
      <w:spacing w:val="-10"/>
      <w:sz w:val="18"/>
      <w:szCs w:val="18"/>
    </w:rPr>
  </w:style>
  <w:style w:type="character" w:customStyle="1" w:styleId="FontStyle312">
    <w:name w:val="Font Style312"/>
    <w:uiPriority w:val="99"/>
    <w:rsid w:val="00C836DA"/>
    <w:rPr>
      <w:rFonts w:ascii="Times New Roman" w:hAnsi="Times New Roman" w:cs="Times New Roman"/>
      <w:b/>
      <w:bCs/>
      <w:spacing w:val="-10"/>
      <w:sz w:val="16"/>
      <w:szCs w:val="16"/>
    </w:rPr>
  </w:style>
  <w:style w:type="character" w:customStyle="1" w:styleId="FontStyle346">
    <w:name w:val="Font Style346"/>
    <w:uiPriority w:val="99"/>
    <w:rsid w:val="00C836DA"/>
    <w:rPr>
      <w:rFonts w:ascii="Times New Roman" w:hAnsi="Times New Roman" w:cs="Times New Roman"/>
      <w:b/>
      <w:bCs/>
      <w:spacing w:val="-10"/>
      <w:sz w:val="18"/>
      <w:szCs w:val="18"/>
    </w:rPr>
  </w:style>
  <w:style w:type="character" w:customStyle="1" w:styleId="FontStyle330">
    <w:name w:val="Font Style330"/>
    <w:uiPriority w:val="99"/>
    <w:rsid w:val="00C836DA"/>
    <w:rPr>
      <w:rFonts w:ascii="Times New Roman" w:hAnsi="Times New Roman" w:cs="Times New Roman"/>
      <w:b/>
      <w:bCs/>
      <w:sz w:val="16"/>
      <w:szCs w:val="16"/>
    </w:rPr>
  </w:style>
  <w:style w:type="character" w:customStyle="1" w:styleId="FontStyle372">
    <w:name w:val="Font Style372"/>
    <w:uiPriority w:val="99"/>
    <w:rsid w:val="00C836DA"/>
    <w:rPr>
      <w:rFonts w:ascii="Times New Roman" w:hAnsi="Times New Roman" w:cs="Times New Roman"/>
      <w:b/>
      <w:bCs/>
      <w:sz w:val="16"/>
      <w:szCs w:val="16"/>
    </w:rPr>
  </w:style>
  <w:style w:type="paragraph" w:customStyle="1" w:styleId="Style59">
    <w:name w:val="Style59"/>
    <w:basedOn w:val="Normal"/>
    <w:uiPriority w:val="99"/>
    <w:rsid w:val="00C836D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836DA"/>
    <w:rPr>
      <w:rFonts w:ascii="Times New Roman" w:hAnsi="Times New Roman" w:cs="Times New Roman"/>
      <w:b/>
      <w:bCs/>
      <w:i/>
      <w:iCs/>
      <w:sz w:val="16"/>
      <w:szCs w:val="16"/>
    </w:rPr>
  </w:style>
  <w:style w:type="paragraph" w:customStyle="1" w:styleId="Style200">
    <w:name w:val="Style20"/>
    <w:basedOn w:val="Normal"/>
    <w:uiPriority w:val="99"/>
    <w:rsid w:val="00C836D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836DA"/>
    <w:rPr>
      <w:rFonts w:ascii="Times New Roman" w:hAnsi="Times New Roman" w:cs="Times New Roman"/>
      <w:smallCaps/>
      <w:sz w:val="14"/>
      <w:szCs w:val="14"/>
    </w:rPr>
  </w:style>
  <w:style w:type="paragraph" w:customStyle="1" w:styleId="Style89">
    <w:name w:val="Style89"/>
    <w:basedOn w:val="Normal"/>
    <w:uiPriority w:val="99"/>
    <w:rsid w:val="00C836D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836DA"/>
    <w:rPr>
      <w:rFonts w:ascii="Times New Roman" w:hAnsi="Times New Roman" w:cs="Times New Roman"/>
      <w:b/>
      <w:bCs/>
      <w:spacing w:val="-10"/>
      <w:sz w:val="22"/>
      <w:szCs w:val="22"/>
    </w:rPr>
  </w:style>
  <w:style w:type="character" w:customStyle="1" w:styleId="FontStyle320">
    <w:name w:val="Font Style320"/>
    <w:uiPriority w:val="99"/>
    <w:rsid w:val="00C836DA"/>
    <w:rPr>
      <w:rFonts w:ascii="Times New Roman" w:hAnsi="Times New Roman" w:cs="Times New Roman"/>
      <w:b/>
      <w:bCs/>
      <w:spacing w:val="-10"/>
      <w:sz w:val="22"/>
      <w:szCs w:val="22"/>
    </w:rPr>
  </w:style>
  <w:style w:type="character" w:customStyle="1" w:styleId="FontStyle352">
    <w:name w:val="Font Style352"/>
    <w:uiPriority w:val="99"/>
    <w:rsid w:val="00C836DA"/>
    <w:rPr>
      <w:rFonts w:ascii="Times New Roman" w:hAnsi="Times New Roman" w:cs="Times New Roman"/>
      <w:b/>
      <w:bCs/>
      <w:sz w:val="16"/>
      <w:szCs w:val="16"/>
    </w:rPr>
  </w:style>
  <w:style w:type="character" w:customStyle="1" w:styleId="FontStyle356">
    <w:name w:val="Font Style356"/>
    <w:uiPriority w:val="99"/>
    <w:rsid w:val="00C836DA"/>
    <w:rPr>
      <w:rFonts w:ascii="Times New Roman" w:hAnsi="Times New Roman" w:cs="Times New Roman"/>
      <w:b/>
      <w:bCs/>
      <w:spacing w:val="-10"/>
      <w:sz w:val="22"/>
      <w:szCs w:val="22"/>
    </w:rPr>
  </w:style>
  <w:style w:type="character" w:customStyle="1" w:styleId="FontStyle298">
    <w:name w:val="Font Style298"/>
    <w:uiPriority w:val="99"/>
    <w:rsid w:val="00C836DA"/>
    <w:rPr>
      <w:rFonts w:ascii="Times New Roman" w:hAnsi="Times New Roman" w:cs="Times New Roman"/>
      <w:sz w:val="18"/>
      <w:szCs w:val="18"/>
    </w:rPr>
  </w:style>
  <w:style w:type="character" w:customStyle="1" w:styleId="FontStyle311">
    <w:name w:val="Font Style311"/>
    <w:uiPriority w:val="99"/>
    <w:rsid w:val="00C836DA"/>
    <w:rPr>
      <w:rFonts w:ascii="Times New Roman" w:hAnsi="Times New Roman" w:cs="Times New Roman"/>
      <w:b/>
      <w:bCs/>
      <w:spacing w:val="-10"/>
      <w:sz w:val="18"/>
      <w:szCs w:val="18"/>
    </w:rPr>
  </w:style>
  <w:style w:type="character" w:customStyle="1" w:styleId="FontStyle332">
    <w:name w:val="Font Style332"/>
    <w:uiPriority w:val="99"/>
    <w:rsid w:val="00C836DA"/>
    <w:rPr>
      <w:rFonts w:ascii="Times New Roman" w:hAnsi="Times New Roman" w:cs="Times New Roman"/>
      <w:b/>
      <w:bCs/>
      <w:i/>
      <w:iCs/>
      <w:spacing w:val="-10"/>
      <w:sz w:val="20"/>
      <w:szCs w:val="20"/>
    </w:rPr>
  </w:style>
  <w:style w:type="character" w:customStyle="1" w:styleId="FontStyle371">
    <w:name w:val="Font Style371"/>
    <w:uiPriority w:val="99"/>
    <w:rsid w:val="00C836DA"/>
    <w:rPr>
      <w:rFonts w:ascii="Times New Roman" w:hAnsi="Times New Roman" w:cs="Times New Roman"/>
      <w:sz w:val="16"/>
      <w:szCs w:val="16"/>
    </w:rPr>
  </w:style>
  <w:style w:type="character" w:customStyle="1" w:styleId="FontStyle350">
    <w:name w:val="Font Style350"/>
    <w:uiPriority w:val="99"/>
    <w:rsid w:val="00C836DA"/>
    <w:rPr>
      <w:rFonts w:ascii="Times New Roman" w:hAnsi="Times New Roman" w:cs="Times New Roman"/>
      <w:b/>
      <w:bCs/>
      <w:i/>
      <w:iCs/>
      <w:sz w:val="20"/>
      <w:szCs w:val="20"/>
    </w:rPr>
  </w:style>
  <w:style w:type="paragraph" w:customStyle="1" w:styleId="Style8">
    <w:name w:val="Style8"/>
    <w:basedOn w:val="Normal"/>
    <w:uiPriority w:val="99"/>
    <w:rsid w:val="00C836DA"/>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C836D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836DA"/>
    <w:pPr>
      <w:widowControl w:val="0"/>
      <w:autoSpaceDE w:val="0"/>
      <w:autoSpaceDN w:val="0"/>
      <w:adjustRightInd w:val="0"/>
    </w:pPr>
    <w:rPr>
      <w:rFonts w:eastAsia="Times New Roman"/>
      <w:sz w:val="24"/>
    </w:rPr>
  </w:style>
  <w:style w:type="character" w:customStyle="1" w:styleId="FontStyle351">
    <w:name w:val="Font Style351"/>
    <w:uiPriority w:val="99"/>
    <w:rsid w:val="00C836DA"/>
    <w:rPr>
      <w:rFonts w:ascii="Times New Roman" w:hAnsi="Times New Roman" w:cs="Times New Roman"/>
      <w:b/>
      <w:bCs/>
      <w:sz w:val="22"/>
      <w:szCs w:val="22"/>
    </w:rPr>
  </w:style>
  <w:style w:type="paragraph" w:customStyle="1" w:styleId="Style100">
    <w:name w:val="Style10"/>
    <w:basedOn w:val="Normal"/>
    <w:link w:val="Style10Char"/>
    <w:qFormat/>
    <w:rsid w:val="00C836D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836DA"/>
    <w:pPr>
      <w:widowControl w:val="0"/>
      <w:autoSpaceDE w:val="0"/>
      <w:autoSpaceDN w:val="0"/>
      <w:adjustRightInd w:val="0"/>
      <w:jc w:val="both"/>
    </w:pPr>
    <w:rPr>
      <w:rFonts w:eastAsia="Times New Roman"/>
      <w:sz w:val="24"/>
    </w:rPr>
  </w:style>
  <w:style w:type="character" w:customStyle="1" w:styleId="FontStyle369">
    <w:name w:val="Font Style369"/>
    <w:uiPriority w:val="99"/>
    <w:rsid w:val="00C836DA"/>
    <w:rPr>
      <w:rFonts w:ascii="Times New Roman" w:hAnsi="Times New Roman" w:cs="Times New Roman"/>
      <w:b/>
      <w:bCs/>
      <w:spacing w:val="-10"/>
      <w:sz w:val="20"/>
      <w:szCs w:val="20"/>
    </w:rPr>
  </w:style>
  <w:style w:type="character" w:customStyle="1" w:styleId="FontStyle357">
    <w:name w:val="Font Style357"/>
    <w:uiPriority w:val="99"/>
    <w:rsid w:val="00C836DA"/>
    <w:rPr>
      <w:rFonts w:ascii="Times New Roman" w:hAnsi="Times New Roman" w:cs="Times New Roman"/>
      <w:b/>
      <w:bCs/>
      <w:spacing w:val="-10"/>
      <w:sz w:val="22"/>
      <w:szCs w:val="22"/>
    </w:rPr>
  </w:style>
  <w:style w:type="paragraph" w:customStyle="1" w:styleId="Style67">
    <w:name w:val="Style67"/>
    <w:basedOn w:val="Normal"/>
    <w:uiPriority w:val="99"/>
    <w:rsid w:val="00C836D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836DA"/>
    <w:rPr>
      <w:rFonts w:ascii="Times New Roman" w:hAnsi="Times New Roman" w:cs="Times New Roman"/>
      <w:sz w:val="20"/>
      <w:szCs w:val="20"/>
    </w:rPr>
  </w:style>
  <w:style w:type="character" w:customStyle="1" w:styleId="FontStyle374">
    <w:name w:val="Font Style374"/>
    <w:uiPriority w:val="99"/>
    <w:rsid w:val="00C836DA"/>
    <w:rPr>
      <w:rFonts w:ascii="Times New Roman" w:hAnsi="Times New Roman" w:cs="Times New Roman"/>
      <w:b/>
      <w:bCs/>
      <w:spacing w:val="-10"/>
      <w:sz w:val="22"/>
      <w:szCs w:val="22"/>
    </w:rPr>
  </w:style>
  <w:style w:type="paragraph" w:customStyle="1" w:styleId="Style30">
    <w:name w:val="Style30"/>
    <w:basedOn w:val="Normal"/>
    <w:uiPriority w:val="99"/>
    <w:rsid w:val="00C836D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836DA"/>
    <w:rPr>
      <w:rFonts w:ascii="Times New Roman" w:hAnsi="Times New Roman" w:cs="Times New Roman"/>
      <w:smallCaps/>
      <w:sz w:val="16"/>
      <w:szCs w:val="16"/>
    </w:rPr>
  </w:style>
  <w:style w:type="paragraph" w:customStyle="1" w:styleId="Style93">
    <w:name w:val="Style93"/>
    <w:basedOn w:val="Normal"/>
    <w:uiPriority w:val="99"/>
    <w:rsid w:val="00C836D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836D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836D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836DA"/>
    <w:rPr>
      <w:u w:val="single"/>
    </w:rPr>
  </w:style>
  <w:style w:type="character" w:customStyle="1" w:styleId="SmalltextCharCharCharChar0">
    <w:name w:val="Small text Char Char Char Char"/>
    <w:rsid w:val="00C836DA"/>
    <w:rPr>
      <w:sz w:val="16"/>
      <w:szCs w:val="24"/>
      <w:lang w:val="en-US" w:eastAsia="en-US" w:bidi="ar-SA"/>
    </w:rPr>
  </w:style>
  <w:style w:type="paragraph" w:customStyle="1" w:styleId="boldcitation">
    <w:name w:val="bold citation"/>
    <w:basedOn w:val="Normal"/>
    <w:rsid w:val="00C836DA"/>
    <w:rPr>
      <w:rFonts w:ascii="Arial" w:eastAsia="Times New Roman" w:hAnsi="Arial"/>
      <w:b/>
      <w:sz w:val="28"/>
      <w:u w:val="thick"/>
    </w:rPr>
  </w:style>
  <w:style w:type="character" w:customStyle="1" w:styleId="underlinecardChar">
    <w:name w:val="underline card Char"/>
    <w:rsid w:val="00C836DA"/>
    <w:rPr>
      <w:rFonts w:ascii="Arial" w:hAnsi="Arial"/>
      <w:noProof w:val="0"/>
      <w:sz w:val="18"/>
      <w:szCs w:val="24"/>
      <w:u w:val="single"/>
      <w:lang w:val="en-US" w:eastAsia="en-US" w:bidi="ar-SA"/>
    </w:rPr>
  </w:style>
  <w:style w:type="character" w:customStyle="1" w:styleId="CardsCharCharChar">
    <w:name w:val="Cards Char Char Char"/>
    <w:rsid w:val="00C836DA"/>
    <w:rPr>
      <w:szCs w:val="24"/>
      <w:lang w:val="en-US" w:eastAsia="en-US" w:bidi="ar-SA"/>
    </w:rPr>
  </w:style>
  <w:style w:type="character" w:customStyle="1" w:styleId="HiddenBlockHeaderChar">
    <w:name w:val="Hidden Block Header Char"/>
    <w:link w:val="HiddenBlockHeader"/>
    <w:rsid w:val="00C836DA"/>
    <w:rPr>
      <w:rFonts w:ascii="Times New Roman" w:eastAsia="Times New Roman" w:hAnsi="Times New Roman" w:cs="Courier New"/>
      <w:b/>
      <w:bCs/>
      <w:sz w:val="28"/>
      <w:szCs w:val="22"/>
    </w:rPr>
  </w:style>
  <w:style w:type="paragraph" w:customStyle="1" w:styleId="NothingCharChar">
    <w:name w:val="Nothing Char Char"/>
    <w:link w:val="NothingCharCharChar"/>
    <w:rsid w:val="00C836DA"/>
    <w:pPr>
      <w:jc w:val="both"/>
    </w:pPr>
    <w:rPr>
      <w:rFonts w:ascii="Times New Roman" w:eastAsia="MS Mincho" w:hAnsi="Times New Roman" w:cs="Times New Roman"/>
    </w:rPr>
  </w:style>
  <w:style w:type="character" w:customStyle="1" w:styleId="NothingCharCharChar">
    <w:name w:val="Nothing Char Char Char"/>
    <w:link w:val="NothingCharChar"/>
    <w:rsid w:val="00C836DA"/>
    <w:rPr>
      <w:rFonts w:ascii="Times New Roman" w:eastAsia="MS Mincho" w:hAnsi="Times New Roman" w:cs="Times New Roman"/>
    </w:rPr>
  </w:style>
  <w:style w:type="character" w:customStyle="1" w:styleId="CardsCharChar">
    <w:name w:val="Cards Char Char"/>
    <w:rsid w:val="00C836DA"/>
    <w:rPr>
      <w:szCs w:val="24"/>
      <w:lang w:val="en-US" w:eastAsia="en-US" w:bidi="ar-SA"/>
    </w:rPr>
  </w:style>
  <w:style w:type="character" w:customStyle="1" w:styleId="CardsCharCharCharChar">
    <w:name w:val="Cards Char Char Char Char"/>
    <w:rsid w:val="00C836DA"/>
    <w:rPr>
      <w:szCs w:val="24"/>
      <w:lang w:val="en-US" w:eastAsia="en-US" w:bidi="ar-SA"/>
    </w:rPr>
  </w:style>
  <w:style w:type="character" w:customStyle="1" w:styleId="BlockHeadingsCharChar">
    <w:name w:val="Block Headings Char Char"/>
    <w:rsid w:val="00C836DA"/>
    <w:rPr>
      <w:b/>
      <w:sz w:val="36"/>
      <w:szCs w:val="24"/>
      <w:u w:val="single"/>
      <w:lang w:val="en-US" w:eastAsia="en-US" w:bidi="ar-SA"/>
    </w:rPr>
  </w:style>
  <w:style w:type="character" w:customStyle="1" w:styleId="NothingChar1">
    <w:name w:val="Nothing Char1"/>
    <w:rsid w:val="00C836DA"/>
    <w:rPr>
      <w:szCs w:val="24"/>
      <w:lang w:val="en-US" w:eastAsia="en-US" w:bidi="ar-SA"/>
    </w:rPr>
  </w:style>
  <w:style w:type="paragraph" w:customStyle="1" w:styleId="bloctitles">
    <w:name w:val="bloc titles"/>
    <w:basedOn w:val="Heading1"/>
    <w:next w:val="Normal"/>
    <w:link w:val="bloctitlesChar"/>
    <w:autoRedefine/>
    <w:rsid w:val="00C836D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C836D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C836D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C836DA"/>
  </w:style>
  <w:style w:type="character" w:customStyle="1" w:styleId="RegularChar">
    <w:name w:val="Regular Char"/>
    <w:link w:val="Regular"/>
    <w:rsid w:val="00C836DA"/>
    <w:rPr>
      <w:rFonts w:ascii="Garamond" w:eastAsia="Times New Roman" w:hAnsi="Garamond" w:cs="Arial"/>
      <w:bCs/>
      <w:kern w:val="20"/>
      <w:sz w:val="20"/>
      <w:szCs w:val="32"/>
    </w:rPr>
  </w:style>
  <w:style w:type="character" w:customStyle="1" w:styleId="StyleTimesNewRoman">
    <w:name w:val="Style Times New Roman"/>
    <w:rsid w:val="00C836DA"/>
    <w:rPr>
      <w:rFonts w:ascii="Garamond" w:hAnsi="Garamond"/>
    </w:rPr>
  </w:style>
  <w:style w:type="paragraph" w:customStyle="1" w:styleId="INDENTEDPARAGRAPH">
    <w:name w:val="INDENTED PARAGRAPH"/>
    <w:rsid w:val="00C836D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C836DA"/>
    <w:rPr>
      <w:rFonts w:cs="Arial"/>
      <w:bCs/>
      <w:caps/>
      <w:color w:val="FFFFFF"/>
      <w:sz w:val="2"/>
      <w:szCs w:val="2"/>
      <w:lang w:val="en-US" w:eastAsia="en-US" w:bidi="ar-SA"/>
    </w:rPr>
  </w:style>
  <w:style w:type="paragraph" w:customStyle="1" w:styleId="Numbering">
    <w:name w:val="Numbering"/>
    <w:basedOn w:val="Normal"/>
    <w:next w:val="Normal"/>
    <w:rsid w:val="00C836DA"/>
    <w:pPr>
      <w:widowControl w:val="0"/>
      <w:numPr>
        <w:numId w:val="11"/>
      </w:numPr>
      <w:suppressAutoHyphens/>
      <w:spacing w:after="200"/>
    </w:pPr>
    <w:rPr>
      <w:rFonts w:eastAsia="Times New Roman"/>
      <w:b/>
      <w:sz w:val="24"/>
      <w:szCs w:val="18"/>
    </w:rPr>
  </w:style>
  <w:style w:type="paragraph" w:customStyle="1" w:styleId="Un-IndexedHeading">
    <w:name w:val="Un-Indexed Heading"/>
    <w:basedOn w:val="Heading1"/>
    <w:next w:val="Normal"/>
    <w:rsid w:val="00C836D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C836DA"/>
    <w:pPr>
      <w:widowControl w:val="0"/>
      <w:numPr>
        <w:numId w:val="1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836DA"/>
    <w:pPr>
      <w:numPr>
        <w:numId w:val="9"/>
      </w:numPr>
    </w:pPr>
  </w:style>
  <w:style w:type="paragraph" w:customStyle="1" w:styleId="Lettering">
    <w:name w:val="Lettering"/>
    <w:basedOn w:val="Numbering"/>
    <w:next w:val="Normal"/>
    <w:rsid w:val="00C836DA"/>
    <w:pPr>
      <w:numPr>
        <w:numId w:val="7"/>
      </w:numPr>
    </w:pPr>
    <w:rPr>
      <w:szCs w:val="22"/>
    </w:rPr>
  </w:style>
  <w:style w:type="paragraph" w:customStyle="1" w:styleId="FileName">
    <w:name w:val="File Name"/>
    <w:basedOn w:val="Normal"/>
    <w:next w:val="Normal"/>
    <w:rsid w:val="00C836DA"/>
    <w:pPr>
      <w:widowControl w:val="0"/>
      <w:numPr>
        <w:numId w:val="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836D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836DA"/>
    <w:pPr>
      <w:numPr>
        <w:numId w:val="10"/>
      </w:numPr>
      <w:tabs>
        <w:tab w:val="num" w:pos="360"/>
      </w:tabs>
      <w:ind w:left="360"/>
    </w:pPr>
  </w:style>
  <w:style w:type="paragraph" w:customStyle="1" w:styleId="CardContinued1">
    <w:name w:val="Card Continued 1"/>
    <w:basedOn w:val="Normal"/>
    <w:next w:val="Normal"/>
    <w:rsid w:val="00C836DA"/>
    <w:pPr>
      <w:widowControl w:val="0"/>
      <w:numPr>
        <w:numId w:val="1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836DA"/>
    <w:pPr>
      <w:numPr>
        <w:numId w:val="0"/>
      </w:numPr>
      <w:spacing w:before="0" w:after="120"/>
      <w:jc w:val="left"/>
    </w:pPr>
  </w:style>
  <w:style w:type="paragraph" w:customStyle="1" w:styleId="Clearformatting0">
    <w:name w:val="Clear formatting"/>
    <w:basedOn w:val="Normal"/>
    <w:rsid w:val="00C836D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836DA"/>
  </w:style>
  <w:style w:type="paragraph" w:customStyle="1" w:styleId="SmallCardText">
    <w:name w:val="Small Card Text"/>
    <w:rsid w:val="00C836D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836DA"/>
    <w:rPr>
      <w:sz w:val="16"/>
      <w:szCs w:val="16"/>
      <w:lang w:val="en-US" w:eastAsia="en-US" w:bidi="ar-SA"/>
    </w:rPr>
  </w:style>
  <w:style w:type="paragraph" w:customStyle="1" w:styleId="TAGFONT">
    <w:name w:val="TAG FONT"/>
    <w:basedOn w:val="Normal"/>
    <w:autoRedefine/>
    <w:rsid w:val="00C836DA"/>
    <w:rPr>
      <w:rFonts w:eastAsia="Times New Roman"/>
      <w:sz w:val="24"/>
    </w:rPr>
  </w:style>
  <w:style w:type="character" w:customStyle="1" w:styleId="mainarttxt">
    <w:name w:val="mainarttxt"/>
    <w:basedOn w:val="DefaultParagraphFont"/>
    <w:rsid w:val="00C836DA"/>
  </w:style>
  <w:style w:type="paragraph" w:customStyle="1" w:styleId="TagChar1CharCharCharChar">
    <w:name w:val="Tag Char1 Char Char Char Char"/>
    <w:basedOn w:val="Normal"/>
    <w:rsid w:val="00C836D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836DA"/>
    <w:rPr>
      <w:sz w:val="20"/>
    </w:rPr>
  </w:style>
  <w:style w:type="character" w:customStyle="1" w:styleId="highlightChar">
    <w:name w:val="highlight Char"/>
    <w:rsid w:val="00C836DA"/>
    <w:rPr>
      <w:sz w:val="24"/>
      <w:szCs w:val="24"/>
      <w:u w:val="single"/>
      <w:lang w:val="en-US" w:eastAsia="en-US" w:bidi="ar-SA"/>
    </w:rPr>
  </w:style>
  <w:style w:type="paragraph" w:customStyle="1" w:styleId="formfldssel">
    <w:name w:val="formfldssel"/>
    <w:basedOn w:val="Normal"/>
    <w:rsid w:val="00C836D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836D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836D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836DA"/>
  </w:style>
  <w:style w:type="character" w:customStyle="1" w:styleId="StyleCardTextUnderline3Char">
    <w:name w:val="Style Card Text + Underline3 Char"/>
    <w:rsid w:val="00C836DA"/>
    <w:rPr>
      <w:rFonts w:eastAsia="SimSun"/>
      <w:szCs w:val="24"/>
      <w:u w:val="thick"/>
      <w:lang w:val="en-US" w:eastAsia="zh-CN" w:bidi="ar-SA"/>
    </w:rPr>
  </w:style>
  <w:style w:type="character" w:customStyle="1" w:styleId="BoldandUnderlineChar1Char2CharChar">
    <w:name w:val="Bold and Underline Char1 Char2 Char Char"/>
    <w:rsid w:val="00C836DA"/>
    <w:rPr>
      <w:b/>
      <w:noProof w:val="0"/>
      <w:szCs w:val="24"/>
      <w:u w:val="single"/>
      <w:lang w:val="en-US" w:eastAsia="en-US" w:bidi="ar-SA"/>
    </w:rPr>
  </w:style>
  <w:style w:type="character" w:customStyle="1" w:styleId="UnderlineChar1Char1">
    <w:name w:val="Underline Char1 Char1"/>
    <w:rsid w:val="00C836DA"/>
    <w:rPr>
      <w:noProof w:val="0"/>
      <w:szCs w:val="24"/>
      <w:u w:val="single"/>
      <w:lang w:val="en-US" w:eastAsia="en-US" w:bidi="ar-SA"/>
    </w:rPr>
  </w:style>
  <w:style w:type="paragraph" w:customStyle="1" w:styleId="Underlinestyle1">
    <w:name w:val="Underlinestyle"/>
    <w:basedOn w:val="Normal"/>
    <w:rsid w:val="00C836DA"/>
    <w:pPr>
      <w:tabs>
        <w:tab w:val="left" w:pos="720"/>
      </w:tabs>
      <w:ind w:left="720"/>
    </w:pPr>
    <w:rPr>
      <w:rFonts w:eastAsia="Times New Roman"/>
      <w:szCs w:val="20"/>
      <w:u w:val="single"/>
    </w:rPr>
  </w:style>
  <w:style w:type="character" w:customStyle="1" w:styleId="featurecontentgray1">
    <w:name w:val="featurecontentgray1"/>
    <w:rsid w:val="00C836DA"/>
    <w:rPr>
      <w:rFonts w:ascii="Arial" w:hAnsi="Arial" w:cs="Arial" w:hint="default"/>
      <w:color w:val="666666"/>
    </w:rPr>
  </w:style>
  <w:style w:type="character" w:customStyle="1" w:styleId="CardCharCharChar0">
    <w:name w:val="Card Char Char Char"/>
    <w:rsid w:val="00C836DA"/>
    <w:rPr>
      <w:rFonts w:ascii="Book Antiqua" w:hAnsi="Book Antiqua"/>
      <w:szCs w:val="24"/>
      <w:lang w:val="en-US" w:eastAsia="en-US" w:bidi="ar-SA"/>
    </w:rPr>
  </w:style>
  <w:style w:type="character" w:customStyle="1" w:styleId="big1">
    <w:name w:val="big1"/>
    <w:rsid w:val="00C836DA"/>
    <w:rPr>
      <w:sz w:val="28"/>
      <w:szCs w:val="28"/>
    </w:rPr>
  </w:style>
  <w:style w:type="character" w:customStyle="1" w:styleId="prodgeneral">
    <w:name w:val="prodgeneral"/>
    <w:basedOn w:val="DefaultParagraphFont"/>
    <w:rsid w:val="00C836DA"/>
  </w:style>
  <w:style w:type="character" w:customStyle="1" w:styleId="StyleUnderlineChar0">
    <w:name w:val="Style Underline + Char"/>
    <w:rsid w:val="00C836DA"/>
    <w:rPr>
      <w:rFonts w:eastAsia="SimSun" w:cs="Arial"/>
      <w:b/>
      <w:bCs/>
      <w:iCs/>
      <w:caps/>
      <w:sz w:val="24"/>
      <w:szCs w:val="24"/>
      <w:u w:val="single"/>
      <w:lang w:val="en-US" w:eastAsia="en-US" w:bidi="ar-SA"/>
    </w:rPr>
  </w:style>
  <w:style w:type="character" w:customStyle="1" w:styleId="StyleciteChar">
    <w:name w:val="Style cite + Char"/>
    <w:basedOn w:val="citeChar2"/>
    <w:rsid w:val="00C836D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836DA"/>
    <w:rPr>
      <w:rFonts w:eastAsia="Times New Roman"/>
      <w:b/>
      <w:sz w:val="24"/>
    </w:rPr>
  </w:style>
  <w:style w:type="paragraph" w:customStyle="1" w:styleId="RepeatHeader">
    <w:name w:val="Repeat Header"/>
    <w:basedOn w:val="HeaderDebate"/>
    <w:rsid w:val="00C836DA"/>
    <w:pPr>
      <w:outlineLvl w:val="1"/>
    </w:pPr>
    <w:rPr>
      <w:szCs w:val="48"/>
    </w:rPr>
  </w:style>
  <w:style w:type="character" w:customStyle="1" w:styleId="sectiontitle">
    <w:name w:val="sectiontitle"/>
    <w:basedOn w:val="DefaultParagraphFont"/>
    <w:rsid w:val="00C836DA"/>
  </w:style>
  <w:style w:type="character" w:customStyle="1" w:styleId="sectionsubtitle">
    <w:name w:val="sectionsubtitle"/>
    <w:basedOn w:val="DefaultParagraphFont"/>
    <w:rsid w:val="00C836DA"/>
  </w:style>
  <w:style w:type="character" w:customStyle="1" w:styleId="copyright">
    <w:name w:val="copyright"/>
    <w:basedOn w:val="DefaultParagraphFont"/>
    <w:rsid w:val="00C836DA"/>
  </w:style>
  <w:style w:type="character" w:customStyle="1" w:styleId="EvidenceTag">
    <w:name w:val="Evidence Tag"/>
    <w:rsid w:val="00C836D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836D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836D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836D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836D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836DA"/>
    <w:rPr>
      <w:rFonts w:eastAsia="Times New Roman"/>
      <w:sz w:val="16"/>
    </w:rPr>
  </w:style>
  <w:style w:type="paragraph" w:customStyle="1" w:styleId="citationunderline">
    <w:name w:val="citation/underline"/>
    <w:autoRedefine/>
    <w:rsid w:val="00C836DA"/>
    <w:rPr>
      <w:rFonts w:ascii="Times New Roman" w:eastAsia="Times New Roman" w:hAnsi="Times New Roman" w:cs="Times New Roman"/>
      <w:b/>
      <w:u w:val="single"/>
    </w:rPr>
  </w:style>
  <w:style w:type="character" w:customStyle="1" w:styleId="smcaps">
    <w:name w:val="smcaps"/>
    <w:basedOn w:val="DefaultParagraphFont"/>
    <w:rsid w:val="00C836DA"/>
  </w:style>
  <w:style w:type="character" w:customStyle="1" w:styleId="inside-head1">
    <w:name w:val="inside-head1"/>
    <w:rsid w:val="00C836DA"/>
    <w:rPr>
      <w:rFonts w:ascii="Arial" w:hAnsi="Arial" w:cs="Arial" w:hint="default"/>
      <w:b/>
      <w:bCs/>
      <w:color w:val="000000"/>
      <w:spacing w:val="-15"/>
      <w:sz w:val="45"/>
      <w:szCs w:val="45"/>
    </w:rPr>
  </w:style>
  <w:style w:type="character" w:customStyle="1" w:styleId="datestamp1">
    <w:name w:val="datestamp1"/>
    <w:rsid w:val="00C836D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836D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836DA"/>
  </w:style>
  <w:style w:type="paragraph" w:customStyle="1" w:styleId="links1">
    <w:name w:val="links1"/>
    <w:basedOn w:val="Normal"/>
    <w:rsid w:val="00C836DA"/>
    <w:pPr>
      <w:spacing w:before="100" w:beforeAutospacing="1" w:after="100" w:afterAutospacing="1"/>
    </w:pPr>
    <w:rPr>
      <w:rFonts w:eastAsia="Times New Roman"/>
      <w:color w:val="FFFFFF"/>
      <w:sz w:val="16"/>
      <w:szCs w:val="16"/>
    </w:rPr>
  </w:style>
  <w:style w:type="paragraph" w:customStyle="1" w:styleId="endtext">
    <w:name w:val="endtext"/>
    <w:basedOn w:val="Normal"/>
    <w:rsid w:val="00C836D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836DA"/>
    <w:rPr>
      <w:rFonts w:ascii="Verdana" w:hAnsi="Verdana" w:hint="default"/>
      <w:b/>
      <w:bCs/>
      <w:sz w:val="32"/>
      <w:szCs w:val="32"/>
    </w:rPr>
  </w:style>
  <w:style w:type="character" w:customStyle="1" w:styleId="storydeck31">
    <w:name w:val="storydeck31"/>
    <w:rsid w:val="00C836DA"/>
    <w:rPr>
      <w:rFonts w:ascii="Verdana" w:hAnsi="Verdana" w:hint="default"/>
      <w:i w:val="0"/>
      <w:iCs w:val="0"/>
      <w:sz w:val="21"/>
      <w:szCs w:val="21"/>
    </w:rPr>
  </w:style>
  <w:style w:type="character" w:customStyle="1" w:styleId="subtitle10">
    <w:name w:val="subtitle1"/>
    <w:rsid w:val="00C836DA"/>
    <w:rPr>
      <w:rFonts w:ascii="Verdana" w:hAnsi="Verdana" w:hint="default"/>
      <w:b w:val="0"/>
      <w:bCs w:val="0"/>
      <w:vanish w:val="0"/>
      <w:webHidden w:val="0"/>
      <w:color w:val="484848"/>
      <w:sz w:val="14"/>
      <w:szCs w:val="14"/>
      <w:specVanish w:val="0"/>
    </w:rPr>
  </w:style>
  <w:style w:type="paragraph" w:customStyle="1" w:styleId="g">
    <w:name w:val="g"/>
    <w:basedOn w:val="Normal"/>
    <w:rsid w:val="00C836DA"/>
    <w:pPr>
      <w:spacing w:before="240" w:after="240"/>
    </w:pPr>
    <w:rPr>
      <w:rFonts w:eastAsia="Times New Roman"/>
      <w:sz w:val="24"/>
    </w:rPr>
  </w:style>
  <w:style w:type="character" w:customStyle="1" w:styleId="clsbiolink">
    <w:name w:val="clsbiolink"/>
    <w:basedOn w:val="DefaultParagraphFont"/>
    <w:rsid w:val="00C836DA"/>
  </w:style>
  <w:style w:type="character" w:customStyle="1" w:styleId="clssmaller">
    <w:name w:val="clssmaller"/>
    <w:basedOn w:val="DefaultParagraphFont"/>
    <w:rsid w:val="00C836DA"/>
  </w:style>
  <w:style w:type="character" w:customStyle="1" w:styleId="sm1">
    <w:name w:val="sm1"/>
    <w:rsid w:val="00C836DA"/>
    <w:rPr>
      <w:rFonts w:ascii="Verdana" w:hAnsi="Verdana" w:hint="default"/>
      <w:i w:val="0"/>
      <w:iCs w:val="0"/>
      <w:smallCaps w:val="0"/>
      <w:color w:val="000000"/>
      <w:sz w:val="17"/>
      <w:szCs w:val="17"/>
    </w:rPr>
  </w:style>
  <w:style w:type="character" w:customStyle="1" w:styleId="noindentChar">
    <w:name w:val="noindent Char"/>
    <w:rsid w:val="00C836DA"/>
    <w:rPr>
      <w:rFonts w:ascii="Arial" w:hAnsi="Arial" w:cs="Arial"/>
      <w:sz w:val="24"/>
      <w:szCs w:val="24"/>
      <w:lang w:val="en-US" w:eastAsia="en-US" w:bidi="ar-SA"/>
    </w:rPr>
  </w:style>
  <w:style w:type="character" w:customStyle="1" w:styleId="SmallChar1">
    <w:name w:val="Small Char1"/>
    <w:rsid w:val="00C836DA"/>
    <w:rPr>
      <w:sz w:val="16"/>
      <w:szCs w:val="24"/>
      <w:lang w:val="en-US" w:eastAsia="en-US" w:bidi="ar-SA"/>
    </w:rPr>
  </w:style>
  <w:style w:type="character" w:customStyle="1" w:styleId="fullcite0">
    <w:name w:val="fullcite"/>
    <w:basedOn w:val="DefaultParagraphFont"/>
    <w:rsid w:val="00C836DA"/>
  </w:style>
  <w:style w:type="character" w:customStyle="1" w:styleId="Style9ptThickunderline">
    <w:name w:val="Style 9 pt Thick underline"/>
    <w:rsid w:val="00C836DA"/>
    <w:rPr>
      <w:sz w:val="24"/>
      <w:u w:val="thick"/>
    </w:rPr>
  </w:style>
  <w:style w:type="paragraph" w:customStyle="1" w:styleId="Repeatheader0">
    <w:name w:val="Repeat header"/>
    <w:basedOn w:val="Normal"/>
    <w:autoRedefine/>
    <w:rsid w:val="00C836D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836DA"/>
    <w:rPr>
      <w:rFonts w:ascii="Times New Roman" w:hAnsi="Times New Roman" w:cs="Calibri"/>
      <w:sz w:val="16"/>
    </w:rPr>
  </w:style>
  <w:style w:type="character" w:customStyle="1" w:styleId="CardNotUnderlinedChar">
    <w:name w:val="Card Not Underlined Char"/>
    <w:rsid w:val="00C836DA"/>
    <w:rPr>
      <w:sz w:val="16"/>
      <w:lang w:val="en-US" w:eastAsia="en-US" w:bidi="ar-SA"/>
    </w:rPr>
  </w:style>
  <w:style w:type="paragraph" w:customStyle="1" w:styleId="CardNotUnderlined3">
    <w:name w:val="Card Not Underlined 3"/>
    <w:basedOn w:val="CardNotUnderlined"/>
    <w:rsid w:val="00C836DA"/>
    <w:rPr>
      <w:rFonts w:ascii="Times New Roman" w:hAnsi="Times New Roman" w:cs="Calibri"/>
    </w:rPr>
  </w:style>
  <w:style w:type="paragraph" w:customStyle="1" w:styleId="CardNotUnderlinedFinal">
    <w:name w:val="Card Not Underlined Final"/>
    <w:basedOn w:val="CardNotUnderlined3"/>
    <w:rsid w:val="00C836DA"/>
    <w:rPr>
      <w:sz w:val="20"/>
    </w:rPr>
  </w:style>
  <w:style w:type="character" w:customStyle="1" w:styleId="tagChar3">
    <w:name w:val="tag Char3"/>
    <w:rsid w:val="00C836DA"/>
    <w:rPr>
      <w:b/>
      <w:sz w:val="24"/>
      <w:szCs w:val="24"/>
      <w:lang w:val="en-US" w:eastAsia="en-US" w:bidi="ar-SA"/>
    </w:rPr>
  </w:style>
  <w:style w:type="character" w:customStyle="1" w:styleId="link-mailto">
    <w:name w:val="link-mailto"/>
    <w:basedOn w:val="DefaultParagraphFont"/>
    <w:rsid w:val="00C836DA"/>
  </w:style>
  <w:style w:type="character" w:customStyle="1" w:styleId="StyleUnderlineUnderlineChar">
    <w:name w:val="Style Underline + Underline Char"/>
    <w:rsid w:val="00C836DA"/>
    <w:rPr>
      <w:rFonts w:ascii="Trebuchet MS" w:hAnsi="Trebuchet MS"/>
      <w:szCs w:val="18"/>
      <w:u w:val="single"/>
      <w:lang w:val="en-US" w:eastAsia="en-US" w:bidi="ar-SA"/>
    </w:rPr>
  </w:style>
  <w:style w:type="paragraph" w:customStyle="1" w:styleId="formfld">
    <w:name w:val="formfld"/>
    <w:basedOn w:val="Normal"/>
    <w:rsid w:val="00C836D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C836DA"/>
    <w:pPr>
      <w:keepLines w:val="0"/>
      <w:pageBreakBefore w:val="0"/>
      <w:numPr>
        <w:numId w:val="1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C836D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836DA"/>
    <w:rPr>
      <w:rFonts w:ascii="Times New Roman" w:eastAsia="Times New Roman" w:hAnsi="Times New Roman" w:cs="Times New Roman"/>
      <w:sz w:val="20"/>
      <w:u w:val="thick"/>
    </w:rPr>
  </w:style>
  <w:style w:type="paragraph" w:customStyle="1" w:styleId="SmallCards">
    <w:name w:val="Small Cards"/>
    <w:basedOn w:val="Cards"/>
    <w:link w:val="SmallCardsChar"/>
    <w:rsid w:val="00C836D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836DA"/>
    <w:rPr>
      <w:rFonts w:ascii="Times New Roman" w:eastAsia="Times New Roman" w:hAnsi="Times New Roman" w:cs="Times New Roman"/>
      <w:sz w:val="14"/>
    </w:rPr>
  </w:style>
  <w:style w:type="paragraph" w:customStyle="1" w:styleId="ReadingCites">
    <w:name w:val="Reading Cites"/>
    <w:basedOn w:val="Normal"/>
    <w:link w:val="ReadingCitesChar"/>
    <w:rsid w:val="00C836DA"/>
    <w:rPr>
      <w:rFonts w:eastAsia="Times New Roman"/>
      <w:b/>
      <w:sz w:val="20"/>
      <w:szCs w:val="20"/>
    </w:rPr>
  </w:style>
  <w:style w:type="character" w:customStyle="1" w:styleId="ReadingCitesChar">
    <w:name w:val="Reading Cites Char"/>
    <w:link w:val="ReadingCites"/>
    <w:rsid w:val="00C836DA"/>
    <w:rPr>
      <w:rFonts w:ascii="Calibri" w:eastAsia="Times New Roman" w:hAnsi="Calibri"/>
      <w:b/>
      <w:sz w:val="20"/>
      <w:szCs w:val="20"/>
    </w:rPr>
  </w:style>
  <w:style w:type="paragraph" w:customStyle="1" w:styleId="ContentsHeading">
    <w:name w:val="Contents Heading"/>
    <w:basedOn w:val="Heading1"/>
    <w:next w:val="Normal"/>
    <w:rsid w:val="00C836D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C836DA"/>
    <w:pPr>
      <w:spacing w:before="100" w:beforeAutospacing="1" w:after="100" w:afterAutospacing="1"/>
    </w:pPr>
    <w:rPr>
      <w:rFonts w:eastAsia="Times New Roman"/>
      <w:sz w:val="20"/>
    </w:rPr>
  </w:style>
  <w:style w:type="character" w:customStyle="1" w:styleId="CharacterStyle8">
    <w:name w:val="Character Style 8"/>
    <w:rsid w:val="00C836DA"/>
    <w:rPr>
      <w:sz w:val="22"/>
      <w:szCs w:val="22"/>
    </w:rPr>
  </w:style>
  <w:style w:type="paragraph" w:customStyle="1" w:styleId="Style110">
    <w:name w:val="Style 11"/>
    <w:rsid w:val="00C836D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C836D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C836DA"/>
    <w:rPr>
      <w:b/>
      <w:sz w:val="24"/>
    </w:rPr>
  </w:style>
  <w:style w:type="character" w:customStyle="1" w:styleId="CardText1CharChar">
    <w:name w:val="Card Text 1 Char Char"/>
    <w:rsid w:val="00C836DA"/>
    <w:rPr>
      <w:rFonts w:ascii="Arial Narrow" w:hAnsi="Arial Narrow"/>
      <w:color w:val="000000"/>
      <w:sz w:val="22"/>
      <w:szCs w:val="22"/>
      <w:u w:val="single"/>
      <w:lang w:val="en-US" w:eastAsia="en-US" w:bidi="ar-SA"/>
    </w:rPr>
  </w:style>
  <w:style w:type="character" w:customStyle="1" w:styleId="CardText1Char1">
    <w:name w:val="Card Text 1 Char1"/>
    <w:rsid w:val="00C836DA"/>
    <w:rPr>
      <w:rFonts w:ascii="Arial Narrow" w:hAnsi="Arial Narrow"/>
      <w:color w:val="000000"/>
      <w:sz w:val="22"/>
      <w:szCs w:val="22"/>
      <w:u w:val="single"/>
      <w:lang w:val="en-US" w:eastAsia="en-US" w:bidi="ar-SA"/>
    </w:rPr>
  </w:style>
  <w:style w:type="paragraph" w:customStyle="1" w:styleId="Style70">
    <w:name w:val="Style 7"/>
    <w:rsid w:val="00C836DA"/>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C836D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C836D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836DA"/>
  </w:style>
  <w:style w:type="paragraph" w:customStyle="1" w:styleId="Header1">
    <w:name w:val="Header1"/>
    <w:aliases w:val="Header Char Char,Header Char Char Char Char Char Char Char Cha,Char Char Char Cha"/>
    <w:basedOn w:val="Heading1"/>
    <w:next w:val="Heading1"/>
    <w:uiPriority w:val="99"/>
    <w:qFormat/>
    <w:rsid w:val="00C836D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836DA"/>
    <w:rPr>
      <w:b/>
      <w:bCs/>
      <w:color w:val="695B54"/>
    </w:rPr>
  </w:style>
  <w:style w:type="paragraph" w:customStyle="1" w:styleId="Heading11">
    <w:name w:val="Heading 11"/>
    <w:basedOn w:val="Normal"/>
    <w:next w:val="Normal"/>
    <w:rsid w:val="00C836DA"/>
    <w:pPr>
      <w:keepNext/>
      <w:widowControl w:val="0"/>
      <w:suppressAutoHyphens/>
      <w:jc w:val="center"/>
    </w:pPr>
    <w:rPr>
      <w:rFonts w:eastAsia="Tahoma"/>
      <w:b/>
      <w:sz w:val="48"/>
      <w:szCs w:val="32"/>
      <w:u w:val="single"/>
    </w:rPr>
  </w:style>
  <w:style w:type="paragraph" w:customStyle="1" w:styleId="TextHeading">
    <w:name w:val="Text Heading"/>
    <w:basedOn w:val="Heading3"/>
    <w:rsid w:val="00C836DA"/>
    <w:pPr>
      <w:keepLines w:val="0"/>
      <w:pageBreakBefore w:val="0"/>
      <w:spacing w:before="0"/>
      <w:jc w:val="left"/>
    </w:pPr>
    <w:rPr>
      <w:rFonts w:eastAsia="Times New Roman" w:cs="Arial"/>
      <w:bCs w:val="0"/>
      <w:sz w:val="22"/>
      <w:szCs w:val="26"/>
    </w:rPr>
  </w:style>
  <w:style w:type="character" w:customStyle="1" w:styleId="TextHeadingChar">
    <w:name w:val="Text Heading Char"/>
    <w:rsid w:val="00C836DA"/>
    <w:rPr>
      <w:rFonts w:cs="Arial"/>
      <w:b/>
      <w:bCs/>
      <w:sz w:val="22"/>
      <w:szCs w:val="26"/>
      <w:u w:val="single"/>
      <w:lang w:val="en-US" w:eastAsia="en-US" w:bidi="ar-SA"/>
    </w:rPr>
  </w:style>
  <w:style w:type="character" w:customStyle="1" w:styleId="FootnoteCharacters">
    <w:name w:val="Footnote Characters"/>
    <w:rsid w:val="00C836DA"/>
    <w:rPr>
      <w:vertAlign w:val="superscript"/>
    </w:rPr>
  </w:style>
  <w:style w:type="paragraph" w:customStyle="1" w:styleId="StyleHeading1BlockTitleHeading1Char1ALEXHeadingBrief-He2">
    <w:name w:val="Style Heading 1Block TitleHeading 1 Char1ALEXHeadingBrief - He...2"/>
    <w:basedOn w:val="Heading1"/>
    <w:autoRedefine/>
    <w:rsid w:val="00C836D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836D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C836D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C836DA"/>
    <w:rPr>
      <w:rFonts w:ascii="Arial" w:eastAsia="Times New Roman" w:hAnsi="Arial"/>
      <w:smallCaps/>
    </w:rPr>
  </w:style>
  <w:style w:type="paragraph" w:customStyle="1" w:styleId="DebateBody">
    <w:name w:val="Debate Body"/>
    <w:basedOn w:val="Normal"/>
    <w:qFormat/>
    <w:rsid w:val="00C836DA"/>
    <w:rPr>
      <w:rFonts w:ascii="Cambria" w:eastAsia="Cambria" w:hAnsi="Cambria"/>
      <w:b/>
      <w:caps/>
      <w:sz w:val="24"/>
    </w:rPr>
  </w:style>
  <w:style w:type="paragraph" w:customStyle="1" w:styleId="StyleDebateBodyBefore12pt">
    <w:name w:val="Style Debate Body + Before:  12 pt"/>
    <w:basedOn w:val="Normal"/>
    <w:next w:val="Normal"/>
    <w:rsid w:val="00C836DA"/>
    <w:pPr>
      <w:spacing w:before="240"/>
    </w:pPr>
    <w:rPr>
      <w:rFonts w:eastAsia="Times New Roman"/>
      <w:bCs/>
      <w:sz w:val="20"/>
      <w:szCs w:val="20"/>
    </w:rPr>
  </w:style>
  <w:style w:type="paragraph" w:customStyle="1" w:styleId="StyleDebateBodyBefore12pt1">
    <w:name w:val="Style Debate Body + Before:  12 pt1"/>
    <w:basedOn w:val="Normal"/>
    <w:rsid w:val="00C836DA"/>
    <w:pPr>
      <w:spacing w:before="240"/>
    </w:pPr>
    <w:rPr>
      <w:rFonts w:eastAsia="Times New Roman"/>
      <w:bCs/>
      <w:sz w:val="20"/>
      <w:szCs w:val="20"/>
    </w:rPr>
  </w:style>
  <w:style w:type="character" w:customStyle="1" w:styleId="10ptnotbold">
    <w:name w:val="10ptnotbold"/>
    <w:rsid w:val="00C836DA"/>
    <w:rPr>
      <w:sz w:val="20"/>
    </w:rPr>
  </w:style>
  <w:style w:type="paragraph" w:customStyle="1" w:styleId="PageNumber11">
    <w:name w:val="Page Number11"/>
    <w:basedOn w:val="Normal"/>
    <w:next w:val="Normal"/>
    <w:rsid w:val="00C836DA"/>
    <w:rPr>
      <w:rFonts w:eastAsia="Times New Roman"/>
      <w:sz w:val="20"/>
    </w:rPr>
  </w:style>
  <w:style w:type="character" w:customStyle="1" w:styleId="Heading2CharCharCharCharCharCharCharCharCharCharCharCharCharChar1">
    <w:name w:val="Heading 2 Char Char Char Char Char Char Char Char Char Char Char Char Char Char1"/>
    <w:rsid w:val="00C836DA"/>
    <w:rPr>
      <w:rFonts w:eastAsia="SimSun" w:cs="Arial"/>
      <w:b/>
      <w:bCs/>
      <w:iCs/>
      <w:sz w:val="24"/>
      <w:szCs w:val="28"/>
      <w:lang w:val="en-US" w:eastAsia="zh-CN" w:bidi="ar-SA"/>
    </w:rPr>
  </w:style>
  <w:style w:type="character" w:customStyle="1" w:styleId="Char31">
    <w:name w:val="Char31"/>
    <w:rsid w:val="00C836DA"/>
    <w:rPr>
      <w:rFonts w:cs="Arial"/>
      <w:bCs/>
      <w:u w:val="thick"/>
      <w:lang w:val="en-US" w:eastAsia="en-US" w:bidi="ar-SA"/>
    </w:rPr>
  </w:style>
  <w:style w:type="paragraph" w:customStyle="1" w:styleId="StyleHeading1Centered">
    <w:name w:val="Style Heading 1 + Centered"/>
    <w:basedOn w:val="Heading1"/>
    <w:rsid w:val="00C836D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C836D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C836D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C836DA"/>
    <w:pPr>
      <w:spacing w:before="120"/>
    </w:pPr>
    <w:rPr>
      <w:rFonts w:eastAsia="Times New Roman"/>
      <w:sz w:val="20"/>
    </w:rPr>
  </w:style>
  <w:style w:type="character" w:customStyle="1" w:styleId="underliningChar0">
    <w:name w:val="underlining Char"/>
    <w:rsid w:val="00C836DA"/>
    <w:rPr>
      <w:b/>
      <w:szCs w:val="24"/>
      <w:u w:val="single"/>
      <w:lang w:val="en-US" w:eastAsia="en-US" w:bidi="ar-SA"/>
    </w:rPr>
  </w:style>
  <w:style w:type="character" w:customStyle="1" w:styleId="notreadChar">
    <w:name w:val="not read Char"/>
    <w:rsid w:val="00C836DA"/>
    <w:rPr>
      <w:sz w:val="18"/>
      <w:szCs w:val="24"/>
      <w:lang w:val="en-US" w:eastAsia="en-US" w:bidi="ar-SA"/>
    </w:rPr>
  </w:style>
  <w:style w:type="paragraph" w:customStyle="1" w:styleId="StyleStrong10ptNotBold">
    <w:name w:val="Style Strong + 10 pt Not Bold"/>
    <w:basedOn w:val="Normal"/>
    <w:autoRedefine/>
    <w:rsid w:val="00C836DA"/>
    <w:pPr>
      <w:ind w:left="720" w:hanging="360"/>
    </w:pPr>
    <w:rPr>
      <w:rFonts w:eastAsia="Times New Roman"/>
      <w:sz w:val="26"/>
      <w:szCs w:val="26"/>
    </w:rPr>
  </w:style>
  <w:style w:type="character" w:customStyle="1" w:styleId="prbodytext1">
    <w:name w:val="pr_bodytext1"/>
    <w:rsid w:val="00C836DA"/>
    <w:rPr>
      <w:rFonts w:ascii="Arial" w:hAnsi="Arial" w:cs="Arial" w:hint="default"/>
      <w:sz w:val="20"/>
      <w:szCs w:val="20"/>
    </w:rPr>
  </w:style>
  <w:style w:type="character" w:customStyle="1" w:styleId="smallCharChar">
    <w:name w:val="small Char Char"/>
    <w:rsid w:val="00C836DA"/>
    <w:rPr>
      <w:rFonts w:ascii="Times New Roman" w:eastAsia="Times New Roman" w:hAnsi="Times New Roman" w:cs="Times New Roman"/>
      <w:sz w:val="12"/>
      <w:szCs w:val="16"/>
    </w:rPr>
  </w:style>
  <w:style w:type="character" w:customStyle="1" w:styleId="Undlerine">
    <w:name w:val="Undlerine"/>
    <w:qFormat/>
    <w:rsid w:val="00C836DA"/>
    <w:rPr>
      <w:rFonts w:ascii="Times New Roman" w:hAnsi="Times New Roman"/>
      <w:w w:val="110"/>
      <w:sz w:val="20"/>
      <w:szCs w:val="20"/>
      <w:u w:val="single"/>
      <w:bdr w:val="none" w:sz="0" w:space="0" w:color="auto"/>
      <w:lang w:bidi="he-IL"/>
    </w:rPr>
  </w:style>
  <w:style w:type="character" w:customStyle="1" w:styleId="Aunderline1">
    <w:name w:val="Aunderline"/>
    <w:qFormat/>
    <w:rsid w:val="00C836DA"/>
    <w:rPr>
      <w:rFonts w:ascii="Times New Roman" w:hAnsi="Times New Roman"/>
      <w:sz w:val="20"/>
      <w:u w:val="single"/>
    </w:rPr>
  </w:style>
  <w:style w:type="paragraph" w:customStyle="1" w:styleId="NormalUnderline0">
    <w:name w:val="Normal + Underline"/>
    <w:basedOn w:val="Normal"/>
    <w:link w:val="NormalUnderlineChar0"/>
    <w:rsid w:val="00C836DA"/>
    <w:pPr>
      <w:ind w:left="720"/>
    </w:pPr>
    <w:rPr>
      <w:rFonts w:eastAsia="Times New Roman"/>
      <w:b/>
      <w:sz w:val="20"/>
      <w:u w:val="single"/>
      <w:lang w:val="x-none" w:eastAsia="x-none"/>
    </w:rPr>
  </w:style>
  <w:style w:type="character" w:customStyle="1" w:styleId="NormalUnderlineChar0">
    <w:name w:val="Normal + Underline Char"/>
    <w:link w:val="NormalUnderline0"/>
    <w:rsid w:val="00C836DA"/>
    <w:rPr>
      <w:rFonts w:ascii="Calibri" w:eastAsia="Times New Roman" w:hAnsi="Calibri"/>
      <w:b/>
      <w:sz w:val="20"/>
      <w:u w:val="single"/>
      <w:lang w:val="x-none" w:eastAsia="x-none"/>
    </w:rPr>
  </w:style>
  <w:style w:type="character" w:customStyle="1" w:styleId="Boxes">
    <w:name w:val="Boxes"/>
    <w:qFormat/>
    <w:rsid w:val="00C836DA"/>
    <w:rPr>
      <w:rFonts w:ascii="Times New Roman" w:hAnsi="Times New Roman"/>
      <w:sz w:val="20"/>
      <w:u w:val="single"/>
      <w:bdr w:val="single" w:sz="4" w:space="0" w:color="auto"/>
    </w:rPr>
  </w:style>
  <w:style w:type="character" w:customStyle="1" w:styleId="tim">
    <w:name w:val="tim"/>
    <w:qFormat/>
    <w:rsid w:val="00C836DA"/>
    <w:rPr>
      <w:rFonts w:ascii="Times New Roman" w:hAnsi="Times New Roman"/>
      <w:sz w:val="20"/>
      <w:u w:val="single"/>
    </w:rPr>
  </w:style>
  <w:style w:type="character" w:customStyle="1" w:styleId="hl">
    <w:name w:val="hl"/>
    <w:basedOn w:val="DefaultParagraphFont"/>
    <w:rsid w:val="00C836DA"/>
  </w:style>
  <w:style w:type="character" w:customStyle="1" w:styleId="clock1">
    <w:name w:val="clock1"/>
    <w:rsid w:val="00C836DA"/>
    <w:rPr>
      <w:color w:val="B51B1B"/>
    </w:rPr>
  </w:style>
  <w:style w:type="character" w:customStyle="1" w:styleId="smallChar10">
    <w:name w:val="small Char1"/>
    <w:rsid w:val="00C836DA"/>
    <w:rPr>
      <w:sz w:val="12"/>
      <w:szCs w:val="16"/>
      <w:lang w:val="en-US" w:eastAsia="en-US" w:bidi="ar-SA"/>
    </w:rPr>
  </w:style>
  <w:style w:type="character" w:customStyle="1" w:styleId="SmallCardsCharChar">
    <w:name w:val="Small Cards Char Char"/>
    <w:rsid w:val="00C836DA"/>
    <w:rPr>
      <w:sz w:val="14"/>
      <w:szCs w:val="24"/>
      <w:lang w:val="en-US" w:eastAsia="en-US" w:bidi="ar-SA"/>
    </w:rPr>
  </w:style>
  <w:style w:type="paragraph" w:customStyle="1" w:styleId="NormalCards">
    <w:name w:val="Normal Cards"/>
    <w:basedOn w:val="Normal"/>
    <w:rsid w:val="00C836DA"/>
    <w:pPr>
      <w:ind w:left="288"/>
    </w:pPr>
    <w:rPr>
      <w:rFonts w:eastAsia="Times New Roman"/>
      <w:sz w:val="20"/>
    </w:rPr>
  </w:style>
  <w:style w:type="character" w:customStyle="1" w:styleId="iniciales">
    <w:name w:val="iniciales"/>
    <w:basedOn w:val="DefaultParagraphFont"/>
    <w:rsid w:val="00C836DA"/>
  </w:style>
  <w:style w:type="character" w:customStyle="1" w:styleId="Style10ptBoldUnderline">
    <w:name w:val="Style 10 pt Bold Underline"/>
    <w:rsid w:val="00C836DA"/>
    <w:rPr>
      <w:b/>
      <w:bCs/>
      <w:sz w:val="20"/>
      <w:u w:val="single"/>
    </w:rPr>
  </w:style>
  <w:style w:type="paragraph" w:customStyle="1" w:styleId="outdent">
    <w:name w:val="outdent"/>
    <w:basedOn w:val="Normal"/>
    <w:rsid w:val="00C836D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836DA"/>
    <w:pPr>
      <w:spacing w:before="100" w:beforeAutospacing="1" w:after="100" w:afterAutospacing="1"/>
    </w:pPr>
    <w:rPr>
      <w:rFonts w:eastAsia="Times New Roman"/>
      <w:sz w:val="24"/>
    </w:rPr>
  </w:style>
  <w:style w:type="paragraph" w:customStyle="1" w:styleId="separator">
    <w:name w:val="separator"/>
    <w:basedOn w:val="Normal"/>
    <w:rsid w:val="00C836DA"/>
    <w:pPr>
      <w:spacing w:before="100" w:beforeAutospacing="1" w:after="100" w:afterAutospacing="1"/>
    </w:pPr>
    <w:rPr>
      <w:rFonts w:eastAsia="Times New Roman"/>
      <w:sz w:val="24"/>
    </w:rPr>
  </w:style>
  <w:style w:type="paragraph" w:customStyle="1" w:styleId="bulletfollow">
    <w:name w:val="bulletfollow"/>
    <w:basedOn w:val="Normal"/>
    <w:rsid w:val="00C836DA"/>
    <w:pPr>
      <w:spacing w:before="100" w:beforeAutospacing="1" w:after="100" w:afterAutospacing="1"/>
    </w:pPr>
    <w:rPr>
      <w:rFonts w:eastAsia="Times New Roman"/>
      <w:sz w:val="24"/>
    </w:rPr>
  </w:style>
  <w:style w:type="paragraph" w:customStyle="1" w:styleId="bulleted">
    <w:name w:val="bulleted"/>
    <w:basedOn w:val="Normal"/>
    <w:rsid w:val="00C836D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836DA"/>
    <w:rPr>
      <w:rFonts w:ascii="Times New Roman" w:eastAsia="Times New Roman" w:hAnsi="Times New Roman" w:cs="Times New Roman"/>
      <w:strike/>
      <w:sz w:val="20"/>
      <w:szCs w:val="20"/>
    </w:rPr>
  </w:style>
  <w:style w:type="character" w:customStyle="1" w:styleId="StrikethroughChar">
    <w:name w:val="Strikethrough Char"/>
    <w:link w:val="Strikethrough0"/>
    <w:rsid w:val="00C836DA"/>
    <w:rPr>
      <w:rFonts w:ascii="Times New Roman" w:eastAsia="Times New Roman" w:hAnsi="Times New Roman" w:cs="Times New Roman"/>
      <w:strike/>
      <w:sz w:val="20"/>
      <w:szCs w:val="20"/>
    </w:rPr>
  </w:style>
  <w:style w:type="character" w:customStyle="1" w:styleId="UnderlineCardsCharChar">
    <w:name w:val="Underline Cards Char Char"/>
    <w:rsid w:val="00C836DA"/>
    <w:rPr>
      <w:rFonts w:eastAsia="SimSun"/>
      <w:szCs w:val="24"/>
      <w:u w:val="thick"/>
      <w:lang w:val="en-US" w:eastAsia="en-US" w:bidi="ar-SA"/>
    </w:rPr>
  </w:style>
  <w:style w:type="character" w:customStyle="1" w:styleId="head">
    <w:name w:val="head"/>
    <w:basedOn w:val="DefaultParagraphFont"/>
    <w:rsid w:val="00C836DA"/>
  </w:style>
  <w:style w:type="paragraph" w:customStyle="1" w:styleId="authorgroup">
    <w:name w:val="authorgroup"/>
    <w:basedOn w:val="Normal"/>
    <w:rsid w:val="00C836DA"/>
    <w:pPr>
      <w:spacing w:before="100" w:beforeAutospacing="1" w:after="100" w:afterAutospacing="1"/>
    </w:pPr>
    <w:rPr>
      <w:rFonts w:eastAsia="Calibri"/>
      <w:sz w:val="24"/>
    </w:rPr>
  </w:style>
  <w:style w:type="paragraph" w:customStyle="1" w:styleId="affiliation1">
    <w:name w:val="affiliation1"/>
    <w:basedOn w:val="Normal"/>
    <w:rsid w:val="00C836DA"/>
    <w:pPr>
      <w:spacing w:before="100" w:beforeAutospacing="1" w:after="100" w:afterAutospacing="1"/>
    </w:pPr>
    <w:rPr>
      <w:rFonts w:eastAsia="Calibri"/>
      <w:sz w:val="24"/>
    </w:rPr>
  </w:style>
  <w:style w:type="paragraph" w:customStyle="1" w:styleId="norm">
    <w:name w:val="norm"/>
    <w:basedOn w:val="Normal"/>
    <w:rsid w:val="00C836DA"/>
    <w:pPr>
      <w:spacing w:before="100" w:beforeAutospacing="1" w:after="100" w:afterAutospacing="1"/>
    </w:pPr>
    <w:rPr>
      <w:rFonts w:eastAsia="Calibri"/>
      <w:sz w:val="24"/>
    </w:rPr>
  </w:style>
  <w:style w:type="character" w:customStyle="1" w:styleId="smallcapitals">
    <w:name w:val="smallcapitals"/>
    <w:basedOn w:val="DefaultParagraphFont"/>
    <w:rsid w:val="00C836DA"/>
  </w:style>
  <w:style w:type="character" w:customStyle="1" w:styleId="number0">
    <w:name w:val="number"/>
    <w:basedOn w:val="DefaultParagraphFont"/>
    <w:rsid w:val="00C836DA"/>
  </w:style>
  <w:style w:type="character" w:customStyle="1" w:styleId="swauthor">
    <w:name w:val="sw_author"/>
    <w:rsid w:val="00C836DA"/>
  </w:style>
  <w:style w:type="character" w:customStyle="1" w:styleId="articlebody1">
    <w:name w:val="articlebody1"/>
    <w:rsid w:val="00C836DA"/>
  </w:style>
  <w:style w:type="character" w:customStyle="1" w:styleId="small1">
    <w:name w:val="small1"/>
    <w:rsid w:val="00C836DA"/>
  </w:style>
  <w:style w:type="paragraph" w:customStyle="1" w:styleId="AuthorDate2">
    <w:name w:val="Author/Date"/>
    <w:basedOn w:val="Normal"/>
    <w:link w:val="AuthorDateChar1"/>
    <w:rsid w:val="00C836DA"/>
    <w:rPr>
      <w:rFonts w:eastAsia="Times New Roman"/>
      <w:b/>
      <w:sz w:val="24"/>
      <w:u w:val="single"/>
    </w:rPr>
  </w:style>
  <w:style w:type="character" w:customStyle="1" w:styleId="AuthorDateChar1">
    <w:name w:val="Author/Date Char1"/>
    <w:link w:val="AuthorDate2"/>
    <w:rsid w:val="00C836DA"/>
    <w:rPr>
      <w:rFonts w:ascii="Calibri" w:eastAsia="Times New Roman" w:hAnsi="Calibri"/>
      <w:b/>
      <w:u w:val="single"/>
    </w:rPr>
  </w:style>
  <w:style w:type="character" w:customStyle="1" w:styleId="Shortcite">
    <w:name w:val="Shortcite"/>
    <w:basedOn w:val="DefaultParagraphFont"/>
    <w:rsid w:val="00C836DA"/>
    <w:rPr>
      <w:rFonts w:ascii="Times New Roman" w:hAnsi="Times New Roman"/>
      <w:b/>
      <w:bCs/>
      <w:sz w:val="20"/>
    </w:rPr>
  </w:style>
  <w:style w:type="character" w:customStyle="1" w:styleId="Longcite">
    <w:name w:val="Longcite"/>
    <w:basedOn w:val="DefaultParagraphFont"/>
    <w:rsid w:val="00C836DA"/>
    <w:rPr>
      <w:sz w:val="16"/>
    </w:rPr>
  </w:style>
  <w:style w:type="paragraph" w:customStyle="1" w:styleId="analytic0">
    <w:name w:val="analytic"/>
    <w:basedOn w:val="Normal"/>
    <w:link w:val="analyticChar0"/>
    <w:uiPriority w:val="4"/>
    <w:qFormat/>
    <w:rsid w:val="00C836DA"/>
    <w:pPr>
      <w:spacing w:before="120"/>
    </w:pPr>
    <w:rPr>
      <w:rFonts w:ascii="Arial" w:hAnsi="Arial"/>
      <w:b/>
      <w:sz w:val="20"/>
    </w:rPr>
  </w:style>
  <w:style w:type="character" w:customStyle="1" w:styleId="analyticChar0">
    <w:name w:val="analytic Char"/>
    <w:basedOn w:val="DefaultParagraphFont"/>
    <w:link w:val="analytic0"/>
    <w:uiPriority w:val="4"/>
    <w:rsid w:val="00C836DA"/>
    <w:rPr>
      <w:rFonts w:ascii="Arial" w:hAnsi="Arial"/>
      <w:b/>
      <w:sz w:val="20"/>
    </w:rPr>
  </w:style>
  <w:style w:type="character" w:customStyle="1" w:styleId="Normal30">
    <w:name w:val="Normal3"/>
    <w:basedOn w:val="DefaultParagraphFont"/>
    <w:rsid w:val="00C836DA"/>
  </w:style>
  <w:style w:type="paragraph" w:customStyle="1" w:styleId="PageNumber8">
    <w:name w:val="Page Number8"/>
    <w:basedOn w:val="Normal"/>
    <w:next w:val="Normal"/>
    <w:rsid w:val="00C836D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836D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C836D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836DA"/>
    <w:rPr>
      <w:rFonts w:cs="New Baskerville"/>
      <w:color w:val="000000"/>
    </w:rPr>
  </w:style>
  <w:style w:type="character" w:customStyle="1" w:styleId="postauthor">
    <w:name w:val="postauthor"/>
    <w:basedOn w:val="DefaultParagraphFont"/>
    <w:rsid w:val="00C836DA"/>
  </w:style>
  <w:style w:type="paragraph" w:customStyle="1" w:styleId="notes-source-hasnotes">
    <w:name w:val="notes-source-hasnotes"/>
    <w:basedOn w:val="Normal"/>
    <w:rsid w:val="00C836DA"/>
    <w:pPr>
      <w:spacing w:before="100" w:beforeAutospacing="1" w:after="100" w:afterAutospacing="1"/>
    </w:pPr>
    <w:rPr>
      <w:rFonts w:ascii="Times" w:hAnsi="Times"/>
      <w:sz w:val="20"/>
      <w:szCs w:val="20"/>
    </w:rPr>
  </w:style>
  <w:style w:type="character" w:customStyle="1" w:styleId="span">
    <w:name w:val="span"/>
    <w:basedOn w:val="DefaultParagraphFont"/>
    <w:rsid w:val="00C836DA"/>
  </w:style>
  <w:style w:type="character" w:customStyle="1" w:styleId="maintitle">
    <w:name w:val="maintitle"/>
    <w:basedOn w:val="DefaultParagraphFont"/>
    <w:rsid w:val="00C836DA"/>
  </w:style>
  <w:style w:type="character" w:customStyle="1" w:styleId="thirdparty-logo">
    <w:name w:val="thirdparty-logo"/>
    <w:basedOn w:val="DefaultParagraphFont"/>
    <w:rsid w:val="00C836DA"/>
  </w:style>
  <w:style w:type="paragraph" w:customStyle="1" w:styleId="articlemeta">
    <w:name w:val="articlemeta"/>
    <w:basedOn w:val="Normal"/>
    <w:rsid w:val="00C836DA"/>
    <w:pPr>
      <w:spacing w:before="100" w:beforeAutospacing="1" w:after="100" w:afterAutospacing="1"/>
    </w:pPr>
    <w:rPr>
      <w:rFonts w:ascii="Times" w:hAnsi="Times"/>
      <w:sz w:val="20"/>
      <w:szCs w:val="20"/>
    </w:rPr>
  </w:style>
  <w:style w:type="character" w:customStyle="1" w:styleId="vcard">
    <w:name w:val="vcard"/>
    <w:basedOn w:val="DefaultParagraphFont"/>
    <w:rsid w:val="00C836DA"/>
  </w:style>
  <w:style w:type="character" w:customStyle="1" w:styleId="print-footnote">
    <w:name w:val="print-footnote"/>
    <w:basedOn w:val="DefaultParagraphFont"/>
    <w:rsid w:val="00C836DA"/>
  </w:style>
  <w:style w:type="character" w:customStyle="1" w:styleId="datestring">
    <w:name w:val="datestring"/>
    <w:basedOn w:val="DefaultParagraphFont"/>
    <w:rsid w:val="00C836DA"/>
  </w:style>
  <w:style w:type="paragraph" w:customStyle="1" w:styleId="left">
    <w:name w:val="left"/>
    <w:basedOn w:val="Normal"/>
    <w:rsid w:val="00C836DA"/>
    <w:pPr>
      <w:spacing w:before="100" w:beforeAutospacing="1" w:after="100" w:afterAutospacing="1"/>
    </w:pPr>
    <w:rPr>
      <w:rFonts w:ascii="Times" w:hAnsi="Times"/>
      <w:sz w:val="20"/>
      <w:szCs w:val="20"/>
    </w:rPr>
  </w:style>
  <w:style w:type="paragraph" w:customStyle="1" w:styleId="right">
    <w:name w:val="right"/>
    <w:basedOn w:val="Normal"/>
    <w:rsid w:val="00C836DA"/>
    <w:pPr>
      <w:spacing w:before="100" w:beforeAutospacing="1" w:after="100" w:afterAutospacing="1"/>
    </w:pPr>
    <w:rPr>
      <w:rFonts w:ascii="Times" w:hAnsi="Times"/>
      <w:sz w:val="20"/>
      <w:szCs w:val="20"/>
    </w:rPr>
  </w:style>
  <w:style w:type="character" w:customStyle="1" w:styleId="gptad">
    <w:name w:val="gptad"/>
    <w:basedOn w:val="DefaultParagraphFont"/>
    <w:rsid w:val="00C836DA"/>
  </w:style>
  <w:style w:type="paragraph" w:customStyle="1" w:styleId="creditpostedmodified">
    <w:name w:val="credit_posted_modified"/>
    <w:basedOn w:val="Normal"/>
    <w:rsid w:val="00C836DA"/>
    <w:pPr>
      <w:spacing w:before="100" w:beforeAutospacing="1" w:after="100" w:afterAutospacing="1"/>
    </w:pPr>
    <w:rPr>
      <w:rFonts w:ascii="Times" w:hAnsi="Times"/>
      <w:sz w:val="20"/>
      <w:szCs w:val="20"/>
    </w:rPr>
  </w:style>
  <w:style w:type="character" w:customStyle="1" w:styleId="creditline">
    <w:name w:val="creditline"/>
    <w:basedOn w:val="DefaultParagraphFont"/>
    <w:rsid w:val="00C836DA"/>
  </w:style>
  <w:style w:type="character" w:customStyle="1" w:styleId="grd">
    <w:name w:val="grd"/>
    <w:basedOn w:val="DefaultParagraphFont"/>
    <w:rsid w:val="00C836DA"/>
  </w:style>
  <w:style w:type="paragraph" w:customStyle="1" w:styleId="hs-text-container">
    <w:name w:val="hs-text-container"/>
    <w:basedOn w:val="Normal"/>
    <w:rsid w:val="00C836DA"/>
    <w:pPr>
      <w:spacing w:before="100" w:beforeAutospacing="1" w:after="100" w:afterAutospacing="1"/>
    </w:pPr>
    <w:rPr>
      <w:rFonts w:ascii="Times" w:hAnsi="Times"/>
      <w:sz w:val="20"/>
      <w:szCs w:val="20"/>
    </w:rPr>
  </w:style>
  <w:style w:type="character" w:customStyle="1" w:styleId="created">
    <w:name w:val="created"/>
    <w:basedOn w:val="DefaultParagraphFont"/>
    <w:rsid w:val="00C836DA"/>
  </w:style>
  <w:style w:type="character" w:customStyle="1" w:styleId="changed">
    <w:name w:val="changed"/>
    <w:basedOn w:val="DefaultParagraphFont"/>
    <w:rsid w:val="00C836DA"/>
  </w:style>
  <w:style w:type="character" w:customStyle="1" w:styleId="article-author-name">
    <w:name w:val="article-author-name"/>
    <w:basedOn w:val="DefaultParagraphFont"/>
    <w:rsid w:val="00C836DA"/>
  </w:style>
  <w:style w:type="character" w:customStyle="1" w:styleId="bioexcerpt">
    <w:name w:val="bio_excerpt"/>
    <w:basedOn w:val="DefaultParagraphFont"/>
    <w:rsid w:val="00C836DA"/>
  </w:style>
  <w:style w:type="character" w:customStyle="1" w:styleId="commentcount">
    <w:name w:val="comment_count"/>
    <w:basedOn w:val="DefaultParagraphFont"/>
    <w:rsid w:val="00C836DA"/>
  </w:style>
  <w:style w:type="character" w:customStyle="1" w:styleId="searchtermshighlighted">
    <w:name w:val="searchtermshighlighted"/>
    <w:basedOn w:val="DefaultParagraphFont"/>
    <w:rsid w:val="00C836DA"/>
  </w:style>
  <w:style w:type="character" w:customStyle="1" w:styleId="contributornametrigger">
    <w:name w:val="contributornametrigger"/>
    <w:basedOn w:val="DefaultParagraphFont"/>
    <w:rsid w:val="00C836DA"/>
  </w:style>
  <w:style w:type="character" w:customStyle="1" w:styleId="bylinepipe">
    <w:name w:val="bylinepipe"/>
    <w:basedOn w:val="DefaultParagraphFont"/>
    <w:rsid w:val="00C836DA"/>
  </w:style>
  <w:style w:type="character" w:customStyle="1" w:styleId="lucenesearchresulturlb">
    <w:name w:val="lucene_search_result_url_b"/>
    <w:basedOn w:val="DefaultParagraphFont"/>
    <w:rsid w:val="00C836DA"/>
  </w:style>
  <w:style w:type="character" w:customStyle="1" w:styleId="faculty-title">
    <w:name w:val="faculty-title"/>
    <w:basedOn w:val="DefaultParagraphFont"/>
    <w:rsid w:val="00C836DA"/>
  </w:style>
  <w:style w:type="character" w:customStyle="1" w:styleId="count">
    <w:name w:val="count"/>
    <w:basedOn w:val="DefaultParagraphFont"/>
    <w:rsid w:val="00C836DA"/>
  </w:style>
  <w:style w:type="character" w:customStyle="1" w:styleId="volume">
    <w:name w:val="volume"/>
    <w:basedOn w:val="DefaultParagraphFont"/>
    <w:rsid w:val="00C836DA"/>
  </w:style>
  <w:style w:type="character" w:customStyle="1" w:styleId="issue">
    <w:name w:val="issue"/>
    <w:basedOn w:val="DefaultParagraphFont"/>
    <w:rsid w:val="00C836DA"/>
  </w:style>
  <w:style w:type="character" w:customStyle="1" w:styleId="pages">
    <w:name w:val="pages"/>
    <w:basedOn w:val="DefaultParagraphFont"/>
    <w:rsid w:val="00C836DA"/>
  </w:style>
  <w:style w:type="character" w:customStyle="1" w:styleId="person">
    <w:name w:val="person"/>
    <w:basedOn w:val="DefaultParagraphFont"/>
    <w:rsid w:val="00C836DA"/>
  </w:style>
  <w:style w:type="character" w:customStyle="1" w:styleId="corresponding">
    <w:name w:val="corresponding"/>
    <w:basedOn w:val="DefaultParagraphFont"/>
    <w:rsid w:val="00C836DA"/>
  </w:style>
  <w:style w:type="paragraph" w:customStyle="1" w:styleId="entry-meta">
    <w:name w:val="entry-meta"/>
    <w:basedOn w:val="Normal"/>
    <w:rsid w:val="00C836DA"/>
    <w:pPr>
      <w:spacing w:before="100" w:beforeAutospacing="1" w:after="100" w:afterAutospacing="1"/>
    </w:pPr>
    <w:rPr>
      <w:rFonts w:ascii="Times" w:hAnsi="Times"/>
      <w:sz w:val="20"/>
      <w:szCs w:val="20"/>
    </w:rPr>
  </w:style>
  <w:style w:type="character" w:customStyle="1" w:styleId="post-time">
    <w:name w:val="post-time"/>
    <w:basedOn w:val="DefaultParagraphFont"/>
    <w:rsid w:val="00C836DA"/>
  </w:style>
  <w:style w:type="character" w:customStyle="1" w:styleId="post-category">
    <w:name w:val="post-category"/>
    <w:basedOn w:val="DefaultParagraphFont"/>
    <w:rsid w:val="00C836DA"/>
  </w:style>
  <w:style w:type="character" w:customStyle="1" w:styleId="post-author">
    <w:name w:val="post-author"/>
    <w:basedOn w:val="DefaultParagraphFont"/>
    <w:rsid w:val="00C836DA"/>
  </w:style>
  <w:style w:type="character" w:customStyle="1" w:styleId="A10">
    <w:name w:val="A10"/>
    <w:uiPriority w:val="99"/>
    <w:rsid w:val="00C836DA"/>
    <w:rPr>
      <w:rFonts w:cs="Trebuchet MS"/>
      <w:color w:val="000000"/>
      <w:sz w:val="11"/>
      <w:szCs w:val="11"/>
    </w:rPr>
  </w:style>
  <w:style w:type="paragraph" w:customStyle="1" w:styleId="Pa10">
    <w:name w:val="Pa10"/>
    <w:basedOn w:val="Default"/>
    <w:next w:val="Default"/>
    <w:uiPriority w:val="99"/>
    <w:rsid w:val="00C836D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836D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836DA"/>
  </w:style>
  <w:style w:type="paragraph" w:customStyle="1" w:styleId="aff">
    <w:name w:val="aff"/>
    <w:basedOn w:val="Normal"/>
    <w:rsid w:val="00C836DA"/>
    <w:pPr>
      <w:spacing w:before="100" w:beforeAutospacing="1" w:after="100" w:afterAutospacing="1"/>
    </w:pPr>
    <w:rPr>
      <w:rFonts w:ascii="Times" w:hAnsi="Times"/>
      <w:sz w:val="20"/>
      <w:szCs w:val="20"/>
    </w:rPr>
  </w:style>
  <w:style w:type="character" w:customStyle="1" w:styleId="entry-author">
    <w:name w:val="entry-author"/>
    <w:basedOn w:val="DefaultParagraphFont"/>
    <w:rsid w:val="00C836DA"/>
  </w:style>
  <w:style w:type="character" w:customStyle="1" w:styleId="entry-author-name">
    <w:name w:val="entry-author-name"/>
    <w:basedOn w:val="DefaultParagraphFont"/>
    <w:rsid w:val="00C836DA"/>
  </w:style>
  <w:style w:type="character" w:customStyle="1" w:styleId="contrib-degrees">
    <w:name w:val="contrib-degrees"/>
    <w:basedOn w:val="DefaultParagraphFont"/>
    <w:rsid w:val="00C836DA"/>
  </w:style>
  <w:style w:type="character" w:customStyle="1" w:styleId="contrib-on-behalf-of">
    <w:name w:val="contrib-on-behalf-of"/>
    <w:basedOn w:val="DefaultParagraphFont"/>
    <w:rsid w:val="00C836DA"/>
  </w:style>
  <w:style w:type="character" w:customStyle="1" w:styleId="pubtime">
    <w:name w:val="pubtime"/>
    <w:basedOn w:val="DefaultParagraphFont"/>
    <w:rsid w:val="00C836DA"/>
  </w:style>
  <w:style w:type="character" w:customStyle="1" w:styleId="fbcommentscount">
    <w:name w:val="fb_comments_count"/>
    <w:basedOn w:val="DefaultParagraphFont"/>
    <w:rsid w:val="00C836DA"/>
  </w:style>
  <w:style w:type="character" w:customStyle="1" w:styleId="stsharethiscustom">
    <w:name w:val="st_sharethis_custom"/>
    <w:basedOn w:val="DefaultParagraphFont"/>
    <w:rsid w:val="00C836DA"/>
  </w:style>
  <w:style w:type="paragraph" w:customStyle="1" w:styleId="permalinkable">
    <w:name w:val="permalinkable"/>
    <w:basedOn w:val="Normal"/>
    <w:rsid w:val="00C836DA"/>
    <w:pPr>
      <w:spacing w:before="100" w:beforeAutospacing="1" w:after="100" w:afterAutospacing="1"/>
    </w:pPr>
    <w:rPr>
      <w:rFonts w:ascii="Times" w:hAnsi="Times"/>
      <w:sz w:val="20"/>
      <w:szCs w:val="20"/>
    </w:rPr>
  </w:style>
  <w:style w:type="character" w:customStyle="1" w:styleId="post-date">
    <w:name w:val="post-date"/>
    <w:basedOn w:val="DefaultParagraphFont"/>
    <w:rsid w:val="00C836DA"/>
  </w:style>
  <w:style w:type="character" w:customStyle="1" w:styleId="link-external">
    <w:name w:val="link-external"/>
    <w:basedOn w:val="DefaultParagraphFont"/>
    <w:rsid w:val="00C836DA"/>
  </w:style>
  <w:style w:type="character" w:customStyle="1" w:styleId="articleauthor0">
    <w:name w:val="article_author"/>
    <w:basedOn w:val="DefaultParagraphFont"/>
    <w:rsid w:val="00C836DA"/>
  </w:style>
  <w:style w:type="character" w:customStyle="1" w:styleId="articleissue">
    <w:name w:val="article_issue"/>
    <w:basedOn w:val="DefaultParagraphFont"/>
    <w:rsid w:val="00C836DA"/>
  </w:style>
  <w:style w:type="character" w:customStyle="1" w:styleId="a-size-large">
    <w:name w:val="a-size-large"/>
    <w:basedOn w:val="DefaultParagraphFont"/>
    <w:rsid w:val="00C836DA"/>
  </w:style>
  <w:style w:type="character" w:customStyle="1" w:styleId="a-size-medium">
    <w:name w:val="a-size-medium"/>
    <w:basedOn w:val="DefaultParagraphFont"/>
    <w:rsid w:val="00C836DA"/>
  </w:style>
  <w:style w:type="character" w:customStyle="1" w:styleId="contribution">
    <w:name w:val="contribution"/>
    <w:basedOn w:val="DefaultParagraphFont"/>
    <w:rsid w:val="00C836DA"/>
  </w:style>
  <w:style w:type="character" w:customStyle="1" w:styleId="a-color-secondary">
    <w:name w:val="a-color-secondary"/>
    <w:basedOn w:val="DefaultParagraphFont"/>
    <w:rsid w:val="00C836DA"/>
  </w:style>
  <w:style w:type="paragraph" w:customStyle="1" w:styleId="sbyline">
    <w:name w:val="sbyline"/>
    <w:basedOn w:val="Normal"/>
    <w:rsid w:val="00C836DA"/>
    <w:pPr>
      <w:spacing w:before="100" w:beforeAutospacing="1" w:after="100" w:afterAutospacing="1"/>
    </w:pPr>
    <w:rPr>
      <w:rFonts w:ascii="Times" w:hAnsi="Times"/>
      <w:sz w:val="20"/>
      <w:szCs w:val="20"/>
    </w:rPr>
  </w:style>
  <w:style w:type="character" w:customStyle="1" w:styleId="ui-author">
    <w:name w:val="ui-author"/>
    <w:basedOn w:val="DefaultParagraphFont"/>
    <w:rsid w:val="00C836DA"/>
  </w:style>
  <w:style w:type="character" w:customStyle="1" w:styleId="ui-staffline">
    <w:name w:val="ui-staffline"/>
    <w:basedOn w:val="DefaultParagraphFont"/>
    <w:rsid w:val="00C836DA"/>
  </w:style>
  <w:style w:type="paragraph" w:customStyle="1" w:styleId="promotion-tag-p">
    <w:name w:val="promotion-tag-p"/>
    <w:basedOn w:val="Normal"/>
    <w:rsid w:val="00C836DA"/>
    <w:pPr>
      <w:spacing w:before="100" w:beforeAutospacing="1" w:after="100" w:afterAutospacing="1"/>
    </w:pPr>
    <w:rPr>
      <w:rFonts w:ascii="Times" w:hAnsi="Times"/>
      <w:sz w:val="20"/>
      <w:szCs w:val="20"/>
    </w:rPr>
  </w:style>
  <w:style w:type="paragraph" w:customStyle="1" w:styleId="heading">
    <w:name w:val="heading"/>
    <w:basedOn w:val="Normal"/>
    <w:rsid w:val="00C836DA"/>
    <w:pPr>
      <w:spacing w:before="100" w:beforeAutospacing="1" w:after="100" w:afterAutospacing="1"/>
    </w:pPr>
    <w:rPr>
      <w:rFonts w:ascii="Times" w:hAnsi="Times"/>
      <w:sz w:val="20"/>
      <w:szCs w:val="20"/>
    </w:rPr>
  </w:style>
  <w:style w:type="character" w:customStyle="1" w:styleId="value">
    <w:name w:val="value"/>
    <w:basedOn w:val="DefaultParagraphFont"/>
    <w:rsid w:val="00C836DA"/>
  </w:style>
  <w:style w:type="character" w:customStyle="1" w:styleId="specialissuelabel">
    <w:name w:val="specialissuelabel"/>
    <w:basedOn w:val="DefaultParagraphFont"/>
    <w:rsid w:val="00C836DA"/>
  </w:style>
  <w:style w:type="character" w:customStyle="1" w:styleId="referencediv">
    <w:name w:val="referencediv"/>
    <w:basedOn w:val="DefaultParagraphFont"/>
    <w:rsid w:val="00C836DA"/>
  </w:style>
  <w:style w:type="character" w:customStyle="1" w:styleId="wp-smiley">
    <w:name w:val="wp-smiley"/>
    <w:basedOn w:val="DefaultParagraphFont"/>
    <w:rsid w:val="00C836DA"/>
  </w:style>
  <w:style w:type="character" w:customStyle="1" w:styleId="artjournal">
    <w:name w:val="art_journal"/>
    <w:basedOn w:val="DefaultParagraphFont"/>
    <w:rsid w:val="00C836DA"/>
  </w:style>
  <w:style w:type="character" w:customStyle="1" w:styleId="artdatevolumeissuepart">
    <w:name w:val="art_datevolumeissuepart"/>
    <w:basedOn w:val="DefaultParagraphFont"/>
    <w:rsid w:val="00C836DA"/>
  </w:style>
  <w:style w:type="character" w:customStyle="1" w:styleId="artpages">
    <w:name w:val="art_pages"/>
    <w:basedOn w:val="DefaultParagraphFont"/>
    <w:rsid w:val="00C836DA"/>
  </w:style>
  <w:style w:type="character" w:customStyle="1" w:styleId="singlehighlightclass">
    <w:name w:val="single_highlight_class"/>
    <w:basedOn w:val="DefaultParagraphFont"/>
    <w:rsid w:val="00C836DA"/>
  </w:style>
  <w:style w:type="character" w:customStyle="1" w:styleId="degree">
    <w:name w:val="degree"/>
    <w:basedOn w:val="DefaultParagraphFont"/>
    <w:rsid w:val="00C836DA"/>
  </w:style>
  <w:style w:type="character" w:customStyle="1" w:styleId="major">
    <w:name w:val="major"/>
    <w:basedOn w:val="DefaultParagraphFont"/>
    <w:rsid w:val="00C836DA"/>
  </w:style>
  <w:style w:type="character" w:customStyle="1" w:styleId="authors">
    <w:name w:val="authors"/>
    <w:basedOn w:val="DefaultParagraphFont"/>
    <w:rsid w:val="00C836DA"/>
  </w:style>
  <w:style w:type="character" w:customStyle="1" w:styleId="views">
    <w:name w:val="views"/>
    <w:basedOn w:val="DefaultParagraphFont"/>
    <w:rsid w:val="00C836DA"/>
  </w:style>
  <w:style w:type="character" w:customStyle="1" w:styleId="stmainservices">
    <w:name w:val="stmainservices"/>
    <w:basedOn w:val="DefaultParagraphFont"/>
    <w:rsid w:val="00C836DA"/>
  </w:style>
  <w:style w:type="character" w:customStyle="1" w:styleId="stbubblehcount">
    <w:name w:val="stbubble_hcount"/>
    <w:basedOn w:val="DefaultParagraphFont"/>
    <w:rsid w:val="00C836DA"/>
  </w:style>
  <w:style w:type="paragraph" w:customStyle="1" w:styleId="Document">
    <w:name w:val="_Document"/>
    <w:basedOn w:val="Default"/>
    <w:next w:val="Default"/>
    <w:uiPriority w:val="99"/>
    <w:rsid w:val="00C836D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836D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836DA"/>
    <w:pPr>
      <w:widowControl w:val="0"/>
    </w:pPr>
    <w:rPr>
      <w:rFonts w:ascii="New Baskerville" w:eastAsiaTheme="minorEastAsia" w:hAnsi="New Baskerville"/>
      <w:color w:val="auto"/>
    </w:rPr>
  </w:style>
  <w:style w:type="paragraph" w:customStyle="1" w:styleId="collapsed-hide">
    <w:name w:val="collapsed-hide"/>
    <w:basedOn w:val="Normal"/>
    <w:rsid w:val="00C836D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836DA"/>
    <w:pPr>
      <w:widowControl w:val="0"/>
      <w:spacing w:line="211" w:lineRule="atLeast"/>
    </w:pPr>
    <w:rPr>
      <w:rFonts w:ascii="Mokka" w:eastAsiaTheme="minorEastAsia" w:hAnsi="Mokka"/>
      <w:color w:val="auto"/>
    </w:rPr>
  </w:style>
  <w:style w:type="paragraph" w:customStyle="1" w:styleId="odd">
    <w:name w:val="odd"/>
    <w:basedOn w:val="Normal"/>
    <w:rsid w:val="00C836D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836DA"/>
  </w:style>
  <w:style w:type="character" w:customStyle="1" w:styleId="tolocaltime">
    <w:name w:val="tolocaltime"/>
    <w:basedOn w:val="DefaultParagraphFont"/>
    <w:rsid w:val="00C836DA"/>
  </w:style>
  <w:style w:type="character" w:customStyle="1" w:styleId="pb-byline">
    <w:name w:val="pb-byline"/>
    <w:basedOn w:val="DefaultParagraphFont"/>
    <w:rsid w:val="00C836DA"/>
  </w:style>
  <w:style w:type="character" w:customStyle="1" w:styleId="pb-timestamp">
    <w:name w:val="pb-timestamp"/>
    <w:basedOn w:val="DefaultParagraphFont"/>
    <w:rsid w:val="00C836DA"/>
  </w:style>
  <w:style w:type="character" w:customStyle="1" w:styleId="posted-on">
    <w:name w:val="posted-on"/>
    <w:basedOn w:val="DefaultParagraphFont"/>
    <w:rsid w:val="00C836DA"/>
  </w:style>
  <w:style w:type="character" w:customStyle="1" w:styleId="even">
    <w:name w:val="even"/>
    <w:basedOn w:val="DefaultParagraphFont"/>
    <w:rsid w:val="00C836DA"/>
  </w:style>
  <w:style w:type="paragraph" w:customStyle="1" w:styleId="volissue">
    <w:name w:val="volissue"/>
    <w:basedOn w:val="Normal"/>
    <w:rsid w:val="00C836D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836DA"/>
  </w:style>
  <w:style w:type="character" w:customStyle="1" w:styleId="articledate">
    <w:name w:val="articledate"/>
    <w:basedOn w:val="DefaultParagraphFont"/>
    <w:rsid w:val="00C836DA"/>
  </w:style>
  <w:style w:type="character" w:customStyle="1" w:styleId="post-byline">
    <w:name w:val="post-byline"/>
    <w:basedOn w:val="DefaultParagraphFont"/>
    <w:rsid w:val="00C836DA"/>
  </w:style>
  <w:style w:type="character" w:customStyle="1" w:styleId="metadate">
    <w:name w:val="meta_date"/>
    <w:basedOn w:val="DefaultParagraphFont"/>
    <w:rsid w:val="00C836DA"/>
  </w:style>
  <w:style w:type="character" w:customStyle="1" w:styleId="fa">
    <w:name w:val="fa"/>
    <w:basedOn w:val="DefaultParagraphFont"/>
    <w:rsid w:val="00C836DA"/>
  </w:style>
  <w:style w:type="character" w:customStyle="1" w:styleId="longname">
    <w:name w:val="longname"/>
    <w:basedOn w:val="DefaultParagraphFont"/>
    <w:rsid w:val="00C836DA"/>
  </w:style>
  <w:style w:type="character" w:customStyle="1" w:styleId="echocontainer">
    <w:name w:val="echo_container"/>
    <w:basedOn w:val="DefaultParagraphFont"/>
    <w:rsid w:val="00C836DA"/>
  </w:style>
  <w:style w:type="character" w:customStyle="1" w:styleId="comment-display">
    <w:name w:val="comment-display"/>
    <w:basedOn w:val="DefaultParagraphFont"/>
    <w:rsid w:val="00C836DA"/>
  </w:style>
  <w:style w:type="paragraph" w:customStyle="1" w:styleId="comment-count-label">
    <w:name w:val="comment-count-label"/>
    <w:basedOn w:val="Normal"/>
    <w:rsid w:val="00C836DA"/>
    <w:pPr>
      <w:spacing w:before="100" w:beforeAutospacing="1" w:after="100" w:afterAutospacing="1"/>
    </w:pPr>
    <w:rPr>
      <w:rFonts w:ascii="Times" w:hAnsi="Times"/>
      <w:sz w:val="20"/>
      <w:szCs w:val="20"/>
    </w:rPr>
  </w:style>
  <w:style w:type="character" w:customStyle="1" w:styleId="echo-counter">
    <w:name w:val="echo-counter"/>
    <w:basedOn w:val="DefaultParagraphFont"/>
    <w:rsid w:val="00C836DA"/>
  </w:style>
  <w:style w:type="character" w:customStyle="1" w:styleId="discussion-policy">
    <w:name w:val="discussion-policy"/>
    <w:basedOn w:val="DefaultParagraphFont"/>
    <w:rsid w:val="00C836DA"/>
  </w:style>
  <w:style w:type="character" w:customStyle="1" w:styleId="echo-apps-conversations-streamcaption">
    <w:name w:val="echo-apps-conversations-streamcaption"/>
    <w:basedOn w:val="DefaultParagraphFont"/>
    <w:rsid w:val="00C836DA"/>
  </w:style>
  <w:style w:type="character" w:customStyle="1" w:styleId="echo-streamserver-controls-stream-item-text">
    <w:name w:val="echo-streamserver-controls-stream-item-text"/>
    <w:basedOn w:val="DefaultParagraphFont"/>
    <w:rsid w:val="00C836DA"/>
  </w:style>
  <w:style w:type="character" w:customStyle="1" w:styleId="echo-streamserver-controls-facepile-more">
    <w:name w:val="echo-streamserver-controls-facepile-more"/>
    <w:basedOn w:val="DefaultParagraphFont"/>
    <w:rsid w:val="00C836DA"/>
  </w:style>
  <w:style w:type="character" w:customStyle="1" w:styleId="echo-primaryfont">
    <w:name w:val="echo-primaryfont"/>
    <w:basedOn w:val="DefaultParagraphFont"/>
    <w:rsid w:val="00C836DA"/>
  </w:style>
  <w:style w:type="character" w:customStyle="1" w:styleId="section">
    <w:name w:val="section"/>
    <w:basedOn w:val="DefaultParagraphFont"/>
    <w:rsid w:val="00C836DA"/>
  </w:style>
  <w:style w:type="character" w:customStyle="1" w:styleId="wpsr-txt-headline">
    <w:name w:val="wpsr-txt-headline"/>
    <w:basedOn w:val="DefaultParagraphFont"/>
    <w:rsid w:val="00C836DA"/>
  </w:style>
  <w:style w:type="character" w:customStyle="1" w:styleId="asset-metabar-author">
    <w:name w:val="asset-metabar-author"/>
    <w:basedOn w:val="DefaultParagraphFont"/>
    <w:rsid w:val="00C836DA"/>
  </w:style>
  <w:style w:type="character" w:customStyle="1" w:styleId="eza-dateline">
    <w:name w:val="eza-dateline"/>
    <w:basedOn w:val="DefaultParagraphFont"/>
    <w:rsid w:val="00C836DA"/>
  </w:style>
  <w:style w:type="character" w:customStyle="1" w:styleId="eza-authors">
    <w:name w:val="eza-authors"/>
    <w:basedOn w:val="DefaultParagraphFont"/>
    <w:rsid w:val="00C836DA"/>
  </w:style>
  <w:style w:type="character" w:customStyle="1" w:styleId="csmstaff">
    <w:name w:val="csm_staff"/>
    <w:basedOn w:val="DefaultParagraphFont"/>
    <w:rsid w:val="00C836DA"/>
  </w:style>
  <w:style w:type="paragraph" w:customStyle="1" w:styleId="mol-para-with-font">
    <w:name w:val="mol-para-with-font"/>
    <w:basedOn w:val="Normal"/>
    <w:rsid w:val="00C836D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836DA"/>
  </w:style>
  <w:style w:type="character" w:customStyle="1" w:styleId="byline-text">
    <w:name w:val="byline-text"/>
    <w:basedOn w:val="DefaultParagraphFont"/>
    <w:rsid w:val="00C836DA"/>
  </w:style>
  <w:style w:type="character" w:customStyle="1" w:styleId="itemauthor">
    <w:name w:val="itemauthor"/>
    <w:basedOn w:val="DefaultParagraphFont"/>
    <w:rsid w:val="00C836DA"/>
  </w:style>
  <w:style w:type="character" w:customStyle="1" w:styleId="itemdatecreated">
    <w:name w:val="itemdatecreated"/>
    <w:basedOn w:val="DefaultParagraphFont"/>
    <w:rsid w:val="00C836DA"/>
  </w:style>
  <w:style w:type="character" w:customStyle="1" w:styleId="slug-metadata-note">
    <w:name w:val="slug-metadata-note"/>
    <w:basedOn w:val="DefaultParagraphFont"/>
    <w:rsid w:val="00C836DA"/>
  </w:style>
  <w:style w:type="character" w:customStyle="1" w:styleId="drop-capped">
    <w:name w:val="drop-capped"/>
    <w:basedOn w:val="DefaultParagraphFont"/>
    <w:rsid w:val="00C836DA"/>
  </w:style>
  <w:style w:type="character" w:customStyle="1" w:styleId="published">
    <w:name w:val="published"/>
    <w:basedOn w:val="DefaultParagraphFont"/>
    <w:rsid w:val="00C836DA"/>
  </w:style>
  <w:style w:type="paragraph" w:customStyle="1" w:styleId="articleopinion-standfirst">
    <w:name w:val="articleopinion-standfirst"/>
    <w:basedOn w:val="Normal"/>
    <w:rsid w:val="00C836DA"/>
    <w:pPr>
      <w:spacing w:before="100" w:beforeAutospacing="1" w:after="100" w:afterAutospacing="1"/>
    </w:pPr>
    <w:rPr>
      <w:rFonts w:ascii="Times" w:hAnsi="Times"/>
      <w:sz w:val="20"/>
      <w:szCs w:val="20"/>
    </w:rPr>
  </w:style>
  <w:style w:type="paragraph" w:customStyle="1" w:styleId="snippet">
    <w:name w:val="snippet"/>
    <w:basedOn w:val="Normal"/>
    <w:rsid w:val="00C836DA"/>
    <w:pPr>
      <w:spacing w:before="100" w:beforeAutospacing="1" w:after="100" w:afterAutospacing="1"/>
    </w:pPr>
    <w:rPr>
      <w:rFonts w:ascii="Times" w:hAnsi="Times"/>
      <w:sz w:val="20"/>
      <w:szCs w:val="20"/>
    </w:rPr>
  </w:style>
  <w:style w:type="character" w:customStyle="1" w:styleId="thetitle">
    <w:name w:val="the_title"/>
    <w:basedOn w:val="DefaultParagraphFont"/>
    <w:rsid w:val="00C836DA"/>
  </w:style>
  <w:style w:type="character" w:customStyle="1" w:styleId="view-count">
    <w:name w:val="view-count"/>
    <w:basedOn w:val="DefaultParagraphFont"/>
    <w:rsid w:val="00C836DA"/>
  </w:style>
  <w:style w:type="character" w:customStyle="1" w:styleId="rupee">
    <w:name w:val="rupee"/>
    <w:basedOn w:val="DefaultParagraphFont"/>
    <w:rsid w:val="00C836DA"/>
  </w:style>
  <w:style w:type="character" w:customStyle="1" w:styleId="grey1">
    <w:name w:val="grey1"/>
    <w:basedOn w:val="DefaultParagraphFont"/>
    <w:rsid w:val="00C836DA"/>
  </w:style>
  <w:style w:type="paragraph" w:customStyle="1" w:styleId="Pa13">
    <w:name w:val="Pa13"/>
    <w:basedOn w:val="Default"/>
    <w:next w:val="Default"/>
    <w:uiPriority w:val="99"/>
    <w:rsid w:val="00C836DA"/>
    <w:pPr>
      <w:widowControl w:val="0"/>
      <w:spacing w:line="201" w:lineRule="atLeast"/>
    </w:pPr>
    <w:rPr>
      <w:rFonts w:eastAsiaTheme="minorEastAsia"/>
      <w:color w:val="auto"/>
    </w:rPr>
  </w:style>
  <w:style w:type="paragraph" w:customStyle="1" w:styleId="Pa14">
    <w:name w:val="Pa14"/>
    <w:basedOn w:val="Default"/>
    <w:next w:val="Default"/>
    <w:uiPriority w:val="99"/>
    <w:rsid w:val="00C836DA"/>
    <w:pPr>
      <w:widowControl w:val="0"/>
      <w:spacing w:line="241" w:lineRule="atLeast"/>
    </w:pPr>
    <w:rPr>
      <w:rFonts w:eastAsiaTheme="minorEastAsia"/>
      <w:color w:val="auto"/>
    </w:rPr>
  </w:style>
  <w:style w:type="paragraph" w:customStyle="1" w:styleId="Pa9">
    <w:name w:val="Pa9"/>
    <w:basedOn w:val="Default"/>
    <w:next w:val="Default"/>
    <w:uiPriority w:val="99"/>
    <w:rsid w:val="00C836D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836DA"/>
  </w:style>
  <w:style w:type="character" w:customStyle="1" w:styleId="reporttitle">
    <w:name w:val="report_title"/>
    <w:basedOn w:val="DefaultParagraphFont"/>
    <w:rsid w:val="00C836DA"/>
  </w:style>
  <w:style w:type="character" w:customStyle="1" w:styleId="documenttype-longreleases">
    <w:name w:val="document_type_-_long_releases"/>
    <w:basedOn w:val="DefaultParagraphFont"/>
    <w:rsid w:val="00C836DA"/>
  </w:style>
  <w:style w:type="character" w:customStyle="1" w:styleId="alt-date">
    <w:name w:val="alt-date"/>
    <w:basedOn w:val="DefaultParagraphFont"/>
    <w:rsid w:val="00C836DA"/>
  </w:style>
  <w:style w:type="character" w:customStyle="1" w:styleId="entry-byline">
    <w:name w:val="entry-byline"/>
    <w:basedOn w:val="DefaultParagraphFont"/>
    <w:rsid w:val="00C836DA"/>
  </w:style>
  <w:style w:type="character" w:customStyle="1" w:styleId="taglinecontrib">
    <w:name w:val="tagline_contrib"/>
    <w:basedOn w:val="DefaultParagraphFont"/>
    <w:rsid w:val="00C836DA"/>
  </w:style>
  <w:style w:type="character" w:customStyle="1" w:styleId="articledate0">
    <w:name w:val="article_date"/>
    <w:basedOn w:val="DefaultParagraphFont"/>
    <w:rsid w:val="00C836DA"/>
  </w:style>
  <w:style w:type="paragraph" w:customStyle="1" w:styleId="hg-daily">
    <w:name w:val="hg-daily"/>
    <w:basedOn w:val="Normal"/>
    <w:rsid w:val="00C836DA"/>
    <w:pPr>
      <w:spacing w:before="100" w:beforeAutospacing="1" w:after="100" w:afterAutospacing="1"/>
    </w:pPr>
    <w:rPr>
      <w:rFonts w:ascii="Times" w:hAnsi="Times"/>
      <w:sz w:val="20"/>
      <w:szCs w:val="20"/>
    </w:rPr>
  </w:style>
  <w:style w:type="character" w:customStyle="1" w:styleId="cit">
    <w:name w:val="cit"/>
    <w:basedOn w:val="DefaultParagraphFont"/>
    <w:rsid w:val="00C836DA"/>
  </w:style>
  <w:style w:type="paragraph" w:customStyle="1" w:styleId="buttonheading">
    <w:name w:val="buttonheading"/>
    <w:basedOn w:val="Normal"/>
    <w:rsid w:val="00C836DA"/>
    <w:pPr>
      <w:spacing w:before="100" w:beforeAutospacing="1" w:after="100" w:afterAutospacing="1"/>
    </w:pPr>
    <w:rPr>
      <w:rFonts w:ascii="Times" w:hAnsi="Times"/>
      <w:sz w:val="20"/>
      <w:szCs w:val="20"/>
    </w:rPr>
  </w:style>
  <w:style w:type="character" w:customStyle="1" w:styleId="createdate">
    <w:name w:val="createdate"/>
    <w:basedOn w:val="DefaultParagraphFont"/>
    <w:rsid w:val="00C836DA"/>
  </w:style>
  <w:style w:type="character" w:customStyle="1" w:styleId="text-label">
    <w:name w:val="text-label"/>
    <w:basedOn w:val="DefaultParagraphFont"/>
    <w:rsid w:val="00C836DA"/>
  </w:style>
  <w:style w:type="paragraph" w:customStyle="1" w:styleId="TOC3Char">
    <w:name w:val="TOC 3 Char"/>
    <w:basedOn w:val="Normal"/>
    <w:next w:val="Normal"/>
    <w:rsid w:val="00C836DA"/>
    <w:rPr>
      <w:rFonts w:eastAsia="Times New Roman"/>
      <w:sz w:val="24"/>
      <w:szCs w:val="20"/>
    </w:rPr>
  </w:style>
  <w:style w:type="paragraph" w:customStyle="1" w:styleId="TOC1Char">
    <w:name w:val="TOC 1 Char"/>
    <w:basedOn w:val="Normal"/>
    <w:next w:val="Normal"/>
    <w:rsid w:val="00C836DA"/>
    <w:rPr>
      <w:rFonts w:eastAsia="Times New Roman"/>
      <w:b/>
      <w:sz w:val="24"/>
      <w:szCs w:val="20"/>
    </w:rPr>
  </w:style>
  <w:style w:type="character" w:customStyle="1" w:styleId="StyleCardtextChar10pt">
    <w:name w:val="Style Card text Char + 10 pt"/>
    <w:rsid w:val="00C836DA"/>
    <w:rPr>
      <w:rFonts w:ascii="Georgia" w:eastAsia="Calibri" w:hAnsi="Georgia"/>
      <w:sz w:val="20"/>
      <w:u w:val="single"/>
      <w:lang w:bidi="ar-SA"/>
    </w:rPr>
  </w:style>
  <w:style w:type="paragraph" w:customStyle="1" w:styleId="ColorfulList-Accent11">
    <w:name w:val="Colorful List - Accent 11"/>
    <w:basedOn w:val="Normal"/>
    <w:uiPriority w:val="34"/>
    <w:qFormat/>
    <w:rsid w:val="00C836DA"/>
    <w:pPr>
      <w:ind w:left="720"/>
      <w:contextualSpacing/>
      <w:jc w:val="both"/>
    </w:pPr>
    <w:rPr>
      <w:rFonts w:eastAsia="Times New Roman"/>
      <w:sz w:val="20"/>
      <w:szCs w:val="20"/>
    </w:rPr>
  </w:style>
  <w:style w:type="paragraph" w:customStyle="1" w:styleId="NoteLevel11">
    <w:name w:val="Note Level 11"/>
    <w:basedOn w:val="Normal"/>
    <w:uiPriority w:val="99"/>
    <w:rsid w:val="00C836D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836DA"/>
    <w:pPr>
      <w:keepNext/>
      <w:tabs>
        <w:tab w:val="num" w:pos="1440"/>
      </w:tabs>
      <w:ind w:left="1800" w:hanging="360"/>
      <w:outlineLvl w:val="2"/>
    </w:pPr>
    <w:rPr>
      <w:rFonts w:eastAsia="MS Gothic"/>
    </w:rPr>
  </w:style>
  <w:style w:type="paragraph" w:customStyle="1" w:styleId="NoteLevel41">
    <w:name w:val="Note Level 41"/>
    <w:basedOn w:val="Normal"/>
    <w:rsid w:val="00C836DA"/>
    <w:pPr>
      <w:keepNext/>
      <w:tabs>
        <w:tab w:val="num" w:pos="2160"/>
      </w:tabs>
      <w:ind w:left="2520" w:hanging="360"/>
      <w:outlineLvl w:val="3"/>
    </w:pPr>
    <w:rPr>
      <w:rFonts w:eastAsia="MS Gothic"/>
    </w:rPr>
  </w:style>
  <w:style w:type="paragraph" w:customStyle="1" w:styleId="NoteLevel51">
    <w:name w:val="Note Level 51"/>
    <w:basedOn w:val="Normal"/>
    <w:rsid w:val="00C836DA"/>
    <w:pPr>
      <w:keepNext/>
      <w:tabs>
        <w:tab w:val="num" w:pos="2880"/>
      </w:tabs>
      <w:ind w:left="3240" w:hanging="360"/>
      <w:outlineLvl w:val="4"/>
    </w:pPr>
    <w:rPr>
      <w:rFonts w:eastAsia="MS Gothic"/>
    </w:rPr>
  </w:style>
  <w:style w:type="paragraph" w:customStyle="1" w:styleId="NoteLevel61">
    <w:name w:val="Note Level 61"/>
    <w:basedOn w:val="Normal"/>
    <w:rsid w:val="00C836DA"/>
    <w:pPr>
      <w:keepNext/>
      <w:tabs>
        <w:tab w:val="num" w:pos="3600"/>
      </w:tabs>
      <w:ind w:left="3960" w:hanging="360"/>
      <w:outlineLvl w:val="5"/>
    </w:pPr>
    <w:rPr>
      <w:rFonts w:eastAsia="MS Gothic"/>
    </w:rPr>
  </w:style>
  <w:style w:type="paragraph" w:customStyle="1" w:styleId="NoteLevel71">
    <w:name w:val="Note Level 71"/>
    <w:basedOn w:val="Normal"/>
    <w:rsid w:val="00C836DA"/>
    <w:pPr>
      <w:keepNext/>
      <w:tabs>
        <w:tab w:val="num" w:pos="4320"/>
      </w:tabs>
      <w:ind w:left="4680" w:hanging="360"/>
      <w:outlineLvl w:val="6"/>
    </w:pPr>
    <w:rPr>
      <w:rFonts w:eastAsia="MS Gothic"/>
    </w:rPr>
  </w:style>
  <w:style w:type="paragraph" w:customStyle="1" w:styleId="NoteLevel81">
    <w:name w:val="Note Level 81"/>
    <w:basedOn w:val="Normal"/>
    <w:rsid w:val="00C836DA"/>
    <w:pPr>
      <w:keepNext/>
      <w:tabs>
        <w:tab w:val="num" w:pos="5040"/>
      </w:tabs>
      <w:ind w:left="5400" w:hanging="360"/>
      <w:outlineLvl w:val="7"/>
    </w:pPr>
    <w:rPr>
      <w:rFonts w:eastAsia="MS Gothic"/>
    </w:rPr>
  </w:style>
  <w:style w:type="paragraph" w:customStyle="1" w:styleId="NoteLevel91">
    <w:name w:val="Note Level 91"/>
    <w:basedOn w:val="Normal"/>
    <w:rsid w:val="00C836DA"/>
    <w:pPr>
      <w:keepNext/>
      <w:tabs>
        <w:tab w:val="num" w:pos="5760"/>
      </w:tabs>
      <w:ind w:left="6120" w:hanging="360"/>
      <w:outlineLvl w:val="8"/>
    </w:pPr>
    <w:rPr>
      <w:rFonts w:eastAsia="MS Gothic"/>
    </w:rPr>
  </w:style>
  <w:style w:type="paragraph" w:styleId="Index2">
    <w:name w:val="index 2"/>
    <w:basedOn w:val="Normal"/>
    <w:next w:val="Normal"/>
    <w:autoRedefine/>
    <w:rsid w:val="00C836DA"/>
    <w:pPr>
      <w:spacing w:after="200" w:line="276" w:lineRule="auto"/>
      <w:ind w:left="400" w:hanging="200"/>
    </w:pPr>
    <w:rPr>
      <w:rFonts w:eastAsia="Times New Roman"/>
      <w:bCs/>
    </w:rPr>
  </w:style>
  <w:style w:type="paragraph" w:styleId="Index3">
    <w:name w:val="index 3"/>
    <w:basedOn w:val="Normal"/>
    <w:next w:val="Normal"/>
    <w:autoRedefine/>
    <w:rsid w:val="00C836DA"/>
    <w:pPr>
      <w:spacing w:after="200" w:line="276" w:lineRule="auto"/>
      <w:ind w:left="600" w:hanging="200"/>
    </w:pPr>
    <w:rPr>
      <w:rFonts w:eastAsia="Times New Roman"/>
      <w:bCs/>
    </w:rPr>
  </w:style>
  <w:style w:type="paragraph" w:styleId="Index4">
    <w:name w:val="index 4"/>
    <w:basedOn w:val="Normal"/>
    <w:next w:val="Normal"/>
    <w:autoRedefine/>
    <w:rsid w:val="00C836DA"/>
    <w:pPr>
      <w:spacing w:after="200" w:line="276" w:lineRule="auto"/>
      <w:ind w:left="800" w:hanging="200"/>
    </w:pPr>
    <w:rPr>
      <w:rFonts w:eastAsia="Times New Roman"/>
      <w:bCs/>
    </w:rPr>
  </w:style>
  <w:style w:type="paragraph" w:styleId="Index5">
    <w:name w:val="index 5"/>
    <w:basedOn w:val="Normal"/>
    <w:next w:val="Normal"/>
    <w:autoRedefine/>
    <w:rsid w:val="00C836DA"/>
    <w:pPr>
      <w:spacing w:after="200" w:line="276" w:lineRule="auto"/>
      <w:ind w:left="1000" w:hanging="200"/>
    </w:pPr>
    <w:rPr>
      <w:rFonts w:eastAsia="Times New Roman"/>
      <w:bCs/>
    </w:rPr>
  </w:style>
  <w:style w:type="paragraph" w:styleId="Index6">
    <w:name w:val="index 6"/>
    <w:basedOn w:val="Normal"/>
    <w:next w:val="Normal"/>
    <w:autoRedefine/>
    <w:rsid w:val="00C836DA"/>
    <w:pPr>
      <w:spacing w:after="200" w:line="276" w:lineRule="auto"/>
      <w:ind w:left="1200" w:hanging="200"/>
    </w:pPr>
    <w:rPr>
      <w:rFonts w:eastAsia="Times New Roman"/>
      <w:bCs/>
    </w:rPr>
  </w:style>
  <w:style w:type="paragraph" w:styleId="Index7">
    <w:name w:val="index 7"/>
    <w:basedOn w:val="Normal"/>
    <w:next w:val="Normal"/>
    <w:autoRedefine/>
    <w:rsid w:val="00C836DA"/>
    <w:pPr>
      <w:spacing w:after="200" w:line="276" w:lineRule="auto"/>
      <w:ind w:left="1400" w:hanging="200"/>
    </w:pPr>
    <w:rPr>
      <w:rFonts w:eastAsia="Times New Roman"/>
      <w:bCs/>
    </w:rPr>
  </w:style>
  <w:style w:type="paragraph" w:styleId="Index8">
    <w:name w:val="index 8"/>
    <w:basedOn w:val="Normal"/>
    <w:next w:val="Normal"/>
    <w:autoRedefine/>
    <w:rsid w:val="00C836DA"/>
    <w:pPr>
      <w:spacing w:after="200" w:line="276" w:lineRule="auto"/>
      <w:ind w:left="1600" w:hanging="200"/>
    </w:pPr>
    <w:rPr>
      <w:rFonts w:eastAsia="Times New Roman"/>
      <w:bCs/>
    </w:rPr>
  </w:style>
  <w:style w:type="paragraph" w:styleId="Index9">
    <w:name w:val="index 9"/>
    <w:basedOn w:val="Normal"/>
    <w:next w:val="Normal"/>
    <w:autoRedefine/>
    <w:rsid w:val="00C836DA"/>
    <w:pPr>
      <w:spacing w:after="200" w:line="276" w:lineRule="auto"/>
      <w:ind w:left="1800" w:hanging="200"/>
    </w:pPr>
    <w:rPr>
      <w:rFonts w:eastAsia="Times New Roman"/>
      <w:bCs/>
    </w:rPr>
  </w:style>
  <w:style w:type="paragraph" w:styleId="IndexHeading">
    <w:name w:val="index heading"/>
    <w:basedOn w:val="Normal"/>
    <w:next w:val="Index1"/>
    <w:rsid w:val="00C836D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836DA"/>
    <w:pPr>
      <w:jc w:val="both"/>
    </w:pPr>
    <w:rPr>
      <w:rFonts w:eastAsia="Times New Roman"/>
      <w:i/>
      <w:iCs/>
      <w:color w:val="000000"/>
      <w:sz w:val="20"/>
    </w:rPr>
  </w:style>
  <w:style w:type="character" w:customStyle="1" w:styleId="MediumGrid11">
    <w:name w:val="Medium Grid 11"/>
    <w:uiPriority w:val="99"/>
    <w:rsid w:val="00C836DA"/>
    <w:rPr>
      <w:color w:val="808080"/>
    </w:rPr>
  </w:style>
  <w:style w:type="numbering" w:customStyle="1" w:styleId="NoList8">
    <w:name w:val="No List8"/>
    <w:next w:val="NoList"/>
    <w:uiPriority w:val="99"/>
    <w:semiHidden/>
    <w:unhideWhenUsed/>
    <w:rsid w:val="00C836DA"/>
  </w:style>
  <w:style w:type="numbering" w:customStyle="1" w:styleId="NoList9">
    <w:name w:val="No List9"/>
    <w:next w:val="NoList"/>
    <w:semiHidden/>
    <w:unhideWhenUsed/>
    <w:rsid w:val="00C836DA"/>
  </w:style>
  <w:style w:type="numbering" w:customStyle="1" w:styleId="NoList10">
    <w:name w:val="No List10"/>
    <w:next w:val="NoList"/>
    <w:semiHidden/>
    <w:unhideWhenUsed/>
    <w:rsid w:val="00C836DA"/>
  </w:style>
  <w:style w:type="numbering" w:customStyle="1" w:styleId="NoList12">
    <w:name w:val="No List12"/>
    <w:next w:val="NoList"/>
    <w:uiPriority w:val="99"/>
    <w:semiHidden/>
    <w:unhideWhenUsed/>
    <w:rsid w:val="00C836DA"/>
  </w:style>
  <w:style w:type="numbering" w:customStyle="1" w:styleId="NoList13">
    <w:name w:val="No List13"/>
    <w:next w:val="NoList"/>
    <w:uiPriority w:val="99"/>
    <w:semiHidden/>
    <w:unhideWhenUsed/>
    <w:rsid w:val="00C836DA"/>
  </w:style>
  <w:style w:type="numbering" w:customStyle="1" w:styleId="NoList14">
    <w:name w:val="No List14"/>
    <w:next w:val="NoList"/>
    <w:uiPriority w:val="99"/>
    <w:semiHidden/>
    <w:unhideWhenUsed/>
    <w:rsid w:val="00C836DA"/>
  </w:style>
  <w:style w:type="numbering" w:customStyle="1" w:styleId="NoList15">
    <w:name w:val="No List15"/>
    <w:next w:val="NoList"/>
    <w:uiPriority w:val="99"/>
    <w:semiHidden/>
    <w:unhideWhenUsed/>
    <w:rsid w:val="00C836DA"/>
  </w:style>
  <w:style w:type="numbering" w:customStyle="1" w:styleId="NoList16">
    <w:name w:val="No List16"/>
    <w:next w:val="NoList"/>
    <w:uiPriority w:val="99"/>
    <w:semiHidden/>
    <w:unhideWhenUsed/>
    <w:rsid w:val="00C836DA"/>
  </w:style>
  <w:style w:type="numbering" w:customStyle="1" w:styleId="NoList17">
    <w:name w:val="No List17"/>
    <w:next w:val="NoList"/>
    <w:uiPriority w:val="99"/>
    <w:semiHidden/>
    <w:unhideWhenUsed/>
    <w:rsid w:val="00C836DA"/>
  </w:style>
  <w:style w:type="numbering" w:customStyle="1" w:styleId="NoList18">
    <w:name w:val="No List18"/>
    <w:next w:val="NoList"/>
    <w:uiPriority w:val="99"/>
    <w:semiHidden/>
    <w:unhideWhenUsed/>
    <w:rsid w:val="00C836DA"/>
  </w:style>
  <w:style w:type="numbering" w:customStyle="1" w:styleId="NoList19">
    <w:name w:val="No List19"/>
    <w:next w:val="NoList"/>
    <w:uiPriority w:val="99"/>
    <w:semiHidden/>
    <w:unhideWhenUsed/>
    <w:rsid w:val="00C836DA"/>
  </w:style>
  <w:style w:type="numbering" w:customStyle="1" w:styleId="NoList20">
    <w:name w:val="No List20"/>
    <w:next w:val="NoList"/>
    <w:semiHidden/>
    <w:unhideWhenUsed/>
    <w:rsid w:val="00C836DA"/>
  </w:style>
  <w:style w:type="numbering" w:customStyle="1" w:styleId="NoList21">
    <w:name w:val="No List21"/>
    <w:next w:val="NoList"/>
    <w:uiPriority w:val="99"/>
    <w:semiHidden/>
    <w:unhideWhenUsed/>
    <w:rsid w:val="00C836DA"/>
  </w:style>
  <w:style w:type="paragraph" w:customStyle="1" w:styleId="PlaceholderText2">
    <w:name w:val="Placeholder Text2"/>
    <w:basedOn w:val="Normal"/>
    <w:uiPriority w:val="99"/>
    <w:rsid w:val="00C836D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836DA"/>
    <w:pPr>
      <w:keepNext/>
      <w:tabs>
        <w:tab w:val="num" w:pos="1440"/>
      </w:tabs>
      <w:ind w:left="1800" w:hanging="360"/>
      <w:outlineLvl w:val="2"/>
    </w:pPr>
    <w:rPr>
      <w:rFonts w:eastAsia="MS Gothic"/>
      <w:sz w:val="24"/>
    </w:rPr>
  </w:style>
  <w:style w:type="paragraph" w:customStyle="1" w:styleId="LightList1">
    <w:name w:val="Light List1"/>
    <w:basedOn w:val="Normal"/>
    <w:rsid w:val="00C836DA"/>
    <w:pPr>
      <w:keepNext/>
      <w:tabs>
        <w:tab w:val="num" w:pos="2160"/>
      </w:tabs>
      <w:ind w:left="2520" w:hanging="360"/>
      <w:outlineLvl w:val="3"/>
    </w:pPr>
    <w:rPr>
      <w:rFonts w:eastAsia="MS Gothic"/>
      <w:sz w:val="24"/>
    </w:rPr>
  </w:style>
  <w:style w:type="paragraph" w:customStyle="1" w:styleId="LightGrid1">
    <w:name w:val="Light Grid1"/>
    <w:basedOn w:val="Normal"/>
    <w:rsid w:val="00C836DA"/>
    <w:pPr>
      <w:keepNext/>
      <w:tabs>
        <w:tab w:val="num" w:pos="2880"/>
      </w:tabs>
      <w:ind w:left="3240" w:hanging="360"/>
      <w:outlineLvl w:val="4"/>
    </w:pPr>
    <w:rPr>
      <w:rFonts w:eastAsia="MS Gothic"/>
      <w:sz w:val="24"/>
    </w:rPr>
  </w:style>
  <w:style w:type="paragraph" w:customStyle="1" w:styleId="MediumShading11">
    <w:name w:val="Medium Shading 11"/>
    <w:basedOn w:val="Normal"/>
    <w:rsid w:val="00C836DA"/>
    <w:pPr>
      <w:keepNext/>
      <w:tabs>
        <w:tab w:val="num" w:pos="3600"/>
      </w:tabs>
      <w:ind w:left="3960" w:hanging="360"/>
      <w:outlineLvl w:val="5"/>
    </w:pPr>
    <w:rPr>
      <w:rFonts w:eastAsia="MS Gothic"/>
      <w:sz w:val="24"/>
    </w:rPr>
  </w:style>
  <w:style w:type="paragraph" w:customStyle="1" w:styleId="MediumShading21">
    <w:name w:val="Medium Shading 21"/>
    <w:basedOn w:val="Normal"/>
    <w:rsid w:val="00C836DA"/>
    <w:pPr>
      <w:keepNext/>
      <w:tabs>
        <w:tab w:val="num" w:pos="4320"/>
      </w:tabs>
      <w:ind w:left="4680" w:hanging="360"/>
      <w:outlineLvl w:val="6"/>
    </w:pPr>
    <w:rPr>
      <w:rFonts w:eastAsia="MS Gothic"/>
      <w:sz w:val="24"/>
    </w:rPr>
  </w:style>
  <w:style w:type="paragraph" w:customStyle="1" w:styleId="MediumList11">
    <w:name w:val="Medium List 11"/>
    <w:basedOn w:val="Normal"/>
    <w:rsid w:val="00C836DA"/>
    <w:pPr>
      <w:keepNext/>
      <w:tabs>
        <w:tab w:val="num" w:pos="5040"/>
      </w:tabs>
      <w:ind w:left="5400" w:hanging="360"/>
      <w:outlineLvl w:val="7"/>
    </w:pPr>
    <w:rPr>
      <w:rFonts w:eastAsia="MS Gothic"/>
      <w:sz w:val="24"/>
    </w:rPr>
  </w:style>
  <w:style w:type="paragraph" w:customStyle="1" w:styleId="MediumList21">
    <w:name w:val="Medium List 21"/>
    <w:basedOn w:val="Normal"/>
    <w:rsid w:val="00C836D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836DA"/>
    <w:rPr>
      <w:sz w:val="17"/>
      <w:szCs w:val="24"/>
      <w:lang w:val="en-US" w:eastAsia="en-US" w:bidi="ar-SA"/>
    </w:rPr>
  </w:style>
  <w:style w:type="paragraph" w:customStyle="1" w:styleId="TagsFutura">
    <w:name w:val="TagsFutura"/>
    <w:basedOn w:val="Normal"/>
    <w:next w:val="Cites"/>
    <w:rsid w:val="00C836DA"/>
    <w:rPr>
      <w:rFonts w:ascii="Futura" w:eastAsia="Times" w:hAnsi="Futura"/>
      <w:b/>
      <w:caps/>
      <w:sz w:val="18"/>
      <w:szCs w:val="20"/>
    </w:rPr>
  </w:style>
  <w:style w:type="character" w:customStyle="1" w:styleId="italics">
    <w:name w:val="italics"/>
    <w:basedOn w:val="DefaultParagraphFont"/>
    <w:rsid w:val="00C836DA"/>
  </w:style>
  <w:style w:type="character" w:customStyle="1" w:styleId="m-3583723223135346788gmail-style13ptbold">
    <w:name w:val="m_-3583723223135346788gmail-style13ptbold"/>
    <w:basedOn w:val="DefaultParagraphFont"/>
    <w:rsid w:val="00C836DA"/>
  </w:style>
  <w:style w:type="character" w:customStyle="1" w:styleId="m-3583723223135346788gmail-styleunderline">
    <w:name w:val="m_-3583723223135346788gmail-styleunderline"/>
    <w:basedOn w:val="DefaultParagraphFont"/>
    <w:rsid w:val="00C836DA"/>
  </w:style>
  <w:style w:type="paragraph" w:customStyle="1" w:styleId="speakable">
    <w:name w:val="speakable"/>
    <w:basedOn w:val="Normal"/>
    <w:uiPriority w:val="99"/>
    <w:qFormat/>
    <w:rsid w:val="00C836D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836DA"/>
    <w:rPr>
      <w:b/>
      <w:u w:val="single"/>
    </w:rPr>
  </w:style>
  <w:style w:type="character" w:customStyle="1" w:styleId="UnresolvedMention3">
    <w:name w:val="Unresolved Mention3"/>
    <w:basedOn w:val="DefaultParagraphFont"/>
    <w:uiPriority w:val="99"/>
    <w:unhideWhenUsed/>
    <w:rsid w:val="00C836DA"/>
    <w:rPr>
      <w:color w:val="808080"/>
      <w:shd w:val="clear" w:color="auto" w:fill="E6E6E6"/>
    </w:rPr>
  </w:style>
  <w:style w:type="paragraph" w:customStyle="1" w:styleId="useless">
    <w:name w:val="useless"/>
    <w:basedOn w:val="Normal"/>
    <w:uiPriority w:val="99"/>
    <w:qFormat/>
    <w:rsid w:val="00C836DA"/>
    <w:rPr>
      <w:rFonts w:eastAsia="Times New Roman"/>
      <w:sz w:val="12"/>
    </w:rPr>
  </w:style>
  <w:style w:type="character" w:customStyle="1" w:styleId="tagCharCharCharChar">
    <w:name w:val="tag Char Char Char Char"/>
    <w:rsid w:val="00C836DA"/>
    <w:rPr>
      <w:b/>
      <w:sz w:val="24"/>
      <w:szCs w:val="24"/>
      <w:lang w:val="en-US" w:eastAsia="en-US" w:bidi="ar-SA"/>
    </w:rPr>
  </w:style>
  <w:style w:type="character" w:customStyle="1" w:styleId="DebateUnderlined">
    <w:name w:val="Debate Underlined"/>
    <w:rsid w:val="00C836DA"/>
    <w:rPr>
      <w:rFonts w:ascii="Helvetica" w:hAnsi="Helvetica"/>
      <w:sz w:val="20"/>
      <w:u w:val="single"/>
    </w:rPr>
  </w:style>
  <w:style w:type="character" w:styleId="PlaceholderText">
    <w:name w:val="Placeholder Text"/>
    <w:basedOn w:val="DefaultParagraphFont"/>
    <w:uiPriority w:val="99"/>
    <w:rsid w:val="00C836DA"/>
    <w:rPr>
      <w:color w:val="808080"/>
    </w:rPr>
  </w:style>
  <w:style w:type="character" w:customStyle="1" w:styleId="byl">
    <w:name w:val="byl"/>
    <w:rsid w:val="00C836DA"/>
  </w:style>
  <w:style w:type="paragraph" w:customStyle="1" w:styleId="css-xhhu0i">
    <w:name w:val="css-xhhu0i"/>
    <w:basedOn w:val="Normal"/>
    <w:rsid w:val="00C836DA"/>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836DA"/>
  </w:style>
  <w:style w:type="character" w:customStyle="1" w:styleId="m-8878800405382358272gmail-styleunderline">
    <w:name w:val="m_-8878800405382358272gmail-styleunderline"/>
    <w:basedOn w:val="DefaultParagraphFont"/>
    <w:rsid w:val="00C836DA"/>
  </w:style>
  <w:style w:type="character" w:customStyle="1" w:styleId="m-5498913268213319940gmail-styleunderline">
    <w:name w:val="m_-5498913268213319940gmail-styleunderline"/>
    <w:basedOn w:val="DefaultParagraphFont"/>
    <w:rsid w:val="00C836DA"/>
  </w:style>
  <w:style w:type="character" w:customStyle="1" w:styleId="overlay">
    <w:name w:val="overlay"/>
    <w:basedOn w:val="DefaultParagraphFont"/>
    <w:rsid w:val="00C836DA"/>
  </w:style>
  <w:style w:type="character" w:customStyle="1" w:styleId="TagCharCharCharChar0">
    <w:name w:val="Tag Char Char Char Char"/>
    <w:basedOn w:val="DefaultParagraphFont"/>
    <w:rsid w:val="00C836DA"/>
    <w:rPr>
      <w:rFonts w:ascii="Calibri" w:hAnsi="Calibri" w:cs="Calibri"/>
      <w:b/>
      <w:sz w:val="24"/>
    </w:rPr>
  </w:style>
  <w:style w:type="paragraph" w:customStyle="1" w:styleId="g-body">
    <w:name w:val="g-body"/>
    <w:basedOn w:val="Normal"/>
    <w:uiPriority w:val="99"/>
    <w:qFormat/>
    <w:rsid w:val="00C836DA"/>
    <w:pPr>
      <w:spacing w:before="100" w:beforeAutospacing="1" w:after="100" w:afterAutospacing="1"/>
    </w:pPr>
    <w:rPr>
      <w:rFonts w:eastAsia="Times New Roman"/>
      <w:sz w:val="24"/>
    </w:rPr>
  </w:style>
  <w:style w:type="paragraph" w:customStyle="1" w:styleId="g-pstyle0">
    <w:name w:val="g-pstyle0"/>
    <w:basedOn w:val="Normal"/>
    <w:uiPriority w:val="99"/>
    <w:qFormat/>
    <w:rsid w:val="00C836DA"/>
    <w:pPr>
      <w:spacing w:before="100" w:beforeAutospacing="1" w:after="100" w:afterAutospacing="1"/>
    </w:pPr>
    <w:rPr>
      <w:rFonts w:eastAsia="Times New Roman"/>
      <w:sz w:val="24"/>
    </w:rPr>
  </w:style>
  <w:style w:type="paragraph" w:customStyle="1" w:styleId="g-pstyle1">
    <w:name w:val="g-pstyle1"/>
    <w:basedOn w:val="Normal"/>
    <w:uiPriority w:val="99"/>
    <w:qFormat/>
    <w:rsid w:val="00C836DA"/>
    <w:pPr>
      <w:spacing w:before="100" w:beforeAutospacing="1" w:after="100" w:afterAutospacing="1"/>
    </w:pPr>
    <w:rPr>
      <w:rFonts w:eastAsia="Times New Roman"/>
      <w:sz w:val="24"/>
    </w:rPr>
  </w:style>
  <w:style w:type="paragraph" w:customStyle="1" w:styleId="g-asset-hed">
    <w:name w:val="g-asset-hed"/>
    <w:basedOn w:val="Normal"/>
    <w:uiPriority w:val="99"/>
    <w:qFormat/>
    <w:rsid w:val="00C836D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836DA"/>
    <w:pPr>
      <w:spacing w:before="100" w:beforeAutospacing="1" w:after="100" w:afterAutospacing="1"/>
    </w:pPr>
    <w:rPr>
      <w:rFonts w:ascii="Arial" w:hAnsi="Arial"/>
      <w:sz w:val="24"/>
    </w:rPr>
  </w:style>
  <w:style w:type="paragraph" w:customStyle="1" w:styleId="speech">
    <w:name w:val="speech"/>
    <w:basedOn w:val="Normal"/>
    <w:uiPriority w:val="99"/>
    <w:qFormat/>
    <w:rsid w:val="00C836DA"/>
    <w:pPr>
      <w:spacing w:before="100" w:beforeAutospacing="1" w:after="100" w:afterAutospacing="1"/>
    </w:pPr>
    <w:rPr>
      <w:sz w:val="24"/>
    </w:rPr>
  </w:style>
  <w:style w:type="character" w:customStyle="1" w:styleId="adtext">
    <w:name w:val="adtext"/>
    <w:basedOn w:val="DefaultParagraphFont"/>
    <w:rsid w:val="00C836DA"/>
  </w:style>
  <w:style w:type="character" w:customStyle="1" w:styleId="UL-Bold">
    <w:name w:val="UL-Bold"/>
    <w:basedOn w:val="DefaultParagraphFont"/>
    <w:rsid w:val="00C836DA"/>
    <w:rPr>
      <w:u w:val="thick"/>
    </w:rPr>
  </w:style>
  <w:style w:type="character" w:customStyle="1" w:styleId="UL-None">
    <w:name w:val="UL-None"/>
    <w:basedOn w:val="DefaultParagraphFont"/>
    <w:rsid w:val="00C836DA"/>
    <w:rPr>
      <w:strike w:val="0"/>
      <w:dstrike w:val="0"/>
      <w:u w:val="none"/>
      <w:effect w:val="none"/>
    </w:rPr>
  </w:style>
  <w:style w:type="character" w:customStyle="1" w:styleId="qu730rj69h">
    <w:name w:val="qu730rj69h"/>
    <w:basedOn w:val="DefaultParagraphFont"/>
    <w:rsid w:val="00C836DA"/>
  </w:style>
  <w:style w:type="paragraph" w:customStyle="1" w:styleId="optext">
    <w:name w:val="optext"/>
    <w:basedOn w:val="Normal"/>
    <w:uiPriority w:val="99"/>
    <w:qFormat/>
    <w:rsid w:val="00C836DA"/>
    <w:pPr>
      <w:spacing w:before="100" w:beforeAutospacing="1" w:after="100" w:afterAutospacing="1"/>
    </w:pPr>
    <w:rPr>
      <w:sz w:val="24"/>
    </w:rPr>
  </w:style>
  <w:style w:type="character" w:customStyle="1" w:styleId="lmy74qr12z">
    <w:name w:val="lmy74qr12z"/>
    <w:basedOn w:val="DefaultParagraphFont"/>
    <w:rsid w:val="00C836DA"/>
  </w:style>
  <w:style w:type="character" w:customStyle="1" w:styleId="icr880">
    <w:name w:val="icr880"/>
    <w:basedOn w:val="DefaultParagraphFont"/>
    <w:rsid w:val="00C836DA"/>
  </w:style>
  <w:style w:type="character" w:customStyle="1" w:styleId="hx23q54">
    <w:name w:val="hx23q54"/>
    <w:basedOn w:val="DefaultParagraphFont"/>
    <w:rsid w:val="00C836DA"/>
  </w:style>
  <w:style w:type="character" w:customStyle="1" w:styleId="m-5348258726587825636gmail-style13ptbold">
    <w:name w:val="m_-5348258726587825636gmail-style13ptbold"/>
    <w:basedOn w:val="DefaultParagraphFont"/>
    <w:rsid w:val="00C836DA"/>
  </w:style>
  <w:style w:type="character" w:customStyle="1" w:styleId="m-5348258726587825636gmail-styleunderline">
    <w:name w:val="m_-5348258726587825636gmail-styleunderline"/>
    <w:basedOn w:val="DefaultParagraphFont"/>
    <w:rsid w:val="00C836DA"/>
  </w:style>
  <w:style w:type="character" w:customStyle="1" w:styleId="m4385445901877740177gmail-styleunderline">
    <w:name w:val="m_4385445901877740177gmail-styleunderline"/>
    <w:basedOn w:val="DefaultParagraphFont"/>
    <w:rsid w:val="00C836DA"/>
  </w:style>
  <w:style w:type="character" w:customStyle="1" w:styleId="DDIUnderline">
    <w:name w:val="DDI Underline"/>
    <w:qFormat/>
    <w:rsid w:val="00C836DA"/>
    <w:rPr>
      <w:rFonts w:ascii="Times New Roman" w:hAnsi="Times New Roman"/>
      <w:sz w:val="24"/>
      <w:u w:val="single"/>
    </w:rPr>
  </w:style>
  <w:style w:type="paragraph" w:customStyle="1" w:styleId="ALLCAPS">
    <w:name w:val="ALL CAPS"/>
    <w:basedOn w:val="Normal"/>
    <w:link w:val="ALLCAPSChar"/>
    <w:qFormat/>
    <w:rsid w:val="00C836DA"/>
    <w:rPr>
      <w:rFonts w:eastAsia="Times New Roman"/>
      <w:b/>
      <w:caps/>
    </w:rPr>
  </w:style>
  <w:style w:type="character" w:customStyle="1" w:styleId="ALLCAPSChar">
    <w:name w:val="ALL CAPS Char"/>
    <w:basedOn w:val="DefaultParagraphFont"/>
    <w:link w:val="ALLCAPS"/>
    <w:rsid w:val="00C836DA"/>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C836D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836DA"/>
    <w:rPr>
      <w:rFonts w:ascii="Calibri" w:eastAsia="Times New Roman" w:hAnsi="Calibri"/>
      <w:b/>
    </w:rPr>
  </w:style>
  <w:style w:type="character" w:customStyle="1" w:styleId="Cites-AuthorDate">
    <w:name w:val="Cites-Author/Date"/>
    <w:rsid w:val="00C836DA"/>
    <w:rPr>
      <w:rFonts w:ascii="Helvetica" w:hAnsi="Helvetica"/>
      <w:b/>
      <w:sz w:val="22"/>
      <w:szCs w:val="24"/>
      <w:u w:val="thick"/>
    </w:rPr>
  </w:style>
  <w:style w:type="paragraph" w:customStyle="1" w:styleId="CiteTag">
    <w:name w:val="Cite/Tag"/>
    <w:basedOn w:val="Normal"/>
    <w:uiPriority w:val="99"/>
    <w:qFormat/>
    <w:rsid w:val="00C836DA"/>
    <w:rPr>
      <w:rFonts w:eastAsia="Cambria"/>
      <w:b/>
    </w:rPr>
  </w:style>
  <w:style w:type="character" w:customStyle="1" w:styleId="m489902567989944824gmail-style13ptbold">
    <w:name w:val="m_489902567989944824gmail-style13ptbold"/>
    <w:basedOn w:val="DefaultParagraphFont"/>
    <w:rsid w:val="00C836DA"/>
  </w:style>
  <w:style w:type="character" w:customStyle="1" w:styleId="m489902567989944824gmail-styleunderline">
    <w:name w:val="m_489902567989944824gmail-styleunderline"/>
    <w:basedOn w:val="DefaultParagraphFont"/>
    <w:rsid w:val="00C836DA"/>
  </w:style>
  <w:style w:type="character" w:customStyle="1" w:styleId="UnderlineCharChar3">
    <w:name w:val="Underline Char Char3"/>
    <w:rsid w:val="00C836DA"/>
    <w:rPr>
      <w:szCs w:val="24"/>
      <w:u w:val="single"/>
      <w:lang w:val="en-US" w:eastAsia="en-US" w:bidi="ar-SA"/>
    </w:rPr>
  </w:style>
  <w:style w:type="character" w:customStyle="1" w:styleId="tl8wme">
    <w:name w:val="tl8wme"/>
    <w:basedOn w:val="DefaultParagraphFont"/>
    <w:rsid w:val="00C836DA"/>
  </w:style>
  <w:style w:type="character" w:customStyle="1" w:styleId="Mention3">
    <w:name w:val="Mention3"/>
    <w:basedOn w:val="DefaultParagraphFont"/>
    <w:uiPriority w:val="99"/>
    <w:semiHidden/>
    <w:unhideWhenUsed/>
    <w:rsid w:val="00C836DA"/>
    <w:rPr>
      <w:color w:val="2B579A"/>
      <w:shd w:val="clear" w:color="auto" w:fill="E6E6E6"/>
    </w:rPr>
  </w:style>
  <w:style w:type="character" w:customStyle="1" w:styleId="m-5251091010484660064gmail-style13ptbold">
    <w:name w:val="m_-5251091010484660064gmail-style13ptbold"/>
    <w:basedOn w:val="DefaultParagraphFont"/>
    <w:rsid w:val="00C836DA"/>
  </w:style>
  <w:style w:type="character" w:customStyle="1" w:styleId="m-5251091010484660064gmail-styleunderline">
    <w:name w:val="m_-5251091010484660064gmail-styleunderline"/>
    <w:basedOn w:val="DefaultParagraphFont"/>
    <w:rsid w:val="00C836DA"/>
  </w:style>
  <w:style w:type="character" w:customStyle="1" w:styleId="tablecaption">
    <w:name w:val="tablecaption"/>
    <w:basedOn w:val="DefaultParagraphFont"/>
    <w:rsid w:val="00C836DA"/>
  </w:style>
  <w:style w:type="character" w:customStyle="1" w:styleId="StyleLatinHelvetica105ptBlack">
    <w:name w:val="Style (Latin) Helvetica 10.5 pt Black"/>
    <w:basedOn w:val="DefaultParagraphFont"/>
    <w:rsid w:val="00C836DA"/>
    <w:rPr>
      <w:rFonts w:ascii="Times New Roman" w:hAnsi="Times New Roman"/>
      <w:color w:val="000000"/>
      <w:sz w:val="21"/>
    </w:rPr>
  </w:style>
  <w:style w:type="character" w:customStyle="1" w:styleId="Quotation">
    <w:name w:val="Quotation"/>
    <w:qFormat/>
    <w:rsid w:val="00C836DA"/>
    <w:rPr>
      <w:rFonts w:ascii="Arial" w:hAnsi="Arial"/>
      <w:b/>
      <w:i/>
      <w:iCs/>
      <w:sz w:val="24"/>
      <w:u w:val="single"/>
    </w:rPr>
  </w:style>
  <w:style w:type="paragraph" w:customStyle="1" w:styleId="DateTime">
    <w:name w:val="DateTime"/>
    <w:basedOn w:val="Normal"/>
    <w:link w:val="DateTimeChar"/>
    <w:autoRedefine/>
    <w:uiPriority w:val="4"/>
    <w:qFormat/>
    <w:rsid w:val="00C836DA"/>
  </w:style>
  <w:style w:type="character" w:customStyle="1" w:styleId="DateTimeChar">
    <w:name w:val="DateTime Char"/>
    <w:basedOn w:val="DefaultParagraphFont"/>
    <w:link w:val="DateTime"/>
    <w:uiPriority w:val="4"/>
    <w:rsid w:val="00C836DA"/>
    <w:rPr>
      <w:rFonts w:ascii="Calibri" w:hAnsi="Calibri"/>
      <w:sz w:val="22"/>
    </w:rPr>
  </w:style>
  <w:style w:type="paragraph" w:customStyle="1" w:styleId="Lecture">
    <w:name w:val="Lecture"/>
    <w:next w:val="BodyText"/>
    <w:link w:val="LectureChar"/>
    <w:autoRedefine/>
    <w:uiPriority w:val="4"/>
    <w:qFormat/>
    <w:rsid w:val="00C836DA"/>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C836DA"/>
    <w:rPr>
      <w:rFonts w:ascii="Arial" w:hAnsi="Arial" w:cs="Arial"/>
      <w:spacing w:val="-10"/>
      <w:sz w:val="22"/>
    </w:rPr>
  </w:style>
  <w:style w:type="character" w:customStyle="1" w:styleId="m-413333960618644972gmail-style13ptbold">
    <w:name w:val="m_-413333960618644972gmail-style13ptbold"/>
    <w:basedOn w:val="DefaultParagraphFont"/>
    <w:rsid w:val="00C836DA"/>
  </w:style>
  <w:style w:type="character" w:customStyle="1" w:styleId="m-413333960618644972gmail-styleunderline">
    <w:name w:val="m_-413333960618644972gmail-styleunderline"/>
    <w:basedOn w:val="DefaultParagraphFont"/>
    <w:rsid w:val="00C836DA"/>
  </w:style>
  <w:style w:type="character" w:customStyle="1" w:styleId="m8314098763611656848gmail-stylestylebold12pt">
    <w:name w:val="m_8314098763611656848gmail-stylestylebold12pt"/>
    <w:basedOn w:val="DefaultParagraphFont"/>
    <w:rsid w:val="00C836DA"/>
  </w:style>
  <w:style w:type="character" w:customStyle="1" w:styleId="m8314098763611656848gmail-styleboldunderline">
    <w:name w:val="m_8314098763611656848gmail-styleboldunderline"/>
    <w:basedOn w:val="DefaultParagraphFont"/>
    <w:rsid w:val="00C836DA"/>
  </w:style>
  <w:style w:type="paragraph" w:customStyle="1" w:styleId="Spacer">
    <w:name w:val="Spacer"/>
    <w:basedOn w:val="Heading1"/>
    <w:link w:val="SpacerChar"/>
    <w:autoRedefine/>
    <w:uiPriority w:val="4"/>
    <w:qFormat/>
    <w:rsid w:val="00C836D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836DA"/>
    <w:rPr>
      <w:rFonts w:ascii="Georgia" w:eastAsiaTheme="majorEastAsia" w:hAnsi="Georgia" w:cstheme="majorBidi"/>
      <w:b/>
      <w:bCs/>
      <w:szCs w:val="32"/>
    </w:rPr>
  </w:style>
  <w:style w:type="paragraph" w:customStyle="1" w:styleId="msonormal0">
    <w:name w:val="msonormal"/>
    <w:basedOn w:val="Normal"/>
    <w:qFormat/>
    <w:rsid w:val="00C836DA"/>
    <w:pPr>
      <w:spacing w:before="100" w:beforeAutospacing="1" w:after="100" w:afterAutospacing="1"/>
    </w:pPr>
    <w:rPr>
      <w:rFonts w:eastAsia="Times New Roman"/>
      <w:sz w:val="24"/>
    </w:rPr>
  </w:style>
  <w:style w:type="paragraph" w:customStyle="1" w:styleId="TxBr41p1">
    <w:name w:val="TxBr_41p1"/>
    <w:basedOn w:val="Normal"/>
    <w:qFormat/>
    <w:rsid w:val="00C836D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836DA"/>
    <w:rPr>
      <w:rFonts w:ascii="Georgia" w:eastAsia="Times New Roman" w:hAnsi="Georgia" w:cs="Arial" w:hint="default"/>
      <w:b/>
      <w:bCs/>
      <w:kern w:val="32"/>
      <w:sz w:val="28"/>
      <w:szCs w:val="32"/>
    </w:rPr>
  </w:style>
  <w:style w:type="character" w:customStyle="1" w:styleId="CiteReal0">
    <w:name w:val="CiteReal"/>
    <w:uiPriority w:val="1"/>
    <w:qFormat/>
    <w:rsid w:val="00C836DA"/>
    <w:rPr>
      <w:rFonts w:ascii="Arial" w:hAnsi="Arial"/>
      <w:b/>
      <w:sz w:val="24"/>
      <w:u w:val="single"/>
    </w:rPr>
  </w:style>
  <w:style w:type="character" w:customStyle="1" w:styleId="dropcap1">
    <w:name w:val="dropcap1"/>
    <w:rsid w:val="00C836DA"/>
  </w:style>
  <w:style w:type="paragraph" w:customStyle="1" w:styleId="Style42">
    <w:name w:val="Style42"/>
    <w:basedOn w:val="Normal"/>
    <w:uiPriority w:val="99"/>
    <w:rsid w:val="00C836DA"/>
    <w:pPr>
      <w:spacing w:line="202" w:lineRule="exact"/>
      <w:jc w:val="both"/>
    </w:pPr>
    <w:rPr>
      <w:rFonts w:ascii="Palatino Linotype" w:hAnsi="Palatino Linotype" w:cs="Palatino Linotype"/>
    </w:rPr>
  </w:style>
  <w:style w:type="character" w:customStyle="1" w:styleId="FontStyle72">
    <w:name w:val="Font Style72"/>
    <w:uiPriority w:val="99"/>
    <w:rsid w:val="00C836DA"/>
    <w:rPr>
      <w:rFonts w:ascii="Cambria" w:hAnsi="Cambria" w:cs="Cambria" w:hint="default"/>
      <w:sz w:val="16"/>
      <w:szCs w:val="16"/>
    </w:rPr>
  </w:style>
  <w:style w:type="character" w:customStyle="1" w:styleId="FontStyle73">
    <w:name w:val="Font Style73"/>
    <w:uiPriority w:val="99"/>
    <w:rsid w:val="00C836DA"/>
    <w:rPr>
      <w:rFonts w:ascii="Cambria" w:hAnsi="Cambria" w:cs="Cambria" w:hint="default"/>
      <w:i/>
      <w:iCs/>
      <w:sz w:val="16"/>
      <w:szCs w:val="16"/>
    </w:rPr>
  </w:style>
  <w:style w:type="character" w:customStyle="1" w:styleId="UnderlinestyleChar20">
    <w:name w:val="Underline style Char2"/>
    <w:rsid w:val="00C836DA"/>
    <w:rPr>
      <w:sz w:val="22"/>
      <w:szCs w:val="24"/>
      <w:u w:val="single"/>
      <w:lang w:val="en-US" w:eastAsia="en-US" w:bidi="ar-SA"/>
    </w:rPr>
  </w:style>
  <w:style w:type="character" w:customStyle="1" w:styleId="FontStyle49">
    <w:name w:val="Font Style49"/>
    <w:uiPriority w:val="99"/>
    <w:rsid w:val="00C836DA"/>
    <w:rPr>
      <w:rFonts w:ascii="Cambria" w:hAnsi="Cambria" w:cs="Cambria"/>
      <w:sz w:val="20"/>
      <w:szCs w:val="20"/>
    </w:rPr>
  </w:style>
  <w:style w:type="character" w:customStyle="1" w:styleId="FontStyle50">
    <w:name w:val="Font Style50"/>
    <w:uiPriority w:val="99"/>
    <w:rsid w:val="00C836D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836D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836DA"/>
    <w:rPr>
      <w:rFonts w:ascii="Cambria" w:eastAsia="Cambria" w:hAnsi="Cambria" w:cs="Cambria"/>
      <w:spacing w:val="-3"/>
      <w:sz w:val="22"/>
      <w:szCs w:val="20"/>
    </w:rPr>
  </w:style>
  <w:style w:type="character" w:customStyle="1" w:styleId="kn">
    <w:name w:val="kn"/>
    <w:basedOn w:val="DefaultParagraphFont"/>
    <w:rsid w:val="00C836DA"/>
  </w:style>
  <w:style w:type="character" w:customStyle="1" w:styleId="StyleStyleUnderlineUnderlineStyleBoldUnderlineIntenseEmphas">
    <w:name w:val="Style Style UnderlineUnderlineStyle Bold UnderlineIntense Emphas..."/>
    <w:basedOn w:val="DefaultParagraphFont"/>
    <w:rsid w:val="00C836DA"/>
    <w:rPr>
      <w:b/>
      <w:bCs/>
      <w:sz w:val="26"/>
      <w:u w:val="single"/>
    </w:rPr>
  </w:style>
  <w:style w:type="character" w:customStyle="1" w:styleId="articoloinside">
    <w:name w:val="articolo_inside"/>
    <w:rsid w:val="00C836DA"/>
  </w:style>
  <w:style w:type="paragraph" w:customStyle="1" w:styleId="pagetools">
    <w:name w:val="pagetools"/>
    <w:basedOn w:val="Normal"/>
    <w:rsid w:val="00C836DA"/>
    <w:pPr>
      <w:spacing w:before="100" w:beforeAutospacing="1" w:after="100" w:afterAutospacing="1"/>
    </w:pPr>
    <w:rPr>
      <w:rFonts w:ascii="Cambria" w:eastAsia="Cambria" w:hAnsi="Cambria"/>
      <w:sz w:val="24"/>
    </w:rPr>
  </w:style>
  <w:style w:type="character" w:customStyle="1" w:styleId="job">
    <w:name w:val="job"/>
    <w:basedOn w:val="DefaultParagraphFont"/>
    <w:rsid w:val="00C836DA"/>
  </w:style>
  <w:style w:type="character" w:customStyle="1" w:styleId="publisher">
    <w:name w:val="publisher"/>
    <w:basedOn w:val="DefaultParagraphFont"/>
    <w:rsid w:val="00C836DA"/>
  </w:style>
  <w:style w:type="character" w:customStyle="1" w:styleId="pubyear">
    <w:name w:val="pubyear"/>
    <w:basedOn w:val="DefaultParagraphFont"/>
    <w:rsid w:val="00C836DA"/>
  </w:style>
  <w:style w:type="character" w:customStyle="1" w:styleId="pubcity">
    <w:name w:val="pubcity"/>
    <w:basedOn w:val="DefaultParagraphFont"/>
    <w:rsid w:val="00C836DA"/>
  </w:style>
  <w:style w:type="paragraph" w:customStyle="1" w:styleId="C-Text">
    <w:name w:val="C-Text"/>
    <w:basedOn w:val="Normal"/>
    <w:rsid w:val="00C836DA"/>
    <w:pPr>
      <w:tabs>
        <w:tab w:val="num" w:pos="720"/>
      </w:tabs>
      <w:ind w:left="720" w:hanging="360"/>
    </w:pPr>
    <w:rPr>
      <w:rFonts w:ascii="Book Antiqua" w:hAnsi="Book Antiqua"/>
      <w:sz w:val="24"/>
    </w:rPr>
  </w:style>
  <w:style w:type="character" w:customStyle="1" w:styleId="ecdate">
    <w:name w:val="ec_date"/>
    <w:basedOn w:val="DefaultParagraphFont"/>
    <w:rsid w:val="00C836DA"/>
    <w:rPr>
      <w:rFonts w:ascii="Symbol" w:hAnsi="Symbol" w:hint="default"/>
      <w:sz w:val="20"/>
      <w:szCs w:val="20"/>
      <w:shd w:val="clear" w:color="auto" w:fill="FFFFFF"/>
    </w:rPr>
  </w:style>
  <w:style w:type="paragraph" w:customStyle="1" w:styleId="ecmsonormal">
    <w:name w:val="ec_msonormal"/>
    <w:basedOn w:val="Normal"/>
    <w:rsid w:val="00C836D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836DA"/>
  </w:style>
  <w:style w:type="character" w:customStyle="1" w:styleId="articleheadline">
    <w:name w:val="articleheadline"/>
    <w:basedOn w:val="DefaultParagraphFont"/>
    <w:rsid w:val="00C836DA"/>
  </w:style>
  <w:style w:type="paragraph" w:customStyle="1" w:styleId="u-intro">
    <w:name w:val="u-intro"/>
    <w:basedOn w:val="Normal"/>
    <w:rsid w:val="00C836DA"/>
    <w:pPr>
      <w:spacing w:before="100" w:beforeAutospacing="1" w:after="100" w:afterAutospacing="1"/>
    </w:pPr>
    <w:rPr>
      <w:rFonts w:ascii="Georgia" w:hAnsi="Georgia"/>
      <w:sz w:val="24"/>
    </w:rPr>
  </w:style>
  <w:style w:type="character" w:customStyle="1" w:styleId="u-byline">
    <w:name w:val="u-byline"/>
    <w:basedOn w:val="DefaultParagraphFont"/>
    <w:rsid w:val="00C836DA"/>
  </w:style>
  <w:style w:type="character" w:customStyle="1" w:styleId="articlebya">
    <w:name w:val="articleby_a"/>
    <w:basedOn w:val="DefaultParagraphFont"/>
    <w:rsid w:val="00C836DA"/>
  </w:style>
  <w:style w:type="character" w:customStyle="1" w:styleId="popupwinby">
    <w:name w:val="popupwinby"/>
    <w:basedOn w:val="DefaultParagraphFont"/>
    <w:rsid w:val="00C836DA"/>
  </w:style>
  <w:style w:type="character" w:customStyle="1" w:styleId="storyheader">
    <w:name w:val="storyheader"/>
    <w:basedOn w:val="DefaultParagraphFont"/>
    <w:rsid w:val="00C836DA"/>
  </w:style>
  <w:style w:type="character" w:customStyle="1" w:styleId="marron">
    <w:name w:val="marron"/>
    <w:basedOn w:val="DefaultParagraphFont"/>
    <w:rsid w:val="00C836DA"/>
  </w:style>
  <w:style w:type="paragraph" w:customStyle="1" w:styleId="StyleNormalWeb10pt">
    <w:name w:val="Style Normal (Web) + 10 pt"/>
    <w:basedOn w:val="NormalWeb"/>
    <w:next w:val="Normal"/>
    <w:rsid w:val="00C836DA"/>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C836DA"/>
    <w:rPr>
      <w:szCs w:val="24"/>
      <w:lang w:val="en-US" w:eastAsia="en-US" w:bidi="ar-SA"/>
    </w:rPr>
  </w:style>
  <w:style w:type="paragraph" w:customStyle="1" w:styleId="TagCiteShells">
    <w:name w:val="Tag/Cite/Shells"/>
    <w:basedOn w:val="Normal"/>
    <w:rsid w:val="00C836DA"/>
    <w:rPr>
      <w:rFonts w:ascii="Georgia" w:hAnsi="Georgia"/>
      <w:b/>
    </w:rPr>
  </w:style>
  <w:style w:type="paragraph" w:customStyle="1" w:styleId="DefinitionTerm">
    <w:name w:val="Definition Term"/>
    <w:basedOn w:val="Normal"/>
    <w:next w:val="Normal"/>
    <w:rsid w:val="00C836DA"/>
    <w:rPr>
      <w:rFonts w:ascii="Georgia" w:hAnsi="Georgia"/>
      <w:snapToGrid w:val="0"/>
      <w:sz w:val="24"/>
    </w:rPr>
  </w:style>
  <w:style w:type="character" w:customStyle="1" w:styleId="Style3CharChar">
    <w:name w:val="Style3 Char Char"/>
    <w:basedOn w:val="DefaultParagraphFont"/>
    <w:rsid w:val="00C836D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836DA"/>
    <w:pPr>
      <w:spacing w:after="60"/>
    </w:pPr>
    <w:rPr>
      <w:rFonts w:ascii="Georgia" w:eastAsia="Segoe UI" w:hAnsi="Georgia" w:cs="Cambria"/>
      <w:caps/>
      <w:sz w:val="20"/>
      <w:lang w:eastAsia="zh-CN"/>
    </w:rPr>
  </w:style>
  <w:style w:type="character" w:customStyle="1" w:styleId="NormalChar0">
    <w:name w:val="Normal Char"/>
    <w:basedOn w:val="DefaultParagraphFont"/>
    <w:rsid w:val="00C836DA"/>
    <w:rPr>
      <w:lang w:eastAsia="en-US"/>
    </w:rPr>
  </w:style>
  <w:style w:type="character" w:customStyle="1" w:styleId="BoldUnderlineChar2">
    <w:name w:val="Bold + Underline Char"/>
    <w:basedOn w:val="DefaultParagraphFont"/>
    <w:rsid w:val="00C836D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836DA"/>
  </w:style>
  <w:style w:type="character" w:customStyle="1" w:styleId="CharacterStyle7">
    <w:name w:val="Character Style 7"/>
    <w:rsid w:val="00C836DA"/>
    <w:rPr>
      <w:rFonts w:ascii="Trebuchet MS" w:hAnsi="Trebuchet MS" w:cs="Trebuchet MS"/>
      <w:sz w:val="20"/>
      <w:szCs w:val="20"/>
      <w:u w:val="single"/>
    </w:rPr>
  </w:style>
  <w:style w:type="character" w:customStyle="1" w:styleId="StyleStyle4Char">
    <w:name w:val="Style Style4 + Char"/>
    <w:basedOn w:val="DefaultParagraphFont"/>
    <w:rsid w:val="00C836D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836D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836DA"/>
    <w:rPr>
      <w:rFonts w:ascii="Symbol" w:hAnsi="Symbol"/>
      <w:sz w:val="21"/>
      <w:szCs w:val="21"/>
      <w:u w:val="thick"/>
    </w:rPr>
  </w:style>
  <w:style w:type="paragraph" w:customStyle="1" w:styleId="Cite8">
    <w:name w:val="Cite8"/>
    <w:basedOn w:val="Normal"/>
    <w:autoRedefine/>
    <w:qFormat/>
    <w:rsid w:val="00C836DA"/>
    <w:rPr>
      <w:rFonts w:ascii="Trebuchet MS" w:eastAsia="Verdana" w:hAnsi="Trebuchet MS" w:cs="Cambria"/>
      <w:sz w:val="16"/>
    </w:rPr>
  </w:style>
  <w:style w:type="paragraph" w:customStyle="1" w:styleId="8font">
    <w:name w:val="8font"/>
    <w:basedOn w:val="Normal"/>
    <w:next w:val="Normal"/>
    <w:autoRedefine/>
    <w:qFormat/>
    <w:rsid w:val="00C836DA"/>
    <w:rPr>
      <w:rFonts w:ascii="Georgia" w:eastAsia="Cambria Math" w:hAnsi="Georgia" w:cs="Cambria"/>
      <w:sz w:val="16"/>
      <w:szCs w:val="16"/>
    </w:rPr>
  </w:style>
  <w:style w:type="paragraph" w:customStyle="1" w:styleId="BoldUnderlineChar20">
    <w:name w:val="BoldUnderline Char2"/>
    <w:link w:val="BoldUnderlineChar2Char"/>
    <w:rsid w:val="00C836D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836DA"/>
    <w:rPr>
      <w:rFonts w:ascii="Times New Roman" w:eastAsia="Times New Roman" w:hAnsi="Times New Roman" w:cs="Times New Roman"/>
      <w:b/>
      <w:sz w:val="20"/>
      <w:u w:val="single"/>
    </w:rPr>
  </w:style>
  <w:style w:type="character" w:customStyle="1" w:styleId="UnderlineCharChar4">
    <w:name w:val="Underline Char Char4"/>
    <w:rsid w:val="00C836DA"/>
    <w:rPr>
      <w:szCs w:val="24"/>
      <w:u w:val="single"/>
      <w:lang w:val="en-US" w:eastAsia="en-US" w:bidi="ar-SA"/>
    </w:rPr>
  </w:style>
  <w:style w:type="character" w:customStyle="1" w:styleId="BoldUnderlineCharChar3">
    <w:name w:val="BoldUnderline Char Char3"/>
    <w:rsid w:val="00C836DA"/>
    <w:rPr>
      <w:b/>
      <w:szCs w:val="24"/>
      <w:u w:val="single"/>
      <w:lang w:val="en-US" w:eastAsia="en-US" w:bidi="ar-SA"/>
    </w:rPr>
  </w:style>
  <w:style w:type="character" w:customStyle="1" w:styleId="BoldUnderlineCharChar2">
    <w:name w:val="BoldUnderline Char Char2"/>
    <w:rsid w:val="00C836DA"/>
    <w:rPr>
      <w:b/>
      <w:szCs w:val="24"/>
      <w:u w:val="single"/>
      <w:lang w:val="en-US" w:eastAsia="en-US" w:bidi="ar-SA"/>
    </w:rPr>
  </w:style>
  <w:style w:type="paragraph" w:customStyle="1" w:styleId="UnderlineCard0">
    <w:name w:val="UnderlineCard"/>
    <w:basedOn w:val="Heading3"/>
    <w:link w:val="UnderlineCardChar0"/>
    <w:qFormat/>
    <w:rsid w:val="00C836D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C836DA"/>
    <w:rPr>
      <w:rFonts w:ascii="Georgia" w:eastAsia="Calibri" w:hAnsi="Georgia" w:cs="Times New Roman"/>
      <w:sz w:val="20"/>
      <w:szCs w:val="20"/>
      <w:u w:val="single"/>
      <w:lang w:val="x-none" w:eastAsia="x-none"/>
    </w:rPr>
  </w:style>
  <w:style w:type="character" w:customStyle="1" w:styleId="5Notunderlined">
    <w:name w:val="5 Not underlined"/>
    <w:rsid w:val="00C836DA"/>
    <w:rPr>
      <w:rFonts w:ascii="Times New Roman" w:hAnsi="Times New Roman"/>
      <w:sz w:val="16"/>
    </w:rPr>
  </w:style>
  <w:style w:type="character" w:customStyle="1" w:styleId="volume-issue">
    <w:name w:val="volume-issue"/>
    <w:rsid w:val="00C836DA"/>
    <w:rPr>
      <w:rFonts w:cs="Times New Roman"/>
    </w:rPr>
  </w:style>
  <w:style w:type="character" w:customStyle="1" w:styleId="storytext">
    <w:name w:val="storytext"/>
    <w:basedOn w:val="DefaultParagraphFont"/>
    <w:rsid w:val="00C836DA"/>
  </w:style>
  <w:style w:type="character" w:customStyle="1" w:styleId="boldness1">
    <w:name w:val="boldness1"/>
    <w:rsid w:val="00C836DA"/>
  </w:style>
  <w:style w:type="paragraph" w:customStyle="1" w:styleId="Cardd">
    <w:name w:val="Cardd"/>
    <w:basedOn w:val="Normal"/>
    <w:uiPriority w:val="4"/>
    <w:qFormat/>
    <w:rsid w:val="00C836DA"/>
    <w:pPr>
      <w:ind w:left="288" w:right="288"/>
    </w:pPr>
    <w:rPr>
      <w:rFonts w:ascii="Georgia" w:hAnsi="Georgia"/>
    </w:rPr>
  </w:style>
  <w:style w:type="paragraph" w:customStyle="1" w:styleId="document0">
    <w:name w:val="document"/>
    <w:basedOn w:val="Normal"/>
    <w:qFormat/>
    <w:rsid w:val="00C836D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836DA"/>
  </w:style>
  <w:style w:type="character" w:customStyle="1" w:styleId="aa">
    <w:name w:val="_"/>
    <w:basedOn w:val="DefaultParagraphFont"/>
    <w:rsid w:val="00C836DA"/>
  </w:style>
  <w:style w:type="paragraph" w:customStyle="1" w:styleId="Shrink6">
    <w:name w:val="Shrink 6"/>
    <w:basedOn w:val="Normal"/>
    <w:qFormat/>
    <w:rsid w:val="00C836DA"/>
    <w:rPr>
      <w:rFonts w:ascii="Georgia" w:eastAsia="Calibri" w:hAnsi="Georgia"/>
      <w:sz w:val="12"/>
    </w:rPr>
  </w:style>
  <w:style w:type="character" w:customStyle="1" w:styleId="messagecontent">
    <w:name w:val="message_content"/>
    <w:rsid w:val="00C836DA"/>
  </w:style>
  <w:style w:type="paragraph" w:customStyle="1" w:styleId="BriefTitleWorks">
    <w:name w:val="Brief Title Works"/>
    <w:basedOn w:val="Heading1"/>
    <w:link w:val="BriefTitleWorksChar"/>
    <w:rsid w:val="00C836D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836DA"/>
    <w:rPr>
      <w:rFonts w:ascii="Georgia" w:eastAsia="Times New Roman" w:hAnsi="Georgia" w:cs="Arial"/>
      <w:b/>
      <w:bCs/>
      <w:kern w:val="32"/>
      <w:szCs w:val="32"/>
      <w:u w:val="single"/>
    </w:rPr>
  </w:style>
  <w:style w:type="character" w:customStyle="1" w:styleId="twelptblackblack1">
    <w:name w:val="twelptblackblack1"/>
    <w:basedOn w:val="DefaultParagraphFont"/>
    <w:rsid w:val="00C836DA"/>
    <w:rPr>
      <w:rFonts w:ascii="Verdana" w:hAnsi="Verdana" w:hint="default"/>
      <w:color w:val="000000"/>
      <w:sz w:val="16"/>
      <w:szCs w:val="16"/>
    </w:rPr>
  </w:style>
  <w:style w:type="character" w:customStyle="1" w:styleId="Heading3CharCharCharChar1">
    <w:name w:val="Heading 3 Char Char Char Char1"/>
    <w:rsid w:val="00C836DA"/>
    <w:rPr>
      <w:rFonts w:cs="Arial"/>
      <w:bCs/>
      <w:szCs w:val="26"/>
      <w:u w:val="single"/>
      <w:lang w:val="en-US" w:eastAsia="en-US" w:bidi="ar-SA"/>
    </w:rPr>
  </w:style>
  <w:style w:type="paragraph" w:customStyle="1" w:styleId="conintrotext">
    <w:name w:val="conintrotext"/>
    <w:basedOn w:val="Normal"/>
    <w:uiPriority w:val="99"/>
    <w:rsid w:val="00C836DA"/>
    <w:pPr>
      <w:spacing w:before="100" w:beforeAutospacing="1" w:after="100" w:afterAutospacing="1"/>
    </w:pPr>
    <w:rPr>
      <w:rFonts w:ascii="Georgia" w:eastAsia="Times New Roman" w:hAnsi="Georgia"/>
      <w:sz w:val="24"/>
    </w:rPr>
  </w:style>
  <w:style w:type="character" w:customStyle="1" w:styleId="comment-body">
    <w:name w:val="comment-body"/>
    <w:rsid w:val="00C836DA"/>
  </w:style>
  <w:style w:type="character" w:customStyle="1" w:styleId="UnderlineCharCharChar1">
    <w:name w:val="Underline Char Char Char1"/>
    <w:rsid w:val="00C836D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836D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836DA"/>
    <w:rPr>
      <w:rFonts w:asciiTheme="minorHAnsi" w:eastAsia="MS Mincho" w:hAnsiTheme="minorHAnsi"/>
      <w:b/>
      <w:sz w:val="24"/>
      <w:u w:val="single"/>
    </w:rPr>
  </w:style>
  <w:style w:type="character" w:customStyle="1" w:styleId="mw-headline">
    <w:name w:val="mw-headline"/>
    <w:rsid w:val="00C836DA"/>
  </w:style>
  <w:style w:type="character" w:customStyle="1" w:styleId="flagicon">
    <w:name w:val="flagicon"/>
    <w:rsid w:val="00C836DA"/>
  </w:style>
  <w:style w:type="paragraph" w:customStyle="1" w:styleId="assert">
    <w:name w:val="assert"/>
    <w:basedOn w:val="Normal"/>
    <w:uiPriority w:val="99"/>
    <w:rsid w:val="00C836DA"/>
    <w:pPr>
      <w:spacing w:before="100" w:beforeAutospacing="1" w:after="100" w:afterAutospacing="1"/>
    </w:pPr>
    <w:rPr>
      <w:rFonts w:ascii="Georgia" w:eastAsia="Times New Roman" w:hAnsi="Georgia"/>
      <w:sz w:val="24"/>
    </w:rPr>
  </w:style>
  <w:style w:type="character" w:customStyle="1" w:styleId="apturelink">
    <w:name w:val="apturelink"/>
    <w:rsid w:val="00C836DA"/>
  </w:style>
  <w:style w:type="character" w:customStyle="1" w:styleId="apturelinkicon">
    <w:name w:val="apturelinkicon"/>
    <w:rsid w:val="00C836DA"/>
  </w:style>
  <w:style w:type="paragraph" w:customStyle="1" w:styleId="Default1">
    <w:name w:val="Default1"/>
    <w:basedOn w:val="Default"/>
    <w:next w:val="Default"/>
    <w:uiPriority w:val="99"/>
    <w:rsid w:val="00C836DA"/>
    <w:rPr>
      <w:color w:val="auto"/>
    </w:rPr>
  </w:style>
  <w:style w:type="paragraph" w:customStyle="1" w:styleId="center">
    <w:name w:val="center"/>
    <w:basedOn w:val="Normal"/>
    <w:uiPriority w:val="99"/>
    <w:rsid w:val="00C836DA"/>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C836DA"/>
    <w:rPr>
      <w:rFonts w:ascii="Calibri" w:eastAsia="Times New Roman" w:hAnsi="Calibri"/>
      <w:sz w:val="16"/>
    </w:rPr>
  </w:style>
  <w:style w:type="character" w:customStyle="1" w:styleId="UnderlineChar1Char">
    <w:name w:val="Underline Char1 Char"/>
    <w:rsid w:val="00C836D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836D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836D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836D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836D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836D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836DA"/>
    <w:rPr>
      <w:rFonts w:asciiTheme="minorHAnsi" w:eastAsia="MS Mincho" w:hAnsiTheme="minorHAnsi"/>
      <w:b/>
      <w:sz w:val="24"/>
      <w:u w:val="single"/>
    </w:rPr>
  </w:style>
  <w:style w:type="paragraph" w:customStyle="1" w:styleId="CardBody">
    <w:name w:val="Card Body"/>
    <w:basedOn w:val="Normal"/>
    <w:link w:val="CardBodyChar"/>
    <w:qFormat/>
    <w:rsid w:val="00C836DA"/>
    <w:rPr>
      <w:rFonts w:ascii="Georgia" w:eastAsia="Times New Roman" w:hAnsi="Georgia"/>
      <w:sz w:val="16"/>
    </w:rPr>
  </w:style>
  <w:style w:type="character" w:customStyle="1" w:styleId="CardBodyChar">
    <w:name w:val="Card Body Char"/>
    <w:link w:val="CardBody"/>
    <w:rsid w:val="00C836DA"/>
    <w:rPr>
      <w:rFonts w:ascii="Georgia" w:eastAsia="Times New Roman" w:hAnsi="Georgia"/>
      <w:sz w:val="16"/>
    </w:rPr>
  </w:style>
  <w:style w:type="character" w:customStyle="1" w:styleId="ptitleinside">
    <w:name w:val="p_title_inside"/>
    <w:rsid w:val="00C836DA"/>
  </w:style>
  <w:style w:type="paragraph" w:customStyle="1" w:styleId="StyleBoldandUnderlineChar11ptBorderSinglesolidline">
    <w:name w:val="Style Bold and Underline Char + 11 pt Border: : (Single solid line..."/>
    <w:link w:val="StyleBoldandUnderlineChar11ptBorderSinglesolidlineChar"/>
    <w:qFormat/>
    <w:rsid w:val="00C836D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836DA"/>
    <w:rPr>
      <w:rFonts w:eastAsia="Times New Roman"/>
      <w:b/>
      <w:bCs/>
      <w:sz w:val="22"/>
      <w:szCs w:val="20"/>
      <w:u w:val="single"/>
      <w:bdr w:val="single" w:sz="4" w:space="0" w:color="auto"/>
    </w:rPr>
  </w:style>
  <w:style w:type="paragraph" w:customStyle="1" w:styleId="Indentation">
    <w:name w:val="Indentation"/>
    <w:basedOn w:val="Normal"/>
    <w:uiPriority w:val="99"/>
    <w:rsid w:val="00C836DA"/>
    <w:pPr>
      <w:ind w:left="288" w:right="288"/>
    </w:pPr>
    <w:rPr>
      <w:rFonts w:ascii="Georgia" w:hAnsi="Georgia"/>
    </w:rPr>
  </w:style>
  <w:style w:type="character" w:customStyle="1" w:styleId="StyleUnderlineCharChar9ptBold">
    <w:name w:val="Style Underline Char Char + 9 pt Bold"/>
    <w:rsid w:val="00C836D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836DA"/>
    <w:rPr>
      <w:rFonts w:ascii="Georgia" w:eastAsia="Times New Roman" w:hAnsi="Georgia"/>
      <w:u w:val="single"/>
    </w:rPr>
  </w:style>
  <w:style w:type="character" w:customStyle="1" w:styleId="StyleStyle4ArialNarrow9ptChar">
    <w:name w:val="Style Style4 + Arial Narrow 9 pt Char"/>
    <w:link w:val="StyleStyle4ArialNarrow9pt"/>
    <w:rsid w:val="00C836D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C836D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836DA"/>
    <w:rPr>
      <w:rFonts w:ascii="Georgia" w:eastAsia="Times New Roman" w:hAnsi="Georgia"/>
      <w:b/>
      <w:bCs/>
      <w:sz w:val="22"/>
      <w:u w:val="single"/>
    </w:rPr>
  </w:style>
  <w:style w:type="character" w:customStyle="1" w:styleId="StyleBoldandUnderlineCharChar29pt">
    <w:name w:val="Style Bold and Underline Char Char2 + 9 pt"/>
    <w:rsid w:val="00C836DA"/>
    <w:rPr>
      <w:rFonts w:ascii="Times New Roman" w:hAnsi="Times New Roman"/>
      <w:b/>
      <w:bCs/>
      <w:noProof w:val="0"/>
      <w:sz w:val="20"/>
      <w:u w:val="single"/>
    </w:rPr>
  </w:style>
  <w:style w:type="character" w:customStyle="1" w:styleId="StyleUnderlineCharChar19pt">
    <w:name w:val="Style Underline Char Char1 + 9 pt"/>
    <w:rsid w:val="00C836D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836D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836DA"/>
    <w:rPr>
      <w:rFonts w:ascii="Georgia" w:eastAsia="Times New Roman" w:hAnsi="Georgia"/>
      <w:b/>
      <w:smallCaps/>
      <w:sz w:val="24"/>
      <w:szCs w:val="24"/>
      <w:u w:val="single"/>
    </w:rPr>
  </w:style>
  <w:style w:type="character" w:customStyle="1" w:styleId="CardTextCharChar">
    <w:name w:val="Card Text Char Char"/>
    <w:rsid w:val="00C836D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836D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836D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C836DA"/>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C836DA"/>
    <w:rPr>
      <w:rFonts w:ascii="Arial" w:eastAsia="Calibri" w:hAnsi="Arial"/>
      <w:sz w:val="22"/>
    </w:rPr>
  </w:style>
  <w:style w:type="paragraph" w:customStyle="1" w:styleId="Third">
    <w:name w:val="Third"/>
    <w:basedOn w:val="Normal"/>
    <w:link w:val="ThirdChar"/>
    <w:rsid w:val="00C836DA"/>
    <w:rPr>
      <w:rFonts w:ascii="Georgia" w:eastAsia="Times New Roman" w:hAnsi="Georgia"/>
      <w:b/>
      <w:u w:val="single"/>
      <w:lang w:val="x-none" w:eastAsia="x-none"/>
    </w:rPr>
  </w:style>
  <w:style w:type="character" w:customStyle="1" w:styleId="ThirdChar">
    <w:name w:val="Third Char"/>
    <w:link w:val="Third"/>
    <w:rsid w:val="00C836D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C836D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836DA"/>
  </w:style>
  <w:style w:type="paragraph" w:customStyle="1" w:styleId="DebateUnderlineBoldChar">
    <w:name w:val="Debate Underline Bold Char"/>
    <w:basedOn w:val="Normal"/>
    <w:link w:val="DebateUnderlineBoldCharChar"/>
    <w:rsid w:val="00C836DA"/>
    <w:pPr>
      <w:jc w:val="both"/>
    </w:pPr>
    <w:rPr>
      <w:rFonts w:ascii="Georgia" w:eastAsia="Times New Roman" w:hAnsi="Georgia"/>
      <w:b/>
      <w:u w:val="thick"/>
    </w:rPr>
  </w:style>
  <w:style w:type="character" w:customStyle="1" w:styleId="DebateUnderlineBoldCharChar">
    <w:name w:val="Debate Underline Bold Char Char"/>
    <w:link w:val="DebateUnderlineBoldChar"/>
    <w:rsid w:val="00C836DA"/>
    <w:rPr>
      <w:rFonts w:ascii="Georgia" w:eastAsia="Times New Roman" w:hAnsi="Georgia"/>
      <w:b/>
      <w:sz w:val="22"/>
      <w:u w:val="thick"/>
    </w:rPr>
  </w:style>
  <w:style w:type="character" w:customStyle="1" w:styleId="bloctitlesChar">
    <w:name w:val="bloc titles Char"/>
    <w:link w:val="bloctitles"/>
    <w:rsid w:val="00C836DA"/>
    <w:rPr>
      <w:rFonts w:ascii="Calibri" w:eastAsia="Malgun Gothic" w:hAnsi="Calibri" w:cs="Arial"/>
      <w:b/>
      <w:kern w:val="32"/>
      <w:sz w:val="32"/>
      <w:szCs w:val="32"/>
      <w:u w:val="single"/>
    </w:rPr>
  </w:style>
  <w:style w:type="paragraph" w:customStyle="1" w:styleId="CiteSmallText">
    <w:name w:val="Cite Small Text"/>
    <w:basedOn w:val="Normal"/>
    <w:uiPriority w:val="99"/>
    <w:rsid w:val="00C836DA"/>
    <w:pPr>
      <w:widowControl w:val="0"/>
      <w:spacing w:after="200"/>
    </w:pPr>
    <w:rPr>
      <w:rFonts w:ascii="Helvetica Neue" w:hAnsi="Helvetica Neue"/>
      <w:b/>
      <w:sz w:val="18"/>
    </w:rPr>
  </w:style>
  <w:style w:type="character" w:customStyle="1" w:styleId="3TagCite">
    <w:name w:val="3 Tag/Cite"/>
    <w:rsid w:val="00C836DA"/>
    <w:rPr>
      <w:rFonts w:ascii="Times New Roman" w:hAnsi="Times New Roman"/>
      <w:b/>
    </w:rPr>
  </w:style>
  <w:style w:type="character" w:customStyle="1" w:styleId="4Qualifications">
    <w:name w:val="4 Qualifications"/>
    <w:rsid w:val="00C836DA"/>
    <w:rPr>
      <w:rFonts w:ascii="Times New Roman" w:hAnsi="Times New Roman"/>
      <w:sz w:val="19"/>
    </w:rPr>
  </w:style>
  <w:style w:type="character" w:customStyle="1" w:styleId="6Underlined">
    <w:name w:val="6 Underlined"/>
    <w:rsid w:val="00C836DA"/>
    <w:rPr>
      <w:rFonts w:ascii="Times New Roman" w:hAnsi="Times New Roman"/>
      <w:b/>
      <w:sz w:val="21"/>
      <w:u w:val="single"/>
    </w:rPr>
  </w:style>
  <w:style w:type="paragraph" w:customStyle="1" w:styleId="Cards1CharChar">
    <w:name w:val="Cards1 Char Char"/>
    <w:basedOn w:val="Normal"/>
    <w:link w:val="Cards1CharCharChar"/>
    <w:rsid w:val="00C836D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836DA"/>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C836DA"/>
    <w:rPr>
      <w:rFonts w:asciiTheme="minorHAnsi" w:hAnsiTheme="minorHAnsi"/>
      <w:sz w:val="24"/>
      <w:u w:val="single"/>
    </w:rPr>
  </w:style>
  <w:style w:type="character" w:customStyle="1" w:styleId="CitesCharCharChar">
    <w:name w:val="Cites Char Char Char"/>
    <w:rsid w:val="00C836DA"/>
    <w:rPr>
      <w:rFonts w:ascii="Times New Roman" w:eastAsia="Times New Roman" w:hAnsi="Times New Roman" w:cs="Times New Roman"/>
      <w:sz w:val="20"/>
      <w:szCs w:val="24"/>
    </w:rPr>
  </w:style>
  <w:style w:type="character" w:customStyle="1" w:styleId="nohighlighting">
    <w:name w:val="no highlighting"/>
    <w:rsid w:val="00C836D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836DA"/>
    <w:rPr>
      <w:rFonts w:ascii="Cambria" w:hAnsi="Cambria" w:hint="default"/>
      <w:sz w:val="21"/>
      <w:u w:val="single"/>
    </w:rPr>
  </w:style>
  <w:style w:type="paragraph" w:customStyle="1" w:styleId="Swag">
    <w:name w:val="Swag"/>
    <w:basedOn w:val="Normal"/>
    <w:link w:val="SwagChar"/>
    <w:qFormat/>
    <w:rsid w:val="00C836DA"/>
    <w:rPr>
      <w:rFonts w:ascii="Georgia" w:hAnsi="Georgia"/>
      <w:color w:val="0000FF"/>
      <w:sz w:val="12"/>
      <w:u w:val="single"/>
    </w:rPr>
  </w:style>
  <w:style w:type="character" w:customStyle="1" w:styleId="SwagChar">
    <w:name w:val="Swag Char"/>
    <w:link w:val="Swag"/>
    <w:rsid w:val="00C836DA"/>
    <w:rPr>
      <w:rFonts w:ascii="Georgia" w:hAnsi="Georgia"/>
      <w:color w:val="0000FF"/>
      <w:sz w:val="12"/>
      <w:u w:val="single"/>
    </w:rPr>
  </w:style>
  <w:style w:type="paragraph" w:customStyle="1" w:styleId="StyleUnderlineTimesNewRoman1">
    <w:name w:val="Style Underline + Times New Roman1"/>
    <w:link w:val="StyleUnderlineTimesNewRoman1Char"/>
    <w:rsid w:val="00C836D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836D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836D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836D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C836DA"/>
    <w:rPr>
      <w:rFonts w:eastAsia="MS Mincho"/>
    </w:rPr>
  </w:style>
  <w:style w:type="character" w:customStyle="1" w:styleId="StyleStyleCardTextLeft-075Right0Char">
    <w:name w:val="Style Style Card Text + Left:  -0.75&quot; + Right:  0&quot; Char"/>
    <w:link w:val="StyleStyleCardTextLeft-075Right0"/>
    <w:rsid w:val="00C836DA"/>
    <w:rPr>
      <w:rFonts w:ascii="Calibri" w:eastAsia="MS Mincho" w:hAnsi="Calibri"/>
      <w:sz w:val="22"/>
    </w:rPr>
  </w:style>
  <w:style w:type="character" w:customStyle="1" w:styleId="CharChar61">
    <w:name w:val="Char Char61"/>
    <w:rsid w:val="00C836DA"/>
    <w:rPr>
      <w:rFonts w:cs="Arial"/>
      <w:bCs/>
      <w:sz w:val="16"/>
      <w:szCs w:val="26"/>
      <w:lang w:val="en-US" w:eastAsia="en-US" w:bidi="ar-SA"/>
    </w:rPr>
  </w:style>
  <w:style w:type="character" w:customStyle="1" w:styleId="ListBulletChar">
    <w:name w:val="List Bullet Char"/>
    <w:link w:val="ListBullet"/>
    <w:uiPriority w:val="99"/>
    <w:rsid w:val="00C836DA"/>
    <w:rPr>
      <w:rFonts w:ascii="Calibri" w:eastAsia="Calibri" w:hAnsi="Calibri"/>
      <w:sz w:val="22"/>
    </w:rPr>
  </w:style>
  <w:style w:type="paragraph" w:customStyle="1" w:styleId="subhead10">
    <w:name w:val="subhead1"/>
    <w:basedOn w:val="Normal"/>
    <w:uiPriority w:val="99"/>
    <w:rsid w:val="00C836DA"/>
    <w:pPr>
      <w:spacing w:before="100" w:beforeAutospacing="1" w:after="100" w:afterAutospacing="1"/>
    </w:pPr>
    <w:rPr>
      <w:rFonts w:ascii="Georgia" w:eastAsia="Times New Roman" w:hAnsi="Georgia"/>
      <w:sz w:val="24"/>
    </w:rPr>
  </w:style>
  <w:style w:type="character" w:customStyle="1" w:styleId="styledate0">
    <w:name w:val="styledate"/>
    <w:rsid w:val="00C836DA"/>
  </w:style>
  <w:style w:type="character" w:customStyle="1" w:styleId="BoldandUnderlineChar1">
    <w:name w:val="Bold and Underline Char1"/>
    <w:rsid w:val="00C836DA"/>
    <w:rPr>
      <w:b/>
      <w:szCs w:val="24"/>
      <w:u w:val="single"/>
      <w:lang w:val="en-US" w:eastAsia="en-US" w:bidi="ar-SA"/>
    </w:rPr>
  </w:style>
  <w:style w:type="character" w:customStyle="1" w:styleId="BoldandUnderlineChar1Char2">
    <w:name w:val="Bold and Underline Char1 Char2"/>
    <w:rsid w:val="00C836DA"/>
    <w:rPr>
      <w:b/>
      <w:szCs w:val="24"/>
      <w:u w:val="single"/>
      <w:lang w:val="en-US" w:eastAsia="en-US" w:bidi="ar-SA"/>
    </w:rPr>
  </w:style>
  <w:style w:type="character" w:customStyle="1" w:styleId="BoldandUnderlineCharChar1">
    <w:name w:val="Bold and Underline Char Char1"/>
    <w:rsid w:val="00C836DA"/>
    <w:rPr>
      <w:b/>
      <w:szCs w:val="24"/>
      <w:u w:val="single"/>
      <w:lang w:val="en-US" w:eastAsia="en-US" w:bidi="ar-SA"/>
    </w:rPr>
  </w:style>
  <w:style w:type="character" w:customStyle="1" w:styleId="BoldandUnderlineChar6">
    <w:name w:val="Bold and Underline Char6"/>
    <w:rsid w:val="00C836DA"/>
    <w:rPr>
      <w:b/>
      <w:szCs w:val="24"/>
      <w:u w:val="single"/>
      <w:lang w:val="en-US" w:eastAsia="en-US" w:bidi="ar-SA"/>
    </w:rPr>
  </w:style>
  <w:style w:type="paragraph" w:customStyle="1" w:styleId="abstract">
    <w:name w:val="abstract"/>
    <w:basedOn w:val="Normal"/>
    <w:uiPriority w:val="99"/>
    <w:rsid w:val="00C836D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C836DA"/>
    <w:rPr>
      <w:rFonts w:ascii="Georgia" w:eastAsia="Times New Roman" w:hAnsi="Georgia"/>
      <w:b/>
      <w:bCs/>
      <w:u w:val="single"/>
    </w:rPr>
  </w:style>
  <w:style w:type="character" w:customStyle="1" w:styleId="StyleUnderlineChar11ptBold2Char">
    <w:name w:val="Style Underline Char + 11 pt Bold2 Char"/>
    <w:link w:val="StyleUnderlineChar11ptBold2"/>
    <w:rsid w:val="00C836D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C836D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836D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836D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836DA"/>
    <w:rPr>
      <w:rFonts w:ascii="Georgia" w:eastAsia="Times New Roman" w:hAnsi="Georgia"/>
      <w:sz w:val="22"/>
      <w:u w:val="single"/>
    </w:rPr>
  </w:style>
  <w:style w:type="character" w:customStyle="1" w:styleId="style13">
    <w:name w:val="style1"/>
    <w:rsid w:val="00C836DA"/>
  </w:style>
  <w:style w:type="character" w:customStyle="1" w:styleId="pmtermsel">
    <w:name w:val="pmtermsel"/>
    <w:rsid w:val="00C836DA"/>
  </w:style>
  <w:style w:type="character" w:customStyle="1" w:styleId="showipapr">
    <w:name w:val="show_ipapr"/>
    <w:rsid w:val="00C836DA"/>
  </w:style>
  <w:style w:type="character" w:customStyle="1" w:styleId="dnindex">
    <w:name w:val="dnindex"/>
    <w:rsid w:val="00C836DA"/>
  </w:style>
  <w:style w:type="character" w:customStyle="1" w:styleId="23">
    <w:name w:val="23"/>
    <w:rsid w:val="00C836DA"/>
    <w:rPr>
      <w:rFonts w:ascii="Times New Roman" w:hAnsi="Times New Roman" w:cs="Arial"/>
      <w:bCs/>
      <w:sz w:val="20"/>
      <w:u w:val="single"/>
      <w:lang w:val="en-US" w:eastAsia="en-US" w:bidi="ar-SA"/>
    </w:rPr>
  </w:style>
  <w:style w:type="character" w:customStyle="1" w:styleId="33">
    <w:name w:val="33"/>
    <w:rsid w:val="00C836DA"/>
    <w:rPr>
      <w:rFonts w:ascii="Times New Roman" w:hAnsi="Times New Roman" w:cs="Arial"/>
      <w:b/>
      <w:bCs/>
      <w:sz w:val="20"/>
      <w:u w:val="single"/>
      <w:lang w:val="en-US" w:eastAsia="en-US" w:bidi="ar-SA"/>
    </w:rPr>
  </w:style>
  <w:style w:type="character" w:customStyle="1" w:styleId="55">
    <w:name w:val="55"/>
    <w:rsid w:val="00C836DA"/>
    <w:rPr>
      <w:rFonts w:cs="Arial"/>
      <w:bCs/>
      <w:sz w:val="20"/>
      <w:u w:val="single"/>
      <w:lang w:val="en-US" w:eastAsia="en-US" w:bidi="ar-SA"/>
    </w:rPr>
  </w:style>
  <w:style w:type="character" w:customStyle="1" w:styleId="authoraffil">
    <w:name w:val="authoraffil"/>
    <w:rsid w:val="00C836DA"/>
  </w:style>
  <w:style w:type="character" w:customStyle="1" w:styleId="CharChar8">
    <w:name w:val="Char Char8"/>
    <w:rsid w:val="00C836DA"/>
    <w:rPr>
      <w:rFonts w:ascii="Georgia" w:eastAsia="Times New Roman" w:hAnsi="Georgia"/>
      <w:b/>
      <w:bCs/>
      <w:sz w:val="30"/>
      <w:szCs w:val="28"/>
      <w:u w:val="single"/>
    </w:rPr>
  </w:style>
  <w:style w:type="character" w:customStyle="1" w:styleId="FontStyle13">
    <w:name w:val="Font Style13"/>
    <w:uiPriority w:val="99"/>
    <w:rsid w:val="00C836DA"/>
    <w:rPr>
      <w:rFonts w:ascii="Constantia" w:hAnsi="Constantia" w:cs="Constantia"/>
      <w:sz w:val="18"/>
      <w:szCs w:val="18"/>
    </w:rPr>
  </w:style>
  <w:style w:type="character" w:customStyle="1" w:styleId="TagsCharCharCharChar">
    <w:name w:val="Tags Char Char Char Char"/>
    <w:rsid w:val="00C836DA"/>
    <w:rPr>
      <w:rFonts w:ascii="Times New Roman" w:eastAsia="Times New Roman" w:hAnsi="Times New Roman" w:cs="Times New Roman"/>
      <w:b/>
      <w:sz w:val="24"/>
      <w:szCs w:val="24"/>
    </w:rPr>
  </w:style>
  <w:style w:type="character" w:customStyle="1" w:styleId="Citation1Char">
    <w:name w:val="Citation1 Char"/>
    <w:link w:val="Citation10"/>
    <w:locked/>
    <w:rsid w:val="00C836DA"/>
    <w:rPr>
      <w:rFonts w:ascii="Georgia" w:hAnsi="Georgia"/>
      <w:b/>
      <w:u w:val="single"/>
    </w:rPr>
  </w:style>
  <w:style w:type="paragraph" w:customStyle="1" w:styleId="Citation10">
    <w:name w:val="Citation1"/>
    <w:basedOn w:val="Normal"/>
    <w:link w:val="Citation1Char"/>
    <w:qFormat/>
    <w:rsid w:val="00C836DA"/>
    <w:rPr>
      <w:rFonts w:ascii="Georgia" w:hAnsi="Georgia"/>
      <w:b/>
      <w:sz w:val="24"/>
      <w:u w:val="single"/>
    </w:rPr>
  </w:style>
  <w:style w:type="character" w:customStyle="1" w:styleId="TaglineChar">
    <w:name w:val="Tagline Char"/>
    <w:link w:val="Tagline2"/>
    <w:locked/>
    <w:rsid w:val="00C836DA"/>
    <w:rPr>
      <w:rFonts w:ascii="Georgia" w:hAnsi="Georgia"/>
      <w:b/>
    </w:rPr>
  </w:style>
  <w:style w:type="paragraph" w:customStyle="1" w:styleId="Tagline2">
    <w:name w:val="Tagline"/>
    <w:basedOn w:val="Normal"/>
    <w:link w:val="TaglineChar"/>
    <w:qFormat/>
    <w:rsid w:val="00C836DA"/>
    <w:rPr>
      <w:rFonts w:ascii="Georgia" w:hAnsi="Georgia"/>
      <w:b/>
      <w:sz w:val="24"/>
    </w:rPr>
  </w:style>
  <w:style w:type="paragraph" w:customStyle="1" w:styleId="StyleLeft021">
    <w:name w:val="Style Left:  0.2&quot;1"/>
    <w:basedOn w:val="Normal"/>
    <w:uiPriority w:val="99"/>
    <w:rsid w:val="00C836D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836D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836D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836D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836DA"/>
    <w:rPr>
      <w:rFonts w:ascii="Georgia" w:eastAsia="Times New Roman" w:hAnsi="Georgia"/>
      <w:sz w:val="22"/>
      <w:u w:val="single"/>
      <w:bdr w:val="single" w:sz="4" w:space="0" w:color="auto"/>
    </w:rPr>
  </w:style>
  <w:style w:type="character" w:customStyle="1" w:styleId="boldcitationChar">
    <w:name w:val="bold citation Char"/>
    <w:rsid w:val="00C836DA"/>
    <w:rPr>
      <w:rFonts w:ascii="Arial" w:hAnsi="Arial"/>
      <w:b/>
      <w:sz w:val="28"/>
      <w:szCs w:val="24"/>
      <w:u w:val="thick"/>
      <w:lang w:val="en-US" w:eastAsia="en-US" w:bidi="ar-SA"/>
    </w:rPr>
  </w:style>
  <w:style w:type="paragraph" w:customStyle="1" w:styleId="BlockTitle20">
    <w:name w:val="Block Title #2"/>
    <w:basedOn w:val="Normal"/>
    <w:uiPriority w:val="99"/>
    <w:rsid w:val="00C836D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836DA"/>
    <w:rPr>
      <w:rFonts w:ascii="Georgia" w:hAnsi="Georgia"/>
      <w:b/>
    </w:rPr>
  </w:style>
  <w:style w:type="character" w:customStyle="1" w:styleId="BoldunderlineChar3">
    <w:name w:val="Bold/underline Char"/>
    <w:rsid w:val="00C836DA"/>
    <w:rPr>
      <w:rFonts w:eastAsia="SimSun"/>
      <w:b/>
      <w:noProof w:val="0"/>
      <w:sz w:val="24"/>
      <w:szCs w:val="24"/>
      <w:u w:val="single"/>
      <w:lang w:val="en-US" w:eastAsia="zh-CN" w:bidi="ar-SA"/>
    </w:rPr>
  </w:style>
  <w:style w:type="character" w:customStyle="1" w:styleId="underlinetextchar0">
    <w:name w:val="underlinetextchar"/>
    <w:rsid w:val="00C836DA"/>
  </w:style>
  <w:style w:type="character" w:customStyle="1" w:styleId="boldciteChar1">
    <w:name w:val="bold cite Char1"/>
    <w:rsid w:val="00C836DA"/>
    <w:rPr>
      <w:b/>
      <w:sz w:val="28"/>
      <w:u w:val="thick" w:color="000000"/>
    </w:rPr>
  </w:style>
  <w:style w:type="character" w:customStyle="1" w:styleId="tagCharCharChar1">
    <w:name w:val="tag Char Char Char1"/>
    <w:rsid w:val="00C836D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836D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836DA"/>
    <w:rPr>
      <w:rFonts w:ascii="Times New Roman" w:hAnsi="Times New Roman" w:cs="Times New Roman"/>
      <w:sz w:val="18"/>
      <w:szCs w:val="18"/>
    </w:rPr>
  </w:style>
  <w:style w:type="character" w:customStyle="1" w:styleId="bylines">
    <w:name w:val="bylines"/>
    <w:basedOn w:val="DefaultParagraphFont"/>
    <w:rsid w:val="00C836DA"/>
  </w:style>
  <w:style w:type="character" w:customStyle="1" w:styleId="StyleStyleBoldUnderlineUnderlineIntenseEmphasis1apple-style-2">
    <w:name w:val="Style Style Bold UnderlineUnderlineIntense Emphasis1apple-style-...2"/>
    <w:basedOn w:val="DefaultParagraphFont"/>
    <w:rsid w:val="00C836DA"/>
    <w:rPr>
      <w:b w:val="0"/>
      <w:bCs/>
      <w:sz w:val="22"/>
      <w:u w:val="single"/>
    </w:rPr>
  </w:style>
  <w:style w:type="character" w:customStyle="1" w:styleId="FontStyle57">
    <w:name w:val="Font Style57"/>
    <w:rsid w:val="00C836DA"/>
    <w:rPr>
      <w:rFonts w:ascii="Georgia" w:hAnsi="Georgia" w:cs="Georgia"/>
      <w:b/>
      <w:bCs/>
      <w:sz w:val="14"/>
      <w:szCs w:val="14"/>
    </w:rPr>
  </w:style>
  <w:style w:type="character" w:customStyle="1" w:styleId="FontStyle89">
    <w:name w:val="Font Style89"/>
    <w:rsid w:val="00C836DA"/>
    <w:rPr>
      <w:rFonts w:ascii="Times New Roman" w:hAnsi="Times New Roman" w:cs="Times New Roman"/>
      <w:b/>
      <w:bCs/>
      <w:smallCaps/>
      <w:spacing w:val="40"/>
      <w:sz w:val="16"/>
      <w:szCs w:val="16"/>
    </w:rPr>
  </w:style>
  <w:style w:type="character" w:customStyle="1" w:styleId="style3Char0">
    <w:name w:val="style 3 Char"/>
    <w:rsid w:val="00C836DA"/>
    <w:rPr>
      <w:sz w:val="18"/>
      <w:szCs w:val="24"/>
      <w:lang w:val="en-US" w:eastAsia="en-US" w:bidi="ar-SA"/>
    </w:rPr>
  </w:style>
  <w:style w:type="paragraph" w:customStyle="1" w:styleId="003Cite">
    <w:name w:val="003Cite"/>
    <w:basedOn w:val="Normal"/>
    <w:qFormat/>
    <w:rsid w:val="00C836DA"/>
    <w:rPr>
      <w:rFonts w:eastAsia="Calibri"/>
      <w:sz w:val="16"/>
      <w:szCs w:val="16"/>
    </w:rPr>
  </w:style>
  <w:style w:type="paragraph" w:customStyle="1" w:styleId="NormalBold">
    <w:name w:val="Normal + Bold"/>
    <w:aliases w:val="Double Underline"/>
    <w:basedOn w:val="Normal"/>
    <w:link w:val="NormalBoldChar"/>
    <w:rsid w:val="00C836D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836DA"/>
    <w:rPr>
      <w:rFonts w:ascii="Georgia" w:hAnsi="Georgia"/>
      <w:b/>
      <w:color w:val="000000"/>
      <w:sz w:val="22"/>
      <w:u w:val="single"/>
    </w:rPr>
  </w:style>
  <w:style w:type="character" w:customStyle="1" w:styleId="BlockHeadingsChar1">
    <w:name w:val="Block Headings Char1"/>
    <w:rsid w:val="00C836DA"/>
    <w:rPr>
      <w:b/>
      <w:caps/>
    </w:rPr>
  </w:style>
  <w:style w:type="character" w:customStyle="1" w:styleId="FontStyle170">
    <w:name w:val="Font Style170"/>
    <w:uiPriority w:val="99"/>
    <w:rsid w:val="00C836DA"/>
    <w:rPr>
      <w:rFonts w:ascii="Bookman Old Style" w:hAnsi="Bookman Old Style" w:cs="Bookman Old Style"/>
      <w:sz w:val="16"/>
      <w:szCs w:val="16"/>
    </w:rPr>
  </w:style>
  <w:style w:type="character" w:customStyle="1" w:styleId="FontStyle17">
    <w:name w:val="Font Style17"/>
    <w:uiPriority w:val="99"/>
    <w:rsid w:val="00C836DA"/>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C836DA"/>
    <w:rPr>
      <w:rFonts w:ascii="Arial Narrow" w:hAnsi="Arial Narrow" w:cs="Times New Roman"/>
      <w:color w:val="000000"/>
      <w:sz w:val="16"/>
    </w:rPr>
  </w:style>
  <w:style w:type="paragraph" w:customStyle="1" w:styleId="CitationCharChar">
    <w:name w:val="Citation Char Char"/>
    <w:basedOn w:val="Normal"/>
    <w:uiPriority w:val="6"/>
    <w:qFormat/>
    <w:rsid w:val="00C836DA"/>
    <w:pPr>
      <w:ind w:left="1440" w:right="1440"/>
    </w:pPr>
    <w:rPr>
      <w:rFonts w:ascii="Cambria" w:eastAsia="Verdana" w:hAnsi="Cambria" w:cs="Cambria"/>
      <w:szCs w:val="20"/>
      <w:u w:val="single"/>
    </w:rPr>
  </w:style>
  <w:style w:type="character" w:customStyle="1" w:styleId="tChar">
    <w:name w:val="t Char"/>
    <w:rsid w:val="00C836DA"/>
    <w:rPr>
      <w:rFonts w:ascii="Georgia" w:eastAsia="Times New Roman" w:hAnsi="Georgia" w:cs="Calibri"/>
      <w:b/>
      <w:lang w:val="x-none" w:eastAsia="x-none"/>
    </w:rPr>
  </w:style>
  <w:style w:type="character" w:customStyle="1" w:styleId="Heading3CharCharCharChar">
    <w:name w:val="Heading 3 Char Char Char Char"/>
    <w:basedOn w:val="DefaultParagraphFont"/>
    <w:rsid w:val="00C836DA"/>
    <w:rPr>
      <w:rFonts w:cs="Arial"/>
      <w:bCs/>
      <w:szCs w:val="26"/>
      <w:u w:val="single"/>
      <w:lang w:val="en-US" w:eastAsia="en-US" w:bidi="ar-SA"/>
    </w:rPr>
  </w:style>
  <w:style w:type="character" w:customStyle="1" w:styleId="Mention4">
    <w:name w:val="Mention4"/>
    <w:basedOn w:val="DefaultParagraphFont"/>
    <w:uiPriority w:val="99"/>
    <w:semiHidden/>
    <w:unhideWhenUsed/>
    <w:rsid w:val="00C836DA"/>
    <w:rPr>
      <w:color w:val="2B579A"/>
      <w:shd w:val="clear" w:color="auto" w:fill="E6E6E6"/>
    </w:rPr>
  </w:style>
  <w:style w:type="character" w:customStyle="1" w:styleId="m-895152127622952443gmail-style13ptbold">
    <w:name w:val="m_-895152127622952443gmail-style13ptbold"/>
    <w:basedOn w:val="DefaultParagraphFont"/>
    <w:rsid w:val="00C836DA"/>
  </w:style>
  <w:style w:type="character" w:customStyle="1" w:styleId="m4133802843404377303gmail-style13ptbold">
    <w:name w:val="m_4133802843404377303gmail-style13ptbold"/>
    <w:basedOn w:val="DefaultParagraphFont"/>
    <w:rsid w:val="00C836DA"/>
  </w:style>
  <w:style w:type="character" w:customStyle="1" w:styleId="m4133802843404377303gmail-styleunderline">
    <w:name w:val="m_4133802843404377303gmail-styleunderline"/>
    <w:basedOn w:val="DefaultParagraphFont"/>
    <w:rsid w:val="00C836DA"/>
  </w:style>
  <w:style w:type="character" w:customStyle="1" w:styleId="m1864609289044096952gmail-style13ptbold">
    <w:name w:val="m_1864609289044096952gmail-style13ptbold"/>
    <w:basedOn w:val="DefaultParagraphFont"/>
    <w:rsid w:val="00C836DA"/>
  </w:style>
  <w:style w:type="character" w:customStyle="1" w:styleId="m-2434640214339110092gmail-style13ptbold">
    <w:name w:val="m_-2434640214339110092gmail-style13ptbold"/>
    <w:basedOn w:val="DefaultParagraphFont"/>
    <w:rsid w:val="00C836DA"/>
  </w:style>
  <w:style w:type="character" w:customStyle="1" w:styleId="m-2434640214339110092gmail-styleunderline">
    <w:name w:val="m_-2434640214339110092gmail-styleunderline"/>
    <w:basedOn w:val="DefaultParagraphFont"/>
    <w:rsid w:val="00C836DA"/>
  </w:style>
  <w:style w:type="character" w:customStyle="1" w:styleId="articlepage-articlebody-firstletter">
    <w:name w:val="articlepage-articlebody-firstletter"/>
    <w:basedOn w:val="DefaultParagraphFont"/>
    <w:rsid w:val="00C836DA"/>
  </w:style>
  <w:style w:type="character" w:customStyle="1" w:styleId="UnresolvedMention32">
    <w:name w:val="Unresolved Mention32"/>
    <w:basedOn w:val="DefaultParagraphFont"/>
    <w:uiPriority w:val="99"/>
    <w:semiHidden/>
    <w:unhideWhenUsed/>
    <w:rsid w:val="00C836DA"/>
    <w:rPr>
      <w:color w:val="605E5C"/>
      <w:shd w:val="clear" w:color="auto" w:fill="E1DFDD"/>
    </w:rPr>
  </w:style>
  <w:style w:type="character" w:customStyle="1" w:styleId="m-2745674872889869693gmail-style13ptbold">
    <w:name w:val="m_-2745674872889869693gmail-style13ptbold"/>
    <w:basedOn w:val="DefaultParagraphFont"/>
    <w:rsid w:val="00C836DA"/>
  </w:style>
  <w:style w:type="character" w:customStyle="1" w:styleId="m-2745674872889869693gmail-styleunderline">
    <w:name w:val="m_-2745674872889869693gmail-styleunderline"/>
    <w:basedOn w:val="DefaultParagraphFont"/>
    <w:rsid w:val="00C836DA"/>
  </w:style>
  <w:style w:type="character" w:customStyle="1" w:styleId="UnresolvedMention31">
    <w:name w:val="Unresolved Mention31"/>
    <w:basedOn w:val="DefaultParagraphFont"/>
    <w:uiPriority w:val="99"/>
    <w:semiHidden/>
    <w:unhideWhenUsed/>
    <w:rsid w:val="00C836DA"/>
    <w:rPr>
      <w:color w:val="808080"/>
      <w:shd w:val="clear" w:color="auto" w:fill="E6E6E6"/>
    </w:rPr>
  </w:style>
  <w:style w:type="character" w:customStyle="1" w:styleId="UnresolvedMention4">
    <w:name w:val="Unresolved Mention4"/>
    <w:basedOn w:val="DefaultParagraphFont"/>
    <w:uiPriority w:val="99"/>
    <w:semiHidden/>
    <w:unhideWhenUsed/>
    <w:rsid w:val="00C836DA"/>
    <w:rPr>
      <w:color w:val="808080"/>
      <w:shd w:val="clear" w:color="auto" w:fill="E6E6E6"/>
    </w:rPr>
  </w:style>
  <w:style w:type="character" w:customStyle="1" w:styleId="m-8082899869479211226gmail-styleunderline">
    <w:name w:val="m_-8082899869479211226gmail-styleunderline"/>
    <w:basedOn w:val="DefaultParagraphFont"/>
    <w:rsid w:val="00C836DA"/>
  </w:style>
  <w:style w:type="paragraph" w:customStyle="1" w:styleId="NoteLevel23">
    <w:name w:val="Note Level 23"/>
    <w:basedOn w:val="Normal"/>
    <w:next w:val="Normal"/>
    <w:uiPriority w:val="99"/>
    <w:qFormat/>
    <w:rsid w:val="00C836DA"/>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836DA"/>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C836DA"/>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836DA"/>
    <w:rPr>
      <w:color w:val="605E5C"/>
      <w:shd w:val="clear" w:color="auto" w:fill="E1DFDD"/>
    </w:rPr>
  </w:style>
  <w:style w:type="character" w:customStyle="1" w:styleId="UnresolvedMention6">
    <w:name w:val="Unresolved Mention6"/>
    <w:basedOn w:val="DefaultParagraphFont"/>
    <w:uiPriority w:val="99"/>
    <w:semiHidden/>
    <w:unhideWhenUsed/>
    <w:rsid w:val="00C836DA"/>
    <w:rPr>
      <w:color w:val="605E5C"/>
      <w:shd w:val="clear" w:color="auto" w:fill="E1DFDD"/>
    </w:rPr>
  </w:style>
  <w:style w:type="character" w:customStyle="1" w:styleId="hubidentifier">
    <w:name w:val="hub_identifier"/>
    <w:basedOn w:val="DefaultParagraphFont"/>
    <w:rsid w:val="00C836DA"/>
  </w:style>
  <w:style w:type="paragraph" w:customStyle="1" w:styleId="standardeinzug">
    <w:name w:val="standardeinzug"/>
    <w:basedOn w:val="Normal"/>
    <w:rsid w:val="00C836DA"/>
    <w:pPr>
      <w:spacing w:before="100" w:beforeAutospacing="1" w:after="100" w:afterAutospacing="1"/>
    </w:pPr>
    <w:rPr>
      <w:rFonts w:eastAsia="Times New Roman"/>
      <w:sz w:val="24"/>
    </w:rPr>
  </w:style>
  <w:style w:type="paragraph" w:customStyle="1" w:styleId="aufzhlungnormal">
    <w:name w:val="aufzhlungnormal"/>
    <w:basedOn w:val="Normal"/>
    <w:rsid w:val="00C836DA"/>
    <w:pPr>
      <w:spacing w:before="100" w:beforeAutospacing="1" w:after="100" w:afterAutospacing="1"/>
    </w:pPr>
    <w:rPr>
      <w:rFonts w:eastAsia="Times New Roman"/>
      <w:sz w:val="24"/>
    </w:rPr>
  </w:style>
  <w:style w:type="character" w:customStyle="1" w:styleId="auszeichnungkursiv">
    <w:name w:val="auszeichnungkursiv"/>
    <w:basedOn w:val="DefaultParagraphFont"/>
    <w:rsid w:val="00C836DA"/>
  </w:style>
  <w:style w:type="paragraph" w:customStyle="1" w:styleId="entrefilet">
    <w:name w:val="entrefilet"/>
    <w:basedOn w:val="Normal"/>
    <w:rsid w:val="00C836DA"/>
    <w:pPr>
      <w:spacing w:before="100" w:beforeAutospacing="1" w:after="100" w:afterAutospacing="1"/>
    </w:pPr>
    <w:rPr>
      <w:rFonts w:eastAsia="Times New Roman"/>
      <w:sz w:val="24"/>
    </w:rPr>
  </w:style>
  <w:style w:type="paragraph" w:customStyle="1" w:styleId="kapitelreferenzkopf">
    <w:name w:val="kapitelreferenzkopf"/>
    <w:basedOn w:val="Normal"/>
    <w:rsid w:val="00C836DA"/>
    <w:pPr>
      <w:spacing w:before="100" w:beforeAutospacing="1" w:after="100" w:afterAutospacing="1"/>
    </w:pPr>
    <w:rPr>
      <w:rFonts w:eastAsia="Times New Roman"/>
      <w:sz w:val="24"/>
    </w:rPr>
  </w:style>
  <w:style w:type="paragraph" w:customStyle="1" w:styleId="tabberschrift">
    <w:name w:val="tabberschrift"/>
    <w:basedOn w:val="Normal"/>
    <w:rsid w:val="00C836DA"/>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C836DA"/>
  </w:style>
  <w:style w:type="character" w:customStyle="1" w:styleId="m-268162420547309261gmail-stylestylebold12pt">
    <w:name w:val="m_-268162420547309261gmail-stylestylebold12pt"/>
    <w:basedOn w:val="DefaultParagraphFont"/>
    <w:rsid w:val="00C836DA"/>
  </w:style>
  <w:style w:type="character" w:customStyle="1" w:styleId="m-268162420547309261gmail-styleboldunderline">
    <w:name w:val="m_-268162420547309261gmail-styleboldunderline"/>
    <w:basedOn w:val="DefaultParagraphFont"/>
    <w:rsid w:val="00C836DA"/>
  </w:style>
  <w:style w:type="character" w:customStyle="1" w:styleId="m-5621139387307470627gmail-style13ptbold">
    <w:name w:val="m_-5621139387307470627gmail-style13ptbold"/>
    <w:basedOn w:val="DefaultParagraphFont"/>
    <w:rsid w:val="00C836DA"/>
  </w:style>
  <w:style w:type="character" w:customStyle="1" w:styleId="m-5621139387307470627gmail-styleunderline">
    <w:name w:val="m_-5621139387307470627gmail-styleunderline"/>
    <w:basedOn w:val="DefaultParagraphFont"/>
    <w:rsid w:val="00C836DA"/>
  </w:style>
  <w:style w:type="character" w:customStyle="1" w:styleId="m-4930835733434609408gmail-style13ptbold">
    <w:name w:val="m_-4930835733434609408gmail-style13ptbold"/>
    <w:basedOn w:val="DefaultParagraphFont"/>
    <w:rsid w:val="00C836DA"/>
  </w:style>
  <w:style w:type="character" w:customStyle="1" w:styleId="m-4930835733434609408gmail-styleunderline">
    <w:name w:val="m_-4930835733434609408gmail-styleunderline"/>
    <w:basedOn w:val="DefaultParagraphFont"/>
    <w:rsid w:val="00C836DA"/>
  </w:style>
  <w:style w:type="character" w:customStyle="1" w:styleId="m-2456650549122369157gmail-style13ptbold">
    <w:name w:val="m_-2456650549122369157gmail-style13ptbold"/>
    <w:basedOn w:val="DefaultParagraphFont"/>
    <w:rsid w:val="00C836DA"/>
  </w:style>
  <w:style w:type="character" w:customStyle="1" w:styleId="m-2456650549122369157gmail-styleunderline">
    <w:name w:val="m_-2456650549122369157gmail-styleunderline"/>
    <w:basedOn w:val="DefaultParagraphFont"/>
    <w:rsid w:val="00C836DA"/>
  </w:style>
  <w:style w:type="character" w:customStyle="1" w:styleId="hvr">
    <w:name w:val="hvr"/>
    <w:basedOn w:val="DefaultParagraphFont"/>
    <w:rsid w:val="00C836DA"/>
  </w:style>
  <w:style w:type="character" w:customStyle="1" w:styleId="m-3350902899047358468gmail-styleunderline">
    <w:name w:val="m_-3350902899047358468gmail-styleunderline"/>
    <w:basedOn w:val="DefaultParagraphFont"/>
    <w:rsid w:val="00C836DA"/>
  </w:style>
  <w:style w:type="paragraph" w:customStyle="1" w:styleId="Style5pt">
    <w:name w:val="Style 5 pt"/>
    <w:basedOn w:val="Normal"/>
    <w:link w:val="Style5ptChar"/>
    <w:rsid w:val="00C836DA"/>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C836DA"/>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C836DA"/>
  </w:style>
  <w:style w:type="paragraph" w:customStyle="1" w:styleId="m462447500549623171gmail-msonormal">
    <w:name w:val="m_462447500549623171gmail-msonormal"/>
    <w:basedOn w:val="Normal"/>
    <w:uiPriority w:val="99"/>
    <w:rsid w:val="00C836DA"/>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C836DA"/>
  </w:style>
  <w:style w:type="character" w:customStyle="1" w:styleId="SmallerReal">
    <w:name w:val="SmallerReal"/>
    <w:basedOn w:val="DefaultParagraphFont"/>
    <w:uiPriority w:val="1"/>
    <w:qFormat/>
    <w:rsid w:val="00C836DA"/>
    <w:rPr>
      <w:rFonts w:ascii="Garamond" w:hAnsi="Garamond" w:hint="default"/>
      <w:sz w:val="16"/>
    </w:rPr>
  </w:style>
  <w:style w:type="paragraph" w:customStyle="1" w:styleId="dek">
    <w:name w:val="dek"/>
    <w:basedOn w:val="Normal"/>
    <w:uiPriority w:val="99"/>
    <w:rsid w:val="00C836DA"/>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C836DA"/>
  </w:style>
  <w:style w:type="character" w:customStyle="1" w:styleId="serialtitle">
    <w:name w:val="serial_title"/>
    <w:basedOn w:val="DefaultParagraphFont"/>
    <w:rsid w:val="00C836DA"/>
  </w:style>
  <w:style w:type="character" w:customStyle="1" w:styleId="volumeissue">
    <w:name w:val="volume_issue"/>
    <w:basedOn w:val="DefaultParagraphFont"/>
    <w:rsid w:val="00C836DA"/>
  </w:style>
  <w:style w:type="character" w:customStyle="1" w:styleId="pagerange">
    <w:name w:val="page_range"/>
    <w:basedOn w:val="DefaultParagraphFont"/>
    <w:rsid w:val="00C836DA"/>
  </w:style>
  <w:style w:type="character" w:customStyle="1" w:styleId="doilink">
    <w:name w:val="doi_link"/>
    <w:basedOn w:val="DefaultParagraphFont"/>
    <w:rsid w:val="00C836DA"/>
  </w:style>
  <w:style w:type="character" w:customStyle="1" w:styleId="headingnumber">
    <w:name w:val="headingnumber"/>
    <w:basedOn w:val="DefaultParagraphFont"/>
    <w:rsid w:val="00C836DA"/>
  </w:style>
  <w:style w:type="character" w:customStyle="1" w:styleId="internalref">
    <w:name w:val="internalref"/>
    <w:basedOn w:val="DefaultParagraphFont"/>
    <w:rsid w:val="00C836DA"/>
  </w:style>
  <w:style w:type="paragraph" w:customStyle="1" w:styleId="Analyitc">
    <w:name w:val="Analyitc"/>
    <w:basedOn w:val="Normal"/>
    <w:uiPriority w:val="4"/>
    <w:qFormat/>
    <w:rsid w:val="00C836DA"/>
    <w:rPr>
      <w:b/>
      <w:color w:val="0070C0"/>
      <w:sz w:val="28"/>
    </w:rPr>
  </w:style>
  <w:style w:type="character" w:customStyle="1" w:styleId="l7">
    <w:name w:val="l7"/>
    <w:basedOn w:val="DefaultParagraphFont"/>
    <w:rsid w:val="00C836DA"/>
  </w:style>
  <w:style w:type="character" w:customStyle="1" w:styleId="l6">
    <w:name w:val="l6"/>
    <w:basedOn w:val="DefaultParagraphFont"/>
    <w:rsid w:val="00C836DA"/>
  </w:style>
  <w:style w:type="character" w:customStyle="1" w:styleId="l8">
    <w:name w:val="l8"/>
    <w:basedOn w:val="DefaultParagraphFont"/>
    <w:rsid w:val="00C836DA"/>
  </w:style>
  <w:style w:type="character" w:customStyle="1" w:styleId="l9">
    <w:name w:val="l9"/>
    <w:basedOn w:val="DefaultParagraphFont"/>
    <w:rsid w:val="00C836DA"/>
  </w:style>
  <w:style w:type="character" w:customStyle="1" w:styleId="m-134349766280542120gmail-style13ptbold">
    <w:name w:val="m_-134349766280542120gmail-style13ptbold"/>
    <w:basedOn w:val="DefaultParagraphFont"/>
    <w:rsid w:val="00C836DA"/>
  </w:style>
  <w:style w:type="character" w:customStyle="1" w:styleId="m-134349766280542120gmail-msohyperlink">
    <w:name w:val="m_-134349766280542120gmail-msohyperlink"/>
    <w:basedOn w:val="DefaultParagraphFont"/>
    <w:rsid w:val="00C836DA"/>
  </w:style>
  <w:style w:type="character" w:customStyle="1" w:styleId="m-134349766280542120gmail-styleunderline">
    <w:name w:val="m_-134349766280542120gmail-styleunderline"/>
    <w:basedOn w:val="DefaultParagraphFont"/>
    <w:rsid w:val="00C836DA"/>
  </w:style>
  <w:style w:type="character" w:customStyle="1" w:styleId="m-134349766280542120gmail-cite">
    <w:name w:val="m_-134349766280542120gmail-cite"/>
    <w:basedOn w:val="DefaultParagraphFont"/>
    <w:rsid w:val="00C836DA"/>
  </w:style>
  <w:style w:type="character" w:customStyle="1" w:styleId="m-134349766280542120gmail-underline">
    <w:name w:val="m_-134349766280542120gmail-underline"/>
    <w:basedOn w:val="DefaultParagraphFont"/>
    <w:rsid w:val="00C836DA"/>
  </w:style>
  <w:style w:type="character" w:customStyle="1" w:styleId="m-134349766280542120gmail-underline0">
    <w:name w:val="m_-134349766280542120gmail-underline0"/>
    <w:basedOn w:val="DefaultParagraphFont"/>
    <w:rsid w:val="00C836DA"/>
  </w:style>
  <w:style w:type="paragraph" w:customStyle="1" w:styleId="element">
    <w:name w:val="element"/>
    <w:basedOn w:val="Normal"/>
    <w:rsid w:val="00C836DA"/>
    <w:pPr>
      <w:spacing w:before="100" w:beforeAutospacing="1" w:after="100" w:afterAutospacing="1" w:line="240" w:lineRule="auto"/>
    </w:pPr>
    <w:rPr>
      <w:rFonts w:eastAsia="Times New Roman"/>
      <w:sz w:val="24"/>
      <w:lang w:eastAsia="zh-CN"/>
    </w:rPr>
  </w:style>
  <w:style w:type="paragraph" w:customStyle="1" w:styleId="p1">
    <w:name w:val="p1"/>
    <w:basedOn w:val="Normal"/>
    <w:rsid w:val="00C836DA"/>
    <w:pPr>
      <w:spacing w:before="100" w:beforeAutospacing="1" w:after="100" w:afterAutospacing="1" w:line="240" w:lineRule="auto"/>
    </w:pPr>
    <w:rPr>
      <w:rFonts w:eastAsia="Times New Roman"/>
      <w:sz w:val="24"/>
      <w:lang w:eastAsia="zh-CN"/>
    </w:rPr>
  </w:style>
  <w:style w:type="paragraph" w:customStyle="1" w:styleId="p3">
    <w:name w:val="p3"/>
    <w:basedOn w:val="Normal"/>
    <w:rsid w:val="00C836DA"/>
    <w:pPr>
      <w:spacing w:before="100" w:beforeAutospacing="1" w:after="100" w:afterAutospacing="1" w:line="240" w:lineRule="auto"/>
    </w:pPr>
    <w:rPr>
      <w:rFonts w:eastAsia="Times New Roman"/>
      <w:sz w:val="24"/>
      <w:lang w:eastAsia="zh-CN"/>
    </w:rPr>
  </w:style>
  <w:style w:type="paragraph" w:customStyle="1" w:styleId="p5">
    <w:name w:val="p5"/>
    <w:basedOn w:val="Normal"/>
    <w:rsid w:val="00C836DA"/>
    <w:pPr>
      <w:spacing w:before="100" w:beforeAutospacing="1" w:after="100" w:afterAutospacing="1" w:line="240" w:lineRule="auto"/>
    </w:pPr>
    <w:rPr>
      <w:rFonts w:eastAsia="Times New Roman"/>
      <w:sz w:val="24"/>
      <w:lang w:eastAsia="zh-CN"/>
    </w:rPr>
  </w:style>
  <w:style w:type="paragraph" w:customStyle="1" w:styleId="p7">
    <w:name w:val="p7"/>
    <w:basedOn w:val="Normal"/>
    <w:rsid w:val="00C836DA"/>
    <w:pPr>
      <w:spacing w:before="100" w:beforeAutospacing="1" w:after="100" w:afterAutospacing="1" w:line="240" w:lineRule="auto"/>
    </w:pPr>
    <w:rPr>
      <w:rFonts w:eastAsia="Times New Roman"/>
      <w:sz w:val="24"/>
      <w:lang w:eastAsia="zh-CN"/>
    </w:rPr>
  </w:style>
  <w:style w:type="paragraph" w:customStyle="1" w:styleId="p9">
    <w:name w:val="p9"/>
    <w:basedOn w:val="Normal"/>
    <w:rsid w:val="00C836DA"/>
    <w:pPr>
      <w:spacing w:before="100" w:beforeAutospacing="1" w:after="100" w:afterAutospacing="1" w:line="240" w:lineRule="auto"/>
    </w:pPr>
    <w:rPr>
      <w:rFonts w:eastAsia="Times New Roman"/>
      <w:sz w:val="24"/>
      <w:lang w:eastAsia="zh-CN"/>
    </w:rPr>
  </w:style>
  <w:style w:type="paragraph" w:customStyle="1" w:styleId="p11">
    <w:name w:val="p11"/>
    <w:basedOn w:val="Normal"/>
    <w:rsid w:val="00C836DA"/>
    <w:pPr>
      <w:spacing w:before="100" w:beforeAutospacing="1" w:after="100" w:afterAutospacing="1" w:line="240" w:lineRule="auto"/>
    </w:pPr>
    <w:rPr>
      <w:rFonts w:eastAsia="Times New Roman"/>
      <w:sz w:val="24"/>
      <w:lang w:eastAsia="zh-CN"/>
    </w:rPr>
  </w:style>
  <w:style w:type="paragraph" w:customStyle="1" w:styleId="p2">
    <w:name w:val="p2"/>
    <w:basedOn w:val="Normal"/>
    <w:rsid w:val="00C836DA"/>
    <w:pPr>
      <w:spacing w:before="100" w:beforeAutospacing="1" w:after="100" w:afterAutospacing="1" w:line="240" w:lineRule="auto"/>
    </w:pPr>
    <w:rPr>
      <w:rFonts w:eastAsia="Times New Roman"/>
      <w:sz w:val="24"/>
      <w:lang w:eastAsia="zh-CN"/>
    </w:rPr>
  </w:style>
  <w:style w:type="paragraph" w:customStyle="1" w:styleId="p4">
    <w:name w:val="p4"/>
    <w:basedOn w:val="Normal"/>
    <w:rsid w:val="00C836DA"/>
    <w:pPr>
      <w:spacing w:before="100" w:beforeAutospacing="1" w:after="100" w:afterAutospacing="1" w:line="240" w:lineRule="auto"/>
    </w:pPr>
    <w:rPr>
      <w:rFonts w:eastAsia="Times New Roman"/>
      <w:sz w:val="24"/>
      <w:lang w:eastAsia="zh-CN"/>
    </w:rPr>
  </w:style>
  <w:style w:type="paragraph" w:customStyle="1" w:styleId="p6">
    <w:name w:val="p6"/>
    <w:basedOn w:val="Normal"/>
    <w:rsid w:val="00C836DA"/>
    <w:pPr>
      <w:spacing w:before="100" w:beforeAutospacing="1" w:after="100" w:afterAutospacing="1" w:line="240" w:lineRule="auto"/>
    </w:pPr>
    <w:rPr>
      <w:rFonts w:eastAsia="Times New Roman"/>
      <w:sz w:val="24"/>
      <w:lang w:eastAsia="zh-CN"/>
    </w:rPr>
  </w:style>
  <w:style w:type="paragraph" w:customStyle="1" w:styleId="p8">
    <w:name w:val="p8"/>
    <w:basedOn w:val="Normal"/>
    <w:rsid w:val="00C836DA"/>
    <w:pPr>
      <w:spacing w:before="100" w:beforeAutospacing="1" w:after="100" w:afterAutospacing="1" w:line="240" w:lineRule="auto"/>
    </w:pPr>
    <w:rPr>
      <w:rFonts w:eastAsia="Times New Roman"/>
      <w:sz w:val="24"/>
      <w:lang w:eastAsia="zh-CN"/>
    </w:rPr>
  </w:style>
  <w:style w:type="paragraph" w:customStyle="1" w:styleId="p10">
    <w:name w:val="p10"/>
    <w:basedOn w:val="Normal"/>
    <w:rsid w:val="00C836DA"/>
    <w:pPr>
      <w:spacing w:before="100" w:beforeAutospacing="1" w:after="100" w:afterAutospacing="1" w:line="240" w:lineRule="auto"/>
    </w:pPr>
    <w:rPr>
      <w:rFonts w:eastAsia="Times New Roman"/>
      <w:sz w:val="24"/>
      <w:lang w:eastAsia="zh-CN"/>
    </w:rPr>
  </w:style>
  <w:style w:type="paragraph" w:customStyle="1" w:styleId="p12">
    <w:name w:val="p12"/>
    <w:basedOn w:val="Normal"/>
    <w:rsid w:val="00C836DA"/>
    <w:pPr>
      <w:spacing w:before="100" w:beforeAutospacing="1" w:after="100" w:afterAutospacing="1" w:line="240" w:lineRule="auto"/>
    </w:pPr>
    <w:rPr>
      <w:rFonts w:eastAsia="Times New Roman"/>
      <w:sz w:val="24"/>
      <w:lang w:eastAsia="zh-CN"/>
    </w:rPr>
  </w:style>
  <w:style w:type="paragraph" w:customStyle="1" w:styleId="p14">
    <w:name w:val="p14"/>
    <w:basedOn w:val="Normal"/>
    <w:rsid w:val="00C836DA"/>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C836DA"/>
  </w:style>
  <w:style w:type="character" w:customStyle="1" w:styleId="wsj-article-credit">
    <w:name w:val="wsj-article-credit"/>
    <w:basedOn w:val="DefaultParagraphFont"/>
    <w:rsid w:val="00C836DA"/>
  </w:style>
  <w:style w:type="character" w:customStyle="1" w:styleId="wsj-article-credit-tag">
    <w:name w:val="wsj-article-credit-tag"/>
    <w:basedOn w:val="DefaultParagraphFont"/>
    <w:rsid w:val="00C836DA"/>
  </w:style>
  <w:style w:type="paragraph" w:customStyle="1" w:styleId="initial">
    <w:name w:val="initial"/>
    <w:basedOn w:val="Normal"/>
    <w:rsid w:val="00C836DA"/>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C836DA"/>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C836DA"/>
    <w:rPr>
      <w:rFonts w:ascii="Arial Narrow" w:hAnsi="Arial Narrow"/>
      <w:sz w:val="22"/>
      <w:szCs w:val="24"/>
      <w:u w:val="single"/>
      <w:lang w:val="en-US" w:eastAsia="en-US" w:bidi="ar-SA"/>
    </w:rPr>
  </w:style>
  <w:style w:type="paragraph" w:customStyle="1" w:styleId="detailsub">
    <w:name w:val="detail__sub"/>
    <w:basedOn w:val="Normal"/>
    <w:rsid w:val="00C836DA"/>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C836DA"/>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C836DA"/>
  </w:style>
  <w:style w:type="character" w:customStyle="1" w:styleId="m-299895914748161361gmail-styleunderline">
    <w:name w:val="m_-299895914748161361gmail-styleunderline"/>
    <w:basedOn w:val="DefaultParagraphFont"/>
    <w:rsid w:val="00C836DA"/>
  </w:style>
  <w:style w:type="paragraph" w:customStyle="1" w:styleId="counter-paragraph">
    <w:name w:val="counter-paragraph"/>
    <w:basedOn w:val="Normal"/>
    <w:rsid w:val="00C836DA"/>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C836DA"/>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C836DA"/>
  </w:style>
  <w:style w:type="paragraph" w:customStyle="1" w:styleId="m-266642551691440061gmail-cards">
    <w:name w:val="m_-266642551691440061gmail-cards"/>
    <w:basedOn w:val="Normal"/>
    <w:rsid w:val="00C836DA"/>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C836DA"/>
  </w:style>
  <w:style w:type="paragraph" w:customStyle="1" w:styleId="listingexcerpt">
    <w:name w:val="listing__excerpt"/>
    <w:basedOn w:val="Normal"/>
    <w:rsid w:val="00C836DA"/>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C836DA"/>
  </w:style>
  <w:style w:type="paragraph" w:customStyle="1" w:styleId="specialbutton">
    <w:name w:val="special__button"/>
    <w:basedOn w:val="Normal"/>
    <w:rsid w:val="00C836DA"/>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C836DA"/>
  </w:style>
  <w:style w:type="character" w:customStyle="1" w:styleId="StyleUnderliningChar9ptBold">
    <w:name w:val="Style Underlining Char + 9 pt Bold"/>
    <w:rsid w:val="00C836DA"/>
    <w:rPr>
      <w:rFonts w:ascii="Times New Roman" w:hAnsi="Times New Roman"/>
      <w:b/>
      <w:bCs/>
      <w:sz w:val="20"/>
      <w:szCs w:val="24"/>
      <w:u w:val="single"/>
    </w:rPr>
  </w:style>
  <w:style w:type="character" w:customStyle="1" w:styleId="StyleUnderliningChar9pt">
    <w:name w:val="Style Underlining Char + 9 pt"/>
    <w:rsid w:val="00C836DA"/>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C836DA"/>
  </w:style>
  <w:style w:type="paragraph" w:customStyle="1" w:styleId="font--body">
    <w:name w:val="font--body"/>
    <w:basedOn w:val="Normal"/>
    <w:rsid w:val="00C836DA"/>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C836DA"/>
  </w:style>
  <w:style w:type="character" w:customStyle="1" w:styleId="playbutton-flyout">
    <w:name w:val="playbutton-flyout"/>
    <w:basedOn w:val="DefaultParagraphFont"/>
    <w:rsid w:val="00C836DA"/>
  </w:style>
  <w:style w:type="character" w:customStyle="1" w:styleId="inlinevideo-videolabel">
    <w:name w:val="inlinevideo-videolabel"/>
    <w:basedOn w:val="DefaultParagraphFont"/>
    <w:rsid w:val="00C836DA"/>
  </w:style>
  <w:style w:type="character" w:customStyle="1" w:styleId="inlinevideo-videoduration">
    <w:name w:val="inlinevideo-videoduration"/>
    <w:basedOn w:val="DefaultParagraphFont"/>
    <w:rsid w:val="00C836DA"/>
  </w:style>
  <w:style w:type="character" w:customStyle="1" w:styleId="m2037045589135560752gmail-style13ptbold">
    <w:name w:val="m_2037045589135560752gmail-style13ptbold"/>
    <w:basedOn w:val="DefaultParagraphFont"/>
    <w:rsid w:val="00C836DA"/>
  </w:style>
  <w:style w:type="paragraph" w:customStyle="1" w:styleId="css-exrw3m">
    <w:name w:val="css-exrw3m"/>
    <w:basedOn w:val="Normal"/>
    <w:rsid w:val="00C836DA"/>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C836DA"/>
  </w:style>
  <w:style w:type="character" w:customStyle="1" w:styleId="m5672147096563703424gmail-styleunderline">
    <w:name w:val="m_5672147096563703424gmail-styleunderline"/>
    <w:basedOn w:val="DefaultParagraphFont"/>
    <w:rsid w:val="00C836DA"/>
  </w:style>
  <w:style w:type="character" w:customStyle="1" w:styleId="m-4276249887353823691gmail-style13ptbold">
    <w:name w:val="m_-4276249887353823691gmail-style13ptbold"/>
    <w:basedOn w:val="DefaultParagraphFont"/>
    <w:rsid w:val="00C836DA"/>
  </w:style>
  <w:style w:type="character" w:customStyle="1" w:styleId="m-4276249887353823691gmail-styleunderline">
    <w:name w:val="m_-4276249887353823691gmail-styleunderline"/>
    <w:basedOn w:val="DefaultParagraphFont"/>
    <w:rsid w:val="00C836DA"/>
  </w:style>
  <w:style w:type="character" w:customStyle="1" w:styleId="legacybig">
    <w:name w:val="legacybig"/>
    <w:basedOn w:val="DefaultParagraphFont"/>
    <w:rsid w:val="00C836DA"/>
  </w:style>
  <w:style w:type="character" w:customStyle="1" w:styleId="art-author">
    <w:name w:val="art-author"/>
    <w:basedOn w:val="DefaultParagraphFont"/>
    <w:rsid w:val="00C836DA"/>
  </w:style>
  <w:style w:type="paragraph" w:customStyle="1" w:styleId="first">
    <w:name w:val="first"/>
    <w:basedOn w:val="Normal"/>
    <w:qFormat/>
    <w:rsid w:val="00C836DA"/>
    <w:pPr>
      <w:spacing w:before="100" w:beforeAutospacing="1" w:after="100" w:afterAutospacing="1"/>
    </w:pPr>
    <w:rPr>
      <w:rFonts w:eastAsia="Times New Roman" w:cs="Calibri"/>
    </w:rPr>
  </w:style>
  <w:style w:type="character" w:customStyle="1" w:styleId="fpred">
    <w:name w:val="fp_red"/>
    <w:basedOn w:val="DefaultParagraphFont"/>
    <w:rsid w:val="00C836DA"/>
  </w:style>
  <w:style w:type="paragraph" w:customStyle="1" w:styleId="Style32">
    <w:name w:val="Style 3"/>
    <w:qFormat/>
    <w:rsid w:val="00C836DA"/>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C836DA"/>
  </w:style>
  <w:style w:type="character" w:customStyle="1" w:styleId="snapnoshots">
    <w:name w:val="snap_noshots"/>
    <w:basedOn w:val="DefaultParagraphFont"/>
    <w:rsid w:val="00C836DA"/>
  </w:style>
  <w:style w:type="character" w:customStyle="1" w:styleId="typarticle">
    <w:name w:val="typ_article"/>
    <w:basedOn w:val="DefaultParagraphFont"/>
    <w:rsid w:val="00C836DA"/>
  </w:style>
  <w:style w:type="paragraph" w:customStyle="1" w:styleId="normalweb10">
    <w:name w:val="normalweb1"/>
    <w:basedOn w:val="Normal"/>
    <w:qFormat/>
    <w:rsid w:val="00C836DA"/>
    <w:pPr>
      <w:spacing w:before="100" w:beforeAutospacing="1" w:after="100" w:afterAutospacing="1"/>
    </w:pPr>
    <w:rPr>
      <w:rFonts w:eastAsia="Times New Roman" w:cs="Calibri"/>
    </w:rPr>
  </w:style>
  <w:style w:type="character" w:customStyle="1" w:styleId="dispurl">
    <w:name w:val="dispurl"/>
    <w:basedOn w:val="DefaultParagraphFont"/>
    <w:rsid w:val="00C836DA"/>
  </w:style>
  <w:style w:type="character" w:customStyle="1" w:styleId="resultbodyitalic">
    <w:name w:val="resultbodyitalic"/>
    <w:basedOn w:val="DefaultParagraphFont"/>
    <w:rsid w:val="00C836DA"/>
  </w:style>
  <w:style w:type="paragraph" w:customStyle="1" w:styleId="10">
    <w:name w:val="... 1"/>
    <w:basedOn w:val="Default"/>
    <w:next w:val="Default"/>
    <w:qFormat/>
    <w:rsid w:val="00C836DA"/>
    <w:rPr>
      <w:color w:val="auto"/>
    </w:rPr>
  </w:style>
  <w:style w:type="paragraph" w:customStyle="1" w:styleId="ac">
    <w:name w:val=".."/>
    <w:basedOn w:val="Default"/>
    <w:next w:val="Default"/>
    <w:qFormat/>
    <w:rsid w:val="00C836DA"/>
    <w:rPr>
      <w:color w:val="auto"/>
    </w:rPr>
  </w:style>
  <w:style w:type="paragraph" w:customStyle="1" w:styleId="ad">
    <w:name w:val="...."/>
    <w:basedOn w:val="Default"/>
    <w:next w:val="Default"/>
    <w:qFormat/>
    <w:rsid w:val="00C836DA"/>
    <w:rPr>
      <w:color w:val="auto"/>
    </w:rPr>
  </w:style>
  <w:style w:type="paragraph" w:customStyle="1" w:styleId="s0">
    <w:name w:val="s0"/>
    <w:basedOn w:val="Normal"/>
    <w:qFormat/>
    <w:rsid w:val="00C836DA"/>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C836DA"/>
  </w:style>
  <w:style w:type="numbering" w:customStyle="1" w:styleId="NoList121">
    <w:name w:val="No List121"/>
    <w:next w:val="NoList"/>
    <w:uiPriority w:val="99"/>
    <w:semiHidden/>
    <w:unhideWhenUsed/>
    <w:rsid w:val="00C836DA"/>
  </w:style>
  <w:style w:type="numbering" w:customStyle="1" w:styleId="NoList41">
    <w:name w:val="No List41"/>
    <w:next w:val="NoList"/>
    <w:uiPriority w:val="99"/>
    <w:semiHidden/>
    <w:unhideWhenUsed/>
    <w:rsid w:val="00C836DA"/>
  </w:style>
  <w:style w:type="numbering" w:customStyle="1" w:styleId="NoList131">
    <w:name w:val="No List131"/>
    <w:next w:val="NoList"/>
    <w:uiPriority w:val="99"/>
    <w:semiHidden/>
    <w:unhideWhenUsed/>
    <w:rsid w:val="00C836DA"/>
  </w:style>
  <w:style w:type="numbering" w:customStyle="1" w:styleId="NoList51">
    <w:name w:val="No List51"/>
    <w:next w:val="NoList"/>
    <w:uiPriority w:val="99"/>
    <w:semiHidden/>
    <w:unhideWhenUsed/>
    <w:rsid w:val="00C836DA"/>
  </w:style>
  <w:style w:type="numbering" w:customStyle="1" w:styleId="NoList141">
    <w:name w:val="No List141"/>
    <w:next w:val="NoList"/>
    <w:uiPriority w:val="99"/>
    <w:semiHidden/>
    <w:unhideWhenUsed/>
    <w:rsid w:val="00C836DA"/>
  </w:style>
  <w:style w:type="numbering" w:customStyle="1" w:styleId="NoList61">
    <w:name w:val="No List61"/>
    <w:next w:val="NoList"/>
    <w:uiPriority w:val="99"/>
    <w:semiHidden/>
    <w:unhideWhenUsed/>
    <w:rsid w:val="00C836DA"/>
  </w:style>
  <w:style w:type="numbering" w:customStyle="1" w:styleId="NoList151">
    <w:name w:val="No List151"/>
    <w:next w:val="NoList"/>
    <w:uiPriority w:val="99"/>
    <w:semiHidden/>
    <w:unhideWhenUsed/>
    <w:rsid w:val="00C836DA"/>
  </w:style>
  <w:style w:type="numbering" w:customStyle="1" w:styleId="NoList22">
    <w:name w:val="No List22"/>
    <w:next w:val="NoList"/>
    <w:uiPriority w:val="99"/>
    <w:semiHidden/>
    <w:unhideWhenUsed/>
    <w:rsid w:val="00C836DA"/>
  </w:style>
  <w:style w:type="numbering" w:customStyle="1" w:styleId="NoList112">
    <w:name w:val="No List112"/>
    <w:next w:val="NoList"/>
    <w:uiPriority w:val="99"/>
    <w:semiHidden/>
    <w:unhideWhenUsed/>
    <w:rsid w:val="00C836DA"/>
  </w:style>
  <w:style w:type="numbering" w:customStyle="1" w:styleId="NoList32">
    <w:name w:val="No List32"/>
    <w:next w:val="NoList"/>
    <w:uiPriority w:val="99"/>
    <w:semiHidden/>
    <w:unhideWhenUsed/>
    <w:rsid w:val="00C836DA"/>
  </w:style>
  <w:style w:type="numbering" w:customStyle="1" w:styleId="NoList122">
    <w:name w:val="No List122"/>
    <w:next w:val="NoList"/>
    <w:uiPriority w:val="99"/>
    <w:semiHidden/>
    <w:unhideWhenUsed/>
    <w:rsid w:val="00C836DA"/>
  </w:style>
  <w:style w:type="numbering" w:customStyle="1" w:styleId="NoList42">
    <w:name w:val="No List42"/>
    <w:next w:val="NoList"/>
    <w:uiPriority w:val="99"/>
    <w:semiHidden/>
    <w:unhideWhenUsed/>
    <w:rsid w:val="00C836DA"/>
  </w:style>
  <w:style w:type="numbering" w:customStyle="1" w:styleId="NoList132">
    <w:name w:val="No List132"/>
    <w:next w:val="NoList"/>
    <w:uiPriority w:val="99"/>
    <w:semiHidden/>
    <w:unhideWhenUsed/>
    <w:rsid w:val="00C836DA"/>
  </w:style>
  <w:style w:type="numbering" w:customStyle="1" w:styleId="NoList52">
    <w:name w:val="No List52"/>
    <w:next w:val="NoList"/>
    <w:uiPriority w:val="99"/>
    <w:semiHidden/>
    <w:unhideWhenUsed/>
    <w:rsid w:val="00C836DA"/>
  </w:style>
  <w:style w:type="numbering" w:customStyle="1" w:styleId="NoList142">
    <w:name w:val="No List142"/>
    <w:next w:val="NoList"/>
    <w:uiPriority w:val="99"/>
    <w:semiHidden/>
    <w:unhideWhenUsed/>
    <w:rsid w:val="00C836DA"/>
  </w:style>
  <w:style w:type="numbering" w:customStyle="1" w:styleId="NoList62">
    <w:name w:val="No List62"/>
    <w:next w:val="NoList"/>
    <w:uiPriority w:val="99"/>
    <w:semiHidden/>
    <w:unhideWhenUsed/>
    <w:rsid w:val="00C836DA"/>
  </w:style>
  <w:style w:type="numbering" w:customStyle="1" w:styleId="NoList152">
    <w:name w:val="No List152"/>
    <w:next w:val="NoList"/>
    <w:uiPriority w:val="99"/>
    <w:semiHidden/>
    <w:unhideWhenUsed/>
    <w:rsid w:val="00C836DA"/>
  </w:style>
  <w:style w:type="character" w:customStyle="1" w:styleId="oldTagChar">
    <w:name w:val="oldTag Char"/>
    <w:link w:val="oldTag"/>
    <w:locked/>
    <w:rsid w:val="00C836DA"/>
    <w:rPr>
      <w:rFonts w:ascii="Times New Roman" w:hAnsi="Times New Roman" w:cs="Times New Roman"/>
      <w:b/>
    </w:rPr>
  </w:style>
  <w:style w:type="paragraph" w:customStyle="1" w:styleId="oldTag">
    <w:name w:val="oldTag"/>
    <w:basedOn w:val="Normal"/>
    <w:next w:val="Normal"/>
    <w:link w:val="oldTagChar"/>
    <w:qFormat/>
    <w:rsid w:val="00C836DA"/>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C836DA"/>
    <w:rPr>
      <w:bCs/>
      <w:caps/>
      <w:sz w:val="20"/>
    </w:rPr>
  </w:style>
  <w:style w:type="paragraph" w:customStyle="1" w:styleId="FakeHeader">
    <w:name w:val="Fake Header"/>
    <w:basedOn w:val="Smalltext0"/>
    <w:uiPriority w:val="99"/>
    <w:qFormat/>
    <w:rsid w:val="00C836DA"/>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C836DA"/>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C836DA"/>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C836DA"/>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C836DA"/>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C836DA"/>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C836DA"/>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C836DA"/>
    <w:rPr>
      <w:b/>
      <w:u w:val="single"/>
    </w:rPr>
  </w:style>
  <w:style w:type="paragraph" w:customStyle="1" w:styleId="EmphasisText">
    <w:name w:val="Emphasis Text"/>
    <w:basedOn w:val="UnderlinedText"/>
    <w:link w:val="EmphasisTextChar"/>
    <w:qFormat/>
    <w:rsid w:val="00C836DA"/>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C836DA"/>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C836DA"/>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C836DA"/>
    <w:rPr>
      <w:b/>
      <w:bCs/>
      <w:u w:val="single"/>
    </w:rPr>
  </w:style>
  <w:style w:type="paragraph" w:customStyle="1" w:styleId="StyleStyle49ptBold1">
    <w:name w:val="Style Style4 + 9 pt Bold1"/>
    <w:basedOn w:val="Style4"/>
    <w:link w:val="StyleStyle49ptBold1Char"/>
    <w:qFormat/>
    <w:rsid w:val="00C836DA"/>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C836DA"/>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C836DA"/>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C836DA"/>
    <w:rPr>
      <w:b/>
      <w:bCs/>
      <w:u w:val="single"/>
    </w:rPr>
  </w:style>
  <w:style w:type="paragraph" w:customStyle="1" w:styleId="StyleStyle49ptBold2">
    <w:name w:val="Style Style4 + 9 pt Bold2"/>
    <w:basedOn w:val="Style4"/>
    <w:link w:val="StyleStyle49ptBold2Char"/>
    <w:qFormat/>
    <w:rsid w:val="00C836DA"/>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C836DA"/>
    <w:rPr>
      <w:szCs w:val="16"/>
    </w:rPr>
  </w:style>
  <w:style w:type="paragraph" w:customStyle="1" w:styleId="CiteBody">
    <w:name w:val="Cite Body"/>
    <w:basedOn w:val="Normal"/>
    <w:link w:val="CiteBodyChar"/>
    <w:qFormat/>
    <w:rsid w:val="00C836DA"/>
    <w:pPr>
      <w:spacing w:line="256" w:lineRule="auto"/>
    </w:pPr>
    <w:rPr>
      <w:rFonts w:asciiTheme="minorHAnsi" w:hAnsiTheme="minorHAnsi"/>
      <w:sz w:val="24"/>
      <w:szCs w:val="16"/>
    </w:rPr>
  </w:style>
  <w:style w:type="character" w:customStyle="1" w:styleId="CiteBoldChar">
    <w:name w:val="Cite Bold Char"/>
    <w:link w:val="CiteBold"/>
    <w:locked/>
    <w:rsid w:val="00C836DA"/>
    <w:rPr>
      <w:b/>
      <w:szCs w:val="16"/>
    </w:rPr>
  </w:style>
  <w:style w:type="paragraph" w:customStyle="1" w:styleId="CiteBold">
    <w:name w:val="Cite Bold"/>
    <w:basedOn w:val="CiteBody"/>
    <w:link w:val="CiteBoldChar"/>
    <w:qFormat/>
    <w:rsid w:val="00C836DA"/>
    <w:rPr>
      <w:b/>
    </w:rPr>
  </w:style>
  <w:style w:type="character" w:customStyle="1" w:styleId="StyleCardBody11ptUnderlineChar">
    <w:name w:val="Style Card Body + 11 pt Underline Char"/>
    <w:link w:val="StyleCardBody11ptUnderline"/>
    <w:locked/>
    <w:rsid w:val="00C836DA"/>
    <w:rPr>
      <w:u w:val="single"/>
    </w:rPr>
  </w:style>
  <w:style w:type="paragraph" w:customStyle="1" w:styleId="StyleCardBody11ptUnderline">
    <w:name w:val="Style Card Body + 11 pt Underline"/>
    <w:basedOn w:val="CardBody"/>
    <w:link w:val="StyleCardBody11ptUnderlineChar"/>
    <w:qFormat/>
    <w:rsid w:val="00C836DA"/>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C836DA"/>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C836DA"/>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C836DA"/>
    <w:rPr>
      <w:b/>
      <w:bCs/>
      <w:u w:val="single"/>
    </w:rPr>
  </w:style>
  <w:style w:type="paragraph" w:customStyle="1" w:styleId="StyleStyle49ptBold4">
    <w:name w:val="Style Style4 + 9 pt Bold4"/>
    <w:basedOn w:val="Style4"/>
    <w:link w:val="StyleStyle49ptBold4Char"/>
    <w:qFormat/>
    <w:rsid w:val="00C836DA"/>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C836DA"/>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C836DA"/>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C836DA"/>
    <w:rPr>
      <w:b/>
      <w:bCs/>
      <w:u w:val="single"/>
    </w:rPr>
  </w:style>
  <w:style w:type="paragraph" w:customStyle="1" w:styleId="StyleStyle49ptBold5">
    <w:name w:val="Style Style4 + 9 pt Bold5"/>
    <w:basedOn w:val="Style4"/>
    <w:link w:val="StyleStyle49ptBold5Char"/>
    <w:qFormat/>
    <w:rsid w:val="00C836DA"/>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C836DA"/>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C836DA"/>
    <w:pPr>
      <w:spacing w:after="160" w:line="256" w:lineRule="auto"/>
    </w:pPr>
    <w:rPr>
      <w:rFonts w:ascii="Arial Narrow" w:eastAsia="Times New Roman" w:hAnsi="Arial Narrow" w:cs="Calibri"/>
      <w:sz w:val="20"/>
    </w:rPr>
  </w:style>
  <w:style w:type="paragraph" w:customStyle="1" w:styleId="FONT7">
    <w:name w:val="FONT 7"/>
    <w:uiPriority w:val="99"/>
    <w:qFormat/>
    <w:rsid w:val="00C836DA"/>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C836DA"/>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C836DA"/>
    <w:rPr>
      <w:b/>
      <w:bCs/>
      <w:u w:val="single"/>
    </w:rPr>
  </w:style>
  <w:style w:type="paragraph" w:customStyle="1" w:styleId="StyleCardText11ptBoldUnderline">
    <w:name w:val="Style Card Text + 11 pt Bold Underline"/>
    <w:basedOn w:val="Normal"/>
    <w:link w:val="StyleCardText11ptBoldUnderlineChar"/>
    <w:qFormat/>
    <w:rsid w:val="00C836DA"/>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C836DA"/>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C836DA"/>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C836DA"/>
    <w:rPr>
      <w:b/>
      <w:bCs/>
      <w:u w:val="single"/>
    </w:rPr>
  </w:style>
  <w:style w:type="paragraph" w:customStyle="1" w:styleId="StyleStyle49ptBold6">
    <w:name w:val="Style Style4 + 9 pt Bold6"/>
    <w:basedOn w:val="Style4"/>
    <w:link w:val="StyleStyle49ptBold6Char"/>
    <w:qFormat/>
    <w:rsid w:val="00C836DA"/>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C836DA"/>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836DA"/>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836DA"/>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836DA"/>
    <w:pPr>
      <w:spacing w:line="256" w:lineRule="auto"/>
    </w:pPr>
    <w:rPr>
      <w:rFonts w:asciiTheme="minorHAnsi" w:hAnsiTheme="minorHAnsi"/>
      <w:b/>
      <w:sz w:val="24"/>
      <w:u w:val="single"/>
    </w:rPr>
  </w:style>
  <w:style w:type="character" w:customStyle="1" w:styleId="textboldCharChar">
    <w:name w:val="text bold Char Char"/>
    <w:link w:val="textboldChar"/>
    <w:locked/>
    <w:rsid w:val="00C836DA"/>
    <w:rPr>
      <w:b/>
      <w:u w:val="thick"/>
    </w:rPr>
  </w:style>
  <w:style w:type="paragraph" w:customStyle="1" w:styleId="textboldChar">
    <w:name w:val="text bold Char"/>
    <w:basedOn w:val="Normal"/>
    <w:link w:val="textboldCharChar"/>
    <w:qFormat/>
    <w:rsid w:val="00C836DA"/>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C836DA"/>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C836DA"/>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C836DA"/>
    <w:pPr>
      <w:spacing w:line="256" w:lineRule="auto"/>
    </w:pPr>
    <w:rPr>
      <w:rFonts w:eastAsia="Calibri" w:cs="Calibri"/>
      <w:szCs w:val="20"/>
    </w:rPr>
  </w:style>
  <w:style w:type="paragraph" w:customStyle="1" w:styleId="StyleStyle1">
    <w:name w:val="Style Style1 +"/>
    <w:basedOn w:val="Normal"/>
    <w:uiPriority w:val="99"/>
    <w:qFormat/>
    <w:rsid w:val="00C836DA"/>
    <w:pPr>
      <w:spacing w:line="256" w:lineRule="auto"/>
    </w:pPr>
    <w:rPr>
      <w:rFonts w:eastAsia="Calibri" w:cs="Calibri"/>
    </w:rPr>
  </w:style>
  <w:style w:type="paragraph" w:customStyle="1" w:styleId="StyleLinespacingDouble">
    <w:name w:val="Style Line spacing:  Double"/>
    <w:basedOn w:val="Normal"/>
    <w:uiPriority w:val="99"/>
    <w:qFormat/>
    <w:rsid w:val="00C836DA"/>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C836DA"/>
  </w:style>
  <w:style w:type="paragraph" w:customStyle="1" w:styleId="normalChar1">
    <w:name w:val="normal Char"/>
    <w:basedOn w:val="Normal"/>
    <w:uiPriority w:val="99"/>
    <w:qFormat/>
    <w:rsid w:val="00C836DA"/>
    <w:pPr>
      <w:spacing w:line="256" w:lineRule="auto"/>
    </w:pPr>
    <w:rPr>
      <w:rFonts w:eastAsia="Calibri" w:cs="Calibri"/>
    </w:rPr>
  </w:style>
  <w:style w:type="character" w:customStyle="1" w:styleId="MicroMicroTextChar">
    <w:name w:val="MicroMicroText Char"/>
    <w:link w:val="MicroMicroText"/>
    <w:locked/>
    <w:rsid w:val="00C836DA"/>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C836DA"/>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C836DA"/>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C836DA"/>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836DA"/>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C836DA"/>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C836DA"/>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C836DA"/>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C836DA"/>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C836DA"/>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C836DA"/>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C836DA"/>
    <w:pPr>
      <w:jc w:val="center"/>
    </w:pPr>
    <w:rPr>
      <w:rFonts w:eastAsia="Times New Roman" w:cs="Calibri"/>
      <w:b/>
      <w:szCs w:val="20"/>
      <w:u w:val="single"/>
    </w:rPr>
  </w:style>
  <w:style w:type="paragraph" w:customStyle="1" w:styleId="Pa19">
    <w:name w:val="Pa19"/>
    <w:basedOn w:val="Normal"/>
    <w:next w:val="Normal"/>
    <w:autoRedefine/>
    <w:qFormat/>
    <w:rsid w:val="00C836DA"/>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C836DA"/>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C836DA"/>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C836DA"/>
    <w:rPr>
      <w:rFonts w:ascii="Arial" w:hAnsi="Arial"/>
      <w:color w:val="auto"/>
    </w:rPr>
  </w:style>
  <w:style w:type="paragraph" w:customStyle="1" w:styleId="prnewsp">
    <w:name w:val="prnews_p"/>
    <w:basedOn w:val="Normal"/>
    <w:qFormat/>
    <w:rsid w:val="00C836DA"/>
    <w:pPr>
      <w:spacing w:before="100" w:beforeAutospacing="1" w:after="100" w:afterAutospacing="1"/>
    </w:pPr>
    <w:rPr>
      <w:rFonts w:eastAsia="Times New Roman" w:cs="Calibri"/>
    </w:rPr>
  </w:style>
  <w:style w:type="character" w:customStyle="1" w:styleId="author-bio-box">
    <w:name w:val="author-bio-box"/>
    <w:basedOn w:val="DefaultParagraphFont"/>
    <w:rsid w:val="00C836DA"/>
  </w:style>
  <w:style w:type="character" w:customStyle="1" w:styleId="CharChar32">
    <w:name w:val="Char Char32"/>
    <w:basedOn w:val="DefaultParagraphFont"/>
    <w:rsid w:val="00C836DA"/>
    <w:rPr>
      <w:rFonts w:ascii="Arial" w:hAnsi="Arial" w:cs="Arial" w:hint="default"/>
      <w:b/>
      <w:bCs/>
      <w:iCs/>
      <w:lang w:val="en-US" w:eastAsia="en-US" w:bidi="ar-SA"/>
    </w:rPr>
  </w:style>
  <w:style w:type="character" w:customStyle="1" w:styleId="CharChar13">
    <w:name w:val="Char Char13"/>
    <w:rsid w:val="00C836DA"/>
    <w:rPr>
      <w:rFonts w:ascii="Arial" w:hAnsi="Arial" w:cs="Arial" w:hint="default"/>
      <w:b/>
      <w:bCs/>
      <w:iCs/>
      <w:sz w:val="22"/>
      <w:szCs w:val="28"/>
      <w:lang w:val="en-US" w:eastAsia="en-US" w:bidi="ar-SA"/>
    </w:rPr>
  </w:style>
  <w:style w:type="character" w:customStyle="1" w:styleId="CharChar116">
    <w:name w:val="Char Char116"/>
    <w:rsid w:val="00C836DA"/>
    <w:rPr>
      <w:rFonts w:ascii="Arial" w:hAnsi="Arial" w:cs="Arial" w:hint="default"/>
      <w:bCs/>
      <w:szCs w:val="26"/>
      <w:u w:val="single"/>
      <w:lang w:val="en-US" w:eastAsia="en-US" w:bidi="ar-SA"/>
    </w:rPr>
  </w:style>
  <w:style w:type="character" w:customStyle="1" w:styleId="CharChar12">
    <w:name w:val="Char Char12"/>
    <w:rsid w:val="00C836DA"/>
    <w:rPr>
      <w:rFonts w:ascii="Arial" w:hAnsi="Arial" w:cs="Arial" w:hint="default"/>
      <w:bCs/>
      <w:szCs w:val="26"/>
      <w:u w:val="single"/>
      <w:lang w:val="en-US" w:eastAsia="en-US" w:bidi="ar-SA"/>
    </w:rPr>
  </w:style>
  <w:style w:type="character" w:customStyle="1" w:styleId="CharChar115">
    <w:name w:val="Char Char115"/>
    <w:rsid w:val="00C836DA"/>
    <w:rPr>
      <w:rFonts w:ascii="Arial" w:hAnsi="Arial" w:cs="Arial" w:hint="default"/>
      <w:bCs/>
      <w:szCs w:val="26"/>
      <w:u w:val="single"/>
      <w:lang w:val="en-US" w:eastAsia="en-US" w:bidi="ar-SA"/>
    </w:rPr>
  </w:style>
  <w:style w:type="character" w:customStyle="1" w:styleId="StylePalatinoLinotype6pt">
    <w:name w:val="Style Palatino Linotype 6 pt"/>
    <w:rsid w:val="00C836DA"/>
    <w:rPr>
      <w:rFonts w:ascii="Times New Roman" w:hAnsi="Times New Roman" w:cs="Times New Roman" w:hint="default"/>
      <w:sz w:val="20"/>
    </w:rPr>
  </w:style>
  <w:style w:type="character" w:customStyle="1" w:styleId="Highighted-New">
    <w:name w:val="Highighted - New"/>
    <w:rsid w:val="00C836DA"/>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C836DA"/>
    <w:rPr>
      <w:rFonts w:ascii="Arial" w:hAnsi="Arial" w:cs="Arial" w:hint="default"/>
      <w:b/>
      <w:bCs/>
      <w:sz w:val="24"/>
      <w:szCs w:val="26"/>
      <w:lang w:val="en-US" w:eastAsia="en-US" w:bidi="ar-SA"/>
    </w:rPr>
  </w:style>
  <w:style w:type="character" w:customStyle="1" w:styleId="cardCharChar10">
    <w:name w:val="card Char Char1"/>
    <w:rsid w:val="00C836DA"/>
    <w:rPr>
      <w:lang w:val="en-US" w:eastAsia="en-US" w:bidi="ar-SA"/>
    </w:rPr>
  </w:style>
  <w:style w:type="character" w:customStyle="1" w:styleId="BlockTitleCharChar1Char">
    <w:name w:val="Block Title Char Char1 Char"/>
    <w:rsid w:val="00C836DA"/>
    <w:rPr>
      <w:b/>
      <w:bCs w:val="0"/>
      <w:sz w:val="32"/>
      <w:u w:val="single"/>
    </w:rPr>
  </w:style>
  <w:style w:type="character" w:customStyle="1" w:styleId="Header1Char">
    <w:name w:val="Header1 Char"/>
    <w:rsid w:val="00C836DA"/>
    <w:rPr>
      <w:rFonts w:ascii="Arial" w:hAnsi="Arial" w:cs="Arial" w:hint="default"/>
      <w:b/>
      <w:bCs/>
      <w:caps/>
      <w:kern w:val="32"/>
      <w:sz w:val="28"/>
      <w:szCs w:val="28"/>
    </w:rPr>
  </w:style>
  <w:style w:type="character" w:customStyle="1" w:styleId="StyleArial12ptBoldItalic">
    <w:name w:val="Style Arial 12 pt Bold Italic"/>
    <w:rsid w:val="00C836DA"/>
    <w:rPr>
      <w:rFonts w:ascii="Times New Roman" w:hAnsi="Times New Roman" w:cs="Times New Roman" w:hint="default"/>
      <w:b/>
      <w:bCs/>
      <w:iCs/>
      <w:sz w:val="24"/>
    </w:rPr>
  </w:style>
  <w:style w:type="character" w:customStyle="1" w:styleId="Styleunderline12pt">
    <w:name w:val="Style underline + 12 pt"/>
    <w:rsid w:val="00C836DA"/>
    <w:rPr>
      <w:rFonts w:ascii="Times New Roman" w:hAnsi="Times New Roman" w:cs="Times New Roman" w:hint="default"/>
      <w:bCs/>
      <w:sz w:val="20"/>
      <w:u w:val="single"/>
    </w:rPr>
  </w:style>
  <w:style w:type="character" w:customStyle="1" w:styleId="StyleUnderlineChar19pt">
    <w:name w:val="Style Underline Char1 + 9 pt"/>
    <w:basedOn w:val="UnderlineChar1"/>
    <w:rsid w:val="00C836DA"/>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836DA"/>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836DA"/>
    <w:rPr>
      <w:rFonts w:ascii="Times New Roman" w:hAnsi="Times New Roman" w:cs="Times New Roman" w:hint="default"/>
      <w:sz w:val="20"/>
      <w:u w:val="single"/>
      <w:lang w:val="en-US" w:eastAsia="en-US" w:bidi="ar-SA"/>
    </w:rPr>
  </w:style>
  <w:style w:type="character" w:customStyle="1" w:styleId="Style9ptUnderline1">
    <w:name w:val="Style 9 pt Underline1"/>
    <w:rsid w:val="00C836DA"/>
    <w:rPr>
      <w:sz w:val="20"/>
      <w:u w:val="single"/>
    </w:rPr>
  </w:style>
  <w:style w:type="character" w:customStyle="1" w:styleId="StyleUnderlineChar19pt2">
    <w:name w:val="Style Underline Char1 + 9 pt2"/>
    <w:basedOn w:val="UnderlineChar1"/>
    <w:rsid w:val="00C836DA"/>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836DA"/>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836DA"/>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836DA"/>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836DA"/>
  </w:style>
  <w:style w:type="character" w:customStyle="1" w:styleId="3">
    <w:name w:val="3"/>
    <w:rsid w:val="00C836DA"/>
    <w:rPr>
      <w:rFonts w:ascii="Arial" w:hAnsi="Arial" w:cs="Arial" w:hint="default"/>
      <w:bCs/>
      <w:sz w:val="20"/>
      <w:u w:val="single"/>
      <w:lang w:val="en-US" w:eastAsia="en-US" w:bidi="ar-SA"/>
    </w:rPr>
  </w:style>
  <w:style w:type="character" w:customStyle="1" w:styleId="7">
    <w:name w:val="7"/>
    <w:rsid w:val="00C836DA"/>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C836DA"/>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C836DA"/>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836DA"/>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836DA"/>
    <w:rPr>
      <w:sz w:val="20"/>
      <w:u w:val="single"/>
    </w:rPr>
  </w:style>
  <w:style w:type="character" w:customStyle="1" w:styleId="StyleUnderlineChar9ptBold1">
    <w:name w:val="Style Underline Char + 9 pt Bold1"/>
    <w:rsid w:val="00C836DA"/>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C836DA"/>
    <w:rPr>
      <w:sz w:val="20"/>
      <w:u w:val="single"/>
    </w:rPr>
  </w:style>
  <w:style w:type="character" w:customStyle="1" w:styleId="Styleunderline9ptBold">
    <w:name w:val="Style underline + 9 pt Bold"/>
    <w:rsid w:val="00C836DA"/>
    <w:rPr>
      <w:b/>
      <w:bCs/>
      <w:sz w:val="20"/>
      <w:u w:val="single"/>
    </w:rPr>
  </w:style>
  <w:style w:type="character" w:customStyle="1" w:styleId="newsstorytitle">
    <w:name w:val="news_story_title"/>
    <w:basedOn w:val="DefaultParagraphFont"/>
    <w:rsid w:val="00C836DA"/>
  </w:style>
  <w:style w:type="character" w:customStyle="1" w:styleId="34">
    <w:name w:val="34"/>
    <w:rsid w:val="00C836DA"/>
    <w:rPr>
      <w:rFonts w:ascii="Times New Roman" w:hAnsi="Times New Roman" w:cs="Arial" w:hint="default"/>
      <w:bCs/>
      <w:sz w:val="20"/>
      <w:u w:val="single"/>
      <w:lang w:val="en-US" w:eastAsia="en-US" w:bidi="ar-SA"/>
    </w:rPr>
  </w:style>
  <w:style w:type="character" w:customStyle="1" w:styleId="45">
    <w:name w:val="45"/>
    <w:rsid w:val="00C836DA"/>
    <w:rPr>
      <w:rFonts w:ascii="Times New Roman" w:hAnsi="Times New Roman" w:cs="Arial" w:hint="default"/>
      <w:b/>
      <w:bCs/>
      <w:sz w:val="20"/>
      <w:u w:val="single"/>
      <w:lang w:val="en-US" w:eastAsia="en-US" w:bidi="ar-SA"/>
    </w:rPr>
  </w:style>
  <w:style w:type="character" w:customStyle="1" w:styleId="Style9ptUnderline5">
    <w:name w:val="Style 9 pt Underline5"/>
    <w:rsid w:val="00C836DA"/>
    <w:rPr>
      <w:rFonts w:ascii="Times New Roman" w:hAnsi="Times New Roman" w:cs="Times New Roman" w:hint="default"/>
      <w:sz w:val="20"/>
      <w:u w:val="single"/>
    </w:rPr>
  </w:style>
  <w:style w:type="character" w:customStyle="1" w:styleId="Style9ptBoldUnderline2">
    <w:name w:val="Style 9 pt Bold Underline2"/>
    <w:rsid w:val="00C836DA"/>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836DA"/>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C836DA"/>
    <w:rPr>
      <w:rFonts w:ascii="Times New Roman" w:hAnsi="Times New Roman" w:cs="Times New Roman" w:hint="default"/>
      <w:sz w:val="20"/>
    </w:rPr>
  </w:style>
  <w:style w:type="character" w:customStyle="1" w:styleId="StyleUnderlineCharChar9pt2">
    <w:name w:val="Style Underline Char Char + 9 pt2"/>
    <w:basedOn w:val="UnderlineCharChar"/>
    <w:rsid w:val="00C836DA"/>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C836DA"/>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836DA"/>
    <w:rPr>
      <w:b/>
      <w:bCs/>
      <w:sz w:val="20"/>
      <w:u w:val="single"/>
      <w:bdr w:val="single" w:sz="4" w:space="0" w:color="auto" w:frame="1"/>
    </w:rPr>
  </w:style>
  <w:style w:type="character" w:customStyle="1" w:styleId="Style9ptUnderline7">
    <w:name w:val="Style 9 pt Underline7"/>
    <w:rsid w:val="00C836DA"/>
    <w:rPr>
      <w:sz w:val="20"/>
      <w:u w:val="single"/>
    </w:rPr>
  </w:style>
  <w:style w:type="character" w:customStyle="1" w:styleId="Style9ptBoldUnderline3">
    <w:name w:val="Style 9 pt Bold Underline3"/>
    <w:rsid w:val="00C836DA"/>
    <w:rPr>
      <w:b/>
      <w:bCs/>
      <w:sz w:val="20"/>
      <w:u w:val="single"/>
    </w:rPr>
  </w:style>
  <w:style w:type="character" w:customStyle="1" w:styleId="Style9ptUnderline8">
    <w:name w:val="Style 9 pt Underline8"/>
    <w:rsid w:val="00C836DA"/>
    <w:rPr>
      <w:sz w:val="20"/>
      <w:u w:val="single"/>
    </w:rPr>
  </w:style>
  <w:style w:type="character" w:customStyle="1" w:styleId="66">
    <w:name w:val="66"/>
    <w:rsid w:val="00C836DA"/>
    <w:rPr>
      <w:rFonts w:ascii="Arial" w:hAnsi="Arial" w:cs="Arial" w:hint="default"/>
      <w:bCs/>
      <w:sz w:val="20"/>
      <w:u w:val="single"/>
      <w:lang w:val="en-US" w:eastAsia="en-US" w:bidi="ar-SA"/>
    </w:rPr>
  </w:style>
  <w:style w:type="character" w:customStyle="1" w:styleId="Style9ptUnderline9">
    <w:name w:val="Style 9 pt Underline9"/>
    <w:rsid w:val="00C836DA"/>
    <w:rPr>
      <w:sz w:val="20"/>
      <w:u w:val="single"/>
    </w:rPr>
  </w:style>
  <w:style w:type="character" w:customStyle="1" w:styleId="Style9ptBoldUnderline4">
    <w:name w:val="Style 9 pt Bold Underline4"/>
    <w:rsid w:val="00C836DA"/>
    <w:rPr>
      <w:b/>
      <w:bCs/>
      <w:sz w:val="20"/>
      <w:u w:val="single"/>
    </w:rPr>
  </w:style>
  <w:style w:type="character" w:customStyle="1" w:styleId="titleblue14">
    <w:name w:val="titleblue14"/>
    <w:basedOn w:val="DefaultParagraphFont"/>
    <w:rsid w:val="00C836DA"/>
  </w:style>
  <w:style w:type="character" w:customStyle="1" w:styleId="b">
    <w:name w:val="b"/>
    <w:basedOn w:val="DefaultParagraphFont"/>
    <w:rsid w:val="00C836DA"/>
  </w:style>
  <w:style w:type="character" w:customStyle="1" w:styleId="StyleUnderlineCharChar9pt3">
    <w:name w:val="Style Underline Char Char + 9 pt3"/>
    <w:basedOn w:val="UnderlineCharChar"/>
    <w:rsid w:val="00C836DA"/>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C836DA"/>
    <w:rPr>
      <w:sz w:val="20"/>
      <w:u w:val="single"/>
    </w:rPr>
  </w:style>
  <w:style w:type="character" w:customStyle="1" w:styleId="manchettebig2">
    <w:name w:val="manchettebig2"/>
    <w:basedOn w:val="DefaultParagraphFont"/>
    <w:rsid w:val="00C836DA"/>
  </w:style>
  <w:style w:type="character" w:customStyle="1" w:styleId="ln2">
    <w:name w:val="ln2"/>
    <w:basedOn w:val="DefaultParagraphFont"/>
    <w:rsid w:val="00C836DA"/>
  </w:style>
  <w:style w:type="character" w:customStyle="1" w:styleId="StyleStyle1Char">
    <w:name w:val="Style Style1 + Char"/>
    <w:basedOn w:val="Style1Char"/>
    <w:rsid w:val="00C836DA"/>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C836DA"/>
  </w:style>
  <w:style w:type="character" w:customStyle="1" w:styleId="Card10f2Char">
    <w:name w:val="Card.10.f2 Char"/>
    <w:basedOn w:val="DefaultParagraphFont"/>
    <w:rsid w:val="00C836DA"/>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C836DA"/>
    <w:rPr>
      <w:rFonts w:ascii="Cambria" w:hAnsi="Cambria" w:cs="Times New Roman" w:hint="default"/>
      <w:sz w:val="20"/>
      <w:szCs w:val="20"/>
    </w:rPr>
  </w:style>
  <w:style w:type="character" w:customStyle="1" w:styleId="NormalspacingChar">
    <w:name w:val="Normal + spacing Char"/>
    <w:basedOn w:val="StyleLinespacingDoubleChar"/>
    <w:rsid w:val="00C836DA"/>
    <w:rPr>
      <w:rFonts w:ascii="Cambria" w:hAnsi="Cambria" w:cs="Times New Roman" w:hint="default"/>
      <w:sz w:val="20"/>
      <w:szCs w:val="20"/>
    </w:rPr>
  </w:style>
  <w:style w:type="character" w:customStyle="1" w:styleId="textbold0">
    <w:name w:val="textbold"/>
    <w:basedOn w:val="DefaultParagraphFont"/>
    <w:rsid w:val="00C836DA"/>
  </w:style>
  <w:style w:type="character" w:customStyle="1" w:styleId="textitalics">
    <w:name w:val="textitalics"/>
    <w:basedOn w:val="DefaultParagraphFont"/>
    <w:rsid w:val="00C836DA"/>
  </w:style>
  <w:style w:type="character" w:customStyle="1" w:styleId="cardtextsmallCharChar">
    <w:name w:val="card text small Char Char"/>
    <w:basedOn w:val="DefaultParagraphFont"/>
    <w:rsid w:val="00C836DA"/>
    <w:rPr>
      <w:rFonts w:ascii="Arial Narrow" w:hAnsi="Arial Narrow" w:cs="Times New Roman" w:hint="default"/>
      <w:sz w:val="16"/>
    </w:rPr>
  </w:style>
  <w:style w:type="character" w:customStyle="1" w:styleId="reportbody1">
    <w:name w:val="reportbody1"/>
    <w:basedOn w:val="DefaultParagraphFont"/>
    <w:rsid w:val="00C836DA"/>
    <w:rPr>
      <w:rFonts w:ascii="Tahoma" w:hAnsi="Tahoma" w:cs="Tahoma" w:hint="default"/>
      <w:color w:val="000000"/>
      <w:sz w:val="14"/>
      <w:szCs w:val="14"/>
    </w:rPr>
  </w:style>
  <w:style w:type="character" w:customStyle="1" w:styleId="Bold12">
    <w:name w:val="Bold12"/>
    <w:uiPriority w:val="1"/>
    <w:qFormat/>
    <w:rsid w:val="00C836DA"/>
    <w:rPr>
      <w:rFonts w:ascii="Times New Roman" w:hAnsi="Times New Roman" w:cs="Times New Roman" w:hint="default"/>
      <w:b/>
      <w:bCs w:val="0"/>
      <w:sz w:val="24"/>
    </w:rPr>
  </w:style>
  <w:style w:type="character" w:customStyle="1" w:styleId="NotBold10Final">
    <w:name w:val="NotBold10Final"/>
    <w:uiPriority w:val="1"/>
    <w:qFormat/>
    <w:rsid w:val="00C836DA"/>
    <w:rPr>
      <w:rFonts w:ascii="Times New Roman" w:hAnsi="Times New Roman" w:cs="Times New Roman" w:hint="default"/>
      <w:b w:val="0"/>
      <w:bCs w:val="0"/>
      <w:i w:val="0"/>
      <w:iCs w:val="0"/>
      <w:sz w:val="20"/>
    </w:rPr>
  </w:style>
  <w:style w:type="character" w:customStyle="1" w:styleId="gsstx">
    <w:name w:val="gsstx"/>
    <w:rsid w:val="00C836DA"/>
  </w:style>
  <w:style w:type="character" w:customStyle="1" w:styleId="bcktital">
    <w:name w:val="bckt_ital"/>
    <w:rsid w:val="00C836DA"/>
  </w:style>
  <w:style w:type="character" w:customStyle="1" w:styleId="A13">
    <w:name w:val="A13"/>
    <w:rsid w:val="00C836DA"/>
    <w:rPr>
      <w:rFonts w:ascii="Baskerville" w:hAnsi="Baskerville" w:cs="Baskerville" w:hint="default"/>
      <w:color w:val="000000"/>
      <w:sz w:val="106"/>
      <w:szCs w:val="106"/>
    </w:rPr>
  </w:style>
  <w:style w:type="character" w:customStyle="1" w:styleId="A17">
    <w:name w:val="A17"/>
    <w:rsid w:val="00C836DA"/>
    <w:rPr>
      <w:rFonts w:ascii="Baskerville" w:hAnsi="Baskerville" w:cs="Baskerville" w:hint="default"/>
      <w:color w:val="000000"/>
      <w:sz w:val="12"/>
      <w:szCs w:val="12"/>
    </w:rPr>
  </w:style>
  <w:style w:type="character" w:customStyle="1" w:styleId="A14">
    <w:name w:val="A14"/>
    <w:rsid w:val="00C836DA"/>
    <w:rPr>
      <w:rFonts w:ascii="Frutiger 45 Light" w:hAnsi="Frutiger 45 Light" w:cs="Frutiger 45 Light" w:hint="default"/>
      <w:b/>
      <w:bCs/>
      <w:i/>
      <w:iCs/>
      <w:color w:val="000000"/>
      <w:sz w:val="36"/>
      <w:szCs w:val="36"/>
    </w:rPr>
  </w:style>
  <w:style w:type="character" w:customStyle="1" w:styleId="A20">
    <w:name w:val="A20"/>
    <w:rsid w:val="00C836DA"/>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C836DA"/>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C836DA"/>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836DA"/>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C836DA"/>
    <w:rPr>
      <w:rFonts w:ascii="Arial" w:hAnsi="Arial" w:cs="Arial" w:hint="default"/>
      <w:b/>
      <w:bCs/>
      <w:sz w:val="24"/>
      <w:szCs w:val="26"/>
      <w:lang w:val="en-US" w:eastAsia="en-US" w:bidi="ar-SA"/>
    </w:rPr>
  </w:style>
  <w:style w:type="character" w:customStyle="1" w:styleId="brief-smalltext0">
    <w:name w:val="brief-smalltext"/>
    <w:basedOn w:val="DefaultParagraphFont"/>
    <w:rsid w:val="00C836DA"/>
  </w:style>
  <w:style w:type="character" w:customStyle="1" w:styleId="style53">
    <w:name w:val="style5"/>
    <w:basedOn w:val="DefaultParagraphFont"/>
    <w:rsid w:val="00C836DA"/>
  </w:style>
  <w:style w:type="character" w:customStyle="1" w:styleId="TagCharCharCharCharCharChar">
    <w:name w:val="Tag Char Char Char Char Char Char"/>
    <w:rsid w:val="00C836DA"/>
    <w:rPr>
      <w:rFonts w:ascii="Arial" w:hAnsi="Arial" w:cs="Arial" w:hint="default"/>
      <w:b/>
      <w:bCs/>
      <w:sz w:val="24"/>
      <w:szCs w:val="26"/>
      <w:lang w:val="en-US" w:eastAsia="en-US" w:bidi="ar-SA"/>
    </w:rPr>
  </w:style>
  <w:style w:type="character" w:customStyle="1" w:styleId="pmterms3">
    <w:name w:val="pmterms3"/>
    <w:basedOn w:val="DefaultParagraphFont"/>
    <w:rsid w:val="00C836DA"/>
  </w:style>
  <w:style w:type="character" w:customStyle="1" w:styleId="interiorheadline">
    <w:name w:val="interiorheadline"/>
    <w:basedOn w:val="DefaultParagraphFont"/>
    <w:rsid w:val="00C836DA"/>
  </w:style>
  <w:style w:type="character" w:customStyle="1" w:styleId="Heading31CharCharCharChar1">
    <w:name w:val="Heading 31 Char Char Char Char1"/>
    <w:rsid w:val="00C836DA"/>
    <w:rPr>
      <w:rFonts w:ascii="Arial" w:hAnsi="Arial" w:cs="Arial" w:hint="default"/>
      <w:b/>
      <w:bCs/>
      <w:sz w:val="24"/>
      <w:szCs w:val="26"/>
      <w:lang w:val="en-US" w:eastAsia="en-US" w:bidi="ar-SA"/>
    </w:rPr>
  </w:style>
  <w:style w:type="character" w:customStyle="1" w:styleId="Heading31CharCharChar">
    <w:name w:val="Heading 31 Char Char Char"/>
    <w:rsid w:val="00C836DA"/>
    <w:rPr>
      <w:rFonts w:ascii="Arial" w:hAnsi="Arial" w:cs="Arial" w:hint="default"/>
      <w:b/>
      <w:bCs/>
      <w:sz w:val="24"/>
      <w:szCs w:val="26"/>
      <w:lang w:val="en-US" w:eastAsia="en-US" w:bidi="ar-SA"/>
    </w:rPr>
  </w:style>
  <w:style w:type="character" w:customStyle="1" w:styleId="CharChar33">
    <w:name w:val="Char Char33"/>
    <w:rsid w:val="00C836DA"/>
    <w:rPr>
      <w:rFonts w:ascii="Arial" w:hAnsi="Arial" w:cs="Arial" w:hint="default"/>
      <w:b/>
      <w:bCs/>
      <w:szCs w:val="32"/>
      <w:lang w:val="en-US" w:eastAsia="en-US" w:bidi="ar-SA"/>
    </w:rPr>
  </w:style>
  <w:style w:type="character" w:customStyle="1" w:styleId="CharChar117">
    <w:name w:val="Char Char117"/>
    <w:rsid w:val="00C836DA"/>
    <w:rPr>
      <w:rFonts w:ascii="Arial" w:hAnsi="Arial" w:cs="Arial" w:hint="default"/>
      <w:bCs/>
      <w:szCs w:val="26"/>
      <w:u w:val="single"/>
      <w:lang w:val="en-US" w:eastAsia="en-US" w:bidi="ar-SA"/>
    </w:rPr>
  </w:style>
  <w:style w:type="character" w:customStyle="1" w:styleId="prnewsspan">
    <w:name w:val="prnews_span"/>
    <w:basedOn w:val="DefaultParagraphFont"/>
    <w:rsid w:val="00C836DA"/>
  </w:style>
  <w:style w:type="table" w:customStyle="1" w:styleId="TableGrid1">
    <w:name w:val="Table Grid1"/>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C836DA"/>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C836DA"/>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C836DA"/>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C836DA"/>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C836DA"/>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C836DA"/>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C836DA"/>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C836D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C836DA"/>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C836DA"/>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C836DA"/>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C836DA"/>
    <w:rPr>
      <w:rFonts w:ascii="Calibri" w:eastAsia="MS Mincho" w:hAnsi="Calibri" w:cs="Calibri"/>
      <w:b/>
      <w:sz w:val="22"/>
      <w:u w:val="single"/>
    </w:rPr>
  </w:style>
  <w:style w:type="character" w:customStyle="1" w:styleId="SubtitleChar2">
    <w:name w:val="Subtitle Char2"/>
    <w:basedOn w:val="DefaultParagraphFont"/>
    <w:uiPriority w:val="11"/>
    <w:rsid w:val="00C836DA"/>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C836DA"/>
  </w:style>
  <w:style w:type="character" w:customStyle="1" w:styleId="m1575249786560259391gmail-style13ptbold">
    <w:name w:val="m_1575249786560259391gmail-style13ptbold"/>
    <w:basedOn w:val="DefaultParagraphFont"/>
    <w:rsid w:val="00C836DA"/>
  </w:style>
  <w:style w:type="paragraph" w:customStyle="1" w:styleId="m-8120030040935583278gmail-msonospacing">
    <w:name w:val="m_-8120030040935583278gmail-msonospacing"/>
    <w:basedOn w:val="Normal"/>
    <w:qFormat/>
    <w:rsid w:val="00C836DA"/>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C836DA"/>
  </w:style>
  <w:style w:type="character" w:customStyle="1" w:styleId="m-8120030040935583278gmail-styleunderline">
    <w:name w:val="m_-8120030040935583278gmail-styleunderline"/>
    <w:basedOn w:val="DefaultParagraphFont"/>
    <w:rsid w:val="00C836DA"/>
  </w:style>
  <w:style w:type="character" w:customStyle="1" w:styleId="m3640724044946509868gmail-m-753298044461936151gmail-style13ptbold">
    <w:name w:val="m_3640724044946509868gmail-m_-753298044461936151gmail-style13ptbold"/>
    <w:basedOn w:val="DefaultParagraphFont"/>
    <w:rsid w:val="00C836DA"/>
  </w:style>
  <w:style w:type="character" w:customStyle="1" w:styleId="m3640724044946509868gmail-m-753298044461936151gmail-styleunderline">
    <w:name w:val="m_3640724044946509868gmail-m_-753298044461936151gmail-styleunderline"/>
    <w:basedOn w:val="DefaultParagraphFont"/>
    <w:rsid w:val="00C836DA"/>
  </w:style>
  <w:style w:type="character" w:customStyle="1" w:styleId="m6193703118997007224gmail-style13ptbold">
    <w:name w:val="m_6193703118997007224gmail-style13ptbold"/>
    <w:basedOn w:val="DefaultParagraphFont"/>
    <w:rsid w:val="00C836DA"/>
  </w:style>
  <w:style w:type="character" w:customStyle="1" w:styleId="m6193703118997007224gmail-styleunderline">
    <w:name w:val="m_6193703118997007224gmail-styleunderline"/>
    <w:basedOn w:val="DefaultParagraphFont"/>
    <w:rsid w:val="00C836DA"/>
  </w:style>
  <w:style w:type="character" w:customStyle="1" w:styleId="m-1239616313416637319gmail-style13ptbold">
    <w:name w:val="m_-1239616313416637319gmail-style13ptbold"/>
    <w:basedOn w:val="DefaultParagraphFont"/>
    <w:rsid w:val="00C836DA"/>
  </w:style>
  <w:style w:type="character" w:customStyle="1" w:styleId="m-1239616313416637319gmail-styleunderline">
    <w:name w:val="m_-1239616313416637319gmail-styleunderline"/>
    <w:basedOn w:val="DefaultParagraphFont"/>
    <w:rsid w:val="00C836DA"/>
  </w:style>
  <w:style w:type="paragraph" w:customStyle="1" w:styleId="m-5451374272084387600gmail-msonormal">
    <w:name w:val="m_-5451374272084387600gmail-msonormal"/>
    <w:basedOn w:val="Normal"/>
    <w:qFormat/>
    <w:rsid w:val="00C836DA"/>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C836DA"/>
  </w:style>
  <w:style w:type="character" w:customStyle="1" w:styleId="m-5451374272084387600gmail-styleunderline">
    <w:name w:val="m_-5451374272084387600gmail-styleunderline"/>
    <w:basedOn w:val="DefaultParagraphFont"/>
    <w:rsid w:val="00C836DA"/>
  </w:style>
  <w:style w:type="character" w:customStyle="1" w:styleId="standardtext1b">
    <w:name w:val="standardtext1b"/>
    <w:basedOn w:val="DefaultParagraphFont"/>
    <w:rsid w:val="00C836DA"/>
  </w:style>
  <w:style w:type="character" w:customStyle="1" w:styleId="postsubtitle">
    <w:name w:val="post_subtitle"/>
    <w:basedOn w:val="DefaultParagraphFont"/>
    <w:rsid w:val="00C836DA"/>
  </w:style>
  <w:style w:type="character" w:customStyle="1" w:styleId="m8349405746915611004gmail-styleunderline">
    <w:name w:val="m_8349405746915611004gmail-styleunderline"/>
    <w:basedOn w:val="DefaultParagraphFont"/>
    <w:rsid w:val="00C836DA"/>
  </w:style>
  <w:style w:type="character" w:customStyle="1" w:styleId="m-8890476860932431250gmail-styleunderline">
    <w:name w:val="m_-8890476860932431250gmail-styleunderline"/>
    <w:basedOn w:val="DefaultParagraphFont"/>
    <w:rsid w:val="00C836DA"/>
  </w:style>
  <w:style w:type="character" w:customStyle="1" w:styleId="m-7985672042231231606gmail-style13ptbold">
    <w:name w:val="m_-7985672042231231606gmail-style13ptbold"/>
    <w:basedOn w:val="DefaultParagraphFont"/>
    <w:rsid w:val="00C836DA"/>
  </w:style>
  <w:style w:type="character" w:customStyle="1" w:styleId="m-7985672042231231606gmail-styleunderline">
    <w:name w:val="m_-7985672042231231606gmail-styleunderline"/>
    <w:basedOn w:val="DefaultParagraphFont"/>
    <w:rsid w:val="00C836DA"/>
  </w:style>
  <w:style w:type="paragraph" w:customStyle="1" w:styleId="StylecardArialNarrow9pt">
    <w:name w:val="Style card + Arial Narrow 9 pt"/>
    <w:basedOn w:val="Normal"/>
    <w:link w:val="StylecardArialNarrow9ptChar"/>
    <w:qFormat/>
    <w:rsid w:val="00C836DA"/>
    <w:pPr>
      <w:ind w:left="288" w:right="288"/>
    </w:pPr>
    <w:rPr>
      <w:rFonts w:eastAsia="Times New Roman" w:cs="Calibri"/>
      <w:sz w:val="16"/>
    </w:rPr>
  </w:style>
  <w:style w:type="character" w:customStyle="1" w:styleId="StylecardArialNarrow9ptChar">
    <w:name w:val="Style card + Arial Narrow 9 pt Char"/>
    <w:link w:val="StylecardArialNarrow9pt"/>
    <w:rsid w:val="00C836DA"/>
    <w:rPr>
      <w:rFonts w:ascii="Calibri" w:eastAsia="Times New Roman" w:hAnsi="Calibri" w:cs="Calibri"/>
      <w:sz w:val="16"/>
    </w:rPr>
  </w:style>
  <w:style w:type="character" w:customStyle="1" w:styleId="StyleunderlineArialNarrow9pt">
    <w:name w:val="Style underline + Arial Narrow 9 pt"/>
    <w:basedOn w:val="underline"/>
    <w:rsid w:val="00C836DA"/>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C836DA"/>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C836DA"/>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C836DA"/>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C836DA"/>
    <w:pPr>
      <w:ind w:left="288" w:right="288"/>
    </w:pPr>
    <w:rPr>
      <w:sz w:val="16"/>
    </w:rPr>
  </w:style>
  <w:style w:type="character" w:customStyle="1" w:styleId="m-7723935538954412833gmail-styleunderline">
    <w:name w:val="m_-7723935538954412833gmail-styleunderline"/>
    <w:basedOn w:val="DefaultParagraphFont"/>
    <w:rsid w:val="00C836DA"/>
  </w:style>
  <w:style w:type="character" w:customStyle="1" w:styleId="m8315103747088905037gmail-style13ptbold">
    <w:name w:val="m_8315103747088905037gmail-style13ptbold"/>
    <w:basedOn w:val="DefaultParagraphFont"/>
    <w:rsid w:val="00C836DA"/>
  </w:style>
  <w:style w:type="character" w:customStyle="1" w:styleId="m8315103747088905037gmail-styleunderline">
    <w:name w:val="m_8315103747088905037gmail-styleunderline"/>
    <w:basedOn w:val="DefaultParagraphFont"/>
    <w:rsid w:val="00C836DA"/>
  </w:style>
  <w:style w:type="character" w:customStyle="1" w:styleId="m-5918764401038664981gmail-heading4char">
    <w:name w:val="m_-5918764401038664981gmail-heading4char"/>
    <w:basedOn w:val="DefaultParagraphFont"/>
    <w:rsid w:val="00C836DA"/>
  </w:style>
  <w:style w:type="character" w:customStyle="1" w:styleId="m-5918764401038664981gmail-styleunderline">
    <w:name w:val="m_-5918764401038664981gmail-styleunderline"/>
    <w:basedOn w:val="DefaultParagraphFont"/>
    <w:rsid w:val="00C836DA"/>
  </w:style>
  <w:style w:type="character" w:customStyle="1" w:styleId="SmallFont5pt">
    <w:name w:val="Small Font (5 pt)"/>
    <w:rsid w:val="00C836DA"/>
    <w:rPr>
      <w:sz w:val="10"/>
    </w:rPr>
  </w:style>
  <w:style w:type="character" w:customStyle="1" w:styleId="11">
    <w:name w:val="11"/>
    <w:rsid w:val="00C836DA"/>
    <w:rPr>
      <w:rFonts w:ascii="Arial" w:hAnsi="Arial" w:cs="Arial" w:hint="default"/>
      <w:bCs/>
      <w:sz w:val="20"/>
      <w:u w:val="single"/>
      <w:lang w:val="en-US" w:eastAsia="en-US" w:bidi="ar-SA"/>
    </w:rPr>
  </w:style>
  <w:style w:type="character" w:customStyle="1" w:styleId="cardChar2">
    <w:name w:val="%card Char"/>
    <w:link w:val="card2"/>
    <w:uiPriority w:val="99"/>
    <w:rsid w:val="00C836DA"/>
    <w:rPr>
      <w:rFonts w:ascii="Calibri" w:eastAsia="Times New Roman" w:hAnsi="Calibri"/>
      <w:bCs/>
      <w:sz w:val="22"/>
    </w:rPr>
  </w:style>
  <w:style w:type="paragraph" w:customStyle="1" w:styleId="Caption4">
    <w:name w:val="Caption4"/>
    <w:basedOn w:val="Normal"/>
    <w:rsid w:val="00C836DA"/>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C836DA"/>
  </w:style>
  <w:style w:type="character" w:customStyle="1" w:styleId="ff1">
    <w:name w:val="ff1"/>
    <w:basedOn w:val="DefaultParagraphFont"/>
    <w:rsid w:val="00C836DA"/>
  </w:style>
  <w:style w:type="character" w:customStyle="1" w:styleId="ff2">
    <w:name w:val="ff2"/>
    <w:basedOn w:val="DefaultParagraphFont"/>
    <w:rsid w:val="00C836DA"/>
  </w:style>
  <w:style w:type="character" w:customStyle="1" w:styleId="display">
    <w:name w:val="display"/>
    <w:basedOn w:val="DefaultParagraphFont"/>
    <w:rsid w:val="00C836DA"/>
  </w:style>
  <w:style w:type="character" w:customStyle="1" w:styleId="m-5176787357700846886gmail-style13ptbold">
    <w:name w:val="m_-5176787357700846886gmail-style13ptbold"/>
    <w:basedOn w:val="DefaultParagraphFont"/>
    <w:rsid w:val="00C836DA"/>
  </w:style>
  <w:style w:type="character" w:customStyle="1" w:styleId="storylink">
    <w:name w:val="story_link"/>
    <w:basedOn w:val="DefaultParagraphFont"/>
    <w:rsid w:val="00C836DA"/>
  </w:style>
  <w:style w:type="paragraph" w:customStyle="1" w:styleId="AnalyticsGBN">
    <w:name w:val="AnalyticsGBN"/>
    <w:basedOn w:val="Normal"/>
    <w:link w:val="AnalyticsGBNChar"/>
    <w:autoRedefine/>
    <w:uiPriority w:val="4"/>
    <w:qFormat/>
    <w:rsid w:val="00C836DA"/>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C836DA"/>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C836DA"/>
  </w:style>
  <w:style w:type="character" w:customStyle="1" w:styleId="article-published-date">
    <w:name w:val="article-published-date"/>
    <w:basedOn w:val="DefaultParagraphFont"/>
    <w:rsid w:val="00C836DA"/>
  </w:style>
  <w:style w:type="paragraph" w:customStyle="1" w:styleId="m-6964456894805451263gmail-msonormal">
    <w:name w:val="m_-6964456894805451263gmail-msonormal"/>
    <w:basedOn w:val="Normal"/>
    <w:rsid w:val="00C836DA"/>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C836DA"/>
  </w:style>
  <w:style w:type="character" w:customStyle="1" w:styleId="m-2807258978724535836gmail-heading4char">
    <w:name w:val="m_-2807258978724535836gmail-heading4char"/>
    <w:basedOn w:val="DefaultParagraphFont"/>
    <w:rsid w:val="00C836DA"/>
  </w:style>
  <w:style w:type="character" w:customStyle="1" w:styleId="m-2807258978724535836gmail-styleunderline">
    <w:name w:val="m_-2807258978724535836gmail-styleunderline"/>
    <w:basedOn w:val="DefaultParagraphFont"/>
    <w:rsid w:val="00C836DA"/>
  </w:style>
  <w:style w:type="character" w:customStyle="1" w:styleId="m6004444545773425567gmail-style13ptbold">
    <w:name w:val="m_6004444545773425567gmail-style13ptbold"/>
    <w:basedOn w:val="DefaultParagraphFont"/>
    <w:rsid w:val="00C836DA"/>
  </w:style>
  <w:style w:type="character" w:customStyle="1" w:styleId="m6004444545773425567gmail-styleunderline">
    <w:name w:val="m_6004444545773425567gmail-styleunderline"/>
    <w:basedOn w:val="DefaultParagraphFont"/>
    <w:rsid w:val="00C836DA"/>
  </w:style>
  <w:style w:type="paragraph" w:customStyle="1" w:styleId="m38239159385702382gmail-msonormal">
    <w:name w:val="m_38239159385702382gmail-msonormal"/>
    <w:basedOn w:val="Normal"/>
    <w:rsid w:val="00C836DA"/>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C836DA"/>
  </w:style>
  <w:style w:type="paragraph" w:customStyle="1" w:styleId="m38239159385702382gmail-card">
    <w:name w:val="m_38239159385702382gmail-card"/>
    <w:basedOn w:val="Normal"/>
    <w:rsid w:val="00C836DA"/>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C836DA"/>
  </w:style>
  <w:style w:type="character" w:customStyle="1" w:styleId="m38239159385702382gmail-underline">
    <w:name w:val="m_38239159385702382gmail-underline"/>
    <w:basedOn w:val="DefaultParagraphFont"/>
    <w:rsid w:val="00C836DA"/>
  </w:style>
  <w:style w:type="character" w:customStyle="1" w:styleId="m-2593922536640332098gmail-style13ptbold">
    <w:name w:val="m_-2593922536640332098gmail-style13ptbold"/>
    <w:basedOn w:val="DefaultParagraphFont"/>
    <w:rsid w:val="00C836DA"/>
  </w:style>
  <w:style w:type="character" w:customStyle="1" w:styleId="m-2593922536640332098gmail-styleunderline">
    <w:name w:val="m_-2593922536640332098gmail-styleunderline"/>
    <w:basedOn w:val="DefaultParagraphFont"/>
    <w:rsid w:val="00C836DA"/>
  </w:style>
  <w:style w:type="character" w:customStyle="1" w:styleId="m-3222177990783861315gmail-style13ptbold">
    <w:name w:val="m_-3222177990783861315gmail-style13ptbold"/>
    <w:basedOn w:val="DefaultParagraphFont"/>
    <w:rsid w:val="00C836DA"/>
  </w:style>
  <w:style w:type="character" w:customStyle="1" w:styleId="m-3222177990783861315gmail-styleunderline">
    <w:name w:val="m_-3222177990783861315gmail-styleunderline"/>
    <w:basedOn w:val="DefaultParagraphFont"/>
    <w:rsid w:val="00C836DA"/>
  </w:style>
  <w:style w:type="character" w:customStyle="1" w:styleId="DebateSmallText">
    <w:name w:val="DebateSmallText"/>
    <w:rsid w:val="00C836DA"/>
    <w:rPr>
      <w:rFonts w:ascii="Times New Roman" w:hAnsi="Times New Roman"/>
      <w:sz w:val="20"/>
    </w:rPr>
  </w:style>
  <w:style w:type="character" w:customStyle="1" w:styleId="m-3401163095456589440gmail-styleunderline">
    <w:name w:val="m_-3401163095456589440gmail-styleunderline"/>
    <w:basedOn w:val="DefaultParagraphFont"/>
    <w:rsid w:val="00C836DA"/>
  </w:style>
  <w:style w:type="character" w:customStyle="1" w:styleId="articleimagecaption">
    <w:name w:val="article__image__caption"/>
    <w:basedOn w:val="DefaultParagraphFont"/>
    <w:rsid w:val="00C836DA"/>
  </w:style>
  <w:style w:type="character" w:customStyle="1" w:styleId="articleimagecredits">
    <w:name w:val="article__image__credits"/>
    <w:basedOn w:val="DefaultParagraphFont"/>
    <w:rsid w:val="00C836DA"/>
  </w:style>
  <w:style w:type="paragraph" w:customStyle="1" w:styleId="noname">
    <w:name w:val="no_name"/>
    <w:basedOn w:val="Normal"/>
    <w:rsid w:val="00C836DA"/>
    <w:pPr>
      <w:spacing w:before="100" w:beforeAutospacing="1" w:after="100" w:afterAutospacing="1"/>
    </w:pPr>
    <w:rPr>
      <w:rFonts w:eastAsia="Times New Roman"/>
      <w:sz w:val="24"/>
    </w:rPr>
  </w:style>
  <w:style w:type="character" w:customStyle="1" w:styleId="3oh-">
    <w:name w:val="_3oh-"/>
    <w:basedOn w:val="DefaultParagraphFont"/>
    <w:rsid w:val="00C836DA"/>
  </w:style>
  <w:style w:type="paragraph" w:customStyle="1" w:styleId="clay-paragraph">
    <w:name w:val="clay-paragraph"/>
    <w:basedOn w:val="Normal"/>
    <w:rsid w:val="00C836DA"/>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C836DA"/>
  </w:style>
  <w:style w:type="character" w:customStyle="1" w:styleId="m-5156237671796814033gmail-styleunderline">
    <w:name w:val="m_-5156237671796814033gmail-styleunderline"/>
    <w:basedOn w:val="DefaultParagraphFont"/>
    <w:rsid w:val="00C836DA"/>
  </w:style>
  <w:style w:type="paragraph" w:customStyle="1" w:styleId="css-1i0edl6">
    <w:name w:val="css-1i0edl6"/>
    <w:basedOn w:val="Normal"/>
    <w:rsid w:val="00C836DA"/>
    <w:pPr>
      <w:spacing w:before="100" w:beforeAutospacing="1" w:after="100" w:afterAutospacing="1"/>
    </w:pPr>
    <w:rPr>
      <w:rFonts w:ascii="Times" w:hAnsi="Times"/>
      <w:sz w:val="20"/>
      <w:szCs w:val="20"/>
    </w:rPr>
  </w:style>
  <w:style w:type="paragraph" w:customStyle="1" w:styleId="desktop-rev">
    <w:name w:val="desktop-rev"/>
    <w:basedOn w:val="Normal"/>
    <w:rsid w:val="00C836DA"/>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C836DA"/>
  </w:style>
  <w:style w:type="character" w:customStyle="1" w:styleId="m-5842435219695499946gmail-style13ptbold">
    <w:name w:val="m_-5842435219695499946gmail-style13ptbold"/>
    <w:basedOn w:val="DefaultParagraphFont"/>
    <w:rsid w:val="00C836DA"/>
  </w:style>
  <w:style w:type="paragraph" w:customStyle="1" w:styleId="removeTag">
    <w:name w:val="removeTag"/>
    <w:basedOn w:val="Normal"/>
    <w:link w:val="removeTagChar"/>
    <w:uiPriority w:val="4"/>
    <w:qFormat/>
    <w:rsid w:val="00C836DA"/>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C836DA"/>
    <w:rPr>
      <w:rFonts w:ascii="Calibri" w:eastAsiaTheme="majorEastAsia" w:hAnsi="Calibri" w:cstheme="majorBidi"/>
      <w:b/>
      <w:iCs/>
      <w:sz w:val="26"/>
    </w:rPr>
  </w:style>
  <w:style w:type="paragraph" w:customStyle="1" w:styleId="p402premiuminside">
    <w:name w:val="p402_premiuminside"/>
    <w:basedOn w:val="Normal"/>
    <w:rsid w:val="00C836DA"/>
    <w:pPr>
      <w:spacing w:before="100" w:beforeAutospacing="1" w:after="100" w:afterAutospacing="1"/>
    </w:pPr>
  </w:style>
  <w:style w:type="character" w:customStyle="1" w:styleId="xstyle13ptbold">
    <w:name w:val="x_style13ptbold"/>
    <w:basedOn w:val="DefaultParagraphFont"/>
    <w:rsid w:val="00C836DA"/>
  </w:style>
  <w:style w:type="paragraph" w:customStyle="1" w:styleId="xmsonormal">
    <w:name w:val="x_msonormal"/>
    <w:basedOn w:val="Normal"/>
    <w:rsid w:val="00C836DA"/>
    <w:pPr>
      <w:spacing w:before="100" w:beforeAutospacing="1" w:after="100" w:afterAutospacing="1"/>
    </w:pPr>
    <w:rPr>
      <w:rFonts w:eastAsia="Times New Roman"/>
      <w:sz w:val="24"/>
    </w:rPr>
  </w:style>
  <w:style w:type="paragraph" w:customStyle="1" w:styleId="paragraph">
    <w:name w:val="paragraph"/>
    <w:basedOn w:val="Normal"/>
    <w:rsid w:val="00C836DA"/>
    <w:pPr>
      <w:spacing w:before="100" w:beforeAutospacing="1" w:after="100" w:afterAutospacing="1"/>
    </w:pPr>
    <w:rPr>
      <w:rFonts w:eastAsia="Times New Roman"/>
      <w:sz w:val="24"/>
    </w:rPr>
  </w:style>
  <w:style w:type="character" w:customStyle="1" w:styleId="normaltextrun">
    <w:name w:val="normaltextrun"/>
    <w:basedOn w:val="DefaultParagraphFont"/>
    <w:rsid w:val="00C836DA"/>
  </w:style>
  <w:style w:type="character" w:customStyle="1" w:styleId="eop">
    <w:name w:val="eop"/>
    <w:basedOn w:val="DefaultParagraphFont"/>
    <w:rsid w:val="00C836DA"/>
  </w:style>
  <w:style w:type="paragraph" w:customStyle="1" w:styleId="TxBr16p1">
    <w:name w:val="TxBr_16p1"/>
    <w:basedOn w:val="Normal"/>
    <w:rsid w:val="00C836DA"/>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C836DA"/>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C836D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C836D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C836DA"/>
  </w:style>
  <w:style w:type="paragraph" w:customStyle="1" w:styleId="StyleJustified">
    <w:name w:val="Style Justified"/>
    <w:basedOn w:val="Normal"/>
    <w:rsid w:val="00C836DA"/>
    <w:rPr>
      <w:rFonts w:eastAsia="Times New Roman"/>
      <w:szCs w:val="20"/>
    </w:rPr>
  </w:style>
  <w:style w:type="character" w:customStyle="1" w:styleId="Style5Char">
    <w:name w:val="Style5 Char"/>
    <w:link w:val="Style5"/>
    <w:rsid w:val="00C836DA"/>
    <w:rPr>
      <w:rFonts w:ascii="Calibri" w:eastAsia="Times New Roman" w:hAnsi="Calibri"/>
    </w:rPr>
  </w:style>
  <w:style w:type="character" w:customStyle="1" w:styleId="Style10Char">
    <w:name w:val="Style10 Char"/>
    <w:link w:val="Style100"/>
    <w:rsid w:val="00C836DA"/>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C836DA"/>
    <w:rPr>
      <w:b w:val="0"/>
      <w:bCs w:val="0"/>
      <w:sz w:val="22"/>
      <w:u w:val="single"/>
      <w:bdr w:val="none" w:sz="0" w:space="0" w:color="auto"/>
    </w:rPr>
  </w:style>
  <w:style w:type="character" w:customStyle="1" w:styleId="Headerorfooter">
    <w:name w:val="Header or footer"/>
    <w:basedOn w:val="DefaultParagraphFont"/>
    <w:rsid w:val="00C836DA"/>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C836DA"/>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C836DA"/>
    <w:rPr>
      <w:rFonts w:ascii="Times New Roman" w:eastAsia="Times New Roman" w:hAnsi="Times New Roman" w:cs="Times New Roman"/>
      <w:sz w:val="24"/>
      <w:u w:val="single"/>
    </w:rPr>
  </w:style>
  <w:style w:type="character" w:customStyle="1" w:styleId="amp">
    <w:name w:val="amp"/>
    <w:basedOn w:val="DefaultParagraphFont"/>
    <w:rsid w:val="00C836DA"/>
  </w:style>
  <w:style w:type="character" w:customStyle="1" w:styleId="StyleUnderlineBorderSinglesolidlineAuto225ptLine">
    <w:name w:val="Style Underline Border: : (Single solid line Auto  2.25 pt Line ..."/>
    <w:basedOn w:val="DefaultParagraphFont"/>
    <w:rsid w:val="00C836DA"/>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C836DA"/>
    <w:rPr>
      <w:b w:val="0"/>
      <w:sz w:val="24"/>
      <w:u w:val="single"/>
      <w:bdr w:val="none" w:sz="0" w:space="0" w:color="auto"/>
    </w:rPr>
  </w:style>
  <w:style w:type="character" w:customStyle="1" w:styleId="Bodytext10pt">
    <w:name w:val="Body text + 10 pt"/>
    <w:basedOn w:val="Bodytext5"/>
    <w:rsid w:val="00C836DA"/>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C836DA"/>
  </w:style>
  <w:style w:type="character" w:customStyle="1" w:styleId="m4567405558892197225gmail-styleunderline">
    <w:name w:val="m_4567405558892197225gmail-styleunderline"/>
    <w:basedOn w:val="DefaultParagraphFont"/>
    <w:rsid w:val="00C836DA"/>
  </w:style>
  <w:style w:type="character" w:customStyle="1" w:styleId="m2942784716910838910gmail-style13ptbold">
    <w:name w:val="m_2942784716910838910gmail-style13ptbold"/>
    <w:basedOn w:val="DefaultParagraphFont"/>
    <w:rsid w:val="00C836DA"/>
  </w:style>
  <w:style w:type="character" w:customStyle="1" w:styleId="m2942784716910838910gmail-msohyperlink">
    <w:name w:val="m_2942784716910838910gmail-msohyperlink"/>
    <w:basedOn w:val="DefaultParagraphFont"/>
    <w:rsid w:val="00C836DA"/>
  </w:style>
  <w:style w:type="character" w:customStyle="1" w:styleId="m2942784716910838910gmail-styleunderline">
    <w:name w:val="m_2942784716910838910gmail-styleunderline"/>
    <w:basedOn w:val="DefaultParagraphFont"/>
    <w:rsid w:val="00C836DA"/>
  </w:style>
  <w:style w:type="paragraph" w:customStyle="1" w:styleId="font8">
    <w:name w:val="font_8"/>
    <w:basedOn w:val="Normal"/>
    <w:rsid w:val="00C836DA"/>
    <w:pPr>
      <w:spacing w:before="100" w:beforeAutospacing="1" w:after="100" w:afterAutospacing="1"/>
    </w:pPr>
  </w:style>
  <w:style w:type="paragraph" w:customStyle="1" w:styleId="font9">
    <w:name w:val="font_9"/>
    <w:basedOn w:val="Normal"/>
    <w:rsid w:val="00C836DA"/>
    <w:pPr>
      <w:spacing w:before="100" w:beforeAutospacing="1" w:after="100" w:afterAutospacing="1"/>
    </w:pPr>
  </w:style>
  <w:style w:type="character" w:customStyle="1" w:styleId="m-750723176661811423gmail-style13ptbold">
    <w:name w:val="m_-750723176661811423gmail-style13ptbold"/>
    <w:basedOn w:val="DefaultParagraphFont"/>
    <w:rsid w:val="00C836DA"/>
  </w:style>
  <w:style w:type="character" w:customStyle="1" w:styleId="m-1958352629725285173style13ptbold">
    <w:name w:val="m_-1958352629725285173style13ptbold"/>
    <w:basedOn w:val="DefaultParagraphFont"/>
    <w:rsid w:val="00C836DA"/>
  </w:style>
  <w:style w:type="character" w:customStyle="1" w:styleId="m-1958352629725285173styleunderline">
    <w:name w:val="m_-1958352629725285173styleunderline"/>
    <w:basedOn w:val="DefaultParagraphFont"/>
    <w:rsid w:val="00C836DA"/>
  </w:style>
  <w:style w:type="paragraph" w:customStyle="1" w:styleId="generic-articlebody">
    <w:name w:val="generic-article__body"/>
    <w:basedOn w:val="Normal"/>
    <w:rsid w:val="00C836DA"/>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C836DA"/>
  </w:style>
  <w:style w:type="paragraph" w:customStyle="1" w:styleId="Genealogy">
    <w:name w:val="Genealogy"/>
    <w:basedOn w:val="Heading4"/>
    <w:autoRedefine/>
    <w:qFormat/>
    <w:rsid w:val="00C836DA"/>
    <w:rPr>
      <w:rFonts w:cs="Calibri"/>
    </w:rPr>
  </w:style>
  <w:style w:type="paragraph" w:customStyle="1" w:styleId="CardChar3">
    <w:name w:val="Card Char"/>
    <w:basedOn w:val="Normal"/>
    <w:uiPriority w:val="99"/>
    <w:qFormat/>
    <w:rsid w:val="00C836DA"/>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18-02-13/post-american-world-economy" TargetMode="External"/><Relationship Id="rId5" Type="http://schemas.openxmlformats.org/officeDocument/2006/relationships/numbering" Target="numbering.xml"/><Relationship Id="rId10" Type="http://schemas.openxmlformats.org/officeDocument/2006/relationships/hyperlink" Target="https://thediplomat.com/2018/03/how-should-the-us-engage-china-in-space"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28</Pages>
  <Words>17711</Words>
  <Characters>100959</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16</cp:revision>
  <dcterms:created xsi:type="dcterms:W3CDTF">2022-03-12T18:24:00Z</dcterms:created>
  <dcterms:modified xsi:type="dcterms:W3CDTF">2022-03-13T17:44:00Z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