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90B5B" w14:textId="77777777" w:rsidR="00444DEA" w:rsidRDefault="00444DEA" w:rsidP="00444DEA"/>
    <w:p w14:paraId="5F6752AE" w14:textId="77777777" w:rsidR="00EE3751" w:rsidRDefault="00EE3751" w:rsidP="00EE3751">
      <w:pPr>
        <w:pStyle w:val="Heading1"/>
      </w:pPr>
      <w:r>
        <w:lastRenderedPageBreak/>
        <w:t>DA</w:t>
      </w:r>
    </w:p>
    <w:p w14:paraId="19DBBF12" w14:textId="77777777" w:rsidR="00EE3751" w:rsidRPr="00263722" w:rsidRDefault="00EE3751" w:rsidP="00EE3751">
      <w:pPr>
        <w:pStyle w:val="Heading4"/>
      </w:pPr>
      <w:r>
        <w:t xml:space="preserve">Next off is the </w:t>
      </w:r>
      <w:r w:rsidRPr="00263722">
        <w:rPr>
          <w:u w:val="single"/>
        </w:rPr>
        <w:t>mining disad</w:t>
      </w:r>
      <w:r>
        <w:t xml:space="preserve"> –</w:t>
      </w:r>
    </w:p>
    <w:p w14:paraId="1E3DD18F" w14:textId="77777777" w:rsidR="00EE3751" w:rsidRDefault="00EE3751" w:rsidP="00EE3751">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449D2162" w14:textId="77777777" w:rsidR="00EE3751" w:rsidRDefault="00EE3751" w:rsidP="00EE3751">
      <w:r>
        <w:rPr>
          <w:rStyle w:val="Style13ptBold"/>
        </w:rPr>
        <w:t xml:space="preserve">Gilbert </w:t>
      </w:r>
      <w:r w:rsidRPr="008C3492">
        <w:rPr>
          <w:rStyle w:val="Style13ptBold"/>
        </w:rPr>
        <w:t>21</w:t>
      </w:r>
      <w:r>
        <w:t xml:space="preserve"> alex gilbert, is a complex systems researcher and a PhD student in space resources at the Colorado School of Mines. "Mining in Space Is Coming." Milken Institute Review, April 26, 2021, </w:t>
      </w:r>
      <w:hyperlink r:id="rId9" w:history="1">
        <w:r w:rsidRPr="00B12F3C">
          <w:rPr>
            <w:rStyle w:val="Hyperlink"/>
          </w:rPr>
          <w:t>www.milkenreview.org/articles/mining-in-space-is-coming</w:t>
        </w:r>
      </w:hyperlink>
      <w:r>
        <w:t xml:space="preserve">. [Quality Control] </w:t>
      </w:r>
    </w:p>
    <w:p w14:paraId="5B167C8C" w14:textId="77777777" w:rsidR="00EE3751" w:rsidRPr="007320AC" w:rsidRDefault="00EE3751" w:rsidP="00EE3751">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Mars and </w:t>
      </w:r>
      <w:r w:rsidRPr="007320AC">
        <w:rPr>
          <w:rStyle w:val="Emphasis"/>
          <w:highlight w:val="cyan"/>
        </w:rPr>
        <w:t>asteroids</w:t>
      </w:r>
      <w:r w:rsidRPr="007320AC">
        <w:rPr>
          <w:rStyle w:val="StyleUnderline"/>
        </w:rPr>
        <w:t>.</w:t>
      </w:r>
    </w:p>
    <w:p w14:paraId="08B4FFCC" w14:textId="77777777" w:rsidR="00EE3751" w:rsidRPr="007320AC" w:rsidRDefault="00EE3751" w:rsidP="00EE3751">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22C5EF08" w14:textId="77777777" w:rsidR="00EE3751" w:rsidRPr="007320AC" w:rsidRDefault="00EE3751" w:rsidP="00EE3751">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asteroids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1E6FC90B" w14:textId="77777777" w:rsidR="00EE3751" w:rsidRPr="007320AC" w:rsidRDefault="00EE3751" w:rsidP="00EE3751">
      <w:pPr>
        <w:rPr>
          <w:sz w:val="16"/>
          <w:szCs w:val="16"/>
        </w:rPr>
      </w:pPr>
      <w:r w:rsidRPr="007320AC">
        <w:rPr>
          <w:sz w:val="16"/>
          <w:szCs w:val="16"/>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41807B3F" w14:textId="77777777" w:rsidR="00EE3751" w:rsidRPr="007320AC" w:rsidRDefault="00EE3751" w:rsidP="00EE3751">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r w:rsidRPr="007320AC">
        <w:rPr>
          <w:rStyle w:val="StyleUnderline"/>
          <w:highlight w:val="cyan"/>
        </w:rPr>
        <w:t>scientific</w:t>
      </w:r>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spaceresources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7904E7F7" w14:textId="77777777" w:rsidR="00EE3751" w:rsidRPr="007320AC" w:rsidRDefault="00EE3751" w:rsidP="00EE3751">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India and the European Space Agency all harbor space-mining ambitions of their own. Governing these emerging </w:t>
      </w:r>
      <w:r w:rsidRPr="007320AC">
        <w:rPr>
          <w:sz w:val="16"/>
        </w:rPr>
        <w:lastRenderedPageBreak/>
        <w:t>interests is an outdated treaty framework from the Cold War. Sooner rather than later, we’ll need new agreements to facilitate private investment and ensure international cooperation.</w:t>
      </w:r>
    </w:p>
    <w:p w14:paraId="4C43E4E4" w14:textId="77777777" w:rsidR="00EE3751" w:rsidRPr="007320AC" w:rsidRDefault="00EE3751" w:rsidP="00EE3751">
      <w:pPr>
        <w:rPr>
          <w:rStyle w:val="StyleUnderline"/>
        </w:rPr>
      </w:pPr>
      <w:r w:rsidRPr="007320AC">
        <w:rPr>
          <w:rStyle w:val="StyleUnderline"/>
        </w:rPr>
        <w:t>What’s Out There</w:t>
      </w:r>
    </w:p>
    <w:p w14:paraId="63B0E9E6" w14:textId="77777777" w:rsidR="00EE3751" w:rsidRPr="007320AC" w:rsidRDefault="00EE3751" w:rsidP="00EE3751">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150A0C0D" w14:textId="77777777" w:rsidR="00EE3751" w:rsidRPr="00263722" w:rsidRDefault="00EE3751" w:rsidP="00EE3751">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3D7D0CFD" w14:textId="77777777" w:rsidR="00EE3751" w:rsidRDefault="00EE3751" w:rsidP="00EE3751">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01681D95" w14:textId="77777777" w:rsidR="00EE3751" w:rsidRPr="004844EE" w:rsidRDefault="00EE3751" w:rsidP="00EE3751">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12437E2D" w14:textId="77777777" w:rsidR="00EE3751" w:rsidRPr="00263722" w:rsidRDefault="00EE3751" w:rsidP="00EE3751">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424C3BCC" w14:textId="77777777" w:rsidR="00EE3751" w:rsidRPr="007320AC" w:rsidRDefault="00EE3751" w:rsidP="00EE3751">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019ECFFA" w14:textId="77777777" w:rsidR="00EE3751" w:rsidRPr="00263722" w:rsidRDefault="00EE3751" w:rsidP="00EE3751">
      <w:pPr>
        <w:rPr>
          <w:sz w:val="16"/>
        </w:rPr>
      </w:pPr>
      <w:r w:rsidRPr="00263722">
        <w:rPr>
          <w:sz w:val="16"/>
        </w:rPr>
        <w:lastRenderedPageBreak/>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449D50EF" w14:textId="77777777" w:rsidR="00EE3751" w:rsidRPr="00263722" w:rsidRDefault="00EE3751" w:rsidP="00EE3751">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6236B39F" w14:textId="77777777" w:rsidR="00EE3751" w:rsidRPr="00263722" w:rsidRDefault="00EE3751" w:rsidP="00EE3751">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the human race in its expansion into the space, the final frontier.</w:t>
      </w:r>
    </w:p>
    <w:p w14:paraId="6795B50C" w14:textId="77777777" w:rsidR="00EE3751" w:rsidRPr="00F62314" w:rsidRDefault="00EE3751" w:rsidP="00EE3751">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754F88D7" w14:textId="77777777" w:rsidR="00EE3751" w:rsidRDefault="00EE3751" w:rsidP="00EE3751">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07418723" w14:textId="77777777" w:rsidR="00EE3751" w:rsidRPr="00F62314" w:rsidRDefault="00EE3751" w:rsidP="00EE3751">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First of all,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r w:rsidRPr="00F62314">
        <w:rPr>
          <w:rStyle w:val="StyleUnderline"/>
          <w:highlight w:val="cyan"/>
        </w:rPr>
        <w:t xml:space="preserve">has to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w:t>
      </w:r>
      <w:r w:rsidRPr="00F62314">
        <w:rPr>
          <w:rStyle w:val="StyleUnderline"/>
        </w:rPr>
        <w:lastRenderedPageBreak/>
        <w:t xml:space="preserve">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77E9F3E5" w14:textId="77777777" w:rsidR="00EE3751" w:rsidRPr="00F62314" w:rsidRDefault="00EE3751" w:rsidP="00EE3751">
      <w:pPr>
        <w:rPr>
          <w:b/>
          <w:iCs/>
          <w:u w:val="single"/>
        </w:rPr>
      </w:pPr>
      <w:r w:rsidRPr="00F62314">
        <w:rPr>
          <w:sz w:val="16"/>
        </w:rPr>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653EA282" w14:textId="77777777" w:rsidR="00EE3751" w:rsidRPr="00F62314" w:rsidRDefault="00EE3751" w:rsidP="00EE3751">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2EED3B0E" w14:textId="77777777" w:rsidR="00EE3751" w:rsidRPr="00F62314" w:rsidRDefault="00EE3751" w:rsidP="00EE3751">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5DFF5C27" w14:textId="77777777" w:rsidR="00EE3751" w:rsidRDefault="00EE3751" w:rsidP="00EE3751">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w:t>
      </w:r>
    </w:p>
    <w:p w14:paraId="287F3CBB" w14:textId="77777777" w:rsidR="00EE3751" w:rsidRDefault="00EE3751" w:rsidP="00EE3751">
      <w:pPr>
        <w:pStyle w:val="Heading4"/>
      </w:pPr>
      <w:r>
        <w:t xml:space="preserve">Environmental destruction is </w:t>
      </w:r>
      <w:r w:rsidRPr="00DF7587">
        <w:rPr>
          <w:u w:val="single"/>
        </w:rPr>
        <w:t>profoundly unjust</w:t>
      </w:r>
      <w:r>
        <w:t xml:space="preserve"> – prioritize </w:t>
      </w:r>
      <w:r w:rsidRPr="00DF7587">
        <w:rPr>
          <w:u w:val="single"/>
        </w:rPr>
        <w:t>environmental justice</w:t>
      </w:r>
      <w:r>
        <w:t xml:space="preserve"> over primarily </w:t>
      </w:r>
      <w:r w:rsidRPr="00DF7587">
        <w:rPr>
          <w:u w:val="single"/>
        </w:rPr>
        <w:t>human</w:t>
      </w:r>
      <w:r>
        <w:t xml:space="preserve"> concerns </w:t>
      </w:r>
    </w:p>
    <w:p w14:paraId="34498F60" w14:textId="77777777" w:rsidR="00EE3751" w:rsidRDefault="00EE3751" w:rsidP="00EE3751">
      <w:r w:rsidRPr="00DF7587">
        <w:rPr>
          <w:rStyle w:val="Style13ptBold"/>
        </w:rPr>
        <w:t>Cafaro 14</w:t>
      </w:r>
      <w:r>
        <w:t xml:space="preserve"> Dr. Philip Cafaro (philip.cafaro@colostate.edu) is Professor of Philosophy at Colorado State University, an affiliated faculty member with CSU's School of Global Environmental Sustainability and Book Review Editor of Elsevier's Biological Conservation journal. His main research interests are in environmental ethics, consumption and population issues, and wild lands preservation. He is the author of Thoreau's Living Ethics and Life on the Brink: Environmentalists Confront Overpopulation, among other books. Dr. Richard B. Primack (primack@bu.edu) is Professor of Biology at Boston University [go terriers!] and Editor-in-Chief of Biological Conservation, an Elsevier journal focusing on the protection of biodiversity.  His research concerning the effects of climate change on the plants and animals of Massachusetts is the focus of a new book coming out in March titled Walden Warming: Climate Change Comes to Thoreau's Woods. "Species extinction is a great moral wrong." Elsevier Connect, 12 Feb. 2014, </w:t>
      </w:r>
      <w:hyperlink r:id="rId10" w:history="1">
        <w:r w:rsidRPr="00B12F3C">
          <w:rPr>
            <w:rStyle w:val="Hyperlink"/>
          </w:rPr>
          <w:t>www.elsevier.com/connect/species-extinction-is-a-great-moral-wrong</w:t>
        </w:r>
      </w:hyperlink>
      <w:r>
        <w:t xml:space="preserve">. [Quality Control] </w:t>
      </w:r>
    </w:p>
    <w:p w14:paraId="050E2D9F" w14:textId="77777777" w:rsidR="00EE3751" w:rsidRPr="00DF7587" w:rsidRDefault="00EE3751" w:rsidP="00EE3751">
      <w:pPr>
        <w:rPr>
          <w:b/>
          <w:iCs/>
          <w:u w:val="single"/>
        </w:rPr>
      </w:pPr>
      <w:r w:rsidRPr="00DF7587">
        <w:rPr>
          <w:rStyle w:val="Emphasis"/>
          <w:highlight w:val="cyan"/>
        </w:rPr>
        <w:t>Extinguishing species</w:t>
      </w:r>
      <w:r w:rsidRPr="00DF7587">
        <w:rPr>
          <w:sz w:val="16"/>
        </w:rPr>
        <w:t xml:space="preserve"> </w:t>
      </w:r>
      <w:r w:rsidRPr="00DF7587">
        <w:rPr>
          <w:rStyle w:val="StyleUnderline"/>
          <w:highlight w:val="cyan"/>
        </w:rPr>
        <w:t>through</w:t>
      </w:r>
      <w:r w:rsidRPr="00DF7587">
        <w:rPr>
          <w:rStyle w:val="StyleUnderline"/>
        </w:rPr>
        <w:t xml:space="preserve"> </w:t>
      </w:r>
      <w:r w:rsidRPr="00DF7587">
        <w:rPr>
          <w:rStyle w:val="StyleUnderline"/>
          <w:highlight w:val="cyan"/>
        </w:rPr>
        <w:t xml:space="preserve">the </w:t>
      </w:r>
      <w:r w:rsidRPr="00DF7587">
        <w:rPr>
          <w:rStyle w:val="StyleUnderline"/>
        </w:rPr>
        <w:t xml:space="preserve">continued </w:t>
      </w:r>
      <w:r w:rsidRPr="00DF7587">
        <w:rPr>
          <w:rStyle w:val="StyleUnderline"/>
          <w:highlight w:val="cyan"/>
        </w:rPr>
        <w:t>expansion</w:t>
      </w:r>
      <w:r w:rsidRPr="00DF7587">
        <w:rPr>
          <w:rStyle w:val="StyleUnderline"/>
        </w:rPr>
        <w:t xml:space="preserve"> </w:t>
      </w:r>
      <w:r w:rsidRPr="00DF7587">
        <w:rPr>
          <w:rStyle w:val="StyleUnderline"/>
          <w:highlight w:val="cyan"/>
        </w:rPr>
        <w:t xml:space="preserve">of </w:t>
      </w:r>
      <w:r w:rsidRPr="00DF7587">
        <w:rPr>
          <w:rStyle w:val="StyleUnderline"/>
        </w:rPr>
        <w:t xml:space="preserve">human </w:t>
      </w:r>
      <w:r w:rsidRPr="00DF7587">
        <w:rPr>
          <w:rStyle w:val="StyleUnderline"/>
          <w:highlight w:val="cyan"/>
        </w:rPr>
        <w:t>economic activities</w:t>
      </w:r>
      <w:r w:rsidRPr="00DF7587">
        <w:rPr>
          <w:rStyle w:val="StyleUnderline"/>
        </w:rPr>
        <w:t xml:space="preserve"> </w:t>
      </w:r>
      <w:r w:rsidRPr="00DF7587">
        <w:rPr>
          <w:rStyle w:val="StyleUnderline"/>
          <w:highlight w:val="cyan"/>
        </w:rPr>
        <w:t>appears to be morally acceptable</w:t>
      </w:r>
      <w:r w:rsidRPr="00DF7587">
        <w:rPr>
          <w:sz w:val="16"/>
        </w:rPr>
        <w:t xml:space="preserve"> </w:t>
      </w:r>
      <w:r w:rsidRPr="00DF7587">
        <w:rPr>
          <w:rStyle w:val="StyleUnderline"/>
          <w:highlight w:val="cyan"/>
        </w:rPr>
        <w:t>to</w:t>
      </w:r>
      <w:r w:rsidRPr="00DF7587">
        <w:rPr>
          <w:sz w:val="16"/>
        </w:rPr>
        <w:t xml:space="preserve"> Kareiva, Marvier and </w:t>
      </w:r>
      <w:r w:rsidRPr="00DF7587">
        <w:rPr>
          <w:rStyle w:val="StyleUnderline"/>
          <w:highlight w:val="cyan"/>
        </w:rPr>
        <w:t>some</w:t>
      </w:r>
      <w:r w:rsidRPr="00DF7587">
        <w:rPr>
          <w:sz w:val="16"/>
        </w:rPr>
        <w:t xml:space="preserve"> other Anthropocene proponents, as long as this destruction does not harm people themselves. </w:t>
      </w:r>
      <w:r w:rsidRPr="00DF7587">
        <w:rPr>
          <w:rStyle w:val="StyleUnderline"/>
        </w:rPr>
        <w:t xml:space="preserve">But </w:t>
      </w:r>
      <w:r w:rsidRPr="00DF7587">
        <w:rPr>
          <w:rStyle w:val="StyleUnderline"/>
          <w:highlight w:val="cyan"/>
        </w:rPr>
        <w:t>this</w:t>
      </w:r>
      <w:r w:rsidRPr="00DF7587">
        <w:rPr>
          <w:rStyle w:val="StyleUnderline"/>
        </w:rPr>
        <w:t xml:space="preserve"> view </w:t>
      </w:r>
      <w:r w:rsidRPr="00DF7587">
        <w:rPr>
          <w:rStyle w:val="StyleUnderline"/>
          <w:highlight w:val="cyan"/>
        </w:rPr>
        <w:t xml:space="preserve">is </w:t>
      </w:r>
      <w:r w:rsidRPr="00DF7587">
        <w:rPr>
          <w:rStyle w:val="Emphasis"/>
          <w:highlight w:val="cyan"/>
        </w:rPr>
        <w:t>selfish and unjust</w:t>
      </w:r>
      <w:r w:rsidRPr="00DF7587">
        <w:rPr>
          <w:sz w:val="16"/>
          <w:highlight w:val="cyan"/>
        </w:rPr>
        <w:t xml:space="preserve">. </w:t>
      </w:r>
      <w:r w:rsidRPr="00DF7587">
        <w:rPr>
          <w:rStyle w:val="StyleUnderline"/>
          <w:highlight w:val="cyan"/>
        </w:rPr>
        <w:t xml:space="preserve">Human beings </w:t>
      </w:r>
      <w:r w:rsidRPr="00DF7587">
        <w:rPr>
          <w:rStyle w:val="Emphasis"/>
          <w:highlight w:val="cyan"/>
        </w:rPr>
        <w:t>already control more than our fair share of Earth's resources.</w:t>
      </w:r>
      <w:r w:rsidRPr="00DF7587">
        <w:rPr>
          <w:sz w:val="16"/>
          <w:highlight w:val="cyan"/>
        </w:rPr>
        <w:t xml:space="preserve"> </w:t>
      </w:r>
      <w:r w:rsidRPr="00DF7587">
        <w:rPr>
          <w:rStyle w:val="StyleUnderline"/>
          <w:highlight w:val="cyan"/>
        </w:rPr>
        <w:t>If increased</w:t>
      </w:r>
      <w:r w:rsidRPr="00DF7587">
        <w:rPr>
          <w:rStyle w:val="StyleUnderline"/>
        </w:rPr>
        <w:t xml:space="preserve"> human </w:t>
      </w:r>
      <w:r w:rsidRPr="00DF7587">
        <w:rPr>
          <w:rStyle w:val="StyleUnderline"/>
          <w:highlight w:val="cyan"/>
        </w:rPr>
        <w:t>population</w:t>
      </w:r>
      <w:r w:rsidRPr="00DF7587">
        <w:rPr>
          <w:rStyle w:val="StyleUnderline"/>
        </w:rPr>
        <w:t xml:space="preserve"> </w:t>
      </w:r>
      <w:r w:rsidRPr="00DF7587">
        <w:rPr>
          <w:rStyle w:val="StyleUnderline"/>
          <w:highlight w:val="cyan"/>
        </w:rPr>
        <w:t>and economic demands</w:t>
      </w:r>
      <w:r w:rsidRPr="00DF7587">
        <w:rPr>
          <w:rStyle w:val="StyleUnderline"/>
        </w:rPr>
        <w:t xml:space="preserve"> </w:t>
      </w:r>
      <w:r w:rsidRPr="00DF7587">
        <w:rPr>
          <w:rStyle w:val="StyleUnderline"/>
          <w:highlight w:val="cyan"/>
        </w:rPr>
        <w:t>threaten to extinguish</w:t>
      </w:r>
      <w:r w:rsidRPr="00DF7587">
        <w:rPr>
          <w:rStyle w:val="StyleUnderline"/>
        </w:rPr>
        <w:t xml:space="preserve"> the polar bear and many other </w:t>
      </w:r>
      <w:r w:rsidRPr="00DF7587">
        <w:rPr>
          <w:rStyle w:val="StyleUnderline"/>
          <w:highlight w:val="cyan"/>
        </w:rPr>
        <w:t>species</w:t>
      </w:r>
      <w:r w:rsidRPr="00DF7587">
        <w:rPr>
          <w:rStyle w:val="StyleUnderline"/>
        </w:rPr>
        <w:t xml:space="preserve">, then we </w:t>
      </w:r>
      <w:r w:rsidRPr="00DF7587">
        <w:rPr>
          <w:rStyle w:val="StyleUnderline"/>
          <w:highlight w:val="cyan"/>
        </w:rPr>
        <w:t xml:space="preserve">need to </w:t>
      </w:r>
      <w:r w:rsidRPr="00DF7587">
        <w:rPr>
          <w:rStyle w:val="Emphasis"/>
          <w:highlight w:val="cyan"/>
        </w:rPr>
        <w:t>limit our</w:t>
      </w:r>
      <w:r w:rsidRPr="00DF7587">
        <w:rPr>
          <w:rStyle w:val="Emphasis"/>
        </w:rPr>
        <w:t xml:space="preserve"> population and economic </w:t>
      </w:r>
      <w:r w:rsidRPr="00DF7587">
        <w:rPr>
          <w:rStyle w:val="Emphasis"/>
          <w:highlight w:val="cyan"/>
        </w:rPr>
        <w:t>demands</w:t>
      </w:r>
      <w:r w:rsidRPr="00DF7587">
        <w:rPr>
          <w:rStyle w:val="StyleUnderline"/>
        </w:rPr>
        <w:t xml:space="preserve">, </w:t>
      </w:r>
      <w:r w:rsidRPr="00DF7587">
        <w:rPr>
          <w:rStyle w:val="StyleUnderline"/>
          <w:highlight w:val="cyan"/>
        </w:rPr>
        <w:t xml:space="preserve">not make </w:t>
      </w:r>
      <w:r w:rsidRPr="00DF7587">
        <w:rPr>
          <w:rStyle w:val="Emphasis"/>
          <w:highlight w:val="cyan"/>
        </w:rPr>
        <w:t>excuses</w:t>
      </w:r>
      <w:r w:rsidRPr="00DF7587">
        <w:rPr>
          <w:rStyle w:val="StyleUnderline"/>
        </w:rPr>
        <w:t xml:space="preserve"> </w:t>
      </w:r>
      <w:r w:rsidRPr="00DF7587">
        <w:rPr>
          <w:rStyle w:val="StyleUnderline"/>
          <w:highlight w:val="cyan"/>
        </w:rPr>
        <w:t>that</w:t>
      </w:r>
      <w:r w:rsidRPr="00DF7587">
        <w:rPr>
          <w:rStyle w:val="StyleUnderline"/>
        </w:rPr>
        <w:t xml:space="preserve"> will just </w:t>
      </w:r>
      <w:r w:rsidRPr="00DF7587">
        <w:rPr>
          <w:rStyle w:val="StyleUnderline"/>
          <w:highlight w:val="cyan"/>
        </w:rPr>
        <w:t xml:space="preserve">lead to </w:t>
      </w:r>
      <w:r w:rsidRPr="00DF7587">
        <w:rPr>
          <w:rStyle w:val="Emphasis"/>
          <w:highlight w:val="cyan"/>
        </w:rPr>
        <w:t>greater ecological damage</w:t>
      </w:r>
      <w:r w:rsidRPr="00DF7587">
        <w:rPr>
          <w:rStyle w:val="Emphasis"/>
        </w:rPr>
        <w:t>.</w:t>
      </w:r>
    </w:p>
    <w:p w14:paraId="0BF8D4C7" w14:textId="77777777" w:rsidR="00EE3751" w:rsidRPr="00DF7587" w:rsidRDefault="00EE3751" w:rsidP="00EE3751">
      <w:pPr>
        <w:rPr>
          <w:sz w:val="16"/>
        </w:rPr>
      </w:pPr>
      <w:r w:rsidRPr="00DF7587">
        <w:rPr>
          <w:sz w:val="16"/>
        </w:rPr>
        <w:lastRenderedPageBreak/>
        <w:t xml:space="preserve">Conservation biologists, with our knowledge and appreciation of other species, are the last people who should be making excuses for their displacement or making light of their extinction. It is particularly inappropriate for Peter Kareiva to do so, given his position as chief scientist at the Nature Conservancy, an organization dedicated to preserving biodiversity. TNC's fundraising rests in part on appeals to a strong and widely shared moral view that other species have a right to continued existence. Much of the conservation value of </w:t>
      </w:r>
      <w:r w:rsidRPr="00DF7587">
        <w:rPr>
          <w:rStyle w:val="StyleUnderline"/>
        </w:rPr>
        <w:t>TNC's easements and land purchases depends on society-wide moral and legal commitments to preserve threatened and endangered species and their habitats. Kareiva and Marvier state that they "do not wish</w:t>
      </w:r>
      <w:r w:rsidRPr="00DF7587">
        <w:rPr>
          <w:sz w:val="16"/>
        </w:rPr>
        <w:t xml:space="preserve"> to undermine the ethical motivations for conservation action," or presumably, conservation law. Yet their articles do precisely that, with potentially disastrous implications for practical conservation efforts, particularly in the long term.</w:t>
      </w:r>
    </w:p>
    <w:p w14:paraId="6407899E" w14:textId="77777777" w:rsidR="00EE3751" w:rsidRPr="00DF7587" w:rsidRDefault="00EE3751" w:rsidP="00EE3751">
      <w:pPr>
        <w:rPr>
          <w:u w:val="single"/>
        </w:rPr>
      </w:pPr>
      <w:r w:rsidRPr="00DF7587">
        <w:rPr>
          <w:sz w:val="16"/>
        </w:rPr>
        <w:t xml:space="preserve">To be clear: We do not think there is anything wrong with people looking after our own legitimate needs. This is an important aspect of conservation. Kareiva and Marvier are right to remind us that protecting ecosystem services for human beings is important. They are right that concern for our own wellbeing can sometimes motivate significant biodiversity preservation. </w:t>
      </w:r>
      <w:r w:rsidRPr="00DF7587">
        <w:rPr>
          <w:rStyle w:val="StyleUnderline"/>
        </w:rPr>
        <w:t>We believe that people should preserve other species both for their sakes and for ours.</w:t>
      </w:r>
    </w:p>
    <w:p w14:paraId="10375C80" w14:textId="77777777" w:rsidR="00EE3751" w:rsidRDefault="00EE3751" w:rsidP="00EE3751">
      <w:r w:rsidRPr="00DF7587">
        <w:rPr>
          <w:rStyle w:val="StyleUnderline"/>
        </w:rPr>
        <w:t xml:space="preserve">But it </w:t>
      </w:r>
      <w:r w:rsidRPr="00DF7587">
        <w:rPr>
          <w:rStyle w:val="StyleUnderline"/>
          <w:highlight w:val="cyan"/>
        </w:rPr>
        <w:t>is a mistake to</w:t>
      </w:r>
      <w:r w:rsidRPr="00DF7587">
        <w:rPr>
          <w:rStyle w:val="StyleUnderline"/>
        </w:rPr>
        <w:t xml:space="preserve"> reduce conservation solely to concern for our own well-being, or to </w:t>
      </w:r>
      <w:r w:rsidRPr="00DF7587">
        <w:rPr>
          <w:rStyle w:val="StyleUnderline"/>
          <w:highlight w:val="cyan"/>
        </w:rPr>
        <w:t>assume</w:t>
      </w:r>
      <w:r w:rsidRPr="00DF7587">
        <w:rPr>
          <w:rStyle w:val="StyleUnderline"/>
        </w:rPr>
        <w:t xml:space="preserve"> that </w:t>
      </w:r>
      <w:r w:rsidRPr="00DF7587">
        <w:rPr>
          <w:rStyle w:val="StyleUnderline"/>
          <w:highlight w:val="cyan"/>
        </w:rPr>
        <w:t>it is acceptable to extinguish species that do not benefit humans</w:t>
      </w:r>
      <w:r w:rsidRPr="00DF7587">
        <w:rPr>
          <w:rStyle w:val="StyleUnderline"/>
        </w:rPr>
        <w:t xml:space="preserve">. </w:t>
      </w:r>
      <w:r w:rsidRPr="00DF7587">
        <w:rPr>
          <w:rStyle w:val="StyleUnderline"/>
          <w:highlight w:val="cyan"/>
        </w:rPr>
        <w:t>Such an</w:t>
      </w:r>
      <w:r w:rsidRPr="00DF7587">
        <w:rPr>
          <w:rStyle w:val="StyleUnderline"/>
        </w:rPr>
        <w:t xml:space="preserve"> overly economistic </w:t>
      </w:r>
      <w:r w:rsidRPr="00DF7587">
        <w:rPr>
          <w:rStyle w:val="StyleUnderline"/>
          <w:highlight w:val="cyan"/>
        </w:rPr>
        <w:t>approach</w:t>
      </w:r>
      <w:r w:rsidRPr="00DF7587">
        <w:rPr>
          <w:rStyle w:val="StyleUnderline"/>
        </w:rPr>
        <w:t xml:space="preserve"> to conservation </w:t>
      </w:r>
      <w:r w:rsidRPr="00DF7587">
        <w:rPr>
          <w:rStyle w:val="StyleUnderline"/>
          <w:highlight w:val="cyan"/>
        </w:rPr>
        <w:t xml:space="preserve">leads us </w:t>
      </w:r>
      <w:r w:rsidRPr="00DF7587">
        <w:rPr>
          <w:rStyle w:val="Emphasis"/>
          <w:highlight w:val="cyan"/>
        </w:rPr>
        <w:t>astray morally</w:t>
      </w:r>
      <w:r w:rsidRPr="00DF7587">
        <w:rPr>
          <w:rStyle w:val="StyleUnderline"/>
        </w:rPr>
        <w:t xml:space="preserve">. </w:t>
      </w:r>
      <w:r w:rsidRPr="00DF7587">
        <w:rPr>
          <w:rStyle w:val="StyleUnderline"/>
          <w:highlight w:val="cyan"/>
        </w:rPr>
        <w:t xml:space="preserve">It makes us </w:t>
      </w:r>
      <w:r w:rsidRPr="00DF7587">
        <w:rPr>
          <w:rStyle w:val="Emphasis"/>
          <w:highlight w:val="cyan"/>
        </w:rPr>
        <w:t>selfish</w:t>
      </w:r>
      <w:r w:rsidRPr="00DF7587">
        <w:rPr>
          <w:rStyle w:val="StyleUnderline"/>
        </w:rPr>
        <w:t xml:space="preserve">, which is </w:t>
      </w:r>
      <w:r w:rsidRPr="00DF7587">
        <w:rPr>
          <w:rStyle w:val="StyleUnderline"/>
          <w:highlight w:val="cyan"/>
        </w:rPr>
        <w:t>the last thing we want when the</w:t>
      </w:r>
      <w:r w:rsidRPr="00DF7587">
        <w:rPr>
          <w:rStyle w:val="StyleUnderline"/>
        </w:rPr>
        <w:t xml:space="preserve"> </w:t>
      </w:r>
      <w:r w:rsidRPr="00DF7587">
        <w:rPr>
          <w:rStyle w:val="Emphasis"/>
        </w:rPr>
        <w:t xml:space="preserve">very </w:t>
      </w:r>
      <w:r w:rsidRPr="00DF7587">
        <w:rPr>
          <w:rStyle w:val="Emphasis"/>
          <w:highlight w:val="cyan"/>
        </w:rPr>
        <w:t>existence</w:t>
      </w:r>
      <w:r w:rsidRPr="00DF7587">
        <w:rPr>
          <w:rStyle w:val="StyleUnderline"/>
        </w:rPr>
        <w:t xml:space="preserve"> </w:t>
      </w:r>
      <w:r w:rsidRPr="00DF7587">
        <w:rPr>
          <w:rStyle w:val="StyleUnderline"/>
          <w:highlight w:val="cyan"/>
        </w:rPr>
        <w:t>of</w:t>
      </w:r>
      <w:r w:rsidRPr="00DF7587">
        <w:rPr>
          <w:rStyle w:val="StyleUnderline"/>
        </w:rPr>
        <w:t xml:space="preserve"> so many other </w:t>
      </w:r>
      <w:r w:rsidRPr="00DF7587">
        <w:rPr>
          <w:rStyle w:val="StyleUnderline"/>
          <w:highlight w:val="cyan"/>
        </w:rPr>
        <w:t>life</w:t>
      </w:r>
      <w:r w:rsidRPr="00DF7587">
        <w:rPr>
          <w:rStyle w:val="StyleUnderline"/>
        </w:rPr>
        <w:t xml:space="preserve"> forms </w:t>
      </w:r>
      <w:r w:rsidRPr="00DF7587">
        <w:rPr>
          <w:rStyle w:val="StyleUnderline"/>
          <w:highlight w:val="cyan"/>
        </w:rPr>
        <w:t>is at stake</w:t>
      </w:r>
      <w:r w:rsidRPr="00DF7587">
        <w:rPr>
          <w:rStyle w:val="StyleUnderline"/>
        </w:rPr>
        <w:t xml:space="preserve">. </w:t>
      </w:r>
      <w:r w:rsidRPr="00DF7587">
        <w:rPr>
          <w:rStyle w:val="Emphasis"/>
          <w:highlight w:val="cyan"/>
        </w:rPr>
        <w:t>Fairly sharing the lands and waters</w:t>
      </w:r>
      <w:r w:rsidRPr="00DF7587">
        <w:rPr>
          <w:rStyle w:val="StyleUnderline"/>
          <w:highlight w:val="cyan"/>
        </w:rPr>
        <w:t xml:space="preserve"> of Earth with other species </w:t>
      </w:r>
      <w:r w:rsidRPr="00DF7587">
        <w:rPr>
          <w:rStyle w:val="Emphasis"/>
          <w:highlight w:val="cyan"/>
        </w:rPr>
        <w:t>is</w:t>
      </w:r>
      <w:r w:rsidRPr="00DF7587">
        <w:rPr>
          <w:rStyle w:val="Emphasis"/>
        </w:rPr>
        <w:t xml:space="preserve"> primarily </w:t>
      </w:r>
      <w:r w:rsidRPr="00DF7587">
        <w:rPr>
          <w:rStyle w:val="Emphasis"/>
          <w:highlight w:val="cyan"/>
        </w:rPr>
        <w:t>a matter of justice, not economic convenience</w:t>
      </w:r>
      <w:r w:rsidRPr="00DF7587">
        <w:rPr>
          <w:rStyle w:val="Emphasis"/>
        </w:rPr>
        <w:t>.</w:t>
      </w:r>
    </w:p>
    <w:p w14:paraId="36E455C5" w14:textId="77777777" w:rsidR="00EE3751" w:rsidRPr="00F601E6" w:rsidRDefault="00EE3751" w:rsidP="00EE3751"/>
    <w:p w14:paraId="5B5AD6BE" w14:textId="03882D61" w:rsidR="00444DEA" w:rsidRDefault="00444DEA" w:rsidP="005C7E76">
      <w:pPr>
        <w:pStyle w:val="Heading1"/>
      </w:pPr>
      <w:r>
        <w:lastRenderedPageBreak/>
        <w:t>CP</w:t>
      </w:r>
    </w:p>
    <w:p w14:paraId="46ED2E29" w14:textId="77777777" w:rsidR="00444DEA" w:rsidRDefault="00444DEA" w:rsidP="00444DEA">
      <w:pPr>
        <w:pStyle w:val="Heading4"/>
      </w:pPr>
      <w:r>
        <w:t>Counterplan text: States should ban all appropriation of outer space by private entities other than mining. States</w:t>
      </w:r>
      <w:r w:rsidRPr="007A39F9">
        <w:t xml:space="preserve"> </w:t>
      </w:r>
      <w:r>
        <w:t xml:space="preserve">should ban rocket propellants that produce alumina particles in the stratosphere or deposit black soot in the stratosphere. The Committee on the Peaceful use of Outer Space ought to </w:t>
      </w:r>
    </w:p>
    <w:p w14:paraId="1410AD65" w14:textId="77777777" w:rsidR="00444DEA" w:rsidRPr="0094334D" w:rsidRDefault="00444DEA" w:rsidP="00444DEA">
      <w:pPr>
        <w:pStyle w:val="ListParagraph"/>
        <w:numPr>
          <w:ilvl w:val="0"/>
          <w:numId w:val="12"/>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5ED8AEA4" w14:textId="77777777" w:rsidR="00444DEA" w:rsidRPr="0094334D" w:rsidRDefault="00444DEA" w:rsidP="00444DEA">
      <w:pPr>
        <w:pStyle w:val="ListParagraph"/>
        <w:numPr>
          <w:ilvl w:val="0"/>
          <w:numId w:val="12"/>
        </w:numPr>
        <w:rPr>
          <w:b/>
          <w:bCs/>
          <w:sz w:val="26"/>
          <w:szCs w:val="26"/>
        </w:rPr>
      </w:pPr>
      <w:r w:rsidRPr="0094334D">
        <w:rPr>
          <w:b/>
          <w:bCs/>
          <w:sz w:val="26"/>
          <w:szCs w:val="26"/>
        </w:rPr>
        <w:t>open disclosure of data gathered in the exploration of a celestial body</w:t>
      </w:r>
      <w:r>
        <w:rPr>
          <w:b/>
          <w:bCs/>
          <w:sz w:val="26"/>
          <w:szCs w:val="26"/>
        </w:rPr>
        <w:t>,</w:t>
      </w:r>
      <w:r w:rsidRPr="0094334D">
        <w:rPr>
          <w:b/>
          <w:bCs/>
          <w:sz w:val="26"/>
          <w:szCs w:val="26"/>
        </w:rPr>
        <w:t xml:space="preserve"> </w:t>
      </w:r>
    </w:p>
    <w:p w14:paraId="39B0B733" w14:textId="77777777" w:rsidR="00444DEA" w:rsidRPr="0094334D" w:rsidRDefault="00444DEA" w:rsidP="00444DEA">
      <w:pPr>
        <w:pStyle w:val="ListParagraph"/>
        <w:numPr>
          <w:ilvl w:val="0"/>
          <w:numId w:val="12"/>
        </w:numPr>
        <w:rPr>
          <w:b/>
          <w:bCs/>
          <w:sz w:val="26"/>
          <w:szCs w:val="26"/>
        </w:rPr>
      </w:pPr>
      <w:r w:rsidRPr="0094334D">
        <w:rPr>
          <w:b/>
          <w:bCs/>
          <w:sz w:val="26"/>
          <w:szCs w:val="26"/>
        </w:rPr>
        <w:t>Applications must be publicly announced</w:t>
      </w:r>
      <w:r>
        <w:rPr>
          <w:b/>
          <w:bCs/>
          <w:sz w:val="26"/>
          <w:szCs w:val="26"/>
        </w:rPr>
        <w:t>,</w:t>
      </w:r>
    </w:p>
    <w:p w14:paraId="4B70EF67" w14:textId="77777777" w:rsidR="00444DEA" w:rsidRPr="0094334D" w:rsidRDefault="00444DEA" w:rsidP="00444DEA">
      <w:pPr>
        <w:pStyle w:val="ListParagraph"/>
        <w:numPr>
          <w:ilvl w:val="0"/>
          <w:numId w:val="12"/>
        </w:numPr>
        <w:rPr>
          <w:b/>
          <w:bCs/>
          <w:sz w:val="26"/>
          <w:szCs w:val="26"/>
        </w:rPr>
      </w:pPr>
      <w:r w:rsidRPr="0094334D">
        <w:rPr>
          <w:b/>
          <w:bCs/>
          <w:sz w:val="26"/>
          <w:szCs w:val="26"/>
        </w:rPr>
        <w:t>Property Rights will be made tradeable between private entities</w:t>
      </w:r>
      <w:r>
        <w:rPr>
          <w:b/>
          <w:bCs/>
          <w:sz w:val="26"/>
          <w:szCs w:val="26"/>
        </w:rPr>
        <w:t>,</w:t>
      </w:r>
    </w:p>
    <w:p w14:paraId="469D0E05" w14:textId="77777777" w:rsidR="00444DEA" w:rsidRPr="0094334D" w:rsidRDefault="00444DEA" w:rsidP="00444DEA">
      <w:pPr>
        <w:pStyle w:val="ListParagraph"/>
        <w:numPr>
          <w:ilvl w:val="0"/>
          <w:numId w:val="12"/>
        </w:numPr>
        <w:rPr>
          <w:b/>
          <w:bCs/>
          <w:sz w:val="26"/>
          <w:szCs w:val="26"/>
        </w:rPr>
      </w:pPr>
      <w:r w:rsidRPr="0094334D">
        <w:rPr>
          <w:b/>
          <w:bCs/>
          <w:sz w:val="26"/>
          <w:szCs w:val="26"/>
        </w:rPr>
        <w:t>Property Rights will be set to expire on the conclusion of a successful extraction mission</w:t>
      </w:r>
      <w:r>
        <w:rPr>
          <w:b/>
          <w:bCs/>
          <w:sz w:val="26"/>
          <w:szCs w:val="26"/>
        </w:rPr>
        <w:t>,</w:t>
      </w:r>
    </w:p>
    <w:p w14:paraId="122FBA39" w14:textId="77777777" w:rsidR="00444DEA" w:rsidRPr="0094334D" w:rsidRDefault="00444DEA" w:rsidP="00444DEA">
      <w:pPr>
        <w:pStyle w:val="ListParagraph"/>
        <w:numPr>
          <w:ilvl w:val="0"/>
          <w:numId w:val="12"/>
        </w:numPr>
        <w:rPr>
          <w:b/>
          <w:bCs/>
          <w:sz w:val="26"/>
          <w:szCs w:val="26"/>
        </w:rPr>
      </w:pPr>
      <w:r w:rsidRPr="0094334D">
        <w:rPr>
          <w:b/>
          <w:bCs/>
          <w:sz w:val="26"/>
          <w:szCs w:val="26"/>
        </w:rPr>
        <w:t>Private Entities will only be allowed one property right grant per celestial body and cannot have more than one grant at a time</w:t>
      </w:r>
      <w:r>
        <w:rPr>
          <w:b/>
          <w:bCs/>
          <w:sz w:val="26"/>
          <w:szCs w:val="26"/>
        </w:rPr>
        <w:t>,</w:t>
      </w:r>
    </w:p>
    <w:p w14:paraId="4C07DF78" w14:textId="77777777" w:rsidR="00444DEA" w:rsidRPr="003E5DB7" w:rsidRDefault="00444DEA" w:rsidP="00444DEA">
      <w:pPr>
        <w:pStyle w:val="ListParagraph"/>
        <w:numPr>
          <w:ilvl w:val="0"/>
          <w:numId w:val="12"/>
        </w:numPr>
        <w:rPr>
          <w:b/>
          <w:bCs/>
          <w:sz w:val="26"/>
          <w:szCs w:val="26"/>
        </w:rPr>
      </w:pPr>
      <w:r w:rsidRPr="0094334D">
        <w:rPr>
          <w:b/>
          <w:bCs/>
          <w:sz w:val="26"/>
          <w:szCs w:val="26"/>
        </w:rPr>
        <w:t>Ban the militarization of outer space</w:t>
      </w:r>
      <w:r>
        <w:rPr>
          <w:b/>
          <w:bCs/>
          <w:sz w:val="26"/>
          <w:szCs w:val="26"/>
        </w:rPr>
        <w:t>.</w:t>
      </w:r>
    </w:p>
    <w:p w14:paraId="6514D25D" w14:textId="77777777" w:rsidR="00444DEA" w:rsidRDefault="00444DEA" w:rsidP="00444DEA"/>
    <w:p w14:paraId="6AD71678" w14:textId="77777777" w:rsidR="00444DEA" w:rsidRDefault="00444DEA" w:rsidP="00444DEA">
      <w:pPr>
        <w:pStyle w:val="Heading4"/>
      </w:pPr>
      <w:r>
        <w:t>There are empirical alternatives to the banned propellants, and the CP solves environmental degradation</w:t>
      </w:r>
    </w:p>
    <w:p w14:paraId="5885EDE2" w14:textId="77777777" w:rsidR="00444DEA" w:rsidRPr="00BE3DC2" w:rsidRDefault="00444DEA" w:rsidP="00444DEA">
      <w:pPr>
        <w:rPr>
          <w:rStyle w:val="Style13ptBold"/>
          <w:b w:val="0"/>
          <w:sz w:val="22"/>
        </w:rPr>
      </w:pPr>
      <w:r>
        <w:rPr>
          <w:rStyle w:val="Style13ptBold"/>
        </w:rPr>
        <w:t xml:space="preserve">Mortillaro 21 </w:t>
      </w:r>
      <w:r w:rsidRPr="00BE3DC2">
        <w:t>(</w:t>
      </w:r>
      <w:r>
        <w:t xml:space="preserve">Nicole Mortillaro, </w:t>
      </w:r>
      <w:r w:rsidRPr="00BE3DC2">
        <w:t>Senior Reporter, Science</w:t>
      </w:r>
      <w:r>
        <w:t xml:space="preserve">, </w:t>
      </w:r>
      <w:r w:rsidRPr="00BE3DC2">
        <w:t>She is the editor of the Journal of the Royal Astronomical Society of Canada and the author of several books.</w:t>
      </w:r>
      <w:r>
        <w:t xml:space="preserve">, 4/22/21, </w:t>
      </w:r>
      <w:r w:rsidRPr="00BE3DC2">
        <w:t>Canadian Broadcasting Corporation</w:t>
      </w:r>
      <w:r>
        <w:t>, “</w:t>
      </w:r>
      <w:r w:rsidRPr="00BE3DC2">
        <w:t>Rocket launches could be affecting our ozone layer, say experts</w:t>
      </w:r>
      <w:r>
        <w:t xml:space="preserve">”, </w:t>
      </w:r>
      <w:hyperlink r:id="rId11" w:history="1">
        <w:r w:rsidRPr="00D82618">
          <w:rPr>
            <w:rStyle w:val="Hyperlink"/>
          </w:rPr>
          <w:t>https://www.cbc.ca/news/science/rocket-launches-environment-1.5995252</w:t>
        </w:r>
      </w:hyperlink>
      <w:r>
        <w:t>, Accessed 1/27/22, HKR-RKT)</w:t>
      </w:r>
    </w:p>
    <w:p w14:paraId="2503CD59" w14:textId="77777777" w:rsidR="00444DEA" w:rsidRDefault="00444DEA" w:rsidP="00444DEA">
      <w:pPr>
        <w:rPr>
          <w:u w:val="single"/>
        </w:rPr>
      </w:pPr>
      <w:r w:rsidRPr="00BE3DC2">
        <w:rPr>
          <w:u w:val="single"/>
        </w:rPr>
        <w:t>Black soot in the atmosphere</w:t>
      </w:r>
      <w:r>
        <w:rPr>
          <w:u w:val="single"/>
        </w:rPr>
        <w:t xml:space="preserve"> </w:t>
      </w:r>
      <w:r w:rsidRPr="00AD148D">
        <w:rPr>
          <w:sz w:val="16"/>
        </w:rPr>
        <w:t xml:space="preserve">The </w:t>
      </w:r>
      <w:r w:rsidRPr="003B747F">
        <w:rPr>
          <w:u w:val="single"/>
        </w:rPr>
        <w:t>stratosphere</w:t>
      </w:r>
      <w:r w:rsidRPr="00AD148D">
        <w:rPr>
          <w:sz w:val="16"/>
        </w:rPr>
        <w:t xml:space="preserve"> is an important weather driver for Earth's systems, and that's </w:t>
      </w:r>
      <w:r w:rsidRPr="003B747F">
        <w:rPr>
          <w:u w:val="single"/>
        </w:rPr>
        <w:t>where some particles from rocket launches are ending up.</w:t>
      </w:r>
      <w:r>
        <w:rPr>
          <w:u w:val="single"/>
        </w:rPr>
        <w:t xml:space="preserve"> </w:t>
      </w:r>
      <w:r w:rsidRPr="003B747F">
        <w:rPr>
          <w:u w:val="single"/>
        </w:rPr>
        <w:t xml:space="preserve">The </w:t>
      </w:r>
      <w:r w:rsidRPr="003B747F">
        <w:rPr>
          <w:highlight w:val="cyan"/>
          <w:u w:val="single"/>
        </w:rPr>
        <w:t>ozone layer</w:t>
      </w:r>
      <w:r w:rsidRPr="003B747F">
        <w:rPr>
          <w:u w:val="single"/>
        </w:rPr>
        <w:t>, which helps protect us from the sun's harmful ultraviolet rays, is also located in the stratosphere.</w:t>
      </w:r>
      <w:r w:rsidRPr="00AD148D">
        <w:rPr>
          <w:sz w:val="16"/>
        </w:rPr>
        <w:t xml:space="preserv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t>
      </w:r>
      <w:r w:rsidRPr="003B747F">
        <w:rPr>
          <w:u w:val="single"/>
        </w:rPr>
        <w:t>with no oversight, we could be in for a problem.</w:t>
      </w:r>
      <w:r>
        <w:rPr>
          <w:u w:val="single"/>
        </w:rPr>
        <w:t xml:space="preserve"> </w:t>
      </w:r>
      <w:r w:rsidRPr="00BE3DC2">
        <w:rPr>
          <w:u w:val="single"/>
        </w:rPr>
        <w:t xml:space="preserve">There are </w:t>
      </w:r>
      <w:r w:rsidRPr="003B747F">
        <w:rPr>
          <w:highlight w:val="cyan"/>
          <w:u w:val="single"/>
        </w:rPr>
        <w:t>different types of rocket propellants</w:t>
      </w:r>
      <w:r w:rsidRPr="00BE3DC2">
        <w:rPr>
          <w:u w:val="single"/>
        </w:rPr>
        <w:t>.</w:t>
      </w:r>
      <w:r w:rsidRPr="00AD148D">
        <w:rPr>
          <w:sz w:val="16"/>
        </w:rPr>
        <w:t xml:space="preserve"> Some, like </w:t>
      </w:r>
      <w:r w:rsidRPr="003B747F">
        <w:rPr>
          <w:highlight w:val="cyan"/>
          <w:u w:val="single"/>
        </w:rPr>
        <w:t>liquid oxygen and liquid hydrogen</w:t>
      </w:r>
      <w:r w:rsidRPr="00BE3DC2">
        <w:rPr>
          <w:u w:val="single"/>
        </w:rPr>
        <w:t xml:space="preserve">, </w:t>
      </w:r>
      <w:r w:rsidRPr="003B747F">
        <w:rPr>
          <w:highlight w:val="cyan"/>
          <w:u w:val="single"/>
        </w:rPr>
        <w:t>produce mainly water vapour</w:t>
      </w:r>
      <w:r w:rsidRPr="00BE3DC2">
        <w:rPr>
          <w:u w:val="single"/>
        </w:rPr>
        <w:t xml:space="preserve"> and have </w:t>
      </w:r>
      <w:r w:rsidRPr="003B747F">
        <w:rPr>
          <w:highlight w:val="cyan"/>
          <w:u w:val="single"/>
        </w:rPr>
        <w:t>little environmental impact</w:t>
      </w:r>
      <w:r w:rsidRPr="00BE3DC2">
        <w:rPr>
          <w:u w:val="single"/>
        </w:rPr>
        <w:t xml:space="preserve">. These were </w:t>
      </w:r>
      <w:r w:rsidRPr="003B747F">
        <w:rPr>
          <w:highlight w:val="cyan"/>
          <w:u w:val="single"/>
        </w:rPr>
        <w:t>used in past</w:t>
      </w:r>
      <w:r w:rsidRPr="00BE3DC2">
        <w:rPr>
          <w:u w:val="single"/>
        </w:rPr>
        <w:t xml:space="preserve"> shuttle </w:t>
      </w:r>
      <w:r w:rsidRPr="003B747F">
        <w:rPr>
          <w:highlight w:val="cyan"/>
          <w:u w:val="single"/>
        </w:rPr>
        <w:t>launches</w:t>
      </w:r>
      <w:r w:rsidRPr="00BE3DC2">
        <w:rPr>
          <w:u w:val="single"/>
        </w:rPr>
        <w:t xml:space="preserve"> and even in the Apollo-era Saturn V vehicles.</w:t>
      </w:r>
      <w:r w:rsidRPr="00AD148D">
        <w:rPr>
          <w:sz w:val="16"/>
        </w:rPr>
        <w:t xml:space="preserve"> </w:t>
      </w:r>
      <w:r w:rsidRPr="00BE3DC2">
        <w:rPr>
          <w:u w:val="single"/>
        </w:rPr>
        <w:t xml:space="preserve">Then there are </w:t>
      </w:r>
      <w:r w:rsidRPr="003B747F">
        <w:rPr>
          <w:highlight w:val="cyan"/>
          <w:u w:val="single"/>
        </w:rPr>
        <w:t>those that produce alumina particles</w:t>
      </w:r>
      <w:r w:rsidRPr="00BE3DC2">
        <w:rPr>
          <w:u w:val="single"/>
        </w:rPr>
        <w:t xml:space="preserve"> in the stratosphere, such as those in solid rocket boosters</w:t>
      </w:r>
      <w:r w:rsidRPr="00AD148D">
        <w:rPr>
          <w:sz w:val="16"/>
        </w:rPr>
        <w:t xml:space="preserve">, which were also used in past shuttle launches, and are still being used today by some launch companies. </w:t>
      </w:r>
      <w:r w:rsidRPr="00BE3DC2">
        <w:rPr>
          <w:u w:val="single"/>
        </w:rPr>
        <w:t xml:space="preserve">Finally, there are </w:t>
      </w:r>
      <w:r w:rsidRPr="003B747F">
        <w:rPr>
          <w:highlight w:val="cyan"/>
          <w:u w:val="single"/>
        </w:rPr>
        <w:t>those that deposit black soot</w:t>
      </w:r>
      <w:r w:rsidRPr="00BE3DC2">
        <w:rPr>
          <w:u w:val="single"/>
        </w:rPr>
        <w:t xml:space="preserve"> in the stratosphere</w:t>
      </w:r>
      <w:r w:rsidRPr="00AD148D">
        <w:rPr>
          <w:sz w:val="16"/>
        </w:rPr>
        <w:t xml:space="preserve">, such as kerosene used in SpaceX's Falcon 9 and Russia's Soyuz rockets. </w:t>
      </w:r>
      <w:r w:rsidRPr="00BE3DC2">
        <w:rPr>
          <w:u w:val="single"/>
        </w:rPr>
        <w:t xml:space="preserve">It's the </w:t>
      </w:r>
      <w:r w:rsidRPr="003B747F">
        <w:rPr>
          <w:highlight w:val="cyan"/>
          <w:u w:val="single"/>
        </w:rPr>
        <w:t>alumina and black soot</w:t>
      </w:r>
      <w:r w:rsidRPr="00BE3DC2">
        <w:rPr>
          <w:u w:val="single"/>
        </w:rPr>
        <w:t xml:space="preserve"> that is </w:t>
      </w:r>
      <w:r w:rsidRPr="003B747F">
        <w:rPr>
          <w:highlight w:val="cyan"/>
          <w:u w:val="single"/>
        </w:rPr>
        <w:t>most concerning</w:t>
      </w:r>
      <w:r w:rsidRPr="00BE3DC2">
        <w:rPr>
          <w:u w:val="single"/>
        </w:rPr>
        <w:t xml:space="preserve"> to experts.</w:t>
      </w:r>
    </w:p>
    <w:p w14:paraId="1DE9856F" w14:textId="77777777" w:rsidR="00444DEA" w:rsidRDefault="00444DEA" w:rsidP="00444DEA">
      <w:pPr>
        <w:pStyle w:val="Heading4"/>
      </w:pPr>
      <w:r>
        <w:lastRenderedPageBreak/>
        <w:t xml:space="preserve">The counterplan establishes international norms for </w:t>
      </w:r>
      <w:r w:rsidRPr="00524559">
        <w:rPr>
          <w:u w:val="single"/>
        </w:rPr>
        <w:t>safe extraction of resources</w:t>
      </w:r>
      <w:r>
        <w:t xml:space="preserve"> on celestial bodies while increasing R&amp;D in outer space. </w:t>
      </w:r>
    </w:p>
    <w:p w14:paraId="22B0AC59" w14:textId="77777777" w:rsidR="00444DEA" w:rsidRPr="00873810" w:rsidRDefault="00444DEA" w:rsidP="00444DEA">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2" w:history="1">
        <w:r w:rsidRPr="006723E0">
          <w:rPr>
            <w:rStyle w:val="Hyperlink"/>
          </w:rPr>
          <w:t>https://www.sciencedirect.com/science/article/pii/S0265964621000515 accessed 12/12/21</w:t>
        </w:r>
      </w:hyperlink>
      <w:r>
        <w:t>] Adam</w:t>
      </w:r>
    </w:p>
    <w:p w14:paraId="6ED08E92" w14:textId="77777777" w:rsidR="00444DEA" w:rsidRPr="00826990" w:rsidRDefault="00444DEA" w:rsidP="00444DEA">
      <w:r w:rsidRPr="00826990">
        <w:t>4. The data-centred approach to space mining regulation</w:t>
      </w:r>
    </w:p>
    <w:p w14:paraId="51FA78BD" w14:textId="77777777" w:rsidR="00444DEA" w:rsidRPr="00826990" w:rsidRDefault="00444DEA" w:rsidP="00444DEA">
      <w:r w:rsidRPr="00826990">
        <w:t>4.1. Core description of the regulatory regime and mining rights acquisition process</w:t>
      </w:r>
    </w:p>
    <w:p w14:paraId="10F6D4B0" w14:textId="77777777" w:rsidR="00444DEA" w:rsidRPr="00B60AC4" w:rsidRDefault="00444DEA" w:rsidP="00444DEA">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3"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684A183C" w14:textId="77777777" w:rsidR="00444DEA" w:rsidRPr="00601FE1" w:rsidRDefault="00444DEA" w:rsidP="00444DEA">
      <w:pPr>
        <w:rPr>
          <w:rStyle w:val="StyleUnderline"/>
        </w:rPr>
      </w:pPr>
      <w:r w:rsidRPr="00601FE1">
        <w:rPr>
          <w:rStyle w:val="StyleUnderline"/>
        </w:rPr>
        <w:t>Without preconditions, no entity has a right to mine the resources of a celestial body.</w:t>
      </w:r>
    </w:p>
    <w:p w14:paraId="7D90ADC1" w14:textId="77777777" w:rsidR="00444DEA" w:rsidRPr="00601FE1" w:rsidRDefault="00444DEA" w:rsidP="00444DEA">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3266BDE6" w14:textId="77777777" w:rsidR="00444DEA" w:rsidRPr="00601FE1" w:rsidRDefault="00444DEA" w:rsidP="00444DEA">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A8FF2E7" w14:textId="77777777" w:rsidR="00444DEA" w:rsidRPr="00601FE1" w:rsidRDefault="00444DEA" w:rsidP="00444DEA">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characterising this body and its resources in a pre-defined manner.</w:t>
      </w:r>
    </w:p>
    <w:p w14:paraId="6F66534B" w14:textId="77777777" w:rsidR="00444DEA" w:rsidRPr="00601FE1" w:rsidRDefault="00444DEA" w:rsidP="00444DEA">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43965A1C" w14:textId="77777777" w:rsidR="00444DEA" w:rsidRPr="00601FE1" w:rsidRDefault="00444DEA" w:rsidP="00444DEA">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7A0BB35E" w14:textId="77777777" w:rsidR="00444DEA" w:rsidRPr="00601FE1" w:rsidRDefault="00444DEA" w:rsidP="00444DEA">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2DED1D21" w14:textId="77777777" w:rsidR="00444DEA" w:rsidRPr="00601FE1" w:rsidRDefault="00444DEA" w:rsidP="00444DEA">
      <w:pPr>
        <w:rPr>
          <w:rStyle w:val="StyleUnderline"/>
        </w:rPr>
      </w:pPr>
      <w:r w:rsidRPr="00601FE1">
        <w:rPr>
          <w:rStyle w:val="StyleUnderline"/>
        </w:rPr>
        <w:t>The scope of the regulatory body with respect to the granting of mining rights is not revenue-oriented.</w:t>
      </w:r>
    </w:p>
    <w:p w14:paraId="7C8337C0" w14:textId="77777777" w:rsidR="00444DEA" w:rsidRPr="00EE14D9" w:rsidRDefault="00444DEA" w:rsidP="00444DEA">
      <w:pPr>
        <w:rPr>
          <w:rStyle w:val="StyleUnderline"/>
        </w:rPr>
      </w:pPr>
      <w:r w:rsidRPr="00826990">
        <w:lastRenderedPageBreak/>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4"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50FECCDD" w14:textId="77777777" w:rsidR="00444DEA" w:rsidRPr="00826990" w:rsidRDefault="00444DEA" w:rsidP="00444DEA">
      <w:r w:rsidRPr="00826990">
        <w:t>4.2. Discussion and means of implementation</w:t>
      </w:r>
    </w:p>
    <w:p w14:paraId="5A062DE6" w14:textId="77777777" w:rsidR="00444DEA" w:rsidRPr="00115A20" w:rsidRDefault="00444DEA" w:rsidP="00444DEA">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3A1BB4CF" w14:textId="77777777" w:rsidR="00444DEA" w:rsidRPr="00873810" w:rsidRDefault="00444DEA" w:rsidP="00444DEA">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5"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6"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not lost for future generations.</w:t>
      </w:r>
      <w:r w:rsidRPr="00826990">
        <w:t xml:space="preserve">The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 xml:space="preserve">a fixed launch contract or the advanced build </w:t>
      </w:r>
      <w:r w:rsidRPr="00B60AC4">
        <w:rPr>
          <w:rStyle w:val="StyleUnderline"/>
        </w:rPr>
        <w:lastRenderedPageBreak/>
        <w:t>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53F44463" w14:textId="77777777" w:rsidR="00444DEA" w:rsidRDefault="00444DEA" w:rsidP="00444DEA">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Deudney's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5CF065FA" w14:textId="77777777" w:rsidR="00444DEA" w:rsidRDefault="00444DEA" w:rsidP="00444DEA">
      <w:pPr>
        <w:pStyle w:val="Heading1"/>
      </w:pPr>
      <w:r>
        <w:lastRenderedPageBreak/>
        <w:t>Case</w:t>
      </w:r>
    </w:p>
    <w:p w14:paraId="0D8503C3" w14:textId="77777777" w:rsidR="00444DEA" w:rsidRDefault="00444DEA" w:rsidP="00444DEA">
      <w:pPr>
        <w:pStyle w:val="Heading2"/>
      </w:pPr>
      <w:r>
        <w:lastRenderedPageBreak/>
        <w:t>Framing</w:t>
      </w:r>
    </w:p>
    <w:p w14:paraId="29B61194" w14:textId="77777777" w:rsidR="00444DEA" w:rsidRPr="00992060" w:rsidRDefault="00444DEA" w:rsidP="00444DEA">
      <w:pPr>
        <w:pStyle w:val="Heading4"/>
        <w:rPr>
          <w:rFonts w:asciiTheme="minorHAnsi" w:hAnsiTheme="minorHAnsi" w:cstheme="minorHAnsi"/>
        </w:rPr>
      </w:pPr>
      <w:r w:rsidRPr="00992060">
        <w:rPr>
          <w:rFonts w:asciiTheme="minorHAnsi" w:hAnsiTheme="minorHAnsi" w:cstheme="minorHAnsi"/>
        </w:rPr>
        <w:t xml:space="preserve">Extinction o/ws under any framework, even under moral uncertainty – infinite future generations </w:t>
      </w:r>
    </w:p>
    <w:p w14:paraId="48CD3701" w14:textId="77777777" w:rsidR="00444DEA" w:rsidRPr="00992060" w:rsidRDefault="00444DEA" w:rsidP="00444DEA">
      <w:pPr>
        <w:rPr>
          <w:rFonts w:asciiTheme="minorHAnsi" w:hAnsiTheme="minorHAnsi" w:cstheme="minorHAnsi"/>
        </w:rPr>
      </w:pPr>
      <w:r w:rsidRPr="00992060">
        <w:rPr>
          <w:rStyle w:val="Style13ptBold"/>
          <w:rFonts w:asciiTheme="minorHAnsi" w:hAnsiTheme="minorHAnsi" w:cstheme="minorHAnsi"/>
        </w:rPr>
        <w:t>Pummer 15</w:t>
      </w:r>
      <w:r w:rsidRPr="00992060">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03C3EBD9" w14:textId="77777777" w:rsidR="00444DEA" w:rsidRDefault="00444DEA" w:rsidP="00444DEA">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t>
      </w:r>
      <w:r w:rsidRPr="00992060">
        <w:rPr>
          <w:rFonts w:asciiTheme="minorHAnsi" w:hAnsiTheme="minorHAnsi" w:cstheme="minorHAnsi"/>
          <w:sz w:val="16"/>
        </w:rPr>
        <w:lastRenderedPageBreak/>
        <w:t xml:space="preserve">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0E3B8614" w14:textId="77777777" w:rsidR="00444DEA" w:rsidRDefault="00444DEA" w:rsidP="00444DEA"/>
    <w:p w14:paraId="1C93611E" w14:textId="58C85CCA" w:rsidR="00444DEA" w:rsidRDefault="00444DEA" w:rsidP="00444DEA">
      <w:pPr>
        <w:pStyle w:val="Heading2"/>
      </w:pPr>
      <w:r>
        <w:lastRenderedPageBreak/>
        <w:t>Advantage</w:t>
      </w:r>
    </w:p>
    <w:p w14:paraId="5D018A0C" w14:textId="77777777" w:rsidR="00444DEA" w:rsidRDefault="00444DEA" w:rsidP="00444DEA">
      <w:pPr>
        <w:pStyle w:val="Heading4"/>
      </w:pPr>
      <w:r>
        <w:t>They don’t solve cap – there’s zero risk that the plan spills over to solving all of capitalism terrestrially because every economy would still be intensely capitalist post-plan – none of them are currently dependent on their space sector because there’s zero profit generated from those sectors in the squo</w:t>
      </w:r>
    </w:p>
    <w:p w14:paraId="46EF9B93" w14:textId="77777777" w:rsidR="00444DEA" w:rsidRDefault="00444DEA" w:rsidP="00444DEA"/>
    <w:p w14:paraId="71301FC1" w14:textId="77777777" w:rsidR="00444DEA" w:rsidRDefault="00444DEA" w:rsidP="00444DEA">
      <w:pPr>
        <w:pStyle w:val="Heading4"/>
      </w:pPr>
      <w:r>
        <w:t>No impact to inequality was read throughout the aff – proves extinction outweighs – extinction outweighs independently because extinction would only exacerbate inequalities</w:t>
      </w:r>
    </w:p>
    <w:p w14:paraId="07596FF3" w14:textId="77777777" w:rsidR="00444DEA" w:rsidRPr="00C96D4A" w:rsidRDefault="00444DEA" w:rsidP="00444DEA"/>
    <w:p w14:paraId="1E1B2F39" w14:textId="2F965864" w:rsidR="00444DEA" w:rsidRDefault="00444DEA" w:rsidP="00444DEA">
      <w:pPr>
        <w:pStyle w:val="Heading4"/>
      </w:pPr>
      <w:r>
        <w:t>None of their impacts are impacted out to extinction – proves the neg outweighs</w:t>
      </w:r>
    </w:p>
    <w:p w14:paraId="35C9C746" w14:textId="77777777" w:rsidR="00667D60" w:rsidRPr="00667D60" w:rsidRDefault="00667D60" w:rsidP="00667D60"/>
    <w:p w14:paraId="246D3D77" w14:textId="5569E580" w:rsidR="00444DEA" w:rsidRDefault="00667D60" w:rsidP="00444DEA">
      <w:r>
        <w:t>Dickens 9 never says infinite wars, no impact</w:t>
      </w:r>
      <w:r w:rsidR="00521A6E">
        <w:t>.</w:t>
      </w:r>
    </w:p>
    <w:p w14:paraId="776D1F83" w14:textId="71F9983D" w:rsidR="00667D60" w:rsidRDefault="00667D60" w:rsidP="00444DEA">
      <w:r>
        <w:t xml:space="preserve">Penny 20 doesn’t say </w:t>
      </w:r>
      <w:r w:rsidR="00521A6E">
        <w:t xml:space="preserve">private space requires massive </w:t>
      </w:r>
      <w:r>
        <w:t>ineq, it says unsustai</w:t>
      </w:r>
      <w:r w:rsidR="00521A6E">
        <w:t>nable</w:t>
      </w:r>
    </w:p>
    <w:p w14:paraId="0F524ECE" w14:textId="63A5E503" w:rsidR="00521A6E" w:rsidRDefault="00521A6E" w:rsidP="00444DEA"/>
    <w:p w14:paraId="6E4F9C6C" w14:textId="24D9DFC2" w:rsidR="00521A6E" w:rsidRDefault="00521A6E" w:rsidP="00444DEA">
      <w:r>
        <w:t>Roberts 21 alt is literally capitalist. They said capitalism is free market. Public infra is gov involvement, not a free market.</w:t>
      </w:r>
    </w:p>
    <w:p w14:paraId="51245FC9" w14:textId="1E145D06" w:rsidR="00EE3751" w:rsidRDefault="00EE3751" w:rsidP="00EE3751">
      <w:pPr>
        <w:pStyle w:val="Heading3"/>
      </w:pPr>
      <w:r>
        <w:lastRenderedPageBreak/>
        <w:t>Cap Good</w:t>
      </w:r>
    </w:p>
    <w:p w14:paraId="0DDBC9FD" w14:textId="6A40C076" w:rsidR="00444DEA" w:rsidRDefault="00444DEA" w:rsidP="00444DEA">
      <w:pPr>
        <w:pStyle w:val="Heading4"/>
      </w:pPr>
      <w:r>
        <w:t>Privatization is necessary for space colonization – disruptions kill that potential</w:t>
      </w:r>
    </w:p>
    <w:p w14:paraId="43E09486" w14:textId="77777777" w:rsidR="00444DEA" w:rsidRPr="00B16B4C" w:rsidRDefault="00444DEA" w:rsidP="00444DEA">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 )</w:t>
      </w:r>
    </w:p>
    <w:p w14:paraId="19AEB991" w14:textId="77777777" w:rsidR="00444DEA" w:rsidRPr="009A45DD" w:rsidRDefault="00444DEA" w:rsidP="00444DEA">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The cost to 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private sector does it better, cheaper, faster and more efficiently</w:t>
      </w:r>
      <w:r w:rsidRPr="009A45DD">
        <w:rPr>
          <w:rStyle w:val="StyleUnderline"/>
        </w:rPr>
        <w:t xml:space="preserve"> 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In the race to put the first privately launched man into orbit, upstart SpaceX had to beat aerospace behemoth Boeing and its Starliner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knows.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 xml:space="preserve">Wouldn’t it be ironic if, just as capitalism is </w:t>
      </w:r>
      <w:r w:rsidRPr="009A45DD">
        <w:rPr>
          <w:rStyle w:val="StyleUnderline"/>
        </w:rPr>
        <w:lastRenderedPageBreak/>
        <w:t>allowing us to explore the farthest reaches of our solar system, Americans decided to embrace socialism back here on Earth?</w:t>
      </w:r>
    </w:p>
    <w:p w14:paraId="5F119DD4" w14:textId="77777777" w:rsidR="00444DEA" w:rsidRPr="00BB591D" w:rsidRDefault="00444DEA" w:rsidP="00444DEA"/>
    <w:p w14:paraId="41E0CA06" w14:textId="77777777" w:rsidR="00444DEA" w:rsidRDefault="00444DEA" w:rsidP="00444DEA">
      <w:pPr>
        <w:pStyle w:val="Heading4"/>
      </w:pPr>
      <w:r>
        <w:t xml:space="preserve">Happens by </w:t>
      </w:r>
      <w:r>
        <w:rPr>
          <w:u w:val="single"/>
        </w:rPr>
        <w:t>2050</w:t>
      </w:r>
      <w:r>
        <w:t xml:space="preserve">s---solves </w:t>
      </w:r>
      <w:r>
        <w:rPr>
          <w:u w:val="single"/>
        </w:rPr>
        <w:t>every impact</w:t>
      </w:r>
      <w:r>
        <w:t xml:space="preserve"> BUT degrowth disrupts progress</w:t>
      </w:r>
    </w:p>
    <w:p w14:paraId="67B31341" w14:textId="77777777" w:rsidR="00444DEA" w:rsidRPr="00681318" w:rsidRDefault="00444DEA" w:rsidP="00444DEA">
      <w:r w:rsidRPr="00681318">
        <w:rPr>
          <w:rStyle w:val="Style13ptBold"/>
        </w:rPr>
        <w:t>Drake '16</w:t>
      </w:r>
      <w:r>
        <w:t xml:space="preserve"> – a 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 (Bynadia, "Elon Musk: A Million Humans Could Live on Mars By the 2060s," Science, 9-27-2016, https://www.nationalgeographic.com/science/article/elon-musk-spacex-exploring-mars-planets-space-science, Accessed 6-10-2021, )</w:t>
      </w:r>
    </w:p>
    <w:p w14:paraId="5BF6A4F7" w14:textId="77777777" w:rsidR="00444DEA" w:rsidRDefault="00444DEA" w:rsidP="00444DEA">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a multiplanet</w:t>
      </w:r>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really </w:t>
      </w:r>
      <w:r w:rsidRPr="005C3038">
        <w:rPr>
          <w:rStyle w:val="StyleUnderline"/>
        </w:rPr>
        <w:t>big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en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We’d ultimately have upward of a thousand or more spaceships waiting in orbit. And so the Mars colonial fleet would depart en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w:t>
      </w:r>
      <w:r w:rsidRPr="00681318">
        <w:rPr>
          <w:rStyle w:val="StyleUnderline"/>
        </w:rPr>
        <w:lastRenderedPageBreak/>
        <w:t xml:space="preserve">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Musk worries that too much emphasis will be placed on those early bootprints</w:t>
      </w:r>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20237757" w14:textId="77777777" w:rsidR="00444DEA" w:rsidRDefault="00444DEA" w:rsidP="00444DEA">
      <w:pPr>
        <w:pStyle w:val="Heading4"/>
      </w:pPr>
      <w:r>
        <w:t xml:space="preserve">Rapid growth key to </w:t>
      </w:r>
      <w:r>
        <w:rPr>
          <w:u w:val="single"/>
        </w:rPr>
        <w:t>space colonization</w:t>
      </w:r>
      <w:r>
        <w:t xml:space="preserve">---extinction. </w:t>
      </w:r>
    </w:p>
    <w:p w14:paraId="0BA615C2" w14:textId="77777777" w:rsidR="00444DEA" w:rsidRPr="00DD79B8" w:rsidRDefault="00444DEA" w:rsidP="00444DEA">
      <w:r>
        <w:rPr>
          <w:rStyle w:val="Style13ptBold"/>
        </w:rPr>
        <w:t>Kovic</w:t>
      </w:r>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7D9D5C16" w14:textId="77777777" w:rsidR="00444DEA" w:rsidRPr="001D6F7B" w:rsidRDefault="00444DEA" w:rsidP="00444DEA">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9207A1">
        <w:rPr>
          <w:rStyle w:val="Emphasis"/>
          <w:highlight w:val="green"/>
        </w:rPr>
        <w:t>space colonization</w:t>
      </w:r>
      <w:r w:rsidRPr="001D6F7B">
        <w:rPr>
          <w:sz w:val="16"/>
        </w:rPr>
        <w:t xml:space="preserve">. </w:t>
      </w:r>
      <w:r w:rsidRPr="00186AF0">
        <w:rPr>
          <w:rStyle w:val="StyleUnderline"/>
        </w:rPr>
        <w:t xml:space="preserve">This </w:t>
      </w:r>
      <w:r w:rsidRPr="009207A1">
        <w:rPr>
          <w:rStyle w:val="StyleUnderline"/>
          <w:highlight w:val="gree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9207A1">
        <w:rPr>
          <w:rStyle w:val="Emphasis"/>
          <w:highlight w:val="gree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A923C4">
        <w:rPr>
          <w:rStyle w:val="StyleUnderline"/>
        </w:rPr>
        <w:t xml:space="preserve">some </w:t>
      </w:r>
      <w:r w:rsidRPr="009207A1">
        <w:rPr>
          <w:rStyle w:val="StyleUnderline"/>
          <w:highlight w:val="green"/>
        </w:rPr>
        <w:t>climate</w:t>
      </w:r>
      <w:r w:rsidRPr="00186AF0">
        <w:rPr>
          <w:rStyle w:val="StyleUnderline"/>
        </w:rPr>
        <w:t xml:space="preserve"> change </w:t>
      </w:r>
      <w:r w:rsidRPr="009207A1">
        <w:rPr>
          <w:rStyle w:val="StyleUnderline"/>
          <w:highlight w:val="green"/>
        </w:rPr>
        <w:t>mitigation</w:t>
      </w:r>
      <w:r w:rsidRPr="00C40687">
        <w:rPr>
          <w:rStyle w:val="StyleUnderline"/>
        </w:rPr>
        <w:t xml:space="preserve"> </w:t>
      </w:r>
      <w:r w:rsidRPr="00A923C4">
        <w:rPr>
          <w:rStyle w:val="StyleUnderline"/>
        </w:rPr>
        <w:t>strategies</w:t>
      </w:r>
      <w:r w:rsidRPr="00186AF0">
        <w:rPr>
          <w:rStyle w:val="StyleUnderline"/>
        </w:rPr>
        <w:t xml:space="preserve"> might actually</w:t>
      </w:r>
      <w:r w:rsidRPr="001D6F7B">
        <w:rPr>
          <w:sz w:val="16"/>
        </w:rPr>
        <w:t xml:space="preserve"> </w:t>
      </w:r>
      <w:r w:rsidRPr="009207A1">
        <w:rPr>
          <w:rStyle w:val="Emphasis"/>
          <w:highlight w:val="green"/>
        </w:rPr>
        <w:t>harm</w:t>
      </w:r>
      <w:r w:rsidRPr="00186AF0">
        <w:rPr>
          <w:rStyle w:val="Emphasis"/>
        </w:rPr>
        <w:t xml:space="preserve"> the </w:t>
      </w:r>
      <w:r w:rsidRPr="009207A1">
        <w:rPr>
          <w:rStyle w:val="Emphasis"/>
          <w:highlight w:val="green"/>
        </w:rPr>
        <w:t>long-term prospects</w:t>
      </w:r>
      <w:r w:rsidRPr="00186AF0">
        <w:rPr>
          <w:rStyle w:val="Emphasis"/>
        </w:rPr>
        <w:t xml:space="preserve"> of humankind</w:t>
      </w:r>
      <w:r w:rsidRPr="001D6F7B">
        <w:rPr>
          <w:sz w:val="16"/>
        </w:rPr>
        <w:t>.</w:t>
      </w:r>
    </w:p>
    <w:p w14:paraId="18E2A311" w14:textId="77777777" w:rsidR="00444DEA" w:rsidRPr="001D6F7B" w:rsidRDefault="00444DEA" w:rsidP="00444DEA">
      <w:pPr>
        <w:rPr>
          <w:sz w:val="16"/>
        </w:rPr>
      </w:pPr>
      <w:r w:rsidRPr="00A923C4">
        <w:rPr>
          <w:sz w:val="16"/>
        </w:rPr>
        <w:t xml:space="preserve">First, </w:t>
      </w:r>
      <w:r w:rsidRPr="00A923C4">
        <w:rPr>
          <w:rStyle w:val="StyleUnderline"/>
        </w:rPr>
        <w:t xml:space="preserve">it is possible that dominant climate change </w:t>
      </w:r>
      <w:r w:rsidRPr="009207A1">
        <w:rPr>
          <w:rStyle w:val="StyleUnderline"/>
          <w:highlight w:val="green"/>
        </w:rPr>
        <w:t>mitigation</w:t>
      </w:r>
      <w:r w:rsidRPr="00A923C4">
        <w:rPr>
          <w:sz w:val="16"/>
        </w:rPr>
        <w:t xml:space="preserve"> strategies </w:t>
      </w:r>
      <w:r w:rsidRPr="009207A1">
        <w:rPr>
          <w:rStyle w:val="StyleUnderline"/>
          <w:highlight w:val="green"/>
        </w:rPr>
        <w:t>will</w:t>
      </w:r>
      <w:r w:rsidRPr="00A923C4">
        <w:rPr>
          <w:rStyle w:val="StyleUnderline"/>
        </w:rPr>
        <w:t xml:space="preserve"> actively </w:t>
      </w:r>
      <w:r w:rsidRPr="009207A1">
        <w:rPr>
          <w:rStyle w:val="Emphasis"/>
          <w:highlight w:val="green"/>
        </w:rPr>
        <w:t>exclude</w:t>
      </w:r>
      <w:r w:rsidRPr="00A923C4">
        <w:rPr>
          <w:rStyle w:val="StyleUnderline"/>
        </w:rPr>
        <w:t xml:space="preserve"> any form of</w:t>
      </w:r>
      <w:r w:rsidRPr="00A923C4">
        <w:rPr>
          <w:sz w:val="16"/>
        </w:rPr>
        <w:t xml:space="preserve"> </w:t>
      </w:r>
      <w:r w:rsidRPr="009207A1">
        <w:rPr>
          <w:rStyle w:val="Emphasis"/>
          <w:highlight w:val="green"/>
        </w:rPr>
        <w:t>nuc</w:t>
      </w:r>
      <w:r w:rsidRPr="00A923C4">
        <w:rPr>
          <w:rStyle w:val="Emphasis"/>
        </w:rPr>
        <w:t xml:space="preserve">lear </w:t>
      </w:r>
      <w:r w:rsidRPr="009207A1">
        <w:rPr>
          <w:rStyle w:val="Emphasis"/>
          <w:highlight w:val="green"/>
        </w:rPr>
        <w:t>energy</w:t>
      </w:r>
      <w:r w:rsidRPr="00A923C4">
        <w:rPr>
          <w:sz w:val="16"/>
        </w:rPr>
        <w:t xml:space="preserve"> </w:t>
      </w:r>
      <w:r w:rsidRPr="00A923C4">
        <w:rPr>
          <w:rStyle w:val="StyleUnderline"/>
        </w:rPr>
        <w:t>from the repertoire of climate-friendly energy sources. Existing and experimental</w:t>
      </w:r>
      <w:r w:rsidRPr="00A923C4">
        <w:rPr>
          <w:sz w:val="16"/>
        </w:rPr>
        <w:t xml:space="preserve"> (molten salt) </w:t>
      </w:r>
      <w:r w:rsidRPr="00A923C4">
        <w:rPr>
          <w:rStyle w:val="StyleUnderline"/>
        </w:rPr>
        <w:t>fission reactors could play a significant role in replacing carbon-heavy energy sources</w:t>
      </w:r>
      <w:r w:rsidRPr="00A923C4">
        <w:rPr>
          <w:sz w:val="16"/>
        </w:rPr>
        <w:t>, but pro-environmental attitudes often overlap with anti-nuclear sentiments [65]. As a result, and in combination with other problems such as large-scale market failures of existing  fission reactors (one of the reasons being that generating electricity from fossil</w:t>
      </w:r>
      <w:r w:rsidRPr="001D6F7B">
        <w:rPr>
          <w:sz w:val="16"/>
        </w:rPr>
        <w:t xml:space="preserve">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nuclear  fission and fusion might come to a halt (for example, due to explicit bans or implicit disincentives). </w:t>
      </w:r>
      <w:r w:rsidRPr="00186AF0">
        <w:rPr>
          <w:rStyle w:val="StyleUnderline"/>
        </w:rPr>
        <w:t xml:space="preserve">If such a scenario came to be, our </w:t>
      </w:r>
      <w:r w:rsidRPr="009207A1">
        <w:rPr>
          <w:rStyle w:val="StyleUnderline"/>
          <w:highlight w:val="green"/>
        </w:rPr>
        <w:t xml:space="preserve">attempts at </w:t>
      </w:r>
      <w:r w:rsidRPr="009207A1">
        <w:rPr>
          <w:rStyle w:val="Emphasis"/>
          <w:highlight w:val="green"/>
        </w:rPr>
        <w:t>colonizing space</w:t>
      </w:r>
      <w:r w:rsidRPr="009207A1">
        <w:rPr>
          <w:rStyle w:val="StyleUnderline"/>
          <w:highlight w:val="green"/>
        </w:rPr>
        <w:t xml:space="preserve"> </w:t>
      </w:r>
      <w:r w:rsidRPr="009207A1">
        <w:rPr>
          <w:rStyle w:val="StyleUnderline"/>
          <w:highlight w:val="green"/>
        </w:rPr>
        <w:lastRenderedPageBreak/>
        <w:t>would</w:t>
      </w:r>
      <w:r w:rsidRPr="00186AF0">
        <w:rPr>
          <w:rStyle w:val="StyleUnderline"/>
        </w:rPr>
        <w:t xml:space="preserve"> almost</w:t>
      </w:r>
      <w:r w:rsidRPr="001D6F7B">
        <w:rPr>
          <w:sz w:val="16"/>
        </w:rPr>
        <w:t xml:space="preserve"> </w:t>
      </w:r>
      <w:r w:rsidRPr="00186AF0">
        <w:rPr>
          <w:rStyle w:val="Emphasis"/>
        </w:rPr>
        <w:t xml:space="preserve">certainly </w:t>
      </w:r>
      <w:r w:rsidRPr="009207A1">
        <w:rPr>
          <w:rStyle w:val="Emphasis"/>
          <w:highlight w:val="gree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49968C61" w14:textId="77777777" w:rsidR="00444DEA" w:rsidRPr="001D6F7B" w:rsidRDefault="00444DEA" w:rsidP="00444DEA">
      <w:pPr>
        <w:rPr>
          <w:sz w:val="16"/>
        </w:rPr>
      </w:pPr>
      <w:r w:rsidRPr="001D6F7B">
        <w:rPr>
          <w:sz w:val="16"/>
        </w:rPr>
        <w:t>Second</w:t>
      </w:r>
      <w:r w:rsidRPr="00D5197E">
        <w:rPr>
          <w:sz w:val="16"/>
        </w:rPr>
        <w:t xml:space="preserve">, </w:t>
      </w:r>
      <w:r w:rsidRPr="00D5197E">
        <w:rPr>
          <w:rStyle w:val="StyleUnderline"/>
        </w:rPr>
        <w:t xml:space="preserve">there is some probability that climate change mitigation strategies will </w:t>
      </w:r>
      <w:r w:rsidRPr="00D5197E">
        <w:rPr>
          <w:rStyle w:val="Emphasis"/>
        </w:rPr>
        <w:t>change the social order</w:t>
      </w:r>
      <w:r w:rsidRPr="00D5197E">
        <w:rPr>
          <w:sz w:val="16"/>
        </w:rPr>
        <w:t xml:space="preserve"> </w:t>
      </w:r>
      <w:r w:rsidRPr="00D5197E">
        <w:rPr>
          <w:rStyle w:val="StyleUnderline"/>
        </w:rPr>
        <w:t>towards a</w:t>
      </w:r>
      <w:r w:rsidRPr="00D5197E">
        <w:rPr>
          <w:sz w:val="16"/>
        </w:rPr>
        <w:t xml:space="preserve"> </w:t>
      </w:r>
      <w:r w:rsidRPr="009207A1">
        <w:rPr>
          <w:rStyle w:val="Emphasis"/>
          <w:highlight w:val="green"/>
        </w:rPr>
        <w:t>degrowth</w:t>
      </w:r>
      <w:r w:rsidRPr="00D5197E">
        <w:rPr>
          <w:sz w:val="16"/>
        </w:rPr>
        <w:t xml:space="preserve"> </w:t>
      </w:r>
      <w:r w:rsidRPr="00D5197E">
        <w:rPr>
          <w:rStyle w:val="StyleUnderline"/>
        </w:rPr>
        <w:t>philosophy. Degrowth is a vague socio-economic concept and social movement that</w:t>
      </w:r>
      <w:r w:rsidRPr="00D5197E">
        <w:rPr>
          <w:sz w:val="16"/>
        </w:rPr>
        <w:t xml:space="preserve">, in general, </w:t>
      </w:r>
      <w:r w:rsidRPr="009207A1">
        <w:rPr>
          <w:rStyle w:val="StyleUnderline"/>
          <w:highlight w:val="green"/>
        </w:rPr>
        <w:t>calls for</w:t>
      </w:r>
      <w:r w:rsidRPr="00D5197E">
        <w:rPr>
          <w:rStyle w:val="StyleUnderline"/>
        </w:rPr>
        <w:t xml:space="preserve"> a</w:t>
      </w:r>
      <w:r w:rsidRPr="00D5197E">
        <w:rPr>
          <w:sz w:val="16"/>
        </w:rPr>
        <w:t xml:space="preserve"> </w:t>
      </w:r>
      <w:r w:rsidRPr="009207A1">
        <w:rPr>
          <w:rStyle w:val="Emphasis"/>
          <w:highlight w:val="green"/>
        </w:rPr>
        <w:t>contraction</w:t>
      </w:r>
      <w:r w:rsidRPr="00D5197E">
        <w:rPr>
          <w:sz w:val="16"/>
        </w:rPr>
        <w:t xml:space="preserve"> </w:t>
      </w:r>
      <w:r w:rsidRPr="00D5197E">
        <w:rPr>
          <w:rStyle w:val="StyleUnderline"/>
        </w:rPr>
        <w:t xml:space="preserve">of the global and national economies by means </w:t>
      </w:r>
      <w:r w:rsidRPr="009207A1">
        <w:rPr>
          <w:rStyle w:val="StyleUnderline"/>
          <w:highlight w:val="green"/>
        </w:rPr>
        <w:t>of</w:t>
      </w:r>
      <w:r w:rsidRPr="00D5197E">
        <w:rPr>
          <w:sz w:val="16"/>
        </w:rPr>
        <w:t xml:space="preserve"> </w:t>
      </w:r>
      <w:r w:rsidRPr="00D5197E">
        <w:rPr>
          <w:rStyle w:val="Emphasis"/>
        </w:rPr>
        <w:t>lower production</w:t>
      </w:r>
      <w:r w:rsidRPr="00D5197E">
        <w:rPr>
          <w:sz w:val="16"/>
        </w:rPr>
        <w:t xml:space="preserve"> </w:t>
      </w:r>
      <w:r w:rsidRPr="00D5197E">
        <w:rPr>
          <w:rStyle w:val="StyleUnderline"/>
        </w:rPr>
        <w:t>and</w:t>
      </w:r>
      <w:r w:rsidRPr="00D5197E">
        <w:rPr>
          <w:sz w:val="16"/>
        </w:rPr>
        <w:t xml:space="preserve"> </w:t>
      </w:r>
      <w:r w:rsidRPr="009207A1">
        <w:rPr>
          <w:rStyle w:val="Emphasis"/>
          <w:highlight w:val="green"/>
        </w:rPr>
        <w:t>consumption</w:t>
      </w:r>
      <w:r w:rsidRPr="00D5197E">
        <w:rPr>
          <w:rStyle w:val="Emphasis"/>
        </w:rPr>
        <w:t xml:space="preserve"> rates</w:t>
      </w:r>
      <w:r w:rsidRPr="00D5197E">
        <w:rPr>
          <w:sz w:val="16"/>
        </w:rPr>
        <w:t xml:space="preserve">, </w:t>
      </w:r>
      <w:r w:rsidRPr="009207A1">
        <w:rPr>
          <w:rStyle w:val="StyleUnderline"/>
          <w:highlight w:val="green"/>
        </w:rPr>
        <w:t>and</w:t>
      </w:r>
      <w:r w:rsidRPr="00D5197E">
        <w:rPr>
          <w:sz w:val="16"/>
        </w:rPr>
        <w:t xml:space="preserve">, to some degree, to </w:t>
      </w:r>
      <w:r w:rsidRPr="00D5197E">
        <w:rPr>
          <w:rStyle w:val="StyleUnderline"/>
        </w:rPr>
        <w:t xml:space="preserve">more </w:t>
      </w:r>
      <w:r w:rsidRPr="00D5197E">
        <w:rPr>
          <w:rStyle w:val="Emphasis"/>
        </w:rPr>
        <w:t>profound changes</w:t>
      </w:r>
      <w:r w:rsidRPr="00D5197E">
        <w:rPr>
          <w:sz w:val="16"/>
        </w:rPr>
        <w:t xml:space="preserve"> </w:t>
      </w:r>
      <w:r w:rsidRPr="00D5197E">
        <w:rPr>
          <w:rStyle w:val="StyleUnderline"/>
        </w:rPr>
        <w:t>to the “capitalist” system of</w:t>
      </w:r>
      <w:r w:rsidRPr="00D5197E">
        <w:rPr>
          <w:sz w:val="16"/>
        </w:rPr>
        <w:t xml:space="preserve"> </w:t>
      </w:r>
      <w:r w:rsidRPr="00D5197E">
        <w:rPr>
          <w:rStyle w:val="Emphasis"/>
        </w:rPr>
        <w:t xml:space="preserve">economic </w:t>
      </w:r>
      <w:r w:rsidRPr="009207A1">
        <w:rPr>
          <w:rStyle w:val="Emphasis"/>
          <w:highlight w:val="green"/>
        </w:rPr>
        <w:t>production</w:t>
      </w:r>
      <w:r w:rsidRPr="00D5197E">
        <w:rPr>
          <w:sz w:val="16"/>
        </w:rPr>
        <w:t xml:space="preserve"> [67]. Degrowth or degrowth-like approaches are being actively considered as climate</w:t>
      </w:r>
      <w:r w:rsidRPr="001D6F7B">
        <w:rPr>
          <w:sz w:val="16"/>
        </w:rPr>
        <w:t xml:space="preserv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completely eliminate the (industrial) sources of greenhouse gases, </w:t>
      </w:r>
      <w:r w:rsidRPr="001D6F7B">
        <w:rPr>
          <w:rStyle w:val="StyleUnderline"/>
        </w:rPr>
        <w:t xml:space="preserve">the amount of greenhouse gases that are being emitted would accordingly drastically sink. </w:t>
      </w:r>
      <w:r w:rsidRPr="009207A1">
        <w:rPr>
          <w:rStyle w:val="StyleUnderline"/>
          <w:highlight w:val="green"/>
        </w:rPr>
        <w:t>From</w:t>
      </w:r>
      <w:r w:rsidRPr="001D6F7B">
        <w:rPr>
          <w:rStyle w:val="StyleUnderline"/>
        </w:rPr>
        <w:t xml:space="preserve"> the </w:t>
      </w:r>
      <w:r w:rsidRPr="00D5197E">
        <w:rPr>
          <w:rStyle w:val="Emphasis"/>
        </w:rPr>
        <w:t xml:space="preserve">long-term </w:t>
      </w:r>
      <w:r w:rsidRPr="009207A1">
        <w:rPr>
          <w:rStyle w:val="Emphasis"/>
          <w:highlight w:val="green"/>
        </w:rPr>
        <w:t>perspective</w:t>
      </w:r>
      <w:r w:rsidRPr="009207A1">
        <w:rPr>
          <w:sz w:val="16"/>
          <w:highlight w:val="green"/>
        </w:rPr>
        <w:t xml:space="preserve"> </w:t>
      </w:r>
      <w:r w:rsidRPr="009207A1">
        <w:rPr>
          <w:rStyle w:val="StyleUnderline"/>
          <w:highlight w:val="green"/>
        </w:rPr>
        <w:t>of</w:t>
      </w:r>
      <w:r w:rsidRPr="001D6F7B">
        <w:rPr>
          <w:rStyle w:val="StyleUnderline"/>
        </w:rPr>
        <w:t xml:space="preserve"> </w:t>
      </w:r>
      <w:r w:rsidRPr="001D6F7B">
        <w:rPr>
          <w:rStyle w:val="Emphasis"/>
        </w:rPr>
        <w:t xml:space="preserve">humankind’s </w:t>
      </w:r>
      <w:r w:rsidRPr="009207A1">
        <w:rPr>
          <w:rStyle w:val="Emphasis"/>
          <w:highlight w:val="green"/>
        </w:rPr>
        <w:t>survival</w:t>
      </w:r>
      <w:r w:rsidRPr="009207A1">
        <w:rPr>
          <w:rStyle w:val="StyleUnderline"/>
          <w:highlight w:val="green"/>
        </w:rPr>
        <w:t xml:space="preserve">, degrowth is </w:t>
      </w:r>
      <w:r w:rsidRPr="009207A1">
        <w:rPr>
          <w:rStyle w:val="Emphasis"/>
          <w:highlight w:val="green"/>
        </w:rPr>
        <w:t>problematic</w:t>
      </w:r>
      <w:r w:rsidRPr="001D6F7B">
        <w:rPr>
          <w:sz w:val="16"/>
        </w:rPr>
        <w:t xml:space="preserve"> in at least two ways. </w:t>
      </w:r>
      <w:r w:rsidRPr="001D6F7B">
        <w:rPr>
          <w:rStyle w:val="StyleUnderline"/>
        </w:rPr>
        <w:t xml:space="preserve">First, there is a risk that the general </w:t>
      </w:r>
      <w:r w:rsidRPr="009207A1">
        <w:rPr>
          <w:rStyle w:val="StyleUnderline"/>
          <w:highlight w:val="green"/>
        </w:rPr>
        <w:t xml:space="preserve">contraction of </w:t>
      </w:r>
      <w:r w:rsidRPr="00D5197E">
        <w:rPr>
          <w:rStyle w:val="StyleUnderline"/>
        </w:rPr>
        <w:t>economic</w:t>
      </w:r>
      <w:r w:rsidRPr="009207A1">
        <w:rPr>
          <w:rStyle w:val="StyleUnderline"/>
          <w:highlight w:val="green"/>
        </w:rPr>
        <w:t xml:space="preserve"> activity would</w:t>
      </w:r>
      <w:r w:rsidRPr="001D6F7B">
        <w:rPr>
          <w:rStyle w:val="StyleUnderline"/>
        </w:rPr>
        <w:t xml:space="preserve"> also </w:t>
      </w:r>
      <w:r w:rsidRPr="00D5197E">
        <w:rPr>
          <w:rStyle w:val="StyleUnderline"/>
        </w:rPr>
        <w:t>slow or</w:t>
      </w:r>
      <w:r w:rsidRPr="00D5197E">
        <w:rPr>
          <w:sz w:val="16"/>
        </w:rPr>
        <w:t xml:space="preserve"> </w:t>
      </w:r>
      <w:r w:rsidRPr="009207A1">
        <w:rPr>
          <w:rStyle w:val="Emphasis"/>
          <w:highlight w:val="green"/>
        </w:rPr>
        <w:t>eliminate progress</w:t>
      </w:r>
      <w:r w:rsidRPr="009207A1">
        <w:rPr>
          <w:sz w:val="16"/>
          <w:highlight w:val="green"/>
        </w:rPr>
        <w:t xml:space="preserve"> </w:t>
      </w:r>
      <w:r w:rsidRPr="009207A1">
        <w:rPr>
          <w:rStyle w:val="StyleUnderline"/>
          <w:highlight w:val="green"/>
        </w:rPr>
        <w:t>in</w:t>
      </w:r>
      <w:r w:rsidRPr="001D6F7B">
        <w:rPr>
          <w:rStyle w:val="StyleUnderline"/>
        </w:rPr>
        <w:t xml:space="preserve"> the domain of</w:t>
      </w:r>
      <w:r w:rsidRPr="001D6F7B">
        <w:rPr>
          <w:sz w:val="16"/>
        </w:rPr>
        <w:t xml:space="preserve"> </w:t>
      </w:r>
      <w:r w:rsidRPr="009207A1">
        <w:rPr>
          <w:rStyle w:val="Emphasis"/>
          <w:highlight w:val="green"/>
        </w:rPr>
        <w:t>energy</w:t>
      </w:r>
      <w:r w:rsidRPr="009207A1">
        <w:rPr>
          <w:sz w:val="16"/>
          <w:highlight w:val="green"/>
        </w:rPr>
        <w:t xml:space="preserve">, </w:t>
      </w:r>
      <w:r w:rsidRPr="009207A1">
        <w:rPr>
          <w:rStyle w:val="StyleUnderline"/>
          <w:highlight w:val="green"/>
        </w:rPr>
        <w:t>which would,</w:t>
      </w:r>
      <w:r w:rsidRPr="001D6F7B">
        <w:rPr>
          <w:sz w:val="16"/>
        </w:rPr>
        <w:t xml:space="preserve"> in turn, </w:t>
      </w:r>
      <w:r w:rsidRPr="009207A1">
        <w:rPr>
          <w:rStyle w:val="StyleUnderline"/>
          <w:highlight w:val="green"/>
        </w:rPr>
        <w:t>reduce</w:t>
      </w:r>
      <w:r w:rsidRPr="001D6F7B">
        <w:rPr>
          <w:rStyle w:val="StyleUnderline"/>
        </w:rPr>
        <w:t xml:space="preserve"> the </w:t>
      </w:r>
      <w:r w:rsidRPr="009207A1">
        <w:rPr>
          <w:rStyle w:val="StyleUnderline"/>
          <w:highlight w:val="green"/>
        </w:rPr>
        <w:t>probability of</w:t>
      </w:r>
      <w:r w:rsidRPr="001D6F7B">
        <w:rPr>
          <w:rStyle w:val="StyleUnderline"/>
        </w:rPr>
        <w:t xml:space="preserve"> </w:t>
      </w:r>
      <w:r w:rsidRPr="001D6F7B">
        <w:rPr>
          <w:rStyle w:val="Emphasis"/>
        </w:rPr>
        <w:t xml:space="preserve">successful </w:t>
      </w:r>
      <w:r w:rsidRPr="009207A1">
        <w:rPr>
          <w:rStyle w:val="Emphasis"/>
          <w:highlight w:val="gree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9207A1">
        <w:rPr>
          <w:rStyle w:val="StyleUnderline"/>
          <w:highlight w:val="green"/>
        </w:rPr>
        <w:t>If degrowth were</w:t>
      </w:r>
      <w:r w:rsidRPr="00C40687">
        <w:rPr>
          <w:rStyle w:val="StyleUnderline"/>
        </w:rPr>
        <w:t xml:space="preserve"> to become </w:t>
      </w:r>
      <w:r w:rsidRPr="009207A1">
        <w:rPr>
          <w:rStyle w:val="StyleUnderline"/>
          <w:highlight w:val="green"/>
        </w:rPr>
        <w:t>a</w:t>
      </w:r>
      <w:r w:rsidRPr="009207A1">
        <w:rPr>
          <w:sz w:val="16"/>
          <w:highlight w:val="green"/>
        </w:rPr>
        <w:t xml:space="preserve"> </w:t>
      </w:r>
      <w:r w:rsidRPr="009207A1">
        <w:rPr>
          <w:rStyle w:val="Emphasis"/>
          <w:highlight w:val="green"/>
        </w:rPr>
        <w:t>dominant</w:t>
      </w:r>
      <w:r w:rsidRPr="001D6F7B">
        <w:rPr>
          <w:rStyle w:val="Emphasis"/>
        </w:rPr>
        <w:t xml:space="preserve"> societal </w:t>
      </w:r>
      <w:r w:rsidRPr="009207A1">
        <w:rPr>
          <w:rStyle w:val="Emphasis"/>
          <w:highlight w:val="green"/>
        </w:rPr>
        <w:t>paradigm</w:t>
      </w:r>
      <w:r w:rsidRPr="009207A1">
        <w:rPr>
          <w:sz w:val="16"/>
          <w:highlight w:val="green"/>
        </w:rPr>
        <w:t xml:space="preserve">, </w:t>
      </w:r>
      <w:r w:rsidRPr="009207A1">
        <w:rPr>
          <w:rStyle w:val="StyleUnderline"/>
          <w:highlight w:val="green"/>
        </w:rPr>
        <w:t xml:space="preserve">it is </w:t>
      </w:r>
      <w:r w:rsidRPr="009207A1">
        <w:rPr>
          <w:rStyle w:val="Emphasis"/>
          <w:highlight w:val="green"/>
        </w:rPr>
        <w:t>uncertain</w:t>
      </w:r>
      <w:r w:rsidRPr="009207A1">
        <w:rPr>
          <w:rStyle w:val="StyleUnderline"/>
          <w:highlight w:val="green"/>
        </w:rPr>
        <w:t xml:space="preserve"> whether</w:t>
      </w:r>
      <w:r w:rsidRPr="001D6F7B">
        <w:rPr>
          <w:rStyle w:val="StyleUnderline"/>
        </w:rPr>
        <w:t xml:space="preserve"> the long-term survival of humankind by means of </w:t>
      </w:r>
      <w:r w:rsidRPr="009207A1">
        <w:rPr>
          <w:rStyle w:val="Emphasis"/>
          <w:highlight w:val="green"/>
        </w:rPr>
        <w:t>space colonization</w:t>
      </w:r>
      <w:r w:rsidRPr="009207A1">
        <w:rPr>
          <w:sz w:val="16"/>
          <w:highlight w:val="green"/>
        </w:rPr>
        <w:t xml:space="preserve"> </w:t>
      </w:r>
      <w:r w:rsidRPr="009207A1">
        <w:rPr>
          <w:rStyle w:val="StyleUnderline"/>
          <w:highlight w:val="green"/>
        </w:rPr>
        <w:t>would be</w:t>
      </w:r>
      <w:r w:rsidRPr="001D6F7B">
        <w:rPr>
          <w:rStyle w:val="StyleUnderline"/>
        </w:rPr>
        <w:t xml:space="preserve"> regarded a </w:t>
      </w:r>
      <w:r w:rsidRPr="009207A1">
        <w:rPr>
          <w:rStyle w:val="Emphasis"/>
          <w:highlight w:val="gree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9207A1">
        <w:rPr>
          <w:rStyle w:val="StyleUnderline"/>
          <w:highlight w:val="green"/>
        </w:rPr>
        <w:t>establishing</w:t>
      </w:r>
      <w:r w:rsidRPr="001D6F7B">
        <w:rPr>
          <w:rStyle w:val="StyleUnderline"/>
        </w:rPr>
        <w:t xml:space="preserve"> </w:t>
      </w:r>
      <w:r w:rsidRPr="001D6F7B">
        <w:rPr>
          <w:rStyle w:val="Emphasis"/>
        </w:rPr>
        <w:t xml:space="preserve">extraterrestrial </w:t>
      </w:r>
      <w:r w:rsidRPr="009207A1">
        <w:rPr>
          <w:rStyle w:val="Emphasis"/>
          <w:highlight w:val="gree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2F9450D6" w14:textId="77777777" w:rsidR="00444DEA" w:rsidRDefault="00444DEA" w:rsidP="00444DEA">
      <w:pPr>
        <w:rPr>
          <w:sz w:val="16"/>
        </w:rPr>
      </w:pPr>
      <w:r w:rsidRPr="001D6F7B">
        <w:rPr>
          <w:rStyle w:val="StyleUnderline"/>
        </w:rPr>
        <w:t xml:space="preserve">In a more philosophical sense, </w:t>
      </w:r>
      <w:r w:rsidRPr="009207A1">
        <w:rPr>
          <w:rStyle w:val="StyleUnderline"/>
          <w:highlight w:val="green"/>
        </w:rPr>
        <w:t>degrowth might</w:t>
      </w:r>
      <w:r w:rsidRPr="00C40687">
        <w:rPr>
          <w:rStyle w:val="StyleUnderline"/>
        </w:rPr>
        <w:t xml:space="preserve"> even</w:t>
      </w:r>
      <w:r w:rsidRPr="009207A1">
        <w:rPr>
          <w:rStyle w:val="StyleUnderline"/>
          <w:highlight w:val="green"/>
        </w:rPr>
        <w:t xml:space="preserve"> be</w:t>
      </w:r>
      <w:r w:rsidRPr="009207A1">
        <w:rPr>
          <w:sz w:val="16"/>
          <w:highlight w:val="green"/>
        </w:rPr>
        <w:t xml:space="preserve"> </w:t>
      </w:r>
      <w:r w:rsidRPr="009207A1">
        <w:rPr>
          <w:rStyle w:val="Emphasis"/>
          <w:highlight w:val="green"/>
        </w:rPr>
        <w:t xml:space="preserve">antithetical to </w:t>
      </w:r>
      <w:r w:rsidRPr="00C40687">
        <w:rPr>
          <w:rStyle w:val="Emphasis"/>
        </w:rPr>
        <w:t xml:space="preserve">space </w:t>
      </w:r>
      <w:r w:rsidRPr="009207A1">
        <w:rPr>
          <w:rStyle w:val="Emphasis"/>
          <w:highlight w:val="gree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 , </w:t>
      </w:r>
      <w:r w:rsidRPr="001D6F7B">
        <w:rPr>
          <w:rStyle w:val="StyleUnderline"/>
        </w:rPr>
        <w:t>the ends to that goal are very different. Within degrowth</w:t>
      </w:r>
      <w:r w:rsidRPr="001D6F7B">
        <w:rPr>
          <w:sz w:val="16"/>
        </w:rPr>
        <w:t xml:space="preserve"> philosophy, </w:t>
      </w:r>
      <w:r w:rsidRPr="00D5197E">
        <w:rPr>
          <w:rStyle w:val="StyleUnderline"/>
        </w:rPr>
        <w:t>the goal is,</w:t>
      </w:r>
      <w:r w:rsidRPr="00D5197E">
        <w:rPr>
          <w:sz w:val="16"/>
        </w:rPr>
        <w:t xml:space="preserve"> metaphorically speaking, </w:t>
      </w:r>
      <w:r w:rsidRPr="00D5197E">
        <w:rPr>
          <w:rStyle w:val="StyleUnderline"/>
        </w:rPr>
        <w:t>not to “live beyond our means”: We should strive for “ecological balance”, and such a state should increase the</w:t>
      </w:r>
      <w:r w:rsidRPr="00D5197E">
        <w:rPr>
          <w:sz w:val="16"/>
        </w:rPr>
        <w:t xml:space="preserve"> </w:t>
      </w:r>
      <w:r w:rsidRPr="00D5197E">
        <w:rPr>
          <w:rStyle w:val="Emphasis"/>
        </w:rPr>
        <w:t>average wellbeing</w:t>
      </w:r>
      <w:r w:rsidRPr="00D5197E">
        <w:rPr>
          <w:sz w:val="16"/>
        </w:rPr>
        <w:t xml:space="preserve">. </w:t>
      </w:r>
      <w:r w:rsidRPr="00D5197E">
        <w:rPr>
          <w:rStyle w:val="StyleUnderline"/>
        </w:rPr>
        <w:t xml:space="preserve">But the frame of reference is the status quo; Earth and humankind as we know it </w:t>
      </w:r>
      <w:r w:rsidRPr="00D5197E">
        <w:rPr>
          <w:rStyle w:val="Emphasis"/>
        </w:rPr>
        <w:t>today</w:t>
      </w:r>
      <w:r w:rsidRPr="00D5197E">
        <w:rPr>
          <w:rStyle w:val="StyleUnderline"/>
        </w:rPr>
        <w:t>.</w:t>
      </w:r>
      <w:r w:rsidRPr="009207A1">
        <w:rPr>
          <w:rStyle w:val="StyleUnderline"/>
          <w:highlight w:val="green"/>
        </w:rPr>
        <w:t xml:space="preserve"> Space colonization</w:t>
      </w:r>
      <w:r w:rsidRPr="001D6F7B">
        <w:rPr>
          <w:rStyle w:val="StyleUnderline"/>
        </w:rPr>
        <w:t>,</w:t>
      </w:r>
      <w:r w:rsidRPr="001D6F7B">
        <w:rPr>
          <w:sz w:val="16"/>
        </w:rPr>
        <w:t xml:space="preserve"> on the other hand, </w:t>
      </w:r>
      <w:r w:rsidRPr="009207A1">
        <w:rPr>
          <w:rStyle w:val="StyleUnderline"/>
          <w:highlight w:val="green"/>
        </w:rPr>
        <w:t>operates with a</w:t>
      </w:r>
      <w:r w:rsidRPr="001D6F7B">
        <w:rPr>
          <w:rStyle w:val="StyleUnderline"/>
        </w:rPr>
        <w:t xml:space="preserve"> much</w:t>
      </w:r>
      <w:r w:rsidRPr="001D6F7B">
        <w:rPr>
          <w:sz w:val="16"/>
        </w:rPr>
        <w:t xml:space="preserve"> </w:t>
      </w:r>
      <w:r w:rsidRPr="009207A1">
        <w:rPr>
          <w:rStyle w:val="Emphasis"/>
          <w:highlight w:val="green"/>
        </w:rPr>
        <w:t>larger frame</w:t>
      </w:r>
      <w:r w:rsidRPr="001D6F7B">
        <w:rPr>
          <w:rStyle w:val="StyleUnderline"/>
        </w:rPr>
        <w:t xml:space="preserve"> of reference</w:t>
      </w:r>
      <w:r w:rsidRPr="001D6F7B">
        <w:rPr>
          <w:sz w:val="16"/>
        </w:rPr>
        <w:t xml:space="preserve">: </w:t>
      </w:r>
      <w:r w:rsidRPr="009207A1">
        <w:rPr>
          <w:rStyle w:val="Emphasis"/>
          <w:sz w:val="28"/>
          <w:szCs w:val="28"/>
          <w:highlight w:val="green"/>
        </w:rPr>
        <w:t>All</w:t>
      </w:r>
      <w:r w:rsidRPr="0060178D">
        <w:rPr>
          <w:rStyle w:val="Emphasis"/>
          <w:sz w:val="28"/>
          <w:szCs w:val="28"/>
        </w:rPr>
        <w:t xml:space="preserve"> the </w:t>
      </w:r>
      <w:r w:rsidRPr="009207A1">
        <w:rPr>
          <w:rStyle w:val="Emphasis"/>
          <w:sz w:val="28"/>
          <w:szCs w:val="28"/>
          <w:highlight w:val="gree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9207A1">
        <w:rPr>
          <w:rStyle w:val="Emphasis"/>
          <w:highlight w:val="green"/>
        </w:rPr>
        <w:t>denied</w:t>
      </w:r>
      <w:r w:rsidRPr="001D6F7B">
        <w:rPr>
          <w:rStyle w:val="Emphasis"/>
        </w:rPr>
        <w:t xml:space="preserve"> that </w:t>
      </w:r>
      <w:r w:rsidRPr="009207A1">
        <w:rPr>
          <w:rStyle w:val="Emphasis"/>
          <w:highlight w:val="green"/>
        </w:rPr>
        <w:t>wellbeing</w:t>
      </w:r>
      <w:r w:rsidRPr="009207A1">
        <w:rPr>
          <w:sz w:val="16"/>
          <w:highlight w:val="green"/>
        </w:rPr>
        <w:t xml:space="preserve"> </w:t>
      </w:r>
      <w:r w:rsidRPr="009207A1">
        <w:rPr>
          <w:rStyle w:val="StyleUnderline"/>
          <w:highlight w:val="gree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67EDF549" w14:textId="7C7F05F9" w:rsidR="00444DEA" w:rsidRPr="00FA7F6F" w:rsidRDefault="00444DEA" w:rsidP="00444DEA">
      <w:pPr>
        <w:pStyle w:val="Heading4"/>
      </w:pPr>
      <w:r>
        <w:t>Cap is sustainable – innovation is key to solve the climate and the alt can’t solve</w:t>
      </w:r>
    </w:p>
    <w:p w14:paraId="2EE7DFAA" w14:textId="77777777" w:rsidR="00444DEA" w:rsidRDefault="00444DEA" w:rsidP="00444DEA">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17" w:history="1">
        <w:r w:rsidRPr="0036097F">
          <w:rPr>
            <w:rStyle w:val="Hyperlink"/>
          </w:rPr>
          <w:t>https://doi.org/10.3390/socsci10060233</w:t>
        </w:r>
      </w:hyperlink>
      <w:r w:rsidRPr="0036097F">
        <w:t xml:space="preserve"> 18 June 2021)</w:t>
      </w:r>
    </w:p>
    <w:p w14:paraId="107C570D" w14:textId="18D7AEE4" w:rsidR="00444DEA" w:rsidRDefault="00444DEA" w:rsidP="00444DEA">
      <w:pPr>
        <w:rPr>
          <w:sz w:val="16"/>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a number of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xml:space="preserve">.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w:t>
      </w:r>
      <w:r w:rsidRPr="00F80309">
        <w:rPr>
          <w:sz w:val="16"/>
        </w:rPr>
        <w:lastRenderedPageBreak/>
        <w:t xml:space="preserve">influence human activities had on the preindustrial climate (Ruddiman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(Malm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(Zerzan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(Mauritsen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9207A1">
        <w:rPr>
          <w:rStyle w:val="StyleUnderline"/>
          <w:highlight w:val="green"/>
        </w:rPr>
        <w:t>behavioral change</w:t>
      </w:r>
      <w:r w:rsidRPr="009C4D15">
        <w:rPr>
          <w:rStyle w:val="StyleUnderline"/>
        </w:rPr>
        <w:t>, even explicitly betting on a “social miracle”</w:t>
      </w:r>
      <w:r w:rsidRPr="00F80309">
        <w:rPr>
          <w:sz w:val="16"/>
        </w:rPr>
        <w:t xml:space="preserve"> (Kallis 2019, p. 195</w:t>
      </w:r>
      <w:r w:rsidRPr="00665714">
        <w:rPr>
          <w:sz w:val="16"/>
        </w:rPr>
        <w:t xml:space="preserve">), </w:t>
      </w:r>
      <w:r w:rsidRPr="00665714">
        <w:rPr>
          <w:rStyle w:val="Emphasis"/>
        </w:rPr>
        <w:t>is</w:t>
      </w:r>
      <w:r w:rsidRPr="00665714">
        <w:rPr>
          <w:sz w:val="16"/>
        </w:rPr>
        <w:t xml:space="preserve"> always </w:t>
      </w:r>
      <w:r w:rsidRPr="00665714">
        <w:rPr>
          <w:rStyle w:val="Emphasis"/>
        </w:rPr>
        <w:t>preferable</w:t>
      </w:r>
      <w:r w:rsidRPr="00665714">
        <w:rPr>
          <w:sz w:val="16"/>
        </w:rPr>
        <w:t xml:space="preserve"> to any technological</w:t>
      </w:r>
      <w:r w:rsidRPr="00F80309">
        <w:rPr>
          <w:sz w:val="16"/>
        </w:rPr>
        <w:t xml:space="preserve"> risk-taking (Heikkurinen 2018), that </w:t>
      </w:r>
      <w:r w:rsidRPr="009207A1">
        <w:rPr>
          <w:rStyle w:val="Emphasis"/>
          <w:highlight w:val="green"/>
        </w:rPr>
        <w:t>overlooks</w:t>
      </w:r>
      <w:r w:rsidRPr="00F80309">
        <w:rPr>
          <w:sz w:val="16"/>
        </w:rPr>
        <w:t xml:space="preserve"> </w:t>
      </w:r>
      <w:r w:rsidRPr="009C4D15">
        <w:rPr>
          <w:rStyle w:val="StyleUnderline"/>
        </w:rPr>
        <w:t xml:space="preserve">both </w:t>
      </w:r>
      <w:r w:rsidRPr="00665714">
        <w:rPr>
          <w:rStyle w:val="StyleUnderline"/>
        </w:rPr>
        <w:t>the scope of the sustainability challenge and</w:t>
      </w:r>
      <w:r w:rsidRPr="009C4D15">
        <w:rPr>
          <w:rStyle w:val="StyleUnderline"/>
        </w:rPr>
        <w:t xml:space="preserve"> the </w:t>
      </w:r>
      <w:r w:rsidRPr="009207A1">
        <w:rPr>
          <w:rStyle w:val="StyleUnderline"/>
          <w:highlight w:val="green"/>
        </w:rPr>
        <w:t>lack of public consent</w:t>
      </w:r>
      <w:r w:rsidRPr="009C4D15">
        <w:rPr>
          <w:rStyle w:val="StyleUnderline"/>
        </w:rPr>
        <w:t xml:space="preserve"> to </w:t>
      </w:r>
      <w:r w:rsidRPr="00665714">
        <w:rPr>
          <w:rStyle w:val="Emphasis"/>
        </w:rPr>
        <w:t>any</w:t>
      </w:r>
      <w:r w:rsidRPr="00665714">
        <w:rPr>
          <w:rStyle w:val="StyleUnderline"/>
        </w:rPr>
        <w:t xml:space="preserve"> sufficiently </w:t>
      </w:r>
      <w:r w:rsidRPr="00665714">
        <w:rPr>
          <w:rStyle w:val="Emphasis"/>
        </w:rPr>
        <w:t>radical</w:t>
      </w:r>
      <w:r w:rsidRPr="00665714">
        <w:rPr>
          <w:rStyle w:val="StyleUnderline"/>
        </w:rPr>
        <w:t xml:space="preserve"> political project</w:t>
      </w:r>
      <w:r w:rsidRPr="00665714">
        <w:rPr>
          <w:sz w:val="16"/>
        </w:rPr>
        <w:t xml:space="preserve"> (Buch-Hansen 2018). While</w:t>
      </w:r>
      <w:r w:rsidRPr="00F80309">
        <w:rPr>
          <w:sz w:val="16"/>
        </w:rPr>
        <w:t xml:space="preserve"> there may be growing willingness to pay for, say, an electric vehicle (Hulshof and Mulder 2020), giving up private automobile use altogether is obviously a different animal, to say nothing about a more fundamental rematerialization of the economy (Hausknost 2020). </w:t>
      </w:r>
      <w:r w:rsidRPr="009C4D15">
        <w:rPr>
          <w:rStyle w:val="StyleUnderline"/>
        </w:rPr>
        <w:t>Again, the problem is one in which change either (a) remains marginal yet ecologically insufficient or (b) becomes sufficiently radical yet provokes a strong political counterreaction</w:t>
      </w:r>
      <w:r w:rsidRPr="00F80309">
        <w:rPr>
          <w:sz w:val="16"/>
        </w:rPr>
        <w:t xml:space="preserve">. A similar dynamic can be expected to play out at the international level where </w:t>
      </w:r>
      <w:r w:rsidRPr="009207A1">
        <w:rPr>
          <w:rStyle w:val="Emphasis"/>
          <w:highlight w:val="green"/>
        </w:rPr>
        <w:t>countries that remain</w:t>
      </w:r>
      <w:r w:rsidRPr="009C4D15">
        <w:rPr>
          <w:rStyle w:val="Emphasis"/>
        </w:rPr>
        <w:t xml:space="preserve"> </w:t>
      </w:r>
      <w:r w:rsidRPr="009207A1">
        <w:rPr>
          <w:rStyle w:val="Emphasis"/>
          <w:highlight w:val="green"/>
        </w:rPr>
        <w:t>committed to growth</w:t>
      </w:r>
      <w:r w:rsidRPr="009C4D15">
        <w:rPr>
          <w:rStyle w:val="Emphasis"/>
        </w:rPr>
        <w:t xml:space="preserve"> would quickly </w:t>
      </w:r>
      <w:r w:rsidRPr="009207A1">
        <w:rPr>
          <w:rStyle w:val="Emphasis"/>
          <w:highlight w:val="green"/>
        </w:rPr>
        <w:t>gain a military advantage</w:t>
      </w:r>
      <w:r w:rsidRPr="00F80309">
        <w:rPr>
          <w:sz w:val="16"/>
        </w:rPr>
        <w:t xml:space="preserve">. To make matters worse, there is also a temporal element to this dynamic </w:t>
      </w:r>
      <w:r w:rsidRPr="009C4D15">
        <w:rPr>
          <w:rStyle w:val="StyleUnderline"/>
        </w:rPr>
        <w:t xml:space="preserve">since </w:t>
      </w:r>
      <w:r w:rsidRPr="00514455">
        <w:rPr>
          <w:rStyle w:val="StyleUnderline"/>
        </w:rPr>
        <w:t>any</w:t>
      </w:r>
      <w:r w:rsidRPr="009C4D15">
        <w:rPr>
          <w:rStyle w:val="StyleUnderline"/>
        </w:rPr>
        <w:t xml:space="preserve"> regime of </w:t>
      </w:r>
      <w:r w:rsidRPr="009207A1">
        <w:rPr>
          <w:rStyle w:val="StyleUnderline"/>
          <w:highlight w:val="green"/>
        </w:rPr>
        <w:t>frugality</w:t>
      </w:r>
      <w:r w:rsidRPr="009C4D15">
        <w:rPr>
          <w:rStyle w:val="StyleUnderline"/>
        </w:rPr>
        <w:t xml:space="preserve"> and localism </w:t>
      </w:r>
      <w:r w:rsidRPr="009207A1">
        <w:rPr>
          <w:rStyle w:val="StyleUnderline"/>
          <w:highlight w:val="green"/>
        </w:rPr>
        <w:t>would</w:t>
      </w:r>
      <w:r w:rsidRPr="009C4D15">
        <w:rPr>
          <w:rStyle w:val="StyleUnderline"/>
        </w:rPr>
        <w:t xml:space="preserve"> have to </w:t>
      </w:r>
      <w:r w:rsidRPr="009207A1">
        <w:rPr>
          <w:rStyle w:val="StyleUnderline"/>
          <w:highlight w:val="green"/>
        </w:rPr>
        <w:t xml:space="preserve">be policed </w:t>
      </w:r>
      <w:r w:rsidRPr="00514455">
        <w:rPr>
          <w:rStyle w:val="StyleUnderline"/>
        </w:rPr>
        <w:t>indefinitely</w:t>
      </w:r>
      <w:r w:rsidRPr="00F80309">
        <w:rPr>
          <w:sz w:val="16"/>
        </w:rPr>
        <w:t xml:space="preserve"> in order to prevent new unsustainable patterns of development from re-emerging later on. All this begs the obvious question</w:t>
      </w:r>
      <w:r w:rsidRPr="009C4D15">
        <w:rPr>
          <w:rStyle w:val="StyleUnderline"/>
        </w:rPr>
        <w:t xml:space="preserve">, if the political and </w:t>
      </w:r>
      <w:r w:rsidRPr="00514455">
        <w:rPr>
          <w:rStyle w:val="StyleUnderline"/>
        </w:rPr>
        <w:t>economic enforcement of the planetary boundaries are</w:t>
      </w:r>
      <w:r w:rsidRPr="00514455">
        <w:rPr>
          <w:sz w:val="16"/>
        </w:rPr>
        <w:t xml:space="preserve"> </w:t>
      </w:r>
      <w:r w:rsidRPr="00514455">
        <w:rPr>
          <w:rStyle w:val="Emphasis"/>
        </w:rPr>
        <w:t xml:space="preserve">fraught </w:t>
      </w:r>
      <w:r w:rsidRPr="009207A1">
        <w:rPr>
          <w:rStyle w:val="Emphasis"/>
          <w:highlight w:val="green"/>
        </w:rPr>
        <w:t>with</w:t>
      </w:r>
      <w:r w:rsidRPr="00F80309">
        <w:rPr>
          <w:sz w:val="16"/>
        </w:rPr>
        <w:t xml:space="preserve"> such </w:t>
      </w:r>
      <w:r w:rsidRPr="009207A1">
        <w:rPr>
          <w:rStyle w:val="StyleUnderline"/>
          <w:highlight w:val="green"/>
        </w:rPr>
        <w:t>political and social difficulties</w:t>
      </w:r>
      <w:r w:rsidRPr="00F80309">
        <w:rPr>
          <w:sz w:val="16"/>
        </w:rPr>
        <w:t xml:space="preserve">, would it not be better to instead </w:t>
      </w:r>
      <w:r w:rsidRPr="009C4D15">
        <w:rPr>
          <w:rStyle w:val="StyleUnderline"/>
        </w:rPr>
        <w:t xml:space="preserve">try to </w:t>
      </w:r>
      <w:r w:rsidRPr="00514455">
        <w:rPr>
          <w:rStyle w:val="StyleUnderline"/>
        </w:rPr>
        <w:t>transcend them through technological innovation</w:t>
      </w:r>
      <w:r w:rsidRPr="00514455">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(Qvist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w:t>
      </w:r>
      <w:r w:rsidRPr="00F80309">
        <w:rPr>
          <w:sz w:val="16"/>
        </w:rPr>
        <w:t xml:space="preserve">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w:t>
      </w:r>
      <w:r w:rsidRPr="00F80309">
        <w:rPr>
          <w:sz w:val="16"/>
        </w:rPr>
        <w:lastRenderedPageBreak/>
        <w:t xml:space="preserve">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Ingolfur Blühdorn identified “simulative eco-politics” as a key strategy by which liberal democracies reconcile an ever-heightened rhetoric of environmental crisis with their simultaneous defense of the core principles of consumer capitalism (Blühdorn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turbines or the building of new highways will in any way be qualitatively different from what Blühdorn pertinently described as sustaining “what is known to be unsustainable” (Blühdorn 2007, p. 253). However, all is not lost in lieu of more authentic forms of eco-politics. </w:t>
      </w:r>
      <w:r w:rsidRPr="009C4D15">
        <w:rPr>
          <w:rStyle w:val="StyleUnderline"/>
        </w:rPr>
        <w:t xml:space="preserve">Independent of political interventions, accelerating </w:t>
      </w:r>
      <w:r w:rsidRPr="009207A1">
        <w:rPr>
          <w:rStyle w:val="Emphasis"/>
          <w:highlight w:val="green"/>
        </w:rPr>
        <w:t>technological change</w:t>
      </w:r>
      <w:r w:rsidRPr="009C4D15">
        <w:rPr>
          <w:rStyle w:val="StyleUnderline"/>
        </w:rPr>
        <w:t xml:space="preserve">, in </w:t>
      </w:r>
      <w:r w:rsidRPr="00514455">
        <w:rPr>
          <w:rStyle w:val="StyleUnderline"/>
        </w:rPr>
        <w:t>particular with regard to computing and intelligent machine labor, may</w:t>
      </w:r>
      <w:r w:rsidRPr="009C4D15">
        <w:rPr>
          <w:rStyle w:val="StyleUnderline"/>
        </w:rPr>
        <w:t xml:space="preserve"> one day </w:t>
      </w:r>
      <w:r w:rsidRPr="009207A1">
        <w:rPr>
          <w:rStyle w:val="StyleUnderline"/>
          <w:highlight w:val="green"/>
        </w:rPr>
        <w:t>make</w:t>
      </w:r>
      <w:r w:rsidRPr="009C4D15">
        <w:rPr>
          <w:rStyle w:val="StyleUnderline"/>
        </w:rPr>
        <w:t xml:space="preserve"> large-scale </w:t>
      </w:r>
      <w:r w:rsidRPr="00514455">
        <w:rPr>
          <w:rStyle w:val="StyleUnderline"/>
        </w:rPr>
        <w:t>precision</w:t>
      </w:r>
      <w:r w:rsidRPr="009C4D15">
        <w:rPr>
          <w:rStyle w:val="StyleUnderline"/>
        </w:rPr>
        <w:t xml:space="preserve"> </w:t>
      </w:r>
      <w:r w:rsidRPr="009207A1">
        <w:rPr>
          <w:rStyle w:val="StyleUnderline"/>
          <w:highlight w:val="green"/>
        </w:rPr>
        <w:t>manipulation</w:t>
      </w:r>
      <w:r w:rsidRPr="009C4D15">
        <w:rPr>
          <w:rStyle w:val="StyleUnderline"/>
        </w:rPr>
        <w:t xml:space="preserve"> of the physical world </w:t>
      </w:r>
      <w:r w:rsidRPr="009207A1">
        <w:rPr>
          <w:rStyle w:val="StyleUnderline"/>
          <w:highlight w:val="green"/>
        </w:rPr>
        <w:t>possible</w:t>
      </w:r>
      <w:r w:rsidRPr="009C4D15">
        <w:rPr>
          <w:rStyle w:val="StyleUnderline"/>
        </w:rPr>
        <w:t xml:space="preserve"> in ways that may </w:t>
      </w:r>
      <w:r w:rsidRPr="009207A1">
        <w:rPr>
          <w:rStyle w:val="StyleUnderline"/>
          <w:highlight w:val="green"/>
        </w:rPr>
        <w:t>solve</w:t>
      </w:r>
      <w:r w:rsidRPr="009C4D15">
        <w:rPr>
          <w:rStyle w:val="StyleUnderline"/>
        </w:rPr>
        <w:t xml:space="preserve"> many </w:t>
      </w:r>
      <w:r w:rsidRPr="009207A1">
        <w:rPr>
          <w:rStyle w:val="StyleUnderline"/>
          <w:highlight w:val="green"/>
        </w:rPr>
        <w:t>problems</w:t>
      </w:r>
      <w:r w:rsidRPr="009C4D15">
        <w:rPr>
          <w:rStyle w:val="StyleUnderline"/>
        </w:rPr>
        <w:t xml:space="preserve"> that today </w:t>
      </w:r>
      <w:r w:rsidRPr="00514455">
        <w:rPr>
          <w:rStyle w:val="Emphasis"/>
        </w:rPr>
        <w:t xml:space="preserve">seem </w:t>
      </w:r>
      <w:r w:rsidRPr="009207A1">
        <w:rPr>
          <w:rStyle w:val="Emphasis"/>
          <w:highlight w:val="green"/>
        </w:rPr>
        <w:t>intractable</w:t>
      </w:r>
      <w:r w:rsidRPr="00F80309">
        <w:rPr>
          <w:sz w:val="16"/>
        </w:rPr>
        <w:t xml:space="preserve"> (Dorr 2016). Similarly, </w:t>
      </w:r>
      <w:r w:rsidRPr="009207A1">
        <w:rPr>
          <w:rStyle w:val="Emphasis"/>
          <w:highlight w:val="green"/>
        </w:rPr>
        <w:t xml:space="preserve">breakthroughs in </w:t>
      </w:r>
      <w:r w:rsidRPr="00514455">
        <w:rPr>
          <w:rStyle w:val="Emphasis"/>
        </w:rPr>
        <w:t xml:space="preserve">synthetic </w:t>
      </w:r>
      <w:r w:rsidRPr="009207A1">
        <w:rPr>
          <w:rStyle w:val="Emphasis"/>
          <w:highlight w:val="green"/>
        </w:rPr>
        <w:t>bio</w:t>
      </w:r>
      <w:r w:rsidRPr="00514455">
        <w:rPr>
          <w:rStyle w:val="Emphasis"/>
        </w:rPr>
        <w:t>logy</w:t>
      </w:r>
      <w:r w:rsidRPr="009C4D15">
        <w:rPr>
          <w:rStyle w:val="StyleUnderline"/>
        </w:rPr>
        <w:t xml:space="preserve"> may </w:t>
      </w:r>
      <w:r w:rsidRPr="009207A1">
        <w:rPr>
          <w:rStyle w:val="StyleUnderline"/>
          <w:highlight w:val="green"/>
        </w:rPr>
        <w:t>hold the key to</w:t>
      </w:r>
      <w:r w:rsidRPr="009C4D15">
        <w:rPr>
          <w:rStyle w:val="StyleUnderline"/>
        </w:rPr>
        <w:t xml:space="preserve"> environmentally benign </w:t>
      </w:r>
      <w:r w:rsidRPr="00514455">
        <w:rPr>
          <w:rStyle w:val="StyleUnderline"/>
        </w:rPr>
        <w:t xml:space="preserve">biofuels and </w:t>
      </w:r>
      <w:r w:rsidRPr="009207A1">
        <w:rPr>
          <w:rStyle w:val="StyleUnderline"/>
          <w:highlight w:val="green"/>
        </w:rPr>
        <w:t xml:space="preserve">carbon </w:t>
      </w:r>
      <w:r w:rsidRPr="00514455">
        <w:rPr>
          <w:rStyle w:val="StyleUnderline"/>
        </w:rPr>
        <w:t>utilization</w:t>
      </w:r>
      <w:r w:rsidRPr="009C4D15">
        <w:rPr>
          <w:rStyle w:val="StyleUnderline"/>
        </w:rPr>
        <w:t xml:space="preserve"> technologies</w:t>
      </w:r>
      <w:r w:rsidRPr="00F80309">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9C4D15">
        <w:rPr>
          <w:rStyle w:val="Emphasis"/>
        </w:rPr>
        <w:t xml:space="preserve">While </w:t>
      </w:r>
      <w:r w:rsidRPr="009207A1">
        <w:rPr>
          <w:rStyle w:val="Emphasis"/>
          <w:highlight w:val="green"/>
        </w:rPr>
        <w:t>late-capitalist affluence</w:t>
      </w:r>
      <w:r w:rsidRPr="009C4D15">
        <w:rPr>
          <w:rStyle w:val="Emphasis"/>
        </w:rPr>
        <w:t xml:space="preserve"> has </w:t>
      </w:r>
      <w:r w:rsidRPr="009207A1">
        <w:rPr>
          <w:rStyle w:val="Emphasis"/>
          <w:highlight w:val="green"/>
        </w:rPr>
        <w:t>enabled</w:t>
      </w:r>
      <w:r w:rsidRPr="009C4D15">
        <w:rPr>
          <w:rStyle w:val="Emphasis"/>
        </w:rPr>
        <w:t xml:space="preserve"> many </w:t>
      </w:r>
      <w:r w:rsidRPr="009207A1">
        <w:rPr>
          <w:rStyle w:val="Emphasis"/>
          <w:highlight w:val="green"/>
        </w:rPr>
        <w:t>postmaterial identities</w:t>
      </w:r>
      <w:r w:rsidRPr="009C4D15">
        <w:rPr>
          <w:rStyle w:val="Emphasis"/>
        </w:rPr>
        <w:t xml:space="preserve"> and behaviors, such as bicycling, </w:t>
      </w:r>
      <w:r w:rsidRPr="009207A1">
        <w:rPr>
          <w:rStyle w:val="Emphasis"/>
          <w:highlight w:val="green"/>
        </w:rPr>
        <w:t>hobby farming</w:t>
      </w:r>
      <w:r w:rsidRPr="009C4D15">
        <w:rPr>
          <w:rStyle w:val="Emphasis"/>
        </w:rPr>
        <w:t xml:space="preserve">, and other forms of </w:t>
      </w:r>
      <w:r w:rsidRPr="00514455">
        <w:rPr>
          <w:rStyle w:val="Emphasis"/>
        </w:rPr>
        <w:t>emancipatory self-expression</w:t>
      </w:r>
      <w:r w:rsidRPr="009C4D15">
        <w:rPr>
          <w:rStyle w:val="Emphasis"/>
        </w:rPr>
        <w:t xml:space="preserve">, a </w:t>
      </w:r>
      <w:r w:rsidRPr="009207A1">
        <w:rPr>
          <w:rStyle w:val="Emphasis"/>
          <w:highlight w:val="green"/>
        </w:rPr>
        <w:t>collapsing economy</w:t>
      </w:r>
      <w:r w:rsidRPr="009C4D15">
        <w:rPr>
          <w:rStyle w:val="Emphasis"/>
        </w:rPr>
        <w:t xml:space="preserve"> could quickly </w:t>
      </w:r>
      <w:r w:rsidRPr="009207A1">
        <w:rPr>
          <w:rStyle w:val="Emphasis"/>
          <w:highlight w:val="green"/>
        </w:rPr>
        <w:t>lead to</w:t>
      </w:r>
      <w:r w:rsidRPr="009C4D15">
        <w:rPr>
          <w:rStyle w:val="Emphasis"/>
        </w:rPr>
        <w:t xml:space="preserve"> a reversal back to </w:t>
      </w:r>
      <w:r w:rsidRPr="009207A1">
        <w:rPr>
          <w:rStyle w:val="Emphasis"/>
          <w:highlight w:val="green"/>
        </w:rPr>
        <w:t>survivalist values</w:t>
      </w:r>
      <w:r w:rsidRPr="009C4D15">
        <w:rPr>
          <w:rStyle w:val="Emphasis"/>
        </w:rPr>
        <w:t xml:space="preserve">, traditional hierarchical forms of </w:t>
      </w:r>
      <w:r w:rsidRPr="009207A1">
        <w:rPr>
          <w:rStyle w:val="Emphasis"/>
          <w:highlight w:val="green"/>
        </w:rPr>
        <w:t>domination, and violence</w:t>
      </w:r>
      <w:r w:rsidRPr="00F80309">
        <w:rPr>
          <w:sz w:val="16"/>
        </w:rPr>
        <w:t xml:space="preserve"> (Quilley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farreaching measures in terms of population control and consumption restrictions that would be needed, the case quickly becomes more ambiguous. </w:t>
      </w:r>
      <w:r w:rsidRPr="009C4D15">
        <w:rPr>
          <w:rStyle w:val="StyleUnderline"/>
        </w:rPr>
        <w:t xml:space="preserve">While traditional environmentalism may suggest that </w:t>
      </w:r>
      <w:r w:rsidRPr="009207A1">
        <w:rPr>
          <w:rStyle w:val="Emphasis"/>
          <w:highlight w:val="green"/>
        </w:rPr>
        <w:t>retreating from the</w:t>
      </w:r>
      <w:r w:rsidRPr="009C4D15">
        <w:rPr>
          <w:rStyle w:val="StyleUnderline"/>
        </w:rPr>
        <w:t xml:space="preserve"> global </w:t>
      </w:r>
      <w:r w:rsidRPr="009207A1">
        <w:rPr>
          <w:rStyle w:val="StyleUnderline"/>
          <w:highlight w:val="green"/>
        </w:rPr>
        <w:t>economy</w:t>
      </w:r>
      <w:r w:rsidRPr="009C4D15">
        <w:rPr>
          <w:rStyle w:val="StyleUnderline"/>
        </w:rPr>
        <w:t xml:space="preserve"> and adopting a low-tech lifestyle would increase resilience</w:t>
      </w:r>
      <w:r w:rsidRPr="00F80309">
        <w:rPr>
          <w:sz w:val="16"/>
        </w:rPr>
        <w:t xml:space="preserve"> (Alexander and Yacoumis 2018), it may do very much the opposite by </w:t>
      </w:r>
      <w:r w:rsidRPr="009C4D15">
        <w:rPr>
          <w:rStyle w:val="StyleUnderline"/>
        </w:rPr>
        <w:t xml:space="preserve">further fragmenting global efforts and </w:t>
      </w:r>
      <w:r w:rsidRPr="009207A1">
        <w:rPr>
          <w:rStyle w:val="Emphasis"/>
          <w:highlight w:val="green"/>
        </w:rPr>
        <w:t>slowi</w:t>
      </w:r>
      <w:r w:rsidRPr="009C4D15">
        <w:rPr>
          <w:rStyle w:val="StyleUnderline"/>
        </w:rPr>
        <w:t xml:space="preserve">ng the pace of technological </w:t>
      </w:r>
      <w:r w:rsidRPr="009207A1">
        <w:rPr>
          <w:rStyle w:val="StyleUnderline"/>
          <w:highlight w:val="green"/>
        </w:rPr>
        <w:t>innovation</w:t>
      </w:r>
      <w:r w:rsidRPr="009C4D15">
        <w:rPr>
          <w:rStyle w:val="StyleUnderline"/>
        </w:rPr>
        <w:t>.</w:t>
      </w:r>
      <w:r w:rsidRPr="00F80309">
        <w:rPr>
          <w:sz w:val="16"/>
        </w:rPr>
        <w:t xml:space="preserve"> </w:t>
      </w:r>
      <w:r w:rsidRPr="009207A1">
        <w:rPr>
          <w:rStyle w:val="Emphasis"/>
          <w:highlight w:val="green"/>
        </w:rPr>
        <w:t>Without</w:t>
      </w:r>
      <w:r w:rsidRPr="00F80309">
        <w:rPr>
          <w:sz w:val="16"/>
        </w:rPr>
        <w:t xml:space="preserve"> an orderly and </w:t>
      </w:r>
      <w:r w:rsidRPr="009207A1">
        <w:rPr>
          <w:rStyle w:val="Emphasis"/>
          <w:highlight w:val="green"/>
        </w:rPr>
        <w:t>functioning</w:t>
      </w:r>
      <w:r w:rsidRPr="009C4D15">
        <w:rPr>
          <w:rStyle w:val="StyleUnderline"/>
        </w:rPr>
        <w:t xml:space="preserve"> world </w:t>
      </w:r>
      <w:r w:rsidRPr="009207A1">
        <w:rPr>
          <w:rStyle w:val="StyleUnderline"/>
          <w:highlight w:val="green"/>
        </w:rPr>
        <w:t>trade</w:t>
      </w:r>
      <w:r w:rsidRPr="009C4D15">
        <w:rPr>
          <w:rStyle w:val="StyleUnderline"/>
        </w:rPr>
        <w:t xml:space="preserve"> system, local </w:t>
      </w:r>
      <w:r w:rsidRPr="00514455">
        <w:rPr>
          <w:rStyle w:val="StyleUnderline"/>
        </w:rPr>
        <w:t xml:space="preserve">resources </w:t>
      </w:r>
      <w:r w:rsidRPr="009207A1">
        <w:rPr>
          <w:rStyle w:val="StyleUnderline"/>
          <w:highlight w:val="green"/>
        </w:rPr>
        <w:t>scarcities</w:t>
      </w:r>
      <w:r w:rsidRPr="009C4D15">
        <w:rPr>
          <w:rStyle w:val="StyleUnderline"/>
        </w:rPr>
        <w:t xml:space="preserve"> would be </w:t>
      </w:r>
      <w:r w:rsidRPr="009207A1">
        <w:rPr>
          <w:rStyle w:val="Emphasis"/>
          <w:highlight w:val="green"/>
        </w:rPr>
        <w:t>exacerbated</w:t>
      </w:r>
      <w:r w:rsidRPr="00F80309">
        <w:rPr>
          <w:sz w:val="16"/>
        </w:rPr>
        <w:t>, as seen most recently with the different disruptions to vaccine supply chains. In essence, given the lack of a stable Holocene baseline to revert to</w:t>
      </w:r>
      <w:r w:rsidRPr="009C4D15">
        <w:rPr>
          <w:rStyle w:val="StyleUnderline"/>
        </w:rPr>
        <w:t xml:space="preserve">, it becomes more difficult to distinguish proactionary “risk-taking” from “precaution”, especially as many </w:t>
      </w:r>
      <w:r w:rsidRPr="009207A1">
        <w:rPr>
          <w:rStyle w:val="Emphasis"/>
          <w:highlight w:val="green"/>
        </w:rPr>
        <w:t>ecosystems have</w:t>
      </w:r>
      <w:r w:rsidRPr="009C4D15">
        <w:rPr>
          <w:rStyle w:val="StyleUnderline"/>
        </w:rPr>
        <w:t xml:space="preserve"> already </w:t>
      </w:r>
      <w:r w:rsidRPr="009207A1">
        <w:rPr>
          <w:rStyle w:val="StyleUnderline"/>
          <w:highlight w:val="green"/>
        </w:rPr>
        <w:t>been damaged beyond</w:t>
      </w:r>
      <w:r w:rsidRPr="009C4D15">
        <w:rPr>
          <w:rStyle w:val="StyleUnderline"/>
        </w:rPr>
        <w:t xml:space="preserve"> natural </w:t>
      </w:r>
      <w:r w:rsidRPr="009207A1">
        <w:rPr>
          <w:rStyle w:val="StyleUnderline"/>
          <w:highlight w:val="green"/>
        </w:rPr>
        <w:t>recovery</w:t>
      </w:r>
      <w:r w:rsidRPr="00F80309">
        <w:rPr>
          <w:sz w:val="16"/>
        </w:rPr>
        <w:t xml:space="preserve">. In this context, it is noteworthy that many of the </w:t>
      </w:r>
      <w:r w:rsidRPr="009C4D15">
        <w:rPr>
          <w:rStyle w:val="Emphasis"/>
        </w:rPr>
        <w:t>technologies</w:t>
      </w:r>
      <w:r w:rsidRPr="009C4D15">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F80309">
        <w:rPr>
          <w:sz w:val="16"/>
        </w:rPr>
        <w:t xml:space="preserve"> to. 3. Finding Indicators </w:t>
      </w:r>
      <w:r w:rsidRPr="009207A1">
        <w:rPr>
          <w:rStyle w:val="Emphasis"/>
          <w:highlight w:val="green"/>
        </w:rPr>
        <w:t>From</w:t>
      </w:r>
      <w:r w:rsidRPr="009C4D15">
        <w:rPr>
          <w:rStyle w:val="StyleUnderline"/>
        </w:rPr>
        <w:t xml:space="preserve"> the </w:t>
      </w:r>
      <w:r w:rsidRPr="009207A1">
        <w:rPr>
          <w:rStyle w:val="StyleUnderline"/>
          <w:highlight w:val="green"/>
        </w:rPr>
        <w:t>vantage point</w:t>
      </w:r>
      <w:r w:rsidRPr="009C4D15">
        <w:rPr>
          <w:rStyle w:val="StyleUnderline"/>
        </w:rPr>
        <w:t xml:space="preserve"> of the </w:t>
      </w:r>
      <w:r w:rsidRPr="009207A1">
        <w:rPr>
          <w:rStyle w:val="StyleUnderline"/>
          <w:highlight w:val="green"/>
        </w:rPr>
        <w:t>far-future</w:t>
      </w:r>
      <w:r w:rsidRPr="009C4D15">
        <w:rPr>
          <w:rStyle w:val="StyleUnderline"/>
        </w:rPr>
        <w:t>, at least the kind depicted in the fictional universe of Star Trek</w:t>
      </w:r>
      <w:r w:rsidRPr="00F80309">
        <w:rPr>
          <w:sz w:val="16"/>
        </w:rPr>
        <w:t xml:space="preserve">, human </w:t>
      </w:r>
      <w:r w:rsidRPr="00F80309">
        <w:rPr>
          <w:rStyle w:val="Emphasis"/>
        </w:rPr>
        <w:t>evolution is</w:t>
      </w:r>
      <w:r w:rsidRPr="00F80309">
        <w:rPr>
          <w:sz w:val="16"/>
        </w:rPr>
        <w:t xml:space="preserve"> a fairly straightforward affair along an Enlightenment trajectory by which ever greater instrumental capacity is matched by similar leaps in psychological maturity and expanding circles of moral concern. With the risk of sounding Panglossian, </w:t>
      </w:r>
      <w:r w:rsidRPr="009C4D15">
        <w:rPr>
          <w:rStyle w:val="StyleUnderline"/>
        </w:rPr>
        <w:t xml:space="preserve">one may argue that the </w:t>
      </w:r>
      <w:r w:rsidRPr="009207A1">
        <w:rPr>
          <w:rStyle w:val="Emphasis"/>
          <w:highlight w:val="green"/>
        </w:rPr>
        <w:t>waning of interstate war</w:t>
      </w:r>
      <w:r w:rsidRPr="009C4D15">
        <w:rPr>
          <w:rStyle w:val="StyleUnderline"/>
        </w:rPr>
        <w:t xml:space="preserve"> in general and the </w:t>
      </w:r>
      <w:r w:rsidRPr="009207A1">
        <w:rPr>
          <w:rStyle w:val="StyleUnderline"/>
          <w:highlight w:val="green"/>
        </w:rPr>
        <w:t>fact</w:t>
      </w:r>
      <w:r w:rsidRPr="009C4D15">
        <w:rPr>
          <w:rStyle w:val="StyleUnderline"/>
        </w:rPr>
        <w:t xml:space="preserve"> that </w:t>
      </w:r>
      <w:r w:rsidRPr="009207A1">
        <w:rPr>
          <w:rStyle w:val="StyleUnderline"/>
          <w:highlight w:val="green"/>
        </w:rPr>
        <w:t>there has not been</w:t>
      </w:r>
      <w:r w:rsidRPr="009C4D15">
        <w:rPr>
          <w:rStyle w:val="StyleUnderline"/>
        </w:rPr>
        <w:t xml:space="preserve"> any major </w:t>
      </w:r>
      <w:r w:rsidRPr="009207A1">
        <w:rPr>
          <w:rStyle w:val="StyleUnderline"/>
          <w:highlight w:val="green"/>
        </w:rPr>
        <w:t>nuclear</w:t>
      </w:r>
      <w:r w:rsidRPr="009C4D15">
        <w:rPr>
          <w:rStyle w:val="StyleUnderline"/>
        </w:rPr>
        <w:t xml:space="preserve"> </w:t>
      </w:r>
      <w:r w:rsidRPr="009207A1">
        <w:rPr>
          <w:rStyle w:val="StyleUnderline"/>
          <w:highlight w:val="green"/>
        </w:rPr>
        <w:t>exchange</w:t>
      </w:r>
      <w:r w:rsidRPr="009C4D15">
        <w:rPr>
          <w:rStyle w:val="StyleUnderline"/>
        </w:rPr>
        <w:t xml:space="preserve"> in particular, does </w:t>
      </w:r>
      <w:r w:rsidRPr="009207A1">
        <w:rPr>
          <w:rStyle w:val="StyleUnderline"/>
          <w:highlight w:val="green"/>
        </w:rPr>
        <w:t>vindicate</w:t>
      </w:r>
      <w:r w:rsidRPr="009C4D15">
        <w:rPr>
          <w:rStyle w:val="StyleUnderline"/>
        </w:rPr>
        <w:t xml:space="preserve"> such an </w:t>
      </w:r>
      <w:r w:rsidRPr="009207A1">
        <w:rPr>
          <w:rStyle w:val="Emphasis"/>
          <w:highlight w:val="green"/>
        </w:rPr>
        <w:t>optimistic reading</w:t>
      </w:r>
      <w:r w:rsidRPr="009C4D15">
        <w:rPr>
          <w:rStyle w:val="StyleUnderline"/>
        </w:rPr>
        <w:t xml:space="preserve"> of histor</w:t>
      </w:r>
      <w:r w:rsidRPr="00F80309">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F80309">
        <w:rPr>
          <w:rStyle w:val="StyleUnderline"/>
        </w:rPr>
        <w:t>human civilization has advanced significantly, both technologically and ethically (Pinker 2011), at least from a liberal and secular perspective</w:t>
      </w:r>
      <w:r w:rsidRPr="00F80309">
        <w:rPr>
          <w:sz w:val="16"/>
        </w:rPr>
        <w:t xml:space="preserve">. However, unless one subscribes to teleology, there is nothing inexorable with this </w:t>
      </w:r>
      <w:r w:rsidRPr="00514455">
        <w:rPr>
          <w:sz w:val="16"/>
        </w:rPr>
        <w:t xml:space="preserve">development and, it may be that the ecological, social, and political obstacles are simply too great to ever allow for the creation of a Wellsian borderless world (Pedersen 2015) that would allow everyone to live a life free from material want and political </w:t>
      </w:r>
      <w:r w:rsidRPr="00514455">
        <w:rPr>
          <w:sz w:val="16"/>
        </w:rPr>
        <w:lastRenderedPageBreak/>
        <w:t xml:space="preserve">domination. On the other hand, much environmental discourse tends to rush ahead in the opposite direction and treat the c limate crisis as ultimate evidence of humanity’s fallen nature when </w:t>
      </w:r>
      <w:r w:rsidRPr="00514455">
        <w:rPr>
          <w:rStyle w:val="Emphasis"/>
        </w:rPr>
        <w:t>the counter-factual case, that it would be possible for a technological civilization to emerge without at some point endangering its biophysical foundations, would presumably be much less plausible.</w:t>
      </w:r>
      <w:r w:rsidRPr="00514455">
        <w:rPr>
          <w:sz w:val="16"/>
        </w:rPr>
        <w:t xml:space="preserve"> From an astrobiological perspective, it is easy to imagine how the atmospheric chemistry of a different planet would be more volatile and thus more vulnerable to the effects of industrial processes (Haqq-Misra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w:t>
      </w:r>
      <w:r w:rsidRPr="00F80309">
        <w:rPr>
          <w:sz w:val="16"/>
        </w:rPr>
        <w:t xml:space="preserve"> 2018) but also a statist logic (Karlsson 2018) by which it has become more important for states to focus on their own marginal emission reductions in the present rather than asking what technologies would be needed to stabilize the climate in a future where all people can live a modern life.</w:t>
      </w:r>
    </w:p>
    <w:p w14:paraId="255D302E" w14:textId="030E15E7" w:rsidR="00EE3751" w:rsidRDefault="00EE3751" w:rsidP="00444DEA">
      <w:pPr>
        <w:rPr>
          <w:sz w:val="16"/>
        </w:rPr>
      </w:pPr>
    </w:p>
    <w:p w14:paraId="4E6AF371" w14:textId="3B2EE2B4" w:rsidR="00EE3751" w:rsidRDefault="00EE3751" w:rsidP="00EE3751">
      <w:pPr>
        <w:pStyle w:val="Heading3"/>
      </w:pPr>
      <w:r>
        <w:lastRenderedPageBreak/>
        <w:t>Extra Cap Warming</w:t>
      </w:r>
      <w:r w:rsidR="00F41235">
        <w:t xml:space="preserve"> (didn’t read)</w:t>
      </w:r>
    </w:p>
    <w:p w14:paraId="1BE46135" w14:textId="77777777" w:rsidR="00EE3751" w:rsidRPr="00141F25" w:rsidRDefault="00EE3751" w:rsidP="00EE3751">
      <w:pPr>
        <w:pStyle w:val="Heading4"/>
      </w:pPr>
      <w:r w:rsidRPr="00141F25">
        <w:t>Cap solves warming – sustainable, private-industry tech key, alt fails and results in transition wars.</w:t>
      </w:r>
    </w:p>
    <w:p w14:paraId="2371DECF" w14:textId="77777777" w:rsidR="00EE3751" w:rsidRPr="00141F25" w:rsidRDefault="00EE3751" w:rsidP="00EE3751">
      <w:pPr>
        <w:rPr>
          <w:sz w:val="16"/>
          <w:szCs w:val="16"/>
        </w:rPr>
      </w:pPr>
      <w:r w:rsidRPr="00141F25">
        <w:rPr>
          <w:rStyle w:val="Style13ptBold"/>
        </w:rPr>
        <w:t xml:space="preserve">Smith 19 </w:t>
      </w:r>
      <w:r w:rsidRPr="00141F25">
        <w:rPr>
          <w:sz w:val="16"/>
          <w:szCs w:val="16"/>
        </w:rPr>
        <w:t>(Noah Smith; PhD in economics from the University of Michigan and Bloomberg Opinion columnist. He was an assistant professor of finance at Stony Brook University; 4/5/19; "Dumping Capitalism Won’t Save the Planet"; https://www.bloomberg.com/opinion/articles/2019-04-05/capitalism-is-more-likely-to-limit-climate-change-than-socialism; Bloomberg)</w:t>
      </w:r>
    </w:p>
    <w:p w14:paraId="627D79A6" w14:textId="77777777" w:rsidR="00EE3751" w:rsidRPr="00141F25" w:rsidRDefault="00EE3751" w:rsidP="00EE3751">
      <w:pPr>
        <w:rPr>
          <w:rStyle w:val="Emphasis"/>
          <w:sz w:val="28"/>
          <w:szCs w:val="28"/>
        </w:rPr>
      </w:pPr>
      <w:r w:rsidRPr="00141F25">
        <w:rPr>
          <w:sz w:val="16"/>
        </w:rPr>
        <w:t xml:space="preserve">It has become fashionable on social media and in certain publications to argue that capitalism is killing the planet. Even renowned investor Jeremy Grantham, hardly a radical, made that assertion last year. The basic idea is that the profit motive drives the private sector to spew carbon into the air with reckless abandon. Though many economists and some climate activists believe that the problem is best addressed by modifying market incentives with a carbon tax, many activists believe that the problem can’t be addressed without rebuilding the economy along centrally planned lines. </w:t>
      </w:r>
      <w:r w:rsidRPr="00141F25">
        <w:rPr>
          <w:rStyle w:val="StyleUnderline"/>
        </w:rPr>
        <w:t xml:space="preserve">The climate threat is certainly dire, and </w:t>
      </w:r>
      <w:r w:rsidRPr="00141F25">
        <w:rPr>
          <w:rStyle w:val="Emphasis"/>
        </w:rPr>
        <w:t xml:space="preserve">carbon taxes </w:t>
      </w:r>
      <w:r w:rsidRPr="00141F25">
        <w:rPr>
          <w:rStyle w:val="StyleUnderline"/>
        </w:rPr>
        <w:t xml:space="preserve">are </w:t>
      </w:r>
      <w:r w:rsidRPr="00141F25">
        <w:rPr>
          <w:rStyle w:val="Emphasis"/>
        </w:rPr>
        <w:t>unlikely</w:t>
      </w:r>
      <w:r w:rsidRPr="00141F25">
        <w:rPr>
          <w:rStyle w:val="StyleUnderline"/>
        </w:rPr>
        <w:t xml:space="preserve"> to be enough to </w:t>
      </w:r>
      <w:r w:rsidRPr="00141F25">
        <w:rPr>
          <w:rStyle w:val="Emphasis"/>
        </w:rPr>
        <w:t>solve</w:t>
      </w:r>
      <w:r w:rsidRPr="00141F25">
        <w:rPr>
          <w:rStyle w:val="StyleUnderline"/>
        </w:rPr>
        <w:t xml:space="preserve"> the problem. But </w:t>
      </w:r>
      <w:r w:rsidRPr="00141F25">
        <w:rPr>
          <w:rStyle w:val="Emphasis"/>
          <w:highlight w:val="green"/>
        </w:rPr>
        <w:t>eco-socialism</w:t>
      </w:r>
      <w:r w:rsidRPr="00141F25">
        <w:rPr>
          <w:rStyle w:val="StyleUnderline"/>
        </w:rPr>
        <w:t xml:space="preserve"> is probably </w:t>
      </w:r>
      <w:r w:rsidRPr="00141F25">
        <w:rPr>
          <w:rStyle w:val="Emphasis"/>
          <w:highlight w:val="green"/>
        </w:rPr>
        <w:t>not</w:t>
      </w:r>
      <w:r w:rsidRPr="00141F25">
        <w:rPr>
          <w:rStyle w:val="StyleUnderline"/>
          <w:highlight w:val="green"/>
        </w:rPr>
        <w:t xml:space="preserve"> going to be</w:t>
      </w:r>
      <w:r w:rsidRPr="00141F25">
        <w:rPr>
          <w:rStyle w:val="StyleUnderline"/>
        </w:rPr>
        <w:t xml:space="preserve"> </w:t>
      </w:r>
      <w:r w:rsidRPr="00141F25">
        <w:rPr>
          <w:rStyle w:val="Emphasis"/>
        </w:rPr>
        <w:t xml:space="preserve">an </w:t>
      </w:r>
      <w:r w:rsidRPr="00141F25">
        <w:rPr>
          <w:rStyle w:val="Emphasis"/>
          <w:highlight w:val="green"/>
        </w:rPr>
        <w:t>effective</w:t>
      </w:r>
      <w:r w:rsidRPr="00141F25">
        <w:rPr>
          <w:rStyle w:val="Emphasis"/>
        </w:rPr>
        <w:t xml:space="preserve"> method</w:t>
      </w:r>
      <w:r w:rsidRPr="00141F25">
        <w:rPr>
          <w:rStyle w:val="StyleUnderline"/>
        </w:rPr>
        <w:t xml:space="preserve"> of addressing that threat. </w:t>
      </w:r>
      <w:r w:rsidRPr="00141F25">
        <w:rPr>
          <w:rStyle w:val="Emphasis"/>
          <w:highlight w:val="green"/>
        </w:rPr>
        <w:t>Dismantling</w:t>
      </w:r>
      <w:r w:rsidRPr="00141F25">
        <w:rPr>
          <w:rStyle w:val="StyleUnderline"/>
        </w:rPr>
        <w:t xml:space="preserve"> an </w:t>
      </w:r>
      <w:r w:rsidRPr="00141F25">
        <w:rPr>
          <w:rStyle w:val="Emphasis"/>
        </w:rPr>
        <w:t>entire economic system</w:t>
      </w:r>
      <w:r w:rsidRPr="00141F25">
        <w:rPr>
          <w:rStyle w:val="StyleUnderline"/>
        </w:rPr>
        <w:t xml:space="preserve"> </w:t>
      </w:r>
      <w:r w:rsidRPr="00141F25">
        <w:rPr>
          <w:rStyle w:val="StyleUnderline"/>
          <w:highlight w:val="green"/>
        </w:rPr>
        <w:t xml:space="preserve">is </w:t>
      </w:r>
      <w:r w:rsidRPr="00141F25">
        <w:rPr>
          <w:rStyle w:val="Emphasis"/>
          <w:highlight w:val="green"/>
        </w:rPr>
        <w:t>never easy</w:t>
      </w:r>
      <w:r w:rsidRPr="00141F25">
        <w:rPr>
          <w:rStyle w:val="StyleUnderline"/>
        </w:rPr>
        <w:t xml:space="preserve">, and probably </w:t>
      </w:r>
      <w:r w:rsidRPr="00141F25">
        <w:rPr>
          <w:rStyle w:val="StyleUnderline"/>
          <w:highlight w:val="green"/>
        </w:rPr>
        <w:t xml:space="preserve">would </w:t>
      </w:r>
      <w:r w:rsidRPr="00141F25">
        <w:rPr>
          <w:rStyle w:val="Emphasis"/>
          <w:highlight w:val="green"/>
        </w:rPr>
        <w:t>touch off armed conflict</w:t>
      </w:r>
      <w:r w:rsidRPr="00141F25">
        <w:rPr>
          <w:rStyle w:val="StyleUnderline"/>
        </w:rPr>
        <w:t xml:space="preserve"> and </w:t>
      </w:r>
      <w:r w:rsidRPr="00141F25">
        <w:rPr>
          <w:rStyle w:val="Emphasis"/>
          <w:highlight w:val="green"/>
        </w:rPr>
        <w:t>major political upheaval</w:t>
      </w:r>
      <w:r w:rsidRPr="00141F25">
        <w:rPr>
          <w:rStyle w:val="StyleUnderline"/>
        </w:rPr>
        <w:t xml:space="preserve">. In the scramble to win those battles, even the </w:t>
      </w:r>
      <w:r w:rsidRPr="00141F25">
        <w:rPr>
          <w:rStyle w:val="Emphasis"/>
          <w:highlight w:val="green"/>
        </w:rPr>
        <w:t>socialists</w:t>
      </w:r>
      <w:r w:rsidRPr="00141F25">
        <w:rPr>
          <w:rStyle w:val="StyleUnderline"/>
        </w:rPr>
        <w:t xml:space="preserve"> would almost </w:t>
      </w:r>
      <w:r w:rsidRPr="00141F25">
        <w:rPr>
          <w:rStyle w:val="Emphasis"/>
        </w:rPr>
        <w:t xml:space="preserve">certainly </w:t>
      </w:r>
      <w:r w:rsidRPr="00141F25">
        <w:rPr>
          <w:rStyle w:val="Emphasis"/>
          <w:highlight w:val="green"/>
        </w:rPr>
        <w:t>abandon</w:t>
      </w:r>
      <w:r w:rsidRPr="00141F25">
        <w:rPr>
          <w:rStyle w:val="StyleUnderline"/>
        </w:rPr>
        <w:t xml:space="preserve"> their </w:t>
      </w:r>
      <w:r w:rsidRPr="00141F25">
        <w:rPr>
          <w:rStyle w:val="Emphasis"/>
        </w:rPr>
        <w:t>limitation</w:t>
      </w:r>
      <w:r w:rsidRPr="00141F25">
        <w:rPr>
          <w:rStyle w:val="StyleUnderline"/>
        </w:rPr>
        <w:t xml:space="preserve"> on fossil-fuel use — either to support military efforts, or to keep the population from turning against them. The precedent here is the Soviet Union</w:t>
      </w:r>
      <w:r w:rsidRPr="00141F25">
        <w:rPr>
          <w:sz w:val="16"/>
        </w:rPr>
        <w:t xml:space="preserve">, whose multidecade effort to reshape its economy by force amid confrontation with the West led to profound environmental degradation. </w:t>
      </w:r>
      <w:r w:rsidRPr="00141F25">
        <w:rPr>
          <w:rStyle w:val="StyleUnderline"/>
        </w:rPr>
        <w:t xml:space="preserve">The </w:t>
      </w:r>
      <w:r w:rsidRPr="00141F25">
        <w:rPr>
          <w:rStyle w:val="Emphasis"/>
          <w:highlight w:val="green"/>
        </w:rPr>
        <w:t>world's climate does not have several decades</w:t>
      </w:r>
      <w:r w:rsidRPr="00141F25">
        <w:rPr>
          <w:rStyle w:val="StyleUnderline"/>
        </w:rPr>
        <w:t xml:space="preserve"> to spare. </w:t>
      </w:r>
      <w:r w:rsidRPr="00141F25">
        <w:rPr>
          <w:rStyle w:val="Emphasis"/>
        </w:rPr>
        <w:t>Even without international conflict</w:t>
      </w:r>
      <w:r w:rsidRPr="00141F25">
        <w:rPr>
          <w:sz w:val="16"/>
        </w:rPr>
        <w:t xml:space="preserve">, there’s </w:t>
      </w:r>
      <w:r w:rsidRPr="00141F25">
        <w:rPr>
          <w:rStyle w:val="Emphasis"/>
          <w:highlight w:val="green"/>
        </w:rPr>
        <w:t>little guarantee</w:t>
      </w:r>
      <w:r w:rsidRPr="00141F25">
        <w:rPr>
          <w:rStyle w:val="StyleUnderline"/>
        </w:rPr>
        <w:t xml:space="preserve"> that </w:t>
      </w:r>
      <w:r w:rsidRPr="00141F25">
        <w:rPr>
          <w:rStyle w:val="Emphasis"/>
          <w:highlight w:val="green"/>
        </w:rPr>
        <w:t>moving away</w:t>
      </w:r>
      <w:r w:rsidRPr="00141F25">
        <w:rPr>
          <w:rStyle w:val="Emphasis"/>
        </w:rPr>
        <w:t xml:space="preserve"> from capitalism </w:t>
      </w:r>
      <w:r w:rsidRPr="00141F25">
        <w:rPr>
          <w:rStyle w:val="StyleUnderline"/>
        </w:rPr>
        <w:t xml:space="preserve">would </w:t>
      </w:r>
      <w:r w:rsidRPr="00141F25">
        <w:rPr>
          <w:rStyle w:val="Emphasis"/>
          <w:highlight w:val="green"/>
        </w:rPr>
        <w:t>mitigate</w:t>
      </w:r>
      <w:r w:rsidRPr="00141F25">
        <w:rPr>
          <w:rStyle w:val="StyleUnderline"/>
        </w:rPr>
        <w:t xml:space="preserve"> our </w:t>
      </w:r>
      <w:r w:rsidRPr="00141F25">
        <w:rPr>
          <w:rStyle w:val="Emphasis"/>
        </w:rPr>
        <w:t>impact</w:t>
      </w:r>
      <w:r w:rsidRPr="00141F25">
        <w:rPr>
          <w:rStyle w:val="StyleUnderline"/>
        </w:rPr>
        <w:t xml:space="preserve"> on the environment. Since </w:t>
      </w:r>
      <w:r w:rsidRPr="00141F25">
        <w:rPr>
          <w:rStyle w:val="Emphasis"/>
          <w:highlight w:val="green"/>
        </w:rPr>
        <w:t>socialist</w:t>
      </w:r>
      <w:r w:rsidRPr="00141F25">
        <w:rPr>
          <w:rStyle w:val="StyleUnderline"/>
        </w:rPr>
        <w:t xml:space="preserve"> leader Evo Morales took power in </w:t>
      </w:r>
      <w:r w:rsidRPr="00141F25">
        <w:rPr>
          <w:rStyle w:val="Emphasis"/>
        </w:rPr>
        <w:t>Bolivia</w:t>
      </w:r>
      <w:r w:rsidRPr="00141F25">
        <w:rPr>
          <w:sz w:val="16"/>
        </w:rPr>
        <w:t xml:space="preserve">, living standards have improved substantially for the average Bolivian, which is great. But this has come at the cost of </w:t>
      </w:r>
      <w:r w:rsidRPr="00141F25">
        <w:rPr>
          <w:rStyle w:val="Emphasis"/>
          <w:highlight w:val="green"/>
        </w:rPr>
        <w:t>higher emissions</w:t>
      </w:r>
      <w:r w:rsidRPr="00141F25">
        <w:rPr>
          <w:sz w:val="16"/>
        </w:rPr>
        <w:t xml:space="preserve">. </w:t>
      </w:r>
      <w:r w:rsidRPr="00141F25">
        <w:rPr>
          <w:rStyle w:val="StyleUnderline"/>
        </w:rPr>
        <w:t xml:space="preserve">Meanwhile, the </w:t>
      </w:r>
      <w:r w:rsidRPr="00141F25">
        <w:rPr>
          <w:rStyle w:val="Emphasis"/>
          <w:highlight w:val="green"/>
        </w:rPr>
        <w:t>capitalist</w:t>
      </w:r>
      <w:r w:rsidRPr="00141F25">
        <w:rPr>
          <w:rStyle w:val="Emphasis"/>
        </w:rPr>
        <w:t xml:space="preserve"> U.S</w:t>
      </w:r>
      <w:r w:rsidRPr="00141F25">
        <w:rPr>
          <w:rStyle w:val="StyleUnderline"/>
        </w:rPr>
        <w:t xml:space="preserve"> managed to </w:t>
      </w:r>
      <w:r w:rsidRPr="00141F25">
        <w:rPr>
          <w:rStyle w:val="Emphasis"/>
          <w:highlight w:val="green"/>
        </w:rPr>
        <w:t>decrease</w:t>
      </w:r>
      <w:r w:rsidRPr="00141F25">
        <w:rPr>
          <w:rStyle w:val="StyleUnderline"/>
        </w:rPr>
        <w:t xml:space="preserve"> its per capita </w:t>
      </w:r>
      <w:r w:rsidRPr="00141F25">
        <w:rPr>
          <w:rStyle w:val="Emphasis"/>
          <w:highlight w:val="green"/>
        </w:rPr>
        <w:t>emissions</w:t>
      </w:r>
      <w:r w:rsidRPr="00141F25">
        <w:rPr>
          <w:sz w:val="16"/>
        </w:rPr>
        <w:t xml:space="preserve"> a bit </w:t>
      </w:r>
      <w:r w:rsidRPr="00141F25">
        <w:rPr>
          <w:rStyle w:val="StyleUnderline"/>
        </w:rPr>
        <w:t>during this same period</w:t>
      </w:r>
      <w:r w:rsidRPr="00141F25">
        <w:rPr>
          <w:sz w:val="16"/>
        </w:rPr>
        <w:t xml:space="preserve"> (though since the U.S. is a rich country, its absolute level of emissions is much higher). In other words, in terms of economic growth and carbon emissions, Bolivia looks similar to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141F25">
        <w:rPr>
          <w:rStyle w:val="StyleUnderline"/>
        </w:rPr>
        <w:t xml:space="preserve">The </w:t>
      </w:r>
      <w:r w:rsidRPr="00141F25">
        <w:rPr>
          <w:rStyle w:val="Emphasis"/>
          <w:highlight w:val="green"/>
        </w:rPr>
        <w:t>best hope</w:t>
      </w:r>
      <w:r w:rsidRPr="00141F25">
        <w:rPr>
          <w:rStyle w:val="StyleUnderline"/>
        </w:rPr>
        <w:t xml:space="preserve"> for the climate therefore lies in </w:t>
      </w:r>
      <w:r w:rsidRPr="00141F25">
        <w:rPr>
          <w:rStyle w:val="Emphasis"/>
          <w:highlight w:val="green"/>
        </w:rPr>
        <w:t>reducing</w:t>
      </w:r>
      <w:r w:rsidRPr="00141F25">
        <w:rPr>
          <w:rStyle w:val="StyleUnderline"/>
          <w:highlight w:val="green"/>
        </w:rPr>
        <w:t xml:space="preserve"> the </w:t>
      </w:r>
      <w:r w:rsidRPr="00141F25">
        <w:rPr>
          <w:rStyle w:val="Emphasis"/>
          <w:highlight w:val="green"/>
        </w:rPr>
        <w:t>tradeoff</w:t>
      </w:r>
      <w:r w:rsidRPr="00141F25">
        <w:rPr>
          <w:rStyle w:val="StyleUnderline"/>
          <w:highlight w:val="green"/>
        </w:rPr>
        <w:t xml:space="preserve"> between </w:t>
      </w:r>
      <w:r w:rsidRPr="00141F25">
        <w:rPr>
          <w:rStyle w:val="Emphasis"/>
          <w:highlight w:val="green"/>
        </w:rPr>
        <w:t>material prosperity</w:t>
      </w:r>
      <w:r w:rsidRPr="00141F25">
        <w:rPr>
          <w:rStyle w:val="StyleUnderline"/>
          <w:highlight w:val="green"/>
        </w:rPr>
        <w:t xml:space="preserve"> and </w:t>
      </w:r>
      <w:r w:rsidRPr="00141F25">
        <w:rPr>
          <w:rStyle w:val="Emphasis"/>
          <w:highlight w:val="green"/>
        </w:rPr>
        <w:t>carbon emissions</w:t>
      </w:r>
      <w:r w:rsidRPr="00141F25">
        <w:rPr>
          <w:rStyle w:val="StyleUnderline"/>
        </w:rPr>
        <w:t xml:space="preserve">. That </w:t>
      </w:r>
      <w:r w:rsidRPr="00141F25">
        <w:rPr>
          <w:rStyle w:val="Emphasis"/>
          <w:highlight w:val="green"/>
        </w:rPr>
        <w:t>requires tech</w:t>
      </w:r>
      <w:r w:rsidRPr="00141F25">
        <w:rPr>
          <w:rStyle w:val="Emphasis"/>
        </w:rPr>
        <w:t>nology</w:t>
      </w:r>
      <w:r w:rsidRPr="00141F25">
        <w:rPr>
          <w:rStyle w:val="StyleUnderline"/>
        </w:rPr>
        <w:t xml:space="preserve"> — </w:t>
      </w:r>
      <w:r w:rsidRPr="00141F25">
        <w:rPr>
          <w:rStyle w:val="Emphasis"/>
          <w:highlight w:val="green"/>
        </w:rPr>
        <w:t>solar</w:t>
      </w:r>
      <w:r w:rsidRPr="00141F25">
        <w:rPr>
          <w:rStyle w:val="StyleUnderline"/>
          <w:highlight w:val="green"/>
        </w:rPr>
        <w:t xml:space="preserve">, </w:t>
      </w:r>
      <w:r w:rsidRPr="00141F25">
        <w:rPr>
          <w:rStyle w:val="Emphasis"/>
          <w:highlight w:val="green"/>
        </w:rPr>
        <w:t>wind</w:t>
      </w:r>
      <w:r w:rsidRPr="00141F25">
        <w:rPr>
          <w:rStyle w:val="StyleUnderline"/>
          <w:highlight w:val="green"/>
        </w:rPr>
        <w:t xml:space="preserve"> and </w:t>
      </w:r>
      <w:r w:rsidRPr="00141F25">
        <w:rPr>
          <w:rStyle w:val="Emphasis"/>
          <w:highlight w:val="green"/>
        </w:rPr>
        <w:t>nuclear</w:t>
      </w:r>
      <w:r w:rsidRPr="00141F25">
        <w:rPr>
          <w:rStyle w:val="Emphasis"/>
        </w:rPr>
        <w:t xml:space="preserve"> power</w:t>
      </w:r>
      <w:r w:rsidRPr="00141F25">
        <w:rPr>
          <w:rStyle w:val="StyleUnderline"/>
        </w:rPr>
        <w:t xml:space="preserve">, </w:t>
      </w:r>
      <w:r w:rsidRPr="00141F25">
        <w:rPr>
          <w:rStyle w:val="Emphasis"/>
          <w:highlight w:val="green"/>
        </w:rPr>
        <w:t>energy storage</w:t>
      </w:r>
      <w:r w:rsidRPr="00141F25">
        <w:rPr>
          <w:rStyle w:val="StyleUnderline"/>
          <w:highlight w:val="green"/>
        </w:rPr>
        <w:t xml:space="preserve">, </w:t>
      </w:r>
      <w:r w:rsidRPr="00141F25">
        <w:rPr>
          <w:rStyle w:val="Emphasis"/>
          <w:highlight w:val="green"/>
        </w:rPr>
        <w:t>electric cars</w:t>
      </w:r>
      <w:r w:rsidRPr="00141F25">
        <w:rPr>
          <w:rStyle w:val="StyleUnderline"/>
        </w:rPr>
        <w:t xml:space="preserve"> and other vehicles, </w:t>
      </w:r>
      <w:r w:rsidRPr="00141F25">
        <w:rPr>
          <w:rStyle w:val="StyleUnderline"/>
          <w:highlight w:val="green"/>
        </w:rPr>
        <w:t>carbon-free</w:t>
      </w:r>
      <w:r w:rsidRPr="00141F25">
        <w:rPr>
          <w:rStyle w:val="StyleUnderline"/>
        </w:rPr>
        <w:t xml:space="preserve"> cement production and so on. The </w:t>
      </w:r>
      <w:r w:rsidRPr="00141F25">
        <w:rPr>
          <w:rStyle w:val="StyleUnderline"/>
          <w:highlight w:val="green"/>
        </w:rPr>
        <w:t>best</w:t>
      </w:r>
      <w:r w:rsidRPr="00141F25">
        <w:rPr>
          <w:rStyle w:val="StyleUnderline"/>
        </w:rPr>
        <w:t xml:space="preserve"> climate policy </w:t>
      </w:r>
      <w:r w:rsidRPr="00141F25">
        <w:rPr>
          <w:rStyle w:val="StyleUnderline"/>
          <w:highlight w:val="green"/>
        </w:rPr>
        <w:t>plans all involve tech</w:t>
      </w:r>
      <w:r w:rsidRPr="00141F25">
        <w:rPr>
          <w:rStyle w:val="StyleUnderline"/>
        </w:rPr>
        <w:t xml:space="preserve">nological improvement as a key feature. </w:t>
      </w:r>
      <w:r w:rsidRPr="00141F25">
        <w:rPr>
          <w:sz w:val="16"/>
        </w:rPr>
        <w:t xml:space="preserve">Recent developments show that the </w:t>
      </w:r>
      <w:r w:rsidRPr="00141F25">
        <w:rPr>
          <w:rStyle w:val="Emphasis"/>
        </w:rPr>
        <w:t xml:space="preserve">technology-centered approach </w:t>
      </w:r>
      <w:r w:rsidRPr="00141F25">
        <w:rPr>
          <w:rStyle w:val="Emphasis"/>
          <w:highlight w:val="green"/>
        </w:rPr>
        <w:t>can work</w:t>
      </w:r>
      <w:r w:rsidRPr="00141F25">
        <w:rPr>
          <w:rStyle w:val="StyleUnderline"/>
        </w:rPr>
        <w:t>.</w:t>
      </w:r>
      <w:r w:rsidRPr="00141F25">
        <w:rPr>
          <w:sz w:val="16"/>
        </w:rPr>
        <w:t xml:space="preserve"> A recent report by Bloomberg New Energy Finance analyzed about </w:t>
      </w:r>
      <w:r w:rsidRPr="00141F25">
        <w:rPr>
          <w:rStyle w:val="Emphasis"/>
        </w:rPr>
        <w:t>7000 projects</w:t>
      </w:r>
      <w:r w:rsidRPr="00141F25">
        <w:rPr>
          <w:rStyle w:val="StyleUnderline"/>
        </w:rPr>
        <w:t xml:space="preserve"> in </w:t>
      </w:r>
      <w:r w:rsidRPr="00141F25">
        <w:rPr>
          <w:rStyle w:val="Emphasis"/>
        </w:rPr>
        <w:t>46 countries</w:t>
      </w:r>
      <w:r w:rsidRPr="00141F25">
        <w:rPr>
          <w:rStyle w:val="StyleUnderline"/>
        </w:rPr>
        <w:t xml:space="preserve">, and found that </w:t>
      </w:r>
      <w:r w:rsidRPr="00141F25">
        <w:rPr>
          <w:rStyle w:val="Emphasis"/>
          <w:highlight w:val="green"/>
        </w:rPr>
        <w:t>large drops in the cost</w:t>
      </w:r>
      <w:r w:rsidRPr="00141F25">
        <w:rPr>
          <w:rStyle w:val="StyleUnderline"/>
        </w:rPr>
        <w:t xml:space="preserve"> of solar power from photovoltaic systems, wind power and lithium-ion batteries have made utility-scale renewable electricity competitive with fossil fuels. A </w:t>
      </w:r>
      <w:r w:rsidRPr="00141F25">
        <w:rPr>
          <w:rStyle w:val="Emphasis"/>
        </w:rPr>
        <w:t>76 percent decline</w:t>
      </w:r>
      <w:r w:rsidRPr="00141F25">
        <w:rPr>
          <w:rStyle w:val="StyleUnderline"/>
        </w:rPr>
        <w:t xml:space="preserve"> in the cost of energy for short-term battery storage since 2012 is especially important. </w:t>
      </w:r>
      <w:r w:rsidRPr="00141F25">
        <w:rPr>
          <w:sz w:val="16"/>
        </w:rPr>
        <w:t xml:space="preserve">In a blog post, futurist and energy writer Ramez Naam underscores the significance of these developments. Naam notes the important difference between renewables being cheap enough to outprice new fossil-fuel plants, and being inexpensive enough to undercut existing plants. The former is already the case across much of the world, which is among the reasons for an 84 percent decrease in the number of new coal-fired plants worldwide since 2015. But when it becomes cheaper to scrap existing fossil-fuel plants and build renewables in their place, it will allow </w:t>
      </w:r>
      <w:r w:rsidRPr="00141F25">
        <w:rPr>
          <w:rStyle w:val="Emphasis"/>
          <w:highlight w:val="green"/>
        </w:rPr>
        <w:t>renewables</w:t>
      </w:r>
      <w:r w:rsidRPr="00141F25">
        <w:rPr>
          <w:rStyle w:val="StyleUnderline"/>
        </w:rPr>
        <w:t xml:space="preserve"> to start </w:t>
      </w:r>
      <w:r w:rsidRPr="00141F25">
        <w:rPr>
          <w:rStyle w:val="Emphasis"/>
          <w:highlight w:val="green"/>
        </w:rPr>
        <w:t>replacing</w:t>
      </w:r>
      <w:r w:rsidRPr="00141F25">
        <w:rPr>
          <w:rStyle w:val="StyleUnderline"/>
          <w:highlight w:val="green"/>
        </w:rPr>
        <w:t xml:space="preserve"> </w:t>
      </w:r>
      <w:r w:rsidRPr="00141F25">
        <w:rPr>
          <w:rStyle w:val="Emphasis"/>
          <w:highlight w:val="green"/>
        </w:rPr>
        <w:t>coal</w:t>
      </w:r>
      <w:r w:rsidRPr="00141F25">
        <w:rPr>
          <w:rStyle w:val="StyleUnderline"/>
          <w:highlight w:val="green"/>
        </w:rPr>
        <w:t xml:space="preserve"> and </w:t>
      </w:r>
      <w:r w:rsidRPr="00141F25">
        <w:rPr>
          <w:rStyle w:val="Emphasis"/>
          <w:highlight w:val="green"/>
        </w:rPr>
        <w:t>gas</w:t>
      </w:r>
      <w:r w:rsidRPr="00141F25">
        <w:rPr>
          <w:rStyle w:val="StyleUnderline"/>
        </w:rPr>
        <w:t xml:space="preserve"> much more quickly.</w:t>
      </w:r>
      <w:r w:rsidRPr="00141F25">
        <w:rPr>
          <w:sz w:val="16"/>
        </w:rPr>
        <w:t xml:space="preserve"> Naam cites examples from Florida and Indiana where this is already being done. He cites industry predictions that replacing existing fossil-fuel plants with renewables will be economically efficient almost everywhere at some point in the next decade. Electricity is far from the only source of carbon emissions — there’s also transportation, manufacturing (especially of steel and cement), home and office heating, and agriculture to worry about. But </w:t>
      </w:r>
      <w:r w:rsidRPr="00141F25">
        <w:rPr>
          <w:rStyle w:val="StyleUnderline"/>
        </w:rPr>
        <w:t xml:space="preserve">the </w:t>
      </w:r>
      <w:r w:rsidRPr="00141F25">
        <w:rPr>
          <w:rStyle w:val="StyleUnderline"/>
          <w:highlight w:val="green"/>
        </w:rPr>
        <w:t>rapid advance</w:t>
      </w:r>
      <w:r w:rsidRPr="00141F25">
        <w:rPr>
          <w:rStyle w:val="StyleUnderline"/>
        </w:rPr>
        <w:t xml:space="preserve"> of </w:t>
      </w:r>
      <w:r w:rsidRPr="00141F25">
        <w:rPr>
          <w:rStyle w:val="Emphasis"/>
        </w:rPr>
        <w:t>solar</w:t>
      </w:r>
      <w:r w:rsidRPr="00141F25">
        <w:rPr>
          <w:rStyle w:val="StyleUnderline"/>
        </w:rPr>
        <w:t xml:space="preserve"> </w:t>
      </w:r>
      <w:r w:rsidRPr="00141F25">
        <w:rPr>
          <w:rStyle w:val="Emphasis"/>
        </w:rPr>
        <w:t>technology</w:t>
      </w:r>
      <w:r w:rsidRPr="00141F25">
        <w:rPr>
          <w:rStyle w:val="StyleUnderline"/>
        </w:rPr>
        <w:t xml:space="preserve"> is a huge victory in the struggle against climate change, because it will allow people all over the </w:t>
      </w:r>
      <w:r w:rsidRPr="00141F25">
        <w:rPr>
          <w:rStyle w:val="StyleUnderline"/>
        </w:rPr>
        <w:lastRenderedPageBreak/>
        <w:t xml:space="preserve">world to have electricity without cooking the planet. And </w:t>
      </w:r>
      <w:r w:rsidRPr="00141F25">
        <w:rPr>
          <w:rStyle w:val="StyleUnderline"/>
          <w:highlight w:val="green"/>
        </w:rPr>
        <w:t>how</w:t>
      </w:r>
      <w:r w:rsidRPr="00141F25">
        <w:rPr>
          <w:rStyle w:val="StyleUnderline"/>
        </w:rPr>
        <w:t xml:space="preserve"> was this victory achieved? A </w:t>
      </w:r>
      <w:r w:rsidRPr="00141F25">
        <w:rPr>
          <w:rStyle w:val="StyleUnderline"/>
          <w:highlight w:val="green"/>
        </w:rPr>
        <w:t>combination</w:t>
      </w:r>
      <w:r w:rsidRPr="00141F25">
        <w:rPr>
          <w:rStyle w:val="StyleUnderline"/>
        </w:rPr>
        <w:t xml:space="preserve"> of </w:t>
      </w:r>
      <w:r w:rsidRPr="00141F25">
        <w:rPr>
          <w:rStyle w:val="Emphasis"/>
        </w:rPr>
        <w:t xml:space="preserve">smart </w:t>
      </w:r>
      <w:r w:rsidRPr="00141F25">
        <w:rPr>
          <w:rStyle w:val="Emphasis"/>
          <w:highlight w:val="green"/>
        </w:rPr>
        <w:t>government policy</w:t>
      </w:r>
      <w:r w:rsidRPr="00141F25">
        <w:rPr>
          <w:rStyle w:val="StyleUnderline"/>
          <w:highlight w:val="green"/>
        </w:rPr>
        <w:t xml:space="preserve"> and </w:t>
      </w:r>
      <w:r w:rsidRPr="00141F25">
        <w:rPr>
          <w:rStyle w:val="Emphasis"/>
          <w:szCs w:val="32"/>
          <w:highlight w:val="green"/>
        </w:rPr>
        <w:t>private industry</w:t>
      </w:r>
      <w:r w:rsidRPr="00141F25">
        <w:rPr>
          <w:rStyle w:val="StyleUnderline"/>
          <w:sz w:val="28"/>
          <w:szCs w:val="28"/>
        </w:rPr>
        <w:t>.</w:t>
      </w:r>
      <w:r w:rsidRPr="00141F25">
        <w:rPr>
          <w:sz w:val="16"/>
        </w:rPr>
        <w:t xml:space="preserve"> Massachusetts Institute of Technology researchers Goksin Kavlak, James McNerney and Jessika Trancik in a recent paper evaluated the factors behind the solar-price decline from 1980 to 2012. </w:t>
      </w:r>
      <w:r w:rsidRPr="00141F25">
        <w:rPr>
          <w:rStyle w:val="StyleUnderline"/>
        </w:rPr>
        <w:t xml:space="preserve">They concluded that from 1980 to 2001, government-funded research and development was the main factor in bringing down costs, but from 2001 to 2012, the </w:t>
      </w:r>
      <w:r w:rsidRPr="00141F25">
        <w:rPr>
          <w:rStyle w:val="Emphasis"/>
          <w:highlight w:val="green"/>
        </w:rPr>
        <w:t>biggest factor was economies of scale</w:t>
      </w:r>
      <w:r w:rsidRPr="00141F25">
        <w:rPr>
          <w:rStyle w:val="StyleUnderline"/>
        </w:rPr>
        <w:t xml:space="preserve">. These economies of scale were </w:t>
      </w:r>
      <w:r w:rsidRPr="00141F25">
        <w:rPr>
          <w:rStyle w:val="Emphasis"/>
          <w:sz w:val="28"/>
          <w:szCs w:val="28"/>
          <w:highlight w:val="green"/>
        </w:rPr>
        <w:t>driven by private industry</w:t>
      </w:r>
      <w:r w:rsidRPr="00141F25">
        <w:rPr>
          <w:rStyle w:val="Emphasis"/>
          <w:sz w:val="20"/>
          <w:szCs w:val="20"/>
          <w:highlight w:val="green"/>
        </w:rPr>
        <w:t xml:space="preserve"> </w:t>
      </w:r>
      <w:r w:rsidRPr="00141F25">
        <w:rPr>
          <w:rStyle w:val="Emphasis"/>
          <w:highlight w:val="green"/>
        </w:rPr>
        <w:t>increasing output</w:t>
      </w:r>
      <w:r w:rsidRPr="00141F25">
        <w:rPr>
          <w:rStyle w:val="StyleUnderline"/>
        </w:rPr>
        <w:t xml:space="preserve">, but with government subsidies helping to increase the incentive to ramp up production. </w:t>
      </w:r>
      <w:r w:rsidRPr="00141F25">
        <w:rPr>
          <w:sz w:val="16"/>
        </w:rPr>
        <w:t xml:space="preserve">It’s apparent, therefore, </w:t>
      </w:r>
      <w:r w:rsidRPr="00141F25">
        <w:rPr>
          <w:rStyle w:val="StyleUnderline"/>
        </w:rPr>
        <w:t xml:space="preserve">that </w:t>
      </w:r>
      <w:r w:rsidRPr="00141F25">
        <w:rPr>
          <w:rStyle w:val="Emphasis"/>
          <w:highlight w:val="green"/>
        </w:rPr>
        <w:t>both government and profit-seeking enterprises</w:t>
      </w:r>
      <w:r w:rsidRPr="00141F25">
        <w:rPr>
          <w:rStyle w:val="StyleUnderline"/>
        </w:rPr>
        <w:t xml:space="preserve"> have their </w:t>
      </w:r>
      <w:r w:rsidRPr="00141F25">
        <w:rPr>
          <w:rStyle w:val="Emphasis"/>
          <w:highlight w:val="green"/>
        </w:rPr>
        <w:t>roles to play.</w:t>
      </w:r>
      <w:r w:rsidRPr="00141F25">
        <w:rPr>
          <w:rStyle w:val="StyleUnderline"/>
        </w:rPr>
        <w:t xml:space="preserve"> Government funds the development of early-stage technology and then helps push the private sector toward adopting those technologies, while </w:t>
      </w:r>
      <w:r w:rsidRPr="00141F25">
        <w:rPr>
          <w:rStyle w:val="Emphasis"/>
          <w:highlight w:val="green"/>
        </w:rPr>
        <w:t>private companies</w:t>
      </w:r>
      <w:r w:rsidRPr="00141F25">
        <w:rPr>
          <w:rStyle w:val="StyleUnderline"/>
          <w:highlight w:val="green"/>
        </w:rPr>
        <w:t xml:space="preserve"> compete to </w:t>
      </w:r>
      <w:r w:rsidRPr="00141F25">
        <w:rPr>
          <w:rStyle w:val="Emphasis"/>
          <w:highlight w:val="green"/>
        </w:rPr>
        <w:t>find ever-cheaper methods</w:t>
      </w:r>
      <w:r w:rsidRPr="00141F25">
        <w:rPr>
          <w:rStyle w:val="StyleUnderline"/>
        </w:rPr>
        <w:t xml:space="preserve"> of implementation. Instead of eco-socialism, it’s </w:t>
      </w:r>
      <w:r w:rsidRPr="00141F25">
        <w:rPr>
          <w:rStyle w:val="Emphasis"/>
        </w:rPr>
        <w:t>eco-industrialism</w:t>
      </w:r>
      <w:r w:rsidRPr="00141F25">
        <w:rPr>
          <w:rStyle w:val="StyleUnderline"/>
        </w:rPr>
        <w:t xml:space="preserve">. </w:t>
      </w:r>
      <w:r w:rsidRPr="00141F25">
        <w:rPr>
          <w:rStyle w:val="StyleUnderline"/>
          <w:highlight w:val="green"/>
        </w:rPr>
        <w:t xml:space="preserve">If there’s </w:t>
      </w:r>
      <w:r w:rsidRPr="00141F25">
        <w:rPr>
          <w:rStyle w:val="Emphasis"/>
          <w:sz w:val="32"/>
          <w:szCs w:val="32"/>
          <w:highlight w:val="green"/>
        </w:rPr>
        <w:t>any system that can beat climate change, this looks like it.</w:t>
      </w:r>
    </w:p>
    <w:p w14:paraId="02B0B5F7" w14:textId="77777777" w:rsidR="00EE3751" w:rsidRPr="00141F25" w:rsidRDefault="00EE3751" w:rsidP="00EE3751"/>
    <w:p w14:paraId="50418458" w14:textId="77777777" w:rsidR="00EE3751" w:rsidRPr="00141F25" w:rsidRDefault="00EE3751" w:rsidP="00EE3751"/>
    <w:p w14:paraId="1B54B65A" w14:textId="77777777" w:rsidR="00EE3751" w:rsidRPr="00EE3751" w:rsidRDefault="00EE3751" w:rsidP="00EE3751"/>
    <w:p w14:paraId="0D243C7B" w14:textId="77777777" w:rsidR="00444DEA" w:rsidRPr="00D1012D" w:rsidRDefault="00444DEA" w:rsidP="00444DEA"/>
    <w:p w14:paraId="4230FB59" w14:textId="77777777" w:rsidR="00444DEA" w:rsidRPr="00F601E6" w:rsidRDefault="00444DEA" w:rsidP="00444DEA"/>
    <w:sectPr w:rsidR="00444DE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7C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DEA"/>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A6E"/>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E7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D60"/>
    <w:rsid w:val="00674A78"/>
    <w:rsid w:val="006766B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03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97CFB"/>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16B"/>
    <w:rsid w:val="00EC2759"/>
    <w:rsid w:val="00EC7106"/>
    <w:rsid w:val="00ED0120"/>
    <w:rsid w:val="00ED3BBA"/>
    <w:rsid w:val="00ED4E12"/>
    <w:rsid w:val="00EE051B"/>
    <w:rsid w:val="00EE375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235"/>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C790F"/>
  <w14:defaultImageDpi w14:val="300"/>
  <w15:docId w15:val="{BEBD0A89-FEF3-7447-B9BD-C4C40159B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7C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7C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7C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7C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t"/>
    <w:basedOn w:val="Normal"/>
    <w:next w:val="Normal"/>
    <w:link w:val="Heading4Char"/>
    <w:uiPriority w:val="9"/>
    <w:unhideWhenUsed/>
    <w:qFormat/>
    <w:rsid w:val="00897C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7C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CFB"/>
  </w:style>
  <w:style w:type="character" w:customStyle="1" w:styleId="Heading1Char">
    <w:name w:val="Heading 1 Char"/>
    <w:aliases w:val="Pocket Char"/>
    <w:basedOn w:val="DefaultParagraphFont"/>
    <w:link w:val="Heading1"/>
    <w:uiPriority w:val="9"/>
    <w:rsid w:val="00897C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7C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7CF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897C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7CFB"/>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Bo"/>
    <w:basedOn w:val="DefaultParagraphFont"/>
    <w:uiPriority w:val="1"/>
    <w:qFormat/>
    <w:rsid w:val="00897CF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897C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7CFB"/>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link w:val="Card"/>
    <w:uiPriority w:val="99"/>
    <w:unhideWhenUsed/>
    <w:rsid w:val="00897CFB"/>
    <w:rPr>
      <w:color w:val="auto"/>
      <w:u w:val="none"/>
    </w:rPr>
  </w:style>
  <w:style w:type="paragraph" w:styleId="DocumentMap">
    <w:name w:val="Document Map"/>
    <w:basedOn w:val="Normal"/>
    <w:link w:val="DocumentMapChar"/>
    <w:uiPriority w:val="99"/>
    <w:semiHidden/>
    <w:unhideWhenUsed/>
    <w:rsid w:val="00897C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7CFB"/>
    <w:rPr>
      <w:rFonts w:ascii="Lucida Grande" w:hAnsi="Lucida Grande" w:cs="Lucida Grande"/>
    </w:rPr>
  </w:style>
  <w:style w:type="paragraph" w:customStyle="1" w:styleId="textbold">
    <w:name w:val="text bold"/>
    <w:basedOn w:val="Normal"/>
    <w:link w:val="Emphasis"/>
    <w:uiPriority w:val="20"/>
    <w:qFormat/>
    <w:rsid w:val="00897CFB"/>
    <w:pPr>
      <w:ind w:left="720"/>
      <w:jc w:val="both"/>
    </w:pPr>
    <w:rPr>
      <w:b/>
      <w:iCs/>
      <w:u w:val="single"/>
    </w:rPr>
  </w:style>
  <w:style w:type="paragraph" w:customStyle="1" w:styleId="Card">
    <w:name w:val="Card"/>
    <w:aliases w:val="No Spacing2,Medium Grid 21,No Spacing31,No Spacing22,No Spacing3,Dont use,No Spacing41,Read stuff,Tags,No Spacing111111,Tag and Cite,No Spacing1111,Very Small Text"/>
    <w:basedOn w:val="Heading1"/>
    <w:link w:val="Hyperlink"/>
    <w:autoRedefine/>
    <w:uiPriority w:val="99"/>
    <w:qFormat/>
    <w:rsid w:val="00897C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444DE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te Level 2,No Spacing111112,Tag and Ci,DDI Tag,Tag Title,Tag1,ca,Note Level 21,card"/>
    <w:basedOn w:val="Heading1"/>
    <w:autoRedefine/>
    <w:uiPriority w:val="99"/>
    <w:qFormat/>
    <w:rsid w:val="00444DE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444D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astronomical-system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pii/S0265964621000515%20accessed%2012/12/21" TargetMode="External"/><Relationship Id="rId17" Type="http://schemas.openxmlformats.org/officeDocument/2006/relationships/hyperlink" Target="https://doi.org/10.3390/socsci10060233" TargetMode="External"/><Relationship Id="rId2" Type="http://schemas.openxmlformats.org/officeDocument/2006/relationships/customXml" Target="../customXml/item2.xml"/><Relationship Id="rId16" Type="http://schemas.openxmlformats.org/officeDocument/2006/relationships/hyperlink" Target="https://www.sciencedirect.com/topics/social-sciences/space-scien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c.ca/news/science/rocket-launches-environment-1.5995252" TargetMode="External"/><Relationship Id="rId5" Type="http://schemas.openxmlformats.org/officeDocument/2006/relationships/numbering" Target="numbering.xml"/><Relationship Id="rId15" Type="http://schemas.openxmlformats.org/officeDocument/2006/relationships/hyperlink" Target="https://www.sciencedirect.com/topics/social-sciences/economies-of-scale" TargetMode="External"/><Relationship Id="rId10" Type="http://schemas.openxmlformats.org/officeDocument/2006/relationships/hyperlink" Target="http://www.elsevier.com/connect/species-extinction-is-a-great-moral-wrong"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s://www.sciencedirect.com/topics/social-sciences/monopol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hngwieyi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23</Pages>
  <Words>11824</Words>
  <Characters>67397</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25SahngwieYim</cp:lastModifiedBy>
  <cp:revision>8</cp:revision>
  <dcterms:created xsi:type="dcterms:W3CDTF">2022-02-13T18:53:00Z</dcterms:created>
  <dcterms:modified xsi:type="dcterms:W3CDTF">2022-02-13T19:34:00Z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