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44669" w14:textId="635B7710" w:rsidR="00AC3C33" w:rsidRPr="00F25CE7" w:rsidRDefault="00AC3C33" w:rsidP="00AC3C33">
      <w:pPr>
        <w:pStyle w:val="Heading3"/>
      </w:pPr>
      <w:r>
        <w:t>Fwk-</w:t>
      </w:r>
      <w:r>
        <w:t>Util</w:t>
      </w:r>
    </w:p>
    <w:p w14:paraId="2C5DEC4F" w14:textId="77777777" w:rsidR="00AC3C33" w:rsidRPr="00467FC5" w:rsidRDefault="00AC3C33" w:rsidP="00AC3C33">
      <w:pPr>
        <w:keepNext/>
        <w:keepLines/>
        <w:spacing w:before="40" w:after="0"/>
        <w:outlineLvl w:val="3"/>
        <w:rPr>
          <w:rFonts w:eastAsiaTheme="majorEastAsia" w:cstheme="majorBidi"/>
          <w:b/>
          <w:iCs/>
        </w:rPr>
      </w:pPr>
      <w:r>
        <w:rPr>
          <w:rFonts w:eastAsiaTheme="majorEastAsia" w:cstheme="majorBidi"/>
          <w:b/>
          <w:iCs/>
        </w:rPr>
        <w:t xml:space="preserve">My </w:t>
      </w:r>
      <w:r w:rsidRPr="00467FC5">
        <w:rPr>
          <w:rFonts w:eastAsiaTheme="majorEastAsia" w:cstheme="majorBidi"/>
          <w:b/>
          <w:iCs/>
        </w:rPr>
        <w:t>standard is maximizing expected well-being</w:t>
      </w:r>
      <w:r>
        <w:rPr>
          <w:rFonts w:eastAsiaTheme="majorEastAsia" w:cstheme="majorBidi"/>
          <w:b/>
          <w:iCs/>
        </w:rPr>
        <w:t>.</w:t>
      </w:r>
    </w:p>
    <w:p w14:paraId="2A3F5516" w14:textId="291033E6" w:rsidR="00AC3C33" w:rsidRPr="00467FC5" w:rsidRDefault="003A1DEC" w:rsidP="00AC3C33">
      <w:r>
        <w:t>These are top level framing issues, if I win any one of these, I win fwk.</w:t>
      </w:r>
    </w:p>
    <w:p w14:paraId="5AB00448" w14:textId="77777777" w:rsidR="00AC3C33" w:rsidRPr="00467FC5" w:rsidRDefault="00AC3C33" w:rsidP="00AC3C33">
      <w:pPr>
        <w:keepNext/>
        <w:keepLines/>
        <w:spacing w:before="40" w:after="0"/>
        <w:outlineLvl w:val="3"/>
        <w:rPr>
          <w:rFonts w:eastAsia="Times New Roman" w:cs="Times New Roman"/>
          <w:b/>
          <w:iCs/>
        </w:rPr>
      </w:pPr>
      <w:r w:rsidRPr="00467FC5">
        <w:rPr>
          <w:rFonts w:eastAsia="Times New Roman" w:cs="Times New Roman"/>
          <w:b/>
          <w:iCs/>
        </w:rPr>
        <w:t xml:space="preserve">1. Reducing existential risks is the top priority in any coherent moral theory </w:t>
      </w:r>
    </w:p>
    <w:p w14:paraId="2DA12F73" w14:textId="77777777" w:rsidR="00AC3C33" w:rsidRPr="00467FC5" w:rsidRDefault="00AC3C33" w:rsidP="00AC3C33">
      <w:pPr>
        <w:rPr>
          <w:rFonts w:eastAsia="Calibri"/>
          <w:b/>
          <w:bCs/>
          <w:u w:val="single"/>
        </w:rPr>
      </w:pPr>
      <w:r w:rsidRPr="00467FC5">
        <w:rPr>
          <w:rFonts w:eastAsia="Calibri"/>
          <w:b/>
          <w:bCs/>
          <w:u w:val="single"/>
        </w:rPr>
        <w:t>Plummer, PhD, 15</w:t>
      </w:r>
    </w:p>
    <w:p w14:paraId="1BA61AD5" w14:textId="77777777" w:rsidR="00AC3C33" w:rsidRPr="00467FC5" w:rsidRDefault="00AC3C33" w:rsidP="00AC3C33">
      <w:pPr>
        <w:rPr>
          <w:rFonts w:eastAsia="Calibri"/>
          <w:sz w:val="16"/>
        </w:rPr>
      </w:pPr>
      <w:r w:rsidRPr="00467FC5">
        <w:rPr>
          <w:rFonts w:eastAsia="Calibri"/>
          <w:sz w:val="16"/>
        </w:rPr>
        <w:t>(Theron, Philosophy @St. Andrews http://blog.practicalethics.ox.ac.uk/2015/05/moral-agreement-on-saving-the-world/)</w:t>
      </w:r>
    </w:p>
    <w:p w14:paraId="4E601EDE" w14:textId="77777777" w:rsidR="00AC3C33" w:rsidRPr="00467FC5" w:rsidRDefault="00AC3C33" w:rsidP="00AC3C33">
      <w:pPr>
        <w:rPr>
          <w:rFonts w:eastAsia="Calibri"/>
          <w:sz w:val="16"/>
        </w:rPr>
      </w:pPr>
      <w:r w:rsidRPr="00467FC5">
        <w:rPr>
          <w:rFonts w:eastAsia="Calibri"/>
          <w:sz w:val="16"/>
        </w:rPr>
        <w:t xml:space="preserve">There appears to be lot of disagreement in moral philosophy. Whether these many apparent disagreements are deep and irresolvable, I believe </w:t>
      </w:r>
      <w:r w:rsidRPr="00467FC5">
        <w:rPr>
          <w:rFonts w:eastAsia="Calibri"/>
          <w:b/>
          <w:u w:val="single"/>
        </w:rPr>
        <w:t>there is</w:t>
      </w:r>
      <w:r w:rsidRPr="00467FC5">
        <w:rPr>
          <w:rFonts w:eastAsia="Calibri"/>
          <w:sz w:val="16"/>
        </w:rPr>
        <w:t xml:space="preserve"> at least </w:t>
      </w:r>
      <w:r w:rsidRPr="00467FC5">
        <w:rPr>
          <w:rFonts w:eastAsia="Calibri"/>
          <w:b/>
          <w:u w:val="single"/>
        </w:rPr>
        <w:t>one thing</w:t>
      </w:r>
      <w:r w:rsidRPr="00467FC5">
        <w:rPr>
          <w:rFonts w:eastAsia="Calibri"/>
          <w:sz w:val="16"/>
        </w:rPr>
        <w:t xml:space="preserve"> </w:t>
      </w:r>
      <w:r w:rsidRPr="00467FC5">
        <w:rPr>
          <w:rFonts w:eastAsia="Calibri"/>
          <w:b/>
          <w:u w:val="single"/>
        </w:rPr>
        <w:t>it is reasonable to agree on</w:t>
      </w:r>
      <w:r w:rsidRPr="00467FC5">
        <w:rPr>
          <w:rFonts w:eastAsia="Calibri"/>
          <w:sz w:val="16"/>
        </w:rPr>
        <w:t xml:space="preserve"> right now, </w:t>
      </w:r>
      <w:r w:rsidRPr="00467FC5">
        <w:rPr>
          <w:rFonts w:eastAsia="Calibri"/>
          <w:b/>
          <w:iCs/>
          <w:highlight w:val="green"/>
          <w:u w:val="single"/>
          <w:bdr w:val="single" w:sz="8" w:space="0" w:color="auto"/>
        </w:rPr>
        <w:t>whatever</w:t>
      </w:r>
      <w:r w:rsidRPr="00467FC5">
        <w:rPr>
          <w:rFonts w:eastAsia="Calibri"/>
          <w:sz w:val="16"/>
          <w:highlight w:val="green"/>
        </w:rPr>
        <w:t xml:space="preserve"> </w:t>
      </w:r>
      <w:r w:rsidRPr="00467FC5">
        <w:rPr>
          <w:rFonts w:eastAsia="Calibri"/>
          <w:sz w:val="16"/>
        </w:rPr>
        <w:t xml:space="preserve">general </w:t>
      </w:r>
      <w:r w:rsidRPr="00467FC5">
        <w:rPr>
          <w:rFonts w:eastAsia="Calibri"/>
          <w:b/>
          <w:iCs/>
          <w:u w:val="single"/>
          <w:bdr w:val="single" w:sz="8" w:space="0" w:color="auto"/>
        </w:rPr>
        <w:t xml:space="preserve">moral </w:t>
      </w:r>
      <w:r w:rsidRPr="00467FC5">
        <w:rPr>
          <w:rFonts w:eastAsia="Calibri"/>
          <w:b/>
          <w:iCs/>
          <w:highlight w:val="green"/>
          <w:u w:val="single"/>
          <w:bdr w:val="single" w:sz="8" w:space="0" w:color="auto"/>
        </w:rPr>
        <w:t>view we adopt</w:t>
      </w:r>
      <w:r w:rsidRPr="00467FC5">
        <w:rPr>
          <w:rFonts w:eastAsia="Calibri"/>
          <w:sz w:val="16"/>
        </w:rPr>
        <w:t xml:space="preserve">: that </w:t>
      </w:r>
      <w:r w:rsidRPr="00467FC5">
        <w:rPr>
          <w:rFonts w:eastAsia="Calibri"/>
          <w:b/>
          <w:highlight w:val="green"/>
          <w:u w:val="single"/>
        </w:rPr>
        <w:t>it is</w:t>
      </w:r>
      <w:r w:rsidRPr="00467FC5">
        <w:rPr>
          <w:rFonts w:eastAsia="Calibri"/>
          <w:sz w:val="16"/>
          <w:highlight w:val="green"/>
        </w:rPr>
        <w:t xml:space="preserve"> </w:t>
      </w:r>
      <w:r w:rsidRPr="00467FC5">
        <w:rPr>
          <w:rFonts w:eastAsia="Calibri"/>
          <w:sz w:val="16"/>
        </w:rPr>
        <w:t xml:space="preserve">very </w:t>
      </w:r>
      <w:r w:rsidRPr="00467FC5">
        <w:rPr>
          <w:rFonts w:eastAsia="Calibri"/>
          <w:b/>
          <w:highlight w:val="green"/>
          <w:u w:val="single"/>
        </w:rPr>
        <w:t>important to reduce</w:t>
      </w:r>
      <w:r w:rsidRPr="00467FC5">
        <w:rPr>
          <w:rFonts w:eastAsia="Calibri"/>
          <w:sz w:val="16"/>
          <w:highlight w:val="green"/>
        </w:rPr>
        <w:t xml:space="preserve"> </w:t>
      </w:r>
      <w:r w:rsidRPr="00467FC5">
        <w:rPr>
          <w:rFonts w:eastAsia="Calibri"/>
          <w:b/>
          <w:u w:val="single"/>
        </w:rPr>
        <w:t xml:space="preserve">the </w:t>
      </w:r>
      <w:r w:rsidRPr="00467FC5">
        <w:rPr>
          <w:rFonts w:eastAsia="Calibri"/>
          <w:b/>
          <w:highlight w:val="green"/>
          <w:u w:val="single"/>
        </w:rPr>
        <w:t>risk that</w:t>
      </w:r>
      <w:r w:rsidRPr="00467FC5">
        <w:rPr>
          <w:rFonts w:eastAsia="Calibri"/>
          <w:sz w:val="16"/>
          <w:highlight w:val="green"/>
        </w:rPr>
        <w:t xml:space="preserve"> </w:t>
      </w:r>
      <w:r w:rsidRPr="00467FC5">
        <w:rPr>
          <w:rFonts w:eastAsia="Calibri"/>
          <w:sz w:val="16"/>
        </w:rPr>
        <w:t xml:space="preserve">all intelligent </w:t>
      </w:r>
      <w:r w:rsidRPr="00467FC5">
        <w:rPr>
          <w:rFonts w:eastAsia="Calibri"/>
          <w:b/>
          <w:highlight w:val="green"/>
          <w:u w:val="single"/>
        </w:rPr>
        <w:t>beings</w:t>
      </w:r>
      <w:r w:rsidRPr="00467FC5">
        <w:rPr>
          <w:rFonts w:eastAsia="Calibri"/>
          <w:sz w:val="16"/>
          <w:highlight w:val="green"/>
        </w:rPr>
        <w:t xml:space="preserve"> </w:t>
      </w:r>
      <w:r w:rsidRPr="00467FC5">
        <w:rPr>
          <w:rFonts w:eastAsia="Calibri"/>
          <w:sz w:val="16"/>
        </w:rPr>
        <w:t xml:space="preserve">on this planet </w:t>
      </w:r>
      <w:r w:rsidRPr="00467FC5">
        <w:rPr>
          <w:rFonts w:eastAsia="Calibri"/>
          <w:b/>
          <w:highlight w:val="green"/>
          <w:u w:val="single"/>
        </w:rPr>
        <w:t>are eliminated by</w:t>
      </w:r>
      <w:r w:rsidRPr="00467FC5">
        <w:rPr>
          <w:rFonts w:eastAsia="Calibri"/>
          <w:sz w:val="16"/>
          <w:highlight w:val="green"/>
        </w:rPr>
        <w:t xml:space="preserve"> </w:t>
      </w:r>
      <w:r w:rsidRPr="00467FC5">
        <w:rPr>
          <w:rFonts w:eastAsia="Calibri"/>
          <w:sz w:val="16"/>
        </w:rPr>
        <w:t xml:space="preserve">an enormous </w:t>
      </w:r>
      <w:r w:rsidRPr="00467FC5">
        <w:rPr>
          <w:rFonts w:eastAsia="Calibri"/>
          <w:b/>
          <w:iCs/>
          <w:highlight w:val="green"/>
          <w:u w:val="single"/>
          <w:bdr w:val="single" w:sz="8" w:space="0" w:color="auto"/>
        </w:rPr>
        <w:t>catastrophe</w:t>
      </w:r>
      <w:r w:rsidRPr="00467FC5">
        <w:rPr>
          <w:rFonts w:eastAsia="Calibri"/>
          <w:sz w:val="16"/>
        </w:rPr>
        <w:t xml:space="preserve">, such as a nuclear war. How we might in fact try to reduce such existential risks is discussed elsewhere. My claim here is only that </w:t>
      </w:r>
      <w:r w:rsidRPr="00467FC5">
        <w:rPr>
          <w:rFonts w:eastAsia="Calibri"/>
          <w:b/>
          <w:highlight w:val="green"/>
          <w:u w:val="single"/>
        </w:rPr>
        <w:t xml:space="preserve">we </w:t>
      </w:r>
      <w:r w:rsidRPr="00467FC5">
        <w:rPr>
          <w:rFonts w:eastAsia="Calibri"/>
          <w:sz w:val="16"/>
        </w:rPr>
        <w:t xml:space="preserve">– </w:t>
      </w:r>
      <w:r w:rsidRPr="00467FC5">
        <w:rPr>
          <w:rFonts w:eastAsia="Calibri"/>
          <w:b/>
          <w:u w:val="single"/>
        </w:rPr>
        <w:t>whether we’re consequentialists, deontologists, or virtue ethicists</w:t>
      </w:r>
      <w:r w:rsidRPr="00467FC5">
        <w:rPr>
          <w:rFonts w:eastAsia="Calibri"/>
          <w:sz w:val="16"/>
        </w:rPr>
        <w:t xml:space="preserve"> – </w:t>
      </w:r>
      <w:r w:rsidRPr="00467FC5">
        <w:rPr>
          <w:rFonts w:eastAsia="Calibri"/>
          <w:b/>
          <w:highlight w:val="green"/>
          <w:u w:val="single"/>
        </w:rPr>
        <w:t xml:space="preserve">should all agree that we should try </w:t>
      </w:r>
      <w:r w:rsidRPr="00467FC5">
        <w:rPr>
          <w:rFonts w:eastAsia="Calibri"/>
          <w:b/>
          <w:iCs/>
          <w:highlight w:val="green"/>
          <w:u w:val="single"/>
          <w:bdr w:val="single" w:sz="8" w:space="0" w:color="auto"/>
        </w:rPr>
        <w:t>to save the world</w:t>
      </w:r>
      <w:r w:rsidRPr="00467FC5">
        <w:rPr>
          <w:rFonts w:eastAsia="Calibri"/>
          <w:b/>
          <w:iCs/>
          <w:u w:val="single"/>
          <w:bdr w:val="single" w:sz="8" w:space="0" w:color="auto"/>
        </w:rPr>
        <w:t>.</w:t>
      </w:r>
      <w:r w:rsidRPr="00467FC5">
        <w:rPr>
          <w:rFonts w:eastAsia="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467FC5">
        <w:rPr>
          <w:rFonts w:eastAsia="Calibri"/>
          <w:b/>
          <w:u w:val="single"/>
        </w:rPr>
        <w:t xml:space="preserve">There are so many possible future people that </w:t>
      </w:r>
      <w:r w:rsidRPr="00467FC5">
        <w:rPr>
          <w:rFonts w:eastAsia="Calibri"/>
          <w:b/>
          <w:highlight w:val="green"/>
          <w:u w:val="single"/>
        </w:rPr>
        <w:t xml:space="preserve">reducing existential risk is </w:t>
      </w:r>
      <w:r w:rsidRPr="00467FC5">
        <w:rPr>
          <w:rFonts w:eastAsia="Calibri"/>
          <w:b/>
          <w:u w:val="single"/>
        </w:rPr>
        <w:t xml:space="preserve">arguably </w:t>
      </w:r>
      <w:r w:rsidRPr="00467FC5">
        <w:rPr>
          <w:rFonts w:eastAsia="Calibri"/>
          <w:b/>
          <w:highlight w:val="green"/>
          <w:u w:val="single"/>
        </w:rPr>
        <w:t>the most important thing in the world</w:t>
      </w:r>
      <w:r w:rsidRPr="00467FC5">
        <w:rPr>
          <w:rFonts w:eastAsia="Calibri"/>
          <w:sz w:val="16"/>
        </w:rPr>
        <w:t xml:space="preserve">, even if the well-being of these possible people were given only 0.001% as much weight as that of existing people. </w:t>
      </w:r>
      <w:r w:rsidRPr="00467FC5">
        <w:rPr>
          <w:rFonts w:eastAsia="Calibri"/>
          <w:b/>
          <w:u w:val="single"/>
        </w:rPr>
        <w:t>Even on a wholly person-affecting view</w:t>
      </w:r>
      <w:r w:rsidRPr="00467FC5">
        <w:rPr>
          <w:rFonts w:eastAsia="Calibri"/>
          <w:sz w:val="16"/>
        </w:rPr>
        <w:t xml:space="preserve"> – according to which there’s nothing (apart from effects on existing people) to be said in favor of creating happy people – </w:t>
      </w:r>
      <w:r w:rsidRPr="00467FC5">
        <w:rPr>
          <w:rFonts w:eastAsia="Calibri"/>
          <w:b/>
          <w:u w:val="single"/>
        </w:rPr>
        <w:t>the case for reducing existential risk is very strong</w:t>
      </w:r>
      <w:r w:rsidRPr="00467FC5">
        <w:rPr>
          <w:rFonts w:eastAsia="Calibri"/>
          <w:sz w:val="16"/>
        </w:rPr>
        <w:t xml:space="preserve">. As noted in this seminal paper, this case is strengthened by the fact that there’s a good chance that many existing people will, with the aid of life-extension technology, live very long and very high quality lives. </w:t>
      </w:r>
      <w:r w:rsidRPr="00467FC5">
        <w:rPr>
          <w:rFonts w:eastAsia="Calibri"/>
          <w:b/>
          <w:highlight w:val="green"/>
          <w:u w:val="single"/>
        </w:rPr>
        <w:t>You might think what I</w:t>
      </w:r>
      <w:r w:rsidRPr="00467FC5">
        <w:rPr>
          <w:rFonts w:eastAsia="Calibri"/>
          <w:b/>
          <w:u w:val="single"/>
        </w:rPr>
        <w:t xml:space="preserve"> have just </w:t>
      </w:r>
      <w:r w:rsidRPr="00467FC5">
        <w:rPr>
          <w:rFonts w:eastAsia="Calibri"/>
          <w:b/>
          <w:highlight w:val="green"/>
          <w:u w:val="single"/>
        </w:rPr>
        <w:t>argued applies to consequentialists only</w:t>
      </w:r>
      <w:r w:rsidRPr="00467FC5">
        <w:rPr>
          <w:rFonts w:eastAsia="Calibri"/>
          <w:b/>
          <w:u w:val="single"/>
        </w:rPr>
        <w:t>.</w:t>
      </w:r>
      <w:r w:rsidRPr="00467FC5">
        <w:rPr>
          <w:rFonts w:eastAsia="Calibri"/>
          <w:sz w:val="16"/>
        </w:rPr>
        <w:t xml:space="preserve"> </w:t>
      </w:r>
      <w:r w:rsidRPr="00467FC5">
        <w:rPr>
          <w:rFonts w:eastAsia="Calibri"/>
          <w:b/>
          <w:u w:val="single"/>
        </w:rPr>
        <w:t>There is a tendency to assume that, if an argument appeals to consequentialist considerations</w:t>
      </w:r>
      <w:r w:rsidRPr="00467FC5">
        <w:rPr>
          <w:rFonts w:eastAsia="Calibri"/>
          <w:sz w:val="16"/>
        </w:rPr>
        <w:t xml:space="preserve"> (the goodness of outcomes), </w:t>
      </w:r>
      <w:r w:rsidRPr="00467FC5">
        <w:rPr>
          <w:rFonts w:eastAsia="Calibri"/>
          <w:b/>
          <w:iCs/>
          <w:u w:val="single"/>
          <w:bdr w:val="single" w:sz="8" w:space="0" w:color="auto"/>
        </w:rPr>
        <w:t>it is irrelevant to non-consequentialists</w:t>
      </w:r>
      <w:r w:rsidRPr="00467FC5">
        <w:rPr>
          <w:rFonts w:eastAsia="Calibri"/>
          <w:sz w:val="16"/>
        </w:rPr>
        <w:t xml:space="preserve">. </w:t>
      </w:r>
      <w:r w:rsidRPr="00467FC5">
        <w:rPr>
          <w:rFonts w:eastAsia="Calibri"/>
          <w:b/>
          <w:iCs/>
          <w:highlight w:val="green"/>
          <w:u w:val="single"/>
          <w:bdr w:val="single" w:sz="8" w:space="0" w:color="auto"/>
        </w:rPr>
        <w:t>But that is a huge mistake</w:t>
      </w:r>
      <w:r w:rsidRPr="00467FC5">
        <w:rPr>
          <w:rFonts w:eastAsia="Calibri"/>
          <w:sz w:val="16"/>
        </w:rPr>
        <w:t xml:space="preserve">. </w:t>
      </w:r>
      <w:r w:rsidRPr="00467FC5">
        <w:rPr>
          <w:rFonts w:eastAsia="Calibri"/>
          <w:b/>
          <w:highlight w:val="green"/>
          <w:u w:val="single"/>
        </w:rPr>
        <w:t>Non-consequentialism is the view that there’s more that determines rightness</w:t>
      </w:r>
      <w:r w:rsidRPr="00467FC5">
        <w:rPr>
          <w:rFonts w:eastAsia="Calibri"/>
          <w:sz w:val="16"/>
          <w:highlight w:val="green"/>
        </w:rPr>
        <w:t xml:space="preserve"> </w:t>
      </w:r>
      <w:r w:rsidRPr="00467FC5">
        <w:rPr>
          <w:rFonts w:eastAsia="Calibri"/>
          <w:b/>
          <w:highlight w:val="green"/>
          <w:u w:val="single"/>
        </w:rPr>
        <w:t>than</w:t>
      </w:r>
      <w:r w:rsidRPr="00467FC5">
        <w:rPr>
          <w:rFonts w:eastAsia="Calibri"/>
          <w:sz w:val="16"/>
          <w:highlight w:val="green"/>
        </w:rPr>
        <w:t xml:space="preserve"> </w:t>
      </w:r>
      <w:r w:rsidRPr="00467FC5">
        <w:rPr>
          <w:rFonts w:eastAsia="Calibri"/>
          <w:sz w:val="16"/>
        </w:rPr>
        <w:t xml:space="preserve">the goodness of </w:t>
      </w:r>
      <w:r w:rsidRPr="00467FC5">
        <w:rPr>
          <w:rFonts w:eastAsia="Calibri"/>
          <w:b/>
          <w:highlight w:val="green"/>
          <w:u w:val="single"/>
        </w:rPr>
        <w:t xml:space="preserve">consequences </w:t>
      </w:r>
      <w:r w:rsidRPr="00467FC5">
        <w:rPr>
          <w:rFonts w:eastAsia="Calibri"/>
          <w:sz w:val="16"/>
        </w:rPr>
        <w:t xml:space="preserve">or outcomes; </w:t>
      </w:r>
      <w:r w:rsidRPr="00467FC5">
        <w:rPr>
          <w:rFonts w:eastAsia="Calibri"/>
          <w:b/>
          <w:iCs/>
          <w:u w:val="single"/>
          <w:bdr w:val="single" w:sz="8" w:space="0" w:color="auto"/>
        </w:rPr>
        <w:t xml:space="preserve">it is </w:t>
      </w:r>
      <w:r w:rsidRPr="00467FC5">
        <w:rPr>
          <w:rFonts w:eastAsia="Calibri"/>
          <w:b/>
          <w:iCs/>
          <w:highlight w:val="green"/>
          <w:u w:val="single"/>
          <w:bdr w:val="single" w:sz="8" w:space="0" w:color="auto"/>
        </w:rPr>
        <w:t>not the view that the latter don’t matter</w:t>
      </w:r>
      <w:r w:rsidRPr="00467FC5">
        <w:rPr>
          <w:rFonts w:eastAsia="Calibri"/>
          <w:sz w:val="16"/>
        </w:rPr>
        <w:t xml:space="preserve">. </w:t>
      </w:r>
      <w:r w:rsidRPr="00467FC5">
        <w:rPr>
          <w:rFonts w:eastAsia="Calibri"/>
          <w:b/>
          <w:u w:val="single"/>
        </w:rPr>
        <w:t xml:space="preserve">Even </w:t>
      </w:r>
      <w:r w:rsidRPr="00467FC5">
        <w:rPr>
          <w:rFonts w:eastAsia="Calibri"/>
          <w:sz w:val="16"/>
        </w:rPr>
        <w:t xml:space="preserve">John </w:t>
      </w:r>
      <w:r w:rsidRPr="00467FC5">
        <w:rPr>
          <w:rFonts w:eastAsia="Calibri"/>
          <w:b/>
          <w:iCs/>
          <w:u w:val="single"/>
          <w:bdr w:val="single" w:sz="8" w:space="0" w:color="auto"/>
        </w:rPr>
        <w:t>Rawls wrote, “All ethical doctrines worth our attention take consequences into account</w:t>
      </w:r>
      <w:r w:rsidRPr="00467FC5">
        <w:rPr>
          <w:rFonts w:eastAsia="Calibri"/>
          <w:sz w:val="16"/>
        </w:rPr>
        <w:t xml:space="preserve"> in judging rightness. </w:t>
      </w:r>
      <w:r w:rsidRPr="00467FC5">
        <w:rPr>
          <w:rFonts w:eastAsia="Calibri"/>
          <w:b/>
          <w:u w:val="single"/>
        </w:rPr>
        <w:t>One which did not would simply be irrational</w:t>
      </w:r>
      <w:r w:rsidRPr="00467FC5">
        <w:rPr>
          <w:rFonts w:eastAsia="Calibri"/>
          <w:sz w:val="16"/>
        </w:rPr>
        <w:t xml:space="preserve">, crazy.” </w:t>
      </w:r>
      <w:r w:rsidRPr="00467FC5">
        <w:rPr>
          <w:rFonts w:eastAsia="Calibri"/>
          <w:b/>
          <w:iCs/>
          <w:highlight w:val="green"/>
          <w:u w:val="single"/>
          <w:bdr w:val="single" w:sz="8" w:space="0" w:color="auto"/>
        </w:rPr>
        <w:t xml:space="preserve">Minimally plausible versions of deontology </w:t>
      </w:r>
      <w:r w:rsidRPr="00467FC5">
        <w:rPr>
          <w:rFonts w:eastAsia="Calibri"/>
          <w:b/>
          <w:iCs/>
          <w:u w:val="single"/>
          <w:bdr w:val="single" w:sz="8" w:space="0" w:color="auto"/>
        </w:rPr>
        <w:t xml:space="preserve">and virtue ethics </w:t>
      </w:r>
      <w:r w:rsidRPr="00467FC5">
        <w:rPr>
          <w:rFonts w:eastAsia="Calibri"/>
          <w:b/>
          <w:iCs/>
          <w:highlight w:val="green"/>
          <w:u w:val="single"/>
          <w:bdr w:val="single" w:sz="8" w:space="0" w:color="auto"/>
        </w:rPr>
        <w:t xml:space="preserve">must be concerned </w:t>
      </w:r>
      <w:r w:rsidRPr="00467FC5">
        <w:rPr>
          <w:rFonts w:eastAsia="Calibri"/>
          <w:b/>
          <w:iCs/>
          <w:u w:val="single"/>
          <w:bdr w:val="single" w:sz="8" w:space="0" w:color="auto"/>
        </w:rPr>
        <w:t xml:space="preserve">in part </w:t>
      </w:r>
      <w:r w:rsidRPr="00467FC5">
        <w:rPr>
          <w:rFonts w:eastAsia="Calibri"/>
          <w:b/>
          <w:iCs/>
          <w:highlight w:val="green"/>
          <w:u w:val="single"/>
          <w:bdr w:val="single" w:sz="8" w:space="0" w:color="auto"/>
        </w:rPr>
        <w:t>with promoting the good</w:t>
      </w:r>
      <w:r w:rsidRPr="00467FC5">
        <w:rPr>
          <w:rFonts w:eastAsia="Calibri"/>
          <w:b/>
          <w:iCs/>
          <w:u w:val="single"/>
          <w:bdr w:val="single" w:sz="8" w:space="0" w:color="auto"/>
        </w:rPr>
        <w:t>, from an impartial point of view</w:t>
      </w:r>
      <w:r w:rsidRPr="00467FC5">
        <w:rPr>
          <w:rFonts w:eastAsia="Calibri"/>
          <w:sz w:val="16"/>
        </w:rPr>
        <w:t xml:space="preserve">. </w:t>
      </w:r>
      <w:r w:rsidRPr="00467FC5">
        <w:rPr>
          <w:rFonts w:eastAsia="Calibri"/>
          <w:b/>
          <w:u w:val="single"/>
        </w:rPr>
        <w:t xml:space="preserve">They’d thus imply </w:t>
      </w:r>
      <w:r w:rsidRPr="00467FC5">
        <w:rPr>
          <w:rFonts w:eastAsia="Calibri"/>
          <w:b/>
          <w:iCs/>
          <w:u w:val="single"/>
          <w:bdr w:val="single" w:sz="8" w:space="0" w:color="auto"/>
        </w:rPr>
        <w:t>very strong reasons</w:t>
      </w:r>
      <w:r w:rsidRPr="00467FC5">
        <w:rPr>
          <w:rFonts w:eastAsia="Calibri"/>
          <w:b/>
          <w:u w:val="single"/>
        </w:rPr>
        <w:t xml:space="preserve"> to reduce existential risk</w:t>
      </w:r>
      <w:r w:rsidRPr="00467FC5">
        <w:rPr>
          <w:rFonts w:eastAsia="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7FC5">
        <w:rPr>
          <w:rFonts w:eastAsia="Calibri"/>
          <w:b/>
          <w:u w:val="single"/>
        </w:rPr>
        <w:t>Even egoism</w:t>
      </w:r>
      <w:r w:rsidRPr="00467FC5">
        <w:rPr>
          <w:rFonts w:eastAsia="Calibri"/>
          <w:sz w:val="16"/>
        </w:rPr>
        <w:t xml:space="preserve">, the view that each agent should maximize her own good, </w:t>
      </w:r>
      <w:r w:rsidRPr="00467FC5">
        <w:rPr>
          <w:rFonts w:eastAsia="Calibri"/>
          <w:b/>
          <w:u w:val="single"/>
        </w:rPr>
        <w:t xml:space="preserve">might imply strong reasons to reduce existential risk. </w:t>
      </w:r>
      <w:r w:rsidRPr="00467FC5">
        <w:rPr>
          <w:rFonts w:eastAsia="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w:t>
      </w:r>
      <w:r w:rsidRPr="00467FC5">
        <w:rPr>
          <w:rFonts w:eastAsia="Calibri"/>
          <w:sz w:val="16"/>
        </w:rPr>
        <w:lastRenderedPageBreak/>
        <w:t xml:space="preserve">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CB6F1A">
        <w:rPr>
          <w:rFonts w:eastAsia="Calibri"/>
          <w:b/>
          <w:iCs/>
          <w:u w:val="single"/>
          <w:bdr w:val="single" w:sz="8" w:space="0" w:color="auto"/>
        </w:rPr>
        <w:t>most of what makes our lives go well would be undermined if there were no future generations</w:t>
      </w:r>
      <w:r w:rsidRPr="00467FC5">
        <w:rPr>
          <w:rFonts w:eastAsia="Calibri"/>
          <w:sz w:val="16"/>
        </w:rPr>
        <w:t xml:space="preserve"> of intelligent persons. On his view, my life would contain vastly less well-being if (say) a year after my death the world came to an end. </w:t>
      </w:r>
      <w:r w:rsidRPr="00467FC5">
        <w:rPr>
          <w:rFonts w:eastAsia="Calibri"/>
          <w:b/>
          <w:u w:val="single"/>
        </w:rPr>
        <w:t>So obviously</w:t>
      </w:r>
      <w:r w:rsidRPr="00467FC5">
        <w:rPr>
          <w:rFonts w:eastAsia="Calibri"/>
          <w:sz w:val="16"/>
        </w:rPr>
        <w:t xml:space="preserve"> if Scheffler were right </w:t>
      </w:r>
      <w:r w:rsidRPr="00467FC5">
        <w:rPr>
          <w:rFonts w:eastAsia="Calibri"/>
          <w:b/>
          <w:u w:val="single"/>
        </w:rPr>
        <w:t>I’d have very strong reason to reduce existential risk</w:t>
      </w:r>
      <w:r w:rsidRPr="00467FC5">
        <w:rPr>
          <w:rFonts w:eastAsia="Calibri"/>
          <w:sz w:val="16"/>
        </w:rPr>
        <w:t xml:space="preserve">. </w:t>
      </w:r>
      <w:r w:rsidRPr="00467FC5">
        <w:rPr>
          <w:rFonts w:eastAsia="Calibri"/>
          <w:b/>
          <w:iCs/>
          <w:highlight w:val="green"/>
          <w:u w:val="single"/>
          <w:bdr w:val="single" w:sz="8" w:space="0" w:color="auto"/>
        </w:rPr>
        <w:t>We should also take into account moral uncertainty</w:t>
      </w:r>
      <w:r w:rsidRPr="00467FC5">
        <w:rPr>
          <w:rFonts w:eastAsia="Calibri"/>
          <w:b/>
          <w:iCs/>
          <w:u w:val="single"/>
          <w:bdr w:val="single" w:sz="8" w:space="0" w:color="auto"/>
        </w:rPr>
        <w:t>.</w:t>
      </w:r>
      <w:r w:rsidRPr="00467FC5">
        <w:rPr>
          <w:rFonts w:eastAsia="Calibri"/>
          <w:sz w:val="16"/>
        </w:rPr>
        <w:t xml:space="preserve"> W</w:t>
      </w:r>
      <w:r w:rsidRPr="00467FC5">
        <w:rPr>
          <w:rFonts w:eastAsia="Calibri"/>
          <w:b/>
          <w:u w:val="single"/>
        </w:rPr>
        <w:t>hat is it reasonable for one to do, when one is uncertain</w:t>
      </w:r>
      <w:r w:rsidRPr="00467FC5">
        <w:rPr>
          <w:rFonts w:eastAsia="Calibri"/>
          <w:sz w:val="16"/>
        </w:rPr>
        <w:t xml:space="preserve"> not (only</w:t>
      </w:r>
      <w:r w:rsidRPr="00467FC5">
        <w:rPr>
          <w:rFonts w:eastAsia="Calibri"/>
          <w:b/>
          <w:u w:val="single"/>
        </w:rPr>
        <w:t>) about</w:t>
      </w:r>
      <w:r w:rsidRPr="00467FC5">
        <w:rPr>
          <w:rFonts w:eastAsia="Calibri"/>
          <w:sz w:val="16"/>
        </w:rPr>
        <w:t xml:space="preserve"> the empirical facts, but also about the </w:t>
      </w:r>
      <w:r w:rsidRPr="00467FC5">
        <w:rPr>
          <w:rFonts w:eastAsia="Calibri"/>
          <w:b/>
          <w:u w:val="single"/>
        </w:rPr>
        <w:t>moral facts?</w:t>
      </w:r>
      <w:r w:rsidRPr="00467FC5">
        <w:rPr>
          <w:rFonts w:eastAsia="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467FC5">
        <w:rPr>
          <w:rFonts w:eastAsia="Calibri"/>
          <w:b/>
          <w:highlight w:val="green"/>
          <w:u w:val="single"/>
        </w:rPr>
        <w:t xml:space="preserve">those </w:t>
      </w:r>
      <w:r w:rsidRPr="00467FC5">
        <w:rPr>
          <w:rFonts w:eastAsia="Calibri"/>
          <w:sz w:val="16"/>
        </w:rPr>
        <w:t xml:space="preserve">(hedonistic egoists) </w:t>
      </w:r>
      <w:r w:rsidRPr="00467FC5">
        <w:rPr>
          <w:rFonts w:eastAsia="Calibri"/>
          <w:b/>
          <w:iCs/>
          <w:highlight w:val="green"/>
          <w:u w:val="single"/>
          <w:bdr w:val="single" w:sz="8" w:space="0" w:color="auto"/>
        </w:rPr>
        <w:t>who disagree should have a significant level of confidence that they are mistaken</w:t>
      </w:r>
      <w:r w:rsidRPr="00467FC5">
        <w:rPr>
          <w:rFonts w:eastAsia="Calibri"/>
          <w:b/>
          <w:iCs/>
          <w:u w:val="single"/>
          <w:bdr w:val="single" w:sz="8" w:space="0" w:color="auto"/>
        </w:rPr>
        <w:t>,</w:t>
      </w:r>
      <w:r w:rsidRPr="00467FC5">
        <w:rPr>
          <w:rFonts w:eastAsia="Calibri"/>
          <w:sz w:val="16"/>
        </w:rPr>
        <w:t xml:space="preserve"> and that one of the above views is correct. </w:t>
      </w:r>
      <w:r w:rsidRPr="005D16FE">
        <w:rPr>
          <w:rFonts w:eastAsia="Calibri"/>
          <w:b/>
          <w:u w:val="single"/>
        </w:rPr>
        <w:t>Even if they were 90% sure that their view is the correct one</w:t>
      </w:r>
      <w:r w:rsidRPr="005D16FE">
        <w:rPr>
          <w:rFonts w:eastAsia="Calibri"/>
          <w:sz w:val="16"/>
        </w:rPr>
        <w:t xml:space="preserve"> (and 10% sure that one of these other ones is correct), </w:t>
      </w:r>
      <w:r w:rsidRPr="005D16FE">
        <w:rPr>
          <w:rFonts w:eastAsia="Calibri"/>
          <w:b/>
          <w:iCs/>
          <w:u w:val="single"/>
          <w:bdr w:val="single" w:sz="8" w:space="0" w:color="auto"/>
        </w:rPr>
        <w:t>they would have pretty strong reason, from the standpoint of moral uncertainty, to reduce existential risk</w:t>
      </w:r>
      <w:r w:rsidRPr="005D16FE">
        <w:rPr>
          <w:rFonts w:eastAsia="Calibri"/>
          <w:sz w:val="16"/>
        </w:rPr>
        <w:t xml:space="preserve">. Perhaps most disturbingly still, </w:t>
      </w:r>
      <w:r w:rsidRPr="005D16FE">
        <w:rPr>
          <w:rFonts w:eastAsia="Calibri"/>
          <w:b/>
          <w:highlight w:val="green"/>
          <w:u w:val="single"/>
        </w:rPr>
        <w:t xml:space="preserve">even if we are only 1% sure that </w:t>
      </w:r>
      <w:r w:rsidRPr="005D16FE">
        <w:rPr>
          <w:rFonts w:eastAsia="Calibri"/>
          <w:b/>
          <w:u w:val="single"/>
        </w:rPr>
        <w:t xml:space="preserve">the well-being of possible </w:t>
      </w:r>
      <w:r w:rsidRPr="005D16FE">
        <w:rPr>
          <w:rFonts w:eastAsia="Calibri"/>
          <w:b/>
          <w:highlight w:val="green"/>
          <w:u w:val="single"/>
        </w:rPr>
        <w:t>future people matters</w:t>
      </w:r>
      <w:r w:rsidRPr="005D16FE">
        <w:rPr>
          <w:rFonts w:eastAsia="Calibri"/>
          <w:sz w:val="16"/>
        </w:rPr>
        <w:t xml:space="preserve">, it is at least arguable that, from the standpoint of moral uncertainty, </w:t>
      </w:r>
      <w:r w:rsidRPr="005D16FE">
        <w:rPr>
          <w:rFonts w:eastAsia="Calibri"/>
          <w:b/>
          <w:iCs/>
          <w:highlight w:val="green"/>
          <w:u w:val="single"/>
          <w:bdr w:val="single" w:sz="8" w:space="0" w:color="auto"/>
        </w:rPr>
        <w:t>reducing existential risk is the most important thing in the world</w:t>
      </w:r>
      <w:r w:rsidRPr="00467FC5">
        <w:rPr>
          <w:rFonts w:eastAsia="Calibri"/>
          <w:sz w:val="16"/>
        </w:rPr>
        <w:t xml:space="preserve">. Again, this is largely </w:t>
      </w:r>
      <w:r w:rsidRPr="00467FC5">
        <w:rPr>
          <w:rFonts w:eastAsia="Calibri"/>
          <w:b/>
          <w:u w:val="single"/>
        </w:rPr>
        <w:t xml:space="preserve">for the reason that </w:t>
      </w:r>
      <w:r w:rsidRPr="00467FC5">
        <w:rPr>
          <w:rFonts w:eastAsia="Calibri"/>
          <w:b/>
          <w:highlight w:val="green"/>
          <w:u w:val="single"/>
        </w:rPr>
        <w:t>there are so many people who could exist in the future</w:t>
      </w:r>
      <w:r w:rsidRPr="00467FC5">
        <w:rPr>
          <w:rFonts w:eastAsia="Calibri"/>
          <w:b/>
          <w:u w:val="single"/>
        </w:rPr>
        <w:t xml:space="preserve"> –</w:t>
      </w:r>
      <w:r w:rsidRPr="00467FC5">
        <w:rPr>
          <w:rFonts w:eastAsia="Calibri"/>
          <w:sz w:val="16"/>
        </w:rPr>
        <w:t xml:space="preserve"> there are trillions upon trillions… upon trillions. (For more on this and other related issues, see this excellent dissertation</w:t>
      </w:r>
      <w:r w:rsidRPr="00467FC5">
        <w:rPr>
          <w:rFonts w:eastAsia="Calibri"/>
          <w:b/>
          <w:u w:val="single"/>
        </w:rPr>
        <w:t>). Of course, it is uncertain whether these untold trillions would, in general, have good lives</w:t>
      </w:r>
      <w:r w:rsidRPr="00467FC5">
        <w:rPr>
          <w:rFonts w:eastAsia="Calibri"/>
          <w:sz w:val="16"/>
        </w:rPr>
        <w:t>. It’s possible they’ll be miserable</w:t>
      </w:r>
      <w:r w:rsidRPr="00467FC5">
        <w:rPr>
          <w:rFonts w:eastAsia="Calibri"/>
          <w:b/>
          <w:u w:val="single"/>
        </w:rPr>
        <w:t>. It is enough</w:t>
      </w:r>
      <w:r w:rsidRPr="00467FC5">
        <w:rPr>
          <w:rFonts w:eastAsia="Calibri"/>
          <w:sz w:val="16"/>
        </w:rPr>
        <w:t xml:space="preserve"> for my claim </w:t>
      </w:r>
      <w:r w:rsidRPr="00467FC5">
        <w:rPr>
          <w:rFonts w:eastAsia="Calibri"/>
          <w:b/>
          <w:u w:val="single"/>
        </w:rPr>
        <w:t xml:space="preserve">that there is moral agreement in the relevant sense if, at least given certain empirical claims about what future lives would most likely be like, </w:t>
      </w:r>
      <w:r w:rsidRPr="00467FC5">
        <w:rPr>
          <w:rFonts w:eastAsia="Calibri"/>
          <w:b/>
          <w:highlight w:val="green"/>
          <w:u w:val="single"/>
        </w:rPr>
        <w:t>all minimally plausible moral views would converge on the conclusion that we should try to save the world</w:t>
      </w:r>
      <w:r w:rsidRPr="00467FC5">
        <w:rPr>
          <w:rFonts w:eastAsia="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467FC5">
        <w:rPr>
          <w:rFonts w:eastAsia="Calibri"/>
          <w:b/>
          <w:u w:val="single"/>
        </w:rPr>
        <w:t>even if things did not go well for our ancestors, I am optimistic that they will overall go fantastically well for our descendants, if we allow them to</w:t>
      </w:r>
      <w:r w:rsidRPr="00467FC5">
        <w:rPr>
          <w:rFonts w:eastAsia="Calibri"/>
          <w:sz w:val="16"/>
        </w:rPr>
        <w:t xml:space="preserve">. I suspect that </w:t>
      </w:r>
      <w:r w:rsidRPr="00467FC5">
        <w:rPr>
          <w:rFonts w:eastAsia="Calibri"/>
          <w:b/>
          <w:u w:val="single"/>
        </w:rPr>
        <w:t>most of us alive today</w:t>
      </w:r>
      <w:r w:rsidRPr="00467FC5">
        <w:rPr>
          <w:rFonts w:eastAsia="Calibri"/>
          <w:sz w:val="16"/>
        </w:rPr>
        <w:t xml:space="preserve"> – at least those of us not suffering from extreme illness or poverty – </w:t>
      </w:r>
      <w:r w:rsidRPr="00467FC5">
        <w:rPr>
          <w:rFonts w:eastAsia="Calibri"/>
          <w:b/>
          <w:u w:val="single"/>
        </w:rPr>
        <w:t>have lives that are well worth living, and that things will continue to improve</w:t>
      </w:r>
      <w:r w:rsidRPr="00467FC5">
        <w:rPr>
          <w:rFonts w:eastAsia="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88CFB0C" w14:textId="77777777" w:rsidR="00AC3C33" w:rsidRPr="00467FC5" w:rsidRDefault="00AC3C33" w:rsidP="00AC3C33">
      <w:pPr>
        <w:rPr>
          <w:rFonts w:eastAsia="Calibri"/>
        </w:rPr>
      </w:pPr>
    </w:p>
    <w:p w14:paraId="3387D161" w14:textId="77777777" w:rsidR="00AC3C33" w:rsidRPr="00467FC5" w:rsidRDefault="00AC3C33" w:rsidP="00AC3C33"/>
    <w:p w14:paraId="7C783DCB" w14:textId="77777777" w:rsidR="00AC3C33" w:rsidRPr="00467FC5" w:rsidRDefault="00AC3C33" w:rsidP="00AC3C33">
      <w:pPr>
        <w:keepNext/>
        <w:keepLines/>
        <w:spacing w:before="40" w:after="0"/>
        <w:outlineLvl w:val="3"/>
        <w:rPr>
          <w:rFonts w:eastAsia="Times New Roman" w:cs="Times New Roman"/>
          <w:b/>
          <w:iCs/>
        </w:rPr>
      </w:pPr>
      <w:r>
        <w:rPr>
          <w:rFonts w:eastAsia="Cambria" w:cstheme="majorBidi"/>
          <w:b/>
          <w:iCs/>
        </w:rPr>
        <w:t>2</w:t>
      </w:r>
      <w:r w:rsidRPr="00467FC5">
        <w:rPr>
          <w:rFonts w:eastAsia="Cambria" w:cstheme="majorBidi"/>
          <w:b/>
          <w:iCs/>
        </w:rPr>
        <w:t xml:space="preserve">. </w:t>
      </w:r>
      <w:r w:rsidRPr="00467FC5">
        <w:rPr>
          <w:rFonts w:eastAsia="Times New Roman" w:cs="Times New Roman"/>
          <w:b/>
          <w:iCs/>
        </w:rPr>
        <w:t xml:space="preserve">Science proves non util ethics are impossible and our version of util solves all aff offense </w:t>
      </w:r>
    </w:p>
    <w:p w14:paraId="2BE7807F" w14:textId="77777777" w:rsidR="00AC3C33" w:rsidRPr="00467FC5" w:rsidRDefault="00AC3C33" w:rsidP="00AC3C33">
      <w:pPr>
        <w:rPr>
          <w:rFonts w:eastAsia="Calibri"/>
          <w:sz w:val="16"/>
        </w:rPr>
      </w:pPr>
      <w:r w:rsidRPr="00467FC5">
        <w:rPr>
          <w:rFonts w:eastAsia="Calibri"/>
          <w:b/>
          <w:bCs/>
          <w:u w:val="single"/>
        </w:rPr>
        <w:t>Greene 10</w:t>
      </w:r>
      <w:r w:rsidRPr="00467FC5">
        <w:rPr>
          <w:rFonts w:eastAsia="Calibri"/>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6B394367" w14:textId="77777777" w:rsidR="00AC3C33" w:rsidRPr="00467FC5" w:rsidRDefault="00AC3C33" w:rsidP="00AC3C33">
      <w:pPr>
        <w:rPr>
          <w:rFonts w:eastAsia="Calibri"/>
          <w:sz w:val="16"/>
        </w:rPr>
      </w:pPr>
      <w:r w:rsidRPr="00467FC5">
        <w:rPr>
          <w:rFonts w:eastAsia="Calibri"/>
          <w:b/>
          <w:u w:val="single"/>
        </w:rPr>
        <w:t xml:space="preserve">What </w:t>
      </w:r>
      <w:r w:rsidRPr="00467FC5">
        <w:rPr>
          <w:rFonts w:eastAsia="Calibri"/>
          <w:b/>
          <w:iCs/>
          <w:u w:val="single"/>
          <w:bdr w:val="single" w:sz="8" w:space="0" w:color="auto"/>
        </w:rPr>
        <w:t>turn-of-the-millennium science</w:t>
      </w:r>
      <w:r w:rsidRPr="00467FC5">
        <w:rPr>
          <w:rFonts w:eastAsia="Calibri"/>
          <w:sz w:val="16"/>
        </w:rPr>
        <w:t xml:space="preserve"> </w:t>
      </w:r>
      <w:r w:rsidRPr="00467FC5">
        <w:rPr>
          <w:rFonts w:eastAsia="Calibri"/>
          <w:b/>
          <w:u w:val="single"/>
        </w:rPr>
        <w:t xml:space="preserve">is telling us is that </w:t>
      </w:r>
      <w:r w:rsidRPr="00467FC5">
        <w:rPr>
          <w:rFonts w:eastAsia="Calibri"/>
          <w:b/>
          <w:highlight w:val="green"/>
          <w:u w:val="single"/>
        </w:rPr>
        <w:t xml:space="preserve">human </w:t>
      </w:r>
      <w:r w:rsidRPr="00467FC5">
        <w:rPr>
          <w:rFonts w:eastAsia="Malgun Gothic"/>
          <w:b/>
          <w:iCs/>
          <w:highlight w:val="green"/>
          <w:u w:val="single"/>
          <w:bdr w:val="single" w:sz="8" w:space="0" w:color="auto"/>
        </w:rPr>
        <w:t>mo</w:t>
      </w:r>
      <w:r w:rsidRPr="00467FC5">
        <w:rPr>
          <w:rFonts w:eastAsia="Calibri"/>
          <w:b/>
          <w:iCs/>
          <w:highlight w:val="green"/>
          <w:u w:val="single"/>
          <w:bdr w:val="single" w:sz="8" w:space="0" w:color="auto"/>
        </w:rPr>
        <w:t>ral judgment is not a pristine rational enterprise</w:t>
      </w:r>
      <w:r w:rsidRPr="00467FC5">
        <w:rPr>
          <w:rFonts w:eastAsia="Calibri"/>
          <w:sz w:val="16"/>
        </w:rPr>
        <w:t xml:space="preserve">, that our </w:t>
      </w:r>
      <w:r w:rsidRPr="00467FC5">
        <w:rPr>
          <w:rFonts w:eastAsia="Calibri"/>
          <w:b/>
          <w:u w:val="single"/>
        </w:rPr>
        <w:t xml:space="preserve">moral </w:t>
      </w:r>
      <w:r w:rsidRPr="00467FC5">
        <w:rPr>
          <w:rFonts w:eastAsia="Calibri"/>
          <w:b/>
          <w:highlight w:val="green"/>
          <w:u w:val="single"/>
        </w:rPr>
        <w:t xml:space="preserve">judgments are driven </w:t>
      </w:r>
      <w:r w:rsidRPr="00467FC5">
        <w:rPr>
          <w:rFonts w:eastAsia="Calibri"/>
          <w:b/>
          <w:u w:val="single"/>
        </w:rPr>
        <w:t xml:space="preserve">by a hodgepodge of </w:t>
      </w:r>
      <w:r w:rsidRPr="00467FC5">
        <w:rPr>
          <w:rFonts w:eastAsia="Calibri"/>
          <w:b/>
          <w:highlight w:val="green"/>
          <w:u w:val="single"/>
        </w:rPr>
        <w:t xml:space="preserve">emotional </w:t>
      </w:r>
      <w:r w:rsidRPr="00467FC5">
        <w:rPr>
          <w:rFonts w:eastAsia="Calibri"/>
          <w:b/>
          <w:highlight w:val="green"/>
          <w:u w:val="single"/>
        </w:rPr>
        <w:lastRenderedPageBreak/>
        <w:t>dispositions</w:t>
      </w:r>
      <w:r w:rsidRPr="00467FC5">
        <w:rPr>
          <w:rFonts w:eastAsia="Calibri"/>
          <w:b/>
          <w:u w:val="single"/>
        </w:rPr>
        <w:t xml:space="preserve">, which themselves were shaped by a hodgepodge of </w:t>
      </w:r>
      <w:r w:rsidRPr="00467FC5">
        <w:rPr>
          <w:rFonts w:eastAsia="Calibri"/>
          <w:b/>
          <w:highlight w:val="green"/>
          <w:u w:val="single"/>
        </w:rPr>
        <w:t>evolutionary forces,</w:t>
      </w:r>
      <w:r w:rsidRPr="00467FC5">
        <w:rPr>
          <w:rFonts w:eastAsia="Calibri"/>
          <w:b/>
          <w:u w:val="single"/>
        </w:rPr>
        <w:t xml:space="preserve"> both biological and cultural</w:t>
      </w:r>
      <w:r w:rsidRPr="00467FC5">
        <w:rPr>
          <w:rFonts w:eastAsia="Calibri"/>
          <w:sz w:val="16"/>
        </w:rPr>
        <w:t xml:space="preserve">. </w:t>
      </w:r>
      <w:r w:rsidRPr="00467FC5">
        <w:rPr>
          <w:rFonts w:eastAsia="Calibri"/>
          <w:b/>
          <w:u w:val="single"/>
        </w:rPr>
        <w:t xml:space="preserve">Because of this, </w:t>
      </w:r>
      <w:r w:rsidRPr="00467FC5">
        <w:rPr>
          <w:rFonts w:eastAsia="Calibri"/>
          <w:b/>
          <w:highlight w:val="green"/>
          <w:u w:val="single"/>
        </w:rPr>
        <w:t xml:space="preserve">it is </w:t>
      </w:r>
      <w:r w:rsidRPr="00467FC5">
        <w:rPr>
          <w:rFonts w:eastAsia="Calibri"/>
          <w:b/>
          <w:iCs/>
          <w:highlight w:val="green"/>
          <w:u w:val="single"/>
          <w:bdr w:val="single" w:sz="8" w:space="0" w:color="auto"/>
        </w:rPr>
        <w:t>exceedingly unlikely</w:t>
      </w:r>
      <w:r w:rsidRPr="00467FC5">
        <w:rPr>
          <w:rFonts w:eastAsia="Calibri"/>
          <w:b/>
          <w:iCs/>
          <w:u w:val="single"/>
          <w:bdr w:val="single" w:sz="8" w:space="0" w:color="auto"/>
        </w:rPr>
        <w:t xml:space="preserve"> that </w:t>
      </w:r>
      <w:r w:rsidRPr="00467FC5">
        <w:rPr>
          <w:rFonts w:eastAsia="Calibri"/>
          <w:b/>
          <w:iCs/>
          <w:highlight w:val="green"/>
          <w:u w:val="single"/>
          <w:bdr w:val="single" w:sz="8" w:space="0" w:color="auto"/>
        </w:rPr>
        <w:t>there is any</w:t>
      </w:r>
      <w:r w:rsidRPr="00467FC5">
        <w:rPr>
          <w:rFonts w:eastAsia="Calibri"/>
          <w:b/>
          <w:iCs/>
          <w:u w:val="single"/>
          <w:bdr w:val="single" w:sz="8" w:space="0" w:color="auto"/>
        </w:rPr>
        <w:t xml:space="preserve"> rationally </w:t>
      </w:r>
      <w:r w:rsidRPr="00467FC5">
        <w:rPr>
          <w:rFonts w:eastAsia="Calibri"/>
          <w:b/>
          <w:iCs/>
          <w:highlight w:val="green"/>
          <w:u w:val="single"/>
          <w:bdr w:val="single" w:sz="8" w:space="0" w:color="auto"/>
        </w:rPr>
        <w:t>coherent normative moral theory that can accommodate our moral intuitions</w:t>
      </w:r>
      <w:r w:rsidRPr="00467FC5">
        <w:rPr>
          <w:rFonts w:eastAsia="Calibri"/>
          <w:sz w:val="16"/>
        </w:rPr>
        <w:t xml:space="preserve">. Moreover, </w:t>
      </w:r>
      <w:r w:rsidRPr="00467FC5">
        <w:rPr>
          <w:rFonts w:eastAsia="Calibri"/>
          <w:b/>
          <w:u w:val="single"/>
        </w:rPr>
        <w:t>anyone who claims to have such a theory</w:t>
      </w:r>
      <w:r w:rsidRPr="00467FC5">
        <w:rPr>
          <w:rFonts w:eastAsia="Calibri"/>
          <w:sz w:val="16"/>
        </w:rPr>
        <w:t xml:space="preserve">, or even part of one, </w:t>
      </w:r>
      <w:r w:rsidRPr="00467FC5">
        <w:rPr>
          <w:rFonts w:eastAsia="Calibri"/>
          <w:b/>
          <w:iCs/>
          <w:u w:val="single"/>
          <w:bdr w:val="single" w:sz="8" w:space="0" w:color="auto"/>
        </w:rPr>
        <w:t>almost certainly doesn't</w:t>
      </w:r>
      <w:r w:rsidRPr="00467FC5">
        <w:rPr>
          <w:rFonts w:eastAsia="Calibri"/>
          <w:sz w:val="16"/>
        </w:rPr>
        <w:t xml:space="preserve">. Instead, what that person probably has is a moral rationalization. </w:t>
      </w:r>
      <w:r w:rsidRPr="00467FC5">
        <w:rPr>
          <w:rFonts w:eastAsia="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467FC5">
        <w:rPr>
          <w:rFonts w:eastAsia="Calibri"/>
          <w:sz w:val="16"/>
        </w:rPr>
        <w:t xml:space="preserve">Missing the Deontological Point I suspect that </w:t>
      </w:r>
      <w:r w:rsidRPr="00467FC5">
        <w:rPr>
          <w:rFonts w:eastAsia="Calibri"/>
          <w:b/>
          <w:u w:val="single"/>
        </w:rPr>
        <w:t>rationalist deontologists will remain unmoved by the arguments presented here</w:t>
      </w:r>
      <w:r w:rsidRPr="00467FC5">
        <w:rPr>
          <w:rFonts w:eastAsia="Calibri"/>
          <w:sz w:val="16"/>
        </w:rPr>
        <w:t xml:space="preserve">. Instead, I suspect, </w:t>
      </w:r>
      <w:r w:rsidRPr="00467FC5">
        <w:rPr>
          <w:rFonts w:eastAsia="Calibri"/>
          <w:b/>
          <w:u w:val="single"/>
        </w:rPr>
        <w:t>they</w:t>
      </w:r>
      <w:r w:rsidRPr="00467FC5">
        <w:rPr>
          <w:rFonts w:eastAsia="Calibri"/>
          <w:sz w:val="16"/>
        </w:rPr>
        <w:t xml:space="preserve"> </w:t>
      </w:r>
      <w:r w:rsidRPr="00467FC5">
        <w:rPr>
          <w:rFonts w:eastAsia="Calibri"/>
          <w:b/>
          <w:u w:val="single"/>
        </w:rPr>
        <w:t xml:space="preserve">will insist that I have </w:t>
      </w:r>
      <w:r w:rsidRPr="00467FC5">
        <w:rPr>
          <w:rFonts w:eastAsia="Calibri"/>
          <w:b/>
          <w:iCs/>
          <w:u w:val="single"/>
          <w:bdr w:val="single" w:sz="8" w:space="0" w:color="auto"/>
        </w:rPr>
        <w:t>simply misunderstood what</w:t>
      </w:r>
      <w:r w:rsidRPr="00467FC5">
        <w:rPr>
          <w:rFonts w:eastAsia="Calibri"/>
          <w:sz w:val="16"/>
        </w:rPr>
        <w:t xml:space="preserve"> Kant and like-minded </w:t>
      </w:r>
      <w:r w:rsidRPr="00467FC5">
        <w:rPr>
          <w:rFonts w:eastAsia="Calibri"/>
          <w:b/>
          <w:iCs/>
          <w:u w:val="single"/>
          <w:bdr w:val="single" w:sz="8" w:space="0" w:color="auto"/>
        </w:rPr>
        <w:t>deontologists are all about</w:t>
      </w:r>
      <w:r w:rsidRPr="00467FC5">
        <w:rPr>
          <w:rFonts w:eastAsia="Calibri"/>
          <w:sz w:val="16"/>
        </w:rPr>
        <w:t xml:space="preserve">. </w:t>
      </w:r>
      <w:r w:rsidRPr="00467FC5">
        <w:rPr>
          <w:rFonts w:eastAsia="Calibri"/>
          <w:b/>
          <w:u w:val="single"/>
        </w:rPr>
        <w:t>Deontology, they will say, isn't about this intuition or that intuition</w:t>
      </w:r>
      <w:r w:rsidRPr="00467FC5">
        <w:rPr>
          <w:rFonts w:eastAsia="Calibri"/>
          <w:sz w:val="16"/>
        </w:rPr>
        <w:t xml:space="preserve">. It's not defined by its normative differences with consequentialism. </w:t>
      </w:r>
      <w:r w:rsidRPr="00467FC5">
        <w:rPr>
          <w:rFonts w:eastAsia="Calibri"/>
          <w:b/>
          <w:u w:val="single"/>
        </w:rPr>
        <w:t>Rather, deontology is about taking humanity seriously</w:t>
      </w:r>
      <w:r w:rsidRPr="00467FC5">
        <w:rPr>
          <w:rFonts w:eastAsia="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467FC5">
        <w:rPr>
          <w:rFonts w:eastAsia="Calibri"/>
          <w:b/>
          <w:u w:val="single"/>
        </w:rPr>
        <w:t xml:space="preserve">This is, no doubt, how many </w:t>
      </w:r>
      <w:r w:rsidRPr="00467FC5">
        <w:rPr>
          <w:rFonts w:eastAsia="Calibri"/>
          <w:b/>
          <w:highlight w:val="green"/>
          <w:u w:val="single"/>
        </w:rPr>
        <w:t>deontologists</w:t>
      </w:r>
      <w:r w:rsidRPr="00467FC5">
        <w:rPr>
          <w:rFonts w:eastAsia="Calibri"/>
          <w:b/>
          <w:u w:val="single"/>
        </w:rPr>
        <w:t xml:space="preserve"> see deontology. But this </w:t>
      </w:r>
      <w:r w:rsidRPr="00467FC5">
        <w:rPr>
          <w:rFonts w:eastAsia="Calibri"/>
          <w:b/>
          <w:highlight w:val="green"/>
          <w:u w:val="single"/>
        </w:rPr>
        <w:t>insider's view</w:t>
      </w:r>
      <w:r w:rsidRPr="00467FC5">
        <w:rPr>
          <w:rFonts w:eastAsia="Calibri"/>
          <w:sz w:val="16"/>
        </w:rPr>
        <w:t xml:space="preserve">, as I've suggested, </w:t>
      </w:r>
      <w:r w:rsidRPr="00467FC5">
        <w:rPr>
          <w:rFonts w:eastAsia="Calibri"/>
          <w:b/>
          <w:iCs/>
          <w:highlight w:val="green"/>
          <w:u w:val="single"/>
          <w:bdr w:val="single" w:sz="8" w:space="0" w:color="auto"/>
        </w:rPr>
        <w:t>may be misleading</w:t>
      </w:r>
      <w:r w:rsidRPr="00467FC5">
        <w:rPr>
          <w:rFonts w:eastAsia="Calibri"/>
          <w:sz w:val="16"/>
        </w:rPr>
        <w:t xml:space="preserve">. </w:t>
      </w:r>
      <w:r w:rsidRPr="00467FC5">
        <w:rPr>
          <w:rFonts w:eastAsia="Calibri"/>
          <w:b/>
          <w:u w:val="single"/>
        </w:rPr>
        <w:t>The problem</w:t>
      </w:r>
      <w:r w:rsidRPr="00467FC5">
        <w:rPr>
          <w:rFonts w:eastAsia="Calibri"/>
          <w:sz w:val="16"/>
        </w:rPr>
        <w:t xml:space="preserve">, more specifically, </w:t>
      </w:r>
      <w:r w:rsidRPr="00467FC5">
        <w:rPr>
          <w:rFonts w:eastAsia="Calibri"/>
          <w:b/>
          <w:iCs/>
          <w:u w:val="single"/>
          <w:bdr w:val="single" w:sz="8" w:space="0" w:color="auto"/>
        </w:rPr>
        <w:t>is that it defines deontology in terms of values that are not distinctively deontological</w:t>
      </w:r>
      <w:r w:rsidRPr="00467FC5">
        <w:rPr>
          <w:rFonts w:eastAsia="Calibri"/>
          <w:sz w:val="16"/>
        </w:rPr>
        <w:t xml:space="preserve">, though they may appear to be from the inside. </w:t>
      </w:r>
      <w:r w:rsidRPr="00467FC5">
        <w:rPr>
          <w:rFonts w:eastAsia="Calibri"/>
          <w:b/>
          <w:u w:val="single"/>
        </w:rPr>
        <w:t>Consider the following analogy with religion. When one asks a religious person to explain the essence of his religion, one often gets an answer like this: "It's about love</w:t>
      </w:r>
      <w:r w:rsidRPr="00467FC5">
        <w:rPr>
          <w:rFonts w:eastAsia="Calibri"/>
          <w:sz w:val="16"/>
        </w:rPr>
        <w:t xml:space="preserve">, really. It's about looking out for other people, looking beyond oneself. It's about community, being part of something larger than oneself." </w:t>
      </w:r>
      <w:r w:rsidRPr="00467FC5">
        <w:rPr>
          <w:rFonts w:eastAsia="Calibri"/>
          <w:b/>
          <w:u w:val="single"/>
        </w:rPr>
        <w:t>This sort of answer accurately captures the phenomenology of many people's religion, but it's nevertheless inadequate for distinguishing religion from other things</w:t>
      </w:r>
      <w:r w:rsidRPr="00467FC5">
        <w:rPr>
          <w:rFonts w:eastAsia="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467FC5">
        <w:rPr>
          <w:rFonts w:eastAsia="Calibri"/>
          <w:b/>
          <w:u w:val="single"/>
        </w:rPr>
        <w:t xml:space="preserve">the standard deontological/Kantian self-characterizatons </w:t>
      </w:r>
      <w:r w:rsidRPr="00467FC5">
        <w:rPr>
          <w:rFonts w:eastAsia="Calibri"/>
          <w:b/>
          <w:iCs/>
          <w:u w:val="single"/>
          <w:bdr w:val="single" w:sz="8" w:space="0" w:color="auto"/>
        </w:rPr>
        <w:t>fail to distinguish deontology from other approaches to ethics</w:t>
      </w:r>
      <w:r w:rsidRPr="00467FC5">
        <w:rPr>
          <w:rFonts w:eastAsia="Calibri"/>
          <w:sz w:val="16"/>
        </w:rPr>
        <w:t xml:space="preserve">. (See also Kagan (Kagan, 1997, pp. 70-78.) on the difficulty of defining deontology.) It seems to me that </w:t>
      </w:r>
      <w:r w:rsidRPr="00467FC5">
        <w:rPr>
          <w:rFonts w:eastAsia="Calibri"/>
          <w:b/>
          <w:u w:val="single"/>
        </w:rPr>
        <w:t>consequentialists</w:t>
      </w:r>
      <w:r w:rsidRPr="00467FC5">
        <w:rPr>
          <w:rFonts w:eastAsia="Calibri"/>
          <w:sz w:val="16"/>
        </w:rPr>
        <w:t xml:space="preserve">, as much as anyone else, </w:t>
      </w:r>
      <w:r w:rsidRPr="00467FC5">
        <w:rPr>
          <w:rFonts w:eastAsia="Calibri"/>
          <w:b/>
          <w:iCs/>
          <w:u w:val="single"/>
          <w:bdr w:val="single" w:sz="8" w:space="0" w:color="auto"/>
        </w:rPr>
        <w:t>have respect for persons</w:t>
      </w:r>
      <w:r w:rsidRPr="00467FC5">
        <w:rPr>
          <w:rFonts w:eastAsia="Calibri"/>
          <w:sz w:val="16"/>
        </w:rPr>
        <w:t xml:space="preserve">, </w:t>
      </w:r>
      <w:r w:rsidRPr="00467FC5">
        <w:rPr>
          <w:rFonts w:eastAsia="Calibri"/>
          <w:b/>
          <w:u w:val="single"/>
        </w:rPr>
        <w:t xml:space="preserve">are </w:t>
      </w:r>
      <w:r w:rsidRPr="00467FC5">
        <w:rPr>
          <w:rFonts w:eastAsia="Calibri"/>
          <w:b/>
          <w:iCs/>
          <w:u w:val="single"/>
          <w:bdr w:val="single" w:sz="8" w:space="0" w:color="auto"/>
        </w:rPr>
        <w:t>against treating people as mere objects,</w:t>
      </w:r>
      <w:r w:rsidRPr="00467FC5">
        <w:rPr>
          <w:rFonts w:eastAsia="Calibri"/>
          <w:sz w:val="16"/>
        </w:rPr>
        <w:t xml:space="preserve"> </w:t>
      </w:r>
      <w:r w:rsidRPr="00467FC5">
        <w:rPr>
          <w:rFonts w:eastAsia="Calibri"/>
          <w:b/>
          <w:u w:val="single"/>
        </w:rPr>
        <w:t xml:space="preserve">wish </w:t>
      </w:r>
      <w:r w:rsidRPr="00467FC5">
        <w:rPr>
          <w:rFonts w:eastAsia="Calibri"/>
          <w:b/>
          <w:iCs/>
          <w:u w:val="single"/>
          <w:bdr w:val="single" w:sz="8" w:space="0" w:color="auto"/>
        </w:rPr>
        <w:t>to act for reasons that rational creatures can share</w:t>
      </w:r>
      <w:r w:rsidRPr="00467FC5">
        <w:rPr>
          <w:rFonts w:eastAsia="Calibri"/>
          <w:b/>
          <w:u w:val="single"/>
        </w:rPr>
        <w:t>, etc</w:t>
      </w:r>
      <w:r w:rsidRPr="00467FC5">
        <w:rPr>
          <w:rFonts w:eastAsia="Calibri"/>
          <w:sz w:val="16"/>
        </w:rPr>
        <w:t xml:space="preserve">. </w:t>
      </w:r>
      <w:r w:rsidRPr="00467FC5">
        <w:rPr>
          <w:rFonts w:eastAsia="Calibri"/>
          <w:b/>
          <w:highlight w:val="green"/>
          <w:u w:val="single"/>
        </w:rPr>
        <w:t>A consequentialist</w:t>
      </w:r>
      <w:r w:rsidRPr="00467FC5">
        <w:rPr>
          <w:rFonts w:eastAsia="Calibri"/>
          <w:b/>
          <w:u w:val="single"/>
        </w:rPr>
        <w:t xml:space="preserve"> respects other persons, and </w:t>
      </w:r>
      <w:r w:rsidRPr="00467FC5">
        <w:rPr>
          <w:rFonts w:eastAsia="Calibri"/>
          <w:b/>
          <w:highlight w:val="green"/>
          <w:u w:val="single"/>
        </w:rPr>
        <w:t xml:space="preserve">refrains from treating them as mere objects, by </w:t>
      </w:r>
      <w:r w:rsidRPr="00467FC5">
        <w:rPr>
          <w:rFonts w:eastAsia="Calibri"/>
          <w:b/>
          <w:iCs/>
          <w:highlight w:val="green"/>
          <w:u w:val="single"/>
          <w:bdr w:val="single" w:sz="8" w:space="0" w:color="auto"/>
        </w:rPr>
        <w:t>counting every person's well-being in the decision-making process</w:t>
      </w:r>
      <w:r w:rsidRPr="00467FC5">
        <w:rPr>
          <w:rFonts w:eastAsia="Calibri"/>
          <w:sz w:val="16"/>
        </w:rPr>
        <w:t xml:space="preserve">. </w:t>
      </w:r>
      <w:r w:rsidRPr="00467FC5">
        <w:rPr>
          <w:rFonts w:eastAsia="Calibri"/>
          <w:b/>
          <w:u w:val="single"/>
        </w:rPr>
        <w:t xml:space="preserve">Likewise, </w:t>
      </w:r>
      <w:r w:rsidRPr="00467FC5">
        <w:rPr>
          <w:rFonts w:eastAsia="Calibri"/>
          <w:b/>
          <w:highlight w:val="green"/>
          <w:u w:val="single"/>
        </w:rPr>
        <w:t>a consequentialist attempts to act according to reasons that rational creatures can share by</w:t>
      </w:r>
      <w:r w:rsidRPr="00467FC5">
        <w:rPr>
          <w:rFonts w:eastAsia="Calibri"/>
          <w:b/>
          <w:u w:val="single"/>
        </w:rPr>
        <w:t xml:space="preserve"> acting according to </w:t>
      </w:r>
      <w:r w:rsidRPr="00467FC5">
        <w:rPr>
          <w:rFonts w:eastAsia="Calibri"/>
          <w:b/>
          <w:highlight w:val="green"/>
          <w:u w:val="single"/>
        </w:rPr>
        <w:t>principles</w:t>
      </w:r>
      <w:r w:rsidRPr="00467FC5">
        <w:rPr>
          <w:rFonts w:eastAsia="Calibri"/>
          <w:b/>
          <w:u w:val="single"/>
        </w:rPr>
        <w:t xml:space="preserve"> that </w:t>
      </w:r>
      <w:r w:rsidRPr="00467FC5">
        <w:rPr>
          <w:rFonts w:eastAsia="Calibri"/>
          <w:b/>
          <w:iCs/>
          <w:u w:val="single"/>
          <w:bdr w:val="single" w:sz="8" w:space="0" w:color="auto"/>
        </w:rPr>
        <w:t>give equal weight to everyone's interests</w:t>
      </w:r>
      <w:r w:rsidRPr="00467FC5">
        <w:rPr>
          <w:rFonts w:eastAsia="Calibri"/>
          <w:b/>
          <w:u w:val="single"/>
        </w:rPr>
        <w:t>, i.e. that are impartial</w:t>
      </w:r>
      <w:r w:rsidRPr="00467FC5">
        <w:rPr>
          <w:rFonts w:eastAsia="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467FC5">
        <w:rPr>
          <w:rFonts w:eastAsia="Calibri"/>
          <w:b/>
          <w:u w:val="single"/>
        </w:rPr>
        <w:t xml:space="preserve">If you ask a </w:t>
      </w:r>
      <w:r w:rsidRPr="00467FC5">
        <w:rPr>
          <w:rFonts w:eastAsia="Calibri"/>
          <w:b/>
          <w:highlight w:val="green"/>
          <w:u w:val="single"/>
        </w:rPr>
        <w:t>deontologicall</w:t>
      </w:r>
      <w:r w:rsidRPr="00467FC5">
        <w:rPr>
          <w:rFonts w:eastAsia="Calibri"/>
          <w:b/>
          <w:u w:val="single"/>
        </w:rPr>
        <w:t>y-minded person why it's wrong to push someone in front of speeding trolley in order to save five others, you will get</w:t>
      </w:r>
      <w:r w:rsidRPr="00467FC5">
        <w:rPr>
          <w:rFonts w:eastAsia="Calibri"/>
          <w:sz w:val="16"/>
        </w:rPr>
        <w:t xml:space="preserve"> characteristically deontological </w:t>
      </w:r>
      <w:r w:rsidRPr="00467FC5">
        <w:rPr>
          <w:rFonts w:eastAsia="Calibri"/>
          <w:b/>
          <w:highlight w:val="green"/>
          <w:u w:val="single"/>
        </w:rPr>
        <w:t>answers</w:t>
      </w:r>
      <w:r w:rsidRPr="00467FC5">
        <w:rPr>
          <w:rFonts w:eastAsia="Calibri"/>
          <w:sz w:val="16"/>
        </w:rPr>
        <w:t xml:space="preserve">. Some </w:t>
      </w:r>
      <w:r w:rsidRPr="00467FC5">
        <w:rPr>
          <w:rFonts w:eastAsia="Calibri"/>
          <w:b/>
          <w:iCs/>
          <w:highlight w:val="green"/>
          <w:u w:val="single"/>
          <w:bdr w:val="single" w:sz="8" w:space="0" w:color="auto"/>
        </w:rPr>
        <w:t xml:space="preserve">will be </w:t>
      </w:r>
      <w:r w:rsidRPr="00467FC5">
        <w:rPr>
          <w:rFonts w:eastAsia="Malgun Gothic"/>
          <w:b/>
          <w:iCs/>
          <w:highlight w:val="green"/>
          <w:u w:val="single"/>
          <w:bdr w:val="single" w:sz="8" w:space="0" w:color="auto"/>
        </w:rPr>
        <w:t>tautological</w:t>
      </w:r>
      <w:r w:rsidRPr="00467FC5">
        <w:rPr>
          <w:rFonts w:eastAsia="Calibri"/>
          <w:sz w:val="16"/>
        </w:rPr>
        <w:t xml:space="preserve">: </w:t>
      </w:r>
      <w:r w:rsidRPr="00467FC5">
        <w:rPr>
          <w:rFonts w:eastAsia="Calibri"/>
          <w:b/>
          <w:iCs/>
          <w:u w:val="single"/>
          <w:bdr w:val="single" w:sz="8" w:space="0" w:color="auto"/>
        </w:rPr>
        <w:t>"</w:t>
      </w:r>
      <w:r w:rsidRPr="00467FC5">
        <w:rPr>
          <w:rFonts w:eastAsia="Calibri"/>
          <w:b/>
          <w:iCs/>
          <w:highlight w:val="green"/>
          <w:u w:val="single"/>
          <w:bdr w:val="single" w:sz="8" w:space="0" w:color="auto"/>
        </w:rPr>
        <w:t>Because it's murder!</w:t>
      </w:r>
      <w:r w:rsidRPr="00467FC5">
        <w:rPr>
          <w:rFonts w:eastAsia="Calibri"/>
          <w:b/>
          <w:iCs/>
          <w:u w:val="single"/>
          <w:bdr w:val="single" w:sz="8" w:space="0" w:color="auto"/>
        </w:rPr>
        <w:t>"</w:t>
      </w:r>
      <w:r w:rsidRPr="00467FC5">
        <w:rPr>
          <w:rFonts w:eastAsia="Calibri"/>
          <w:sz w:val="16"/>
        </w:rPr>
        <w:t xml:space="preserve"> </w:t>
      </w:r>
      <w:r w:rsidRPr="00467FC5">
        <w:rPr>
          <w:rFonts w:eastAsia="Calibri"/>
          <w:b/>
          <w:highlight w:val="green"/>
          <w:u w:val="single"/>
        </w:rPr>
        <w:t>Others will be more sophisticated: "The ends don't justify the means</w:t>
      </w:r>
      <w:r w:rsidRPr="00467FC5">
        <w:rPr>
          <w:rFonts w:eastAsia="Calibri"/>
          <w:sz w:val="16"/>
        </w:rPr>
        <w:t xml:space="preserve">." "You have to respect people's rights." </w:t>
      </w:r>
      <w:r w:rsidRPr="00467FC5">
        <w:rPr>
          <w:rFonts w:eastAsia="Calibri"/>
          <w:b/>
          <w:iCs/>
          <w:highlight w:val="green"/>
          <w:u w:val="single"/>
          <w:bdr w:val="single" w:sz="8" w:space="0" w:color="auto"/>
        </w:rPr>
        <w:t>But</w:t>
      </w:r>
      <w:r w:rsidRPr="00467FC5">
        <w:rPr>
          <w:rFonts w:eastAsia="Calibri"/>
          <w:sz w:val="16"/>
        </w:rPr>
        <w:t xml:space="preserve">, as we know, </w:t>
      </w:r>
      <w:r w:rsidRPr="00467FC5">
        <w:rPr>
          <w:rFonts w:eastAsia="Calibri"/>
          <w:b/>
          <w:iCs/>
          <w:highlight w:val="green"/>
          <w:u w:val="single"/>
          <w:bdr w:val="single" w:sz="8" w:space="0" w:color="auto"/>
        </w:rPr>
        <w:t xml:space="preserve">these answers don't really explain </w:t>
      </w:r>
      <w:r w:rsidRPr="00467FC5">
        <w:rPr>
          <w:rFonts w:eastAsia="Calibri"/>
          <w:b/>
          <w:iCs/>
          <w:highlight w:val="green"/>
          <w:u w:val="single"/>
          <w:bdr w:val="single" w:sz="8" w:space="0" w:color="auto"/>
        </w:rPr>
        <w:lastRenderedPageBreak/>
        <w:t>anything</w:t>
      </w:r>
      <w:r w:rsidRPr="00467FC5">
        <w:rPr>
          <w:rFonts w:eastAsia="Calibri"/>
          <w:sz w:val="16"/>
        </w:rPr>
        <w:t xml:space="preserve">, because </w:t>
      </w:r>
      <w:r w:rsidRPr="00467FC5">
        <w:rPr>
          <w:rFonts w:eastAsia="Calibri"/>
          <w:b/>
          <w:u w:val="single"/>
        </w:rPr>
        <w:t xml:space="preserve">if you give </w:t>
      </w:r>
      <w:r w:rsidRPr="00467FC5">
        <w:rPr>
          <w:rFonts w:eastAsia="Calibri"/>
          <w:b/>
          <w:highlight w:val="green"/>
          <w:u w:val="single"/>
        </w:rPr>
        <w:t>the same people</w:t>
      </w:r>
      <w:r w:rsidRPr="00467FC5">
        <w:rPr>
          <w:rFonts w:eastAsia="Calibri"/>
          <w:sz w:val="16"/>
          <w:highlight w:val="green"/>
        </w:rPr>
        <w:t xml:space="preserve"> </w:t>
      </w:r>
      <w:r w:rsidRPr="00467FC5">
        <w:rPr>
          <w:rFonts w:eastAsia="Calibri"/>
          <w:sz w:val="16"/>
        </w:rPr>
        <w:t xml:space="preserve">(on different occasions) </w:t>
      </w:r>
      <w:r w:rsidRPr="00467FC5">
        <w:rPr>
          <w:rFonts w:eastAsia="Calibri"/>
          <w:b/>
          <w:u w:val="single"/>
        </w:rPr>
        <w:t>the trolley case</w:t>
      </w:r>
      <w:r w:rsidRPr="00467FC5">
        <w:rPr>
          <w:rFonts w:eastAsia="Calibri"/>
          <w:sz w:val="16"/>
        </w:rPr>
        <w:t xml:space="preserve"> or the loop case (See above), </w:t>
      </w:r>
      <w:r w:rsidRPr="00467FC5">
        <w:rPr>
          <w:rFonts w:eastAsia="Calibri"/>
          <w:b/>
          <w:iCs/>
          <w:highlight w:val="green"/>
          <w:u w:val="single"/>
          <w:bdr w:val="single" w:sz="8" w:space="0" w:color="auto"/>
        </w:rPr>
        <w:t>they'll make the opposite judgment</w:t>
      </w:r>
      <w:r w:rsidRPr="00467FC5">
        <w:rPr>
          <w:rFonts w:eastAsia="Calibri"/>
          <w:sz w:val="16"/>
        </w:rPr>
        <w:t xml:space="preserve">, even though their initial explanation concerning the footbridge case applies equally well to one or both of these cases. </w:t>
      </w:r>
      <w:r w:rsidRPr="00467FC5">
        <w:rPr>
          <w:rFonts w:eastAsia="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467FC5">
        <w:rPr>
          <w:rFonts w:eastAsia="Calibri"/>
          <w:sz w:val="16"/>
        </w:rPr>
        <w:t xml:space="preserve">. Although these explanations are inevitably incomplete, </w:t>
      </w:r>
      <w:r w:rsidRPr="00467FC5">
        <w:rPr>
          <w:rFonts w:eastAsia="Calibri"/>
          <w:b/>
          <w:iCs/>
          <w:u w:val="single"/>
          <w:bdr w:val="single" w:sz="8" w:space="0" w:color="auto"/>
        </w:rPr>
        <w:t>there seems to be "something deeply right" about them because they give voice to powerful moral emotions</w:t>
      </w:r>
      <w:r w:rsidRPr="00467FC5">
        <w:rPr>
          <w:rFonts w:eastAsia="Calibri"/>
          <w:sz w:val="16"/>
        </w:rPr>
        <w:t xml:space="preserve">. </w:t>
      </w:r>
      <w:r w:rsidRPr="00467FC5">
        <w:rPr>
          <w:rFonts w:eastAsia="Calibri"/>
          <w:b/>
          <w:u w:val="single"/>
        </w:rPr>
        <w:t>But, as with many religious people's accounts of what's essential to religion, they don't really explain what's distinctive about the philosophy in question</w:t>
      </w:r>
      <w:r w:rsidRPr="00467FC5">
        <w:rPr>
          <w:rFonts w:eastAsia="Calibri"/>
          <w:sz w:val="16"/>
        </w:rPr>
        <w:t xml:space="preserve">. </w:t>
      </w:r>
    </w:p>
    <w:p w14:paraId="0EDBBA43" w14:textId="77777777" w:rsidR="00AC3C33" w:rsidRPr="00467FC5" w:rsidRDefault="00AC3C33" w:rsidP="00AC3C33">
      <w:pPr>
        <w:rPr>
          <w:rFonts w:eastAsia="Calibri"/>
          <w:sz w:val="16"/>
        </w:rPr>
      </w:pPr>
    </w:p>
    <w:p w14:paraId="1E8548ED" w14:textId="77777777" w:rsidR="00AC3C33" w:rsidRPr="00467FC5" w:rsidRDefault="00AC3C33" w:rsidP="00AC3C33"/>
    <w:p w14:paraId="7A4B627E" w14:textId="77777777" w:rsidR="00AC3C33" w:rsidRPr="00467FC5" w:rsidRDefault="00AC3C33" w:rsidP="00AC3C33">
      <w:pPr>
        <w:keepNext/>
        <w:keepLines/>
        <w:spacing w:before="40" w:after="0"/>
        <w:outlineLvl w:val="3"/>
        <w:rPr>
          <w:rFonts w:eastAsiaTheme="majorEastAsia" w:cstheme="majorBidi"/>
          <w:b/>
          <w:iCs/>
        </w:rPr>
      </w:pPr>
      <w:r>
        <w:rPr>
          <w:rFonts w:eastAsiaTheme="majorEastAsia" w:cstheme="majorBidi"/>
          <w:b/>
          <w:iCs/>
        </w:rPr>
        <w:t>3</w:t>
      </w:r>
      <w:r w:rsidRPr="00467FC5">
        <w:rPr>
          <w:rFonts w:eastAsiaTheme="majorEastAsia" w:cstheme="majorBidi"/>
          <w:b/>
          <w:iCs/>
        </w:rPr>
        <w:t xml:space="preserve">. Uncertainty and social contract require governments use util </w:t>
      </w:r>
    </w:p>
    <w:p w14:paraId="390E7708" w14:textId="77777777" w:rsidR="00AC3C33" w:rsidRPr="00467FC5" w:rsidRDefault="00AC3C33" w:rsidP="00AC3C33">
      <w:pPr>
        <w:rPr>
          <w:sz w:val="16"/>
        </w:rPr>
      </w:pPr>
      <w:r w:rsidRPr="00467FC5">
        <w:rPr>
          <w:b/>
          <w:bCs/>
          <w:u w:val="single"/>
        </w:rPr>
        <w:t>Gooden, 1995</w:t>
      </w:r>
      <w:r w:rsidRPr="00467FC5">
        <w:rPr>
          <w:b/>
          <w:sz w:val="16"/>
        </w:rPr>
        <w:t xml:space="preserve">  (</w:t>
      </w:r>
      <w:r w:rsidRPr="00467FC5">
        <w:rPr>
          <w:sz w:val="16"/>
        </w:rPr>
        <w:t xml:space="preserve">Robert, philsopher at the Research School of the Social Sciences, </w:t>
      </w:r>
      <w:r w:rsidRPr="00467FC5">
        <w:rPr>
          <w:u w:val="single"/>
        </w:rPr>
        <w:t>Utilitarianism as Public Philosophy</w:t>
      </w:r>
      <w:r w:rsidRPr="00467FC5">
        <w:rPr>
          <w:sz w:val="16"/>
        </w:rPr>
        <w:t>. P. 62-63)</w:t>
      </w:r>
    </w:p>
    <w:p w14:paraId="7AF94019" w14:textId="77777777" w:rsidR="00AC3C33" w:rsidRPr="00467FC5" w:rsidRDefault="00AC3C33" w:rsidP="00AC3C33">
      <w:pPr>
        <w:rPr>
          <w:sz w:val="16"/>
        </w:rPr>
      </w:pPr>
      <w:r w:rsidRPr="00467FC5">
        <w:rPr>
          <w:sz w:val="16"/>
        </w:rPr>
        <w:t xml:space="preserve">Consider, first, the argument from necessity.  </w:t>
      </w:r>
      <w:r w:rsidRPr="00467FC5">
        <w:rPr>
          <w:u w:val="single"/>
        </w:rPr>
        <w:t xml:space="preserve">Public </w:t>
      </w:r>
      <w:r w:rsidRPr="00467FC5">
        <w:rPr>
          <w:highlight w:val="green"/>
          <w:u w:val="single"/>
        </w:rPr>
        <w:t>officials</w:t>
      </w:r>
      <w:r w:rsidRPr="00467FC5">
        <w:rPr>
          <w:u w:val="single"/>
        </w:rPr>
        <w:t xml:space="preserve"> are obliged to </w:t>
      </w:r>
      <w:r w:rsidRPr="00467FC5">
        <w:rPr>
          <w:highlight w:val="green"/>
          <w:u w:val="single"/>
        </w:rPr>
        <w:t>make</w:t>
      </w:r>
      <w:r w:rsidRPr="00467FC5">
        <w:rPr>
          <w:u w:val="single"/>
        </w:rPr>
        <w:t xml:space="preserve"> their </w:t>
      </w:r>
      <w:r w:rsidRPr="00467FC5">
        <w:rPr>
          <w:highlight w:val="green"/>
          <w:u w:val="single"/>
        </w:rPr>
        <w:t>choices under uncertainty</w:t>
      </w:r>
      <w:r w:rsidRPr="00467FC5">
        <w:rPr>
          <w:u w:val="single"/>
        </w:rPr>
        <w:t xml:space="preserve">, </w:t>
      </w:r>
      <w:r w:rsidRPr="00467FC5">
        <w:rPr>
          <w:sz w:val="16"/>
        </w:rPr>
        <w:t xml:space="preserve">and uncertainty of a very special sort at that.  </w:t>
      </w:r>
      <w:r w:rsidRPr="00467FC5">
        <w:rPr>
          <w:u w:val="single"/>
        </w:rPr>
        <w:t>All choices—public and private alike—are made under some degree of uncertainty,</w:t>
      </w:r>
      <w:r w:rsidRPr="00467FC5">
        <w:rPr>
          <w:sz w:val="16"/>
        </w:rPr>
        <w:t xml:space="preserve"> of course.  </w:t>
      </w:r>
      <w:r w:rsidRPr="00467FC5">
        <w:rPr>
          <w:u w:val="single"/>
        </w:rPr>
        <w:t xml:space="preserve">But in the nature of things, </w:t>
      </w:r>
      <w:r w:rsidRPr="00467FC5">
        <w:rPr>
          <w:highlight w:val="green"/>
          <w:u w:val="single"/>
        </w:rPr>
        <w:t>private individuals</w:t>
      </w:r>
      <w:r w:rsidRPr="00467FC5">
        <w:rPr>
          <w:u w:val="single"/>
        </w:rPr>
        <w:t xml:space="preserve"> will usually </w:t>
      </w:r>
      <w:r w:rsidRPr="00467FC5">
        <w:rPr>
          <w:highlight w:val="green"/>
          <w:u w:val="single"/>
        </w:rPr>
        <w:t>have more complete information</w:t>
      </w:r>
      <w:r w:rsidRPr="00467FC5">
        <w:rPr>
          <w:sz w:val="16"/>
        </w:rPr>
        <w:t xml:space="preserve"> </w:t>
      </w:r>
      <w:r w:rsidRPr="00467FC5">
        <w:rPr>
          <w:u w:val="single"/>
        </w:rPr>
        <w:t>on the peculiarities of their own circumstances</w:t>
      </w:r>
      <w:r w:rsidRPr="00467FC5">
        <w:rPr>
          <w:sz w:val="16"/>
        </w:rPr>
        <w:t xml:space="preserve"> and on the ramifications that alternative possible choices might have on them.  </w:t>
      </w:r>
      <w:r w:rsidRPr="00467FC5">
        <w:rPr>
          <w:u w:val="single"/>
        </w:rPr>
        <w:t xml:space="preserve">Public </w:t>
      </w:r>
      <w:r w:rsidRPr="00467FC5">
        <w:rPr>
          <w:highlight w:val="green"/>
          <w:u w:val="single"/>
        </w:rPr>
        <w:t>officials</w:t>
      </w:r>
      <w:r w:rsidRPr="00467FC5">
        <w:rPr>
          <w:u w:val="single"/>
        </w:rPr>
        <w:t xml:space="preserve">, in contrast, are relatively poorly informed as to the effects that their choices will have on individuals, one by one.  What they </w:t>
      </w:r>
      <w:r w:rsidRPr="00467FC5">
        <w:rPr>
          <w:highlight w:val="green"/>
          <w:u w:val="single"/>
        </w:rPr>
        <w:t>typically</w:t>
      </w:r>
      <w:r w:rsidRPr="00467FC5">
        <w:rPr>
          <w:u w:val="single"/>
        </w:rPr>
        <w:t xml:space="preserve"> do </w:t>
      </w:r>
      <w:r w:rsidRPr="00467FC5">
        <w:rPr>
          <w:highlight w:val="green"/>
          <w:u w:val="single"/>
        </w:rPr>
        <w:t>know</w:t>
      </w:r>
      <w:r w:rsidRPr="00467FC5">
        <w:rPr>
          <w:u w:val="single"/>
        </w:rPr>
        <w:t xml:space="preserve"> are generalities: averages and </w:t>
      </w:r>
      <w:r w:rsidRPr="00467FC5">
        <w:rPr>
          <w:highlight w:val="green"/>
          <w:u w:val="single"/>
        </w:rPr>
        <w:t>aggregates</w:t>
      </w:r>
      <w:r w:rsidRPr="00467FC5">
        <w:rPr>
          <w:u w:val="single"/>
        </w:rPr>
        <w:t xml:space="preserve">.  They know </w:t>
      </w:r>
      <w:r w:rsidRPr="00467FC5">
        <w:rPr>
          <w:highlight w:val="green"/>
          <w:u w:val="single"/>
        </w:rPr>
        <w:t>what will happen most often to most people as a result of</w:t>
      </w:r>
      <w:r w:rsidRPr="00467FC5">
        <w:rPr>
          <w:u w:val="single"/>
        </w:rPr>
        <w:t xml:space="preserve"> their various possible </w:t>
      </w:r>
      <w:r w:rsidRPr="00467FC5">
        <w:rPr>
          <w:highlight w:val="green"/>
          <w:u w:val="single"/>
        </w:rPr>
        <w:t>choices</w:t>
      </w:r>
      <w:r w:rsidRPr="00467FC5">
        <w:rPr>
          <w:sz w:val="16"/>
        </w:rPr>
        <w:t xml:space="preserve">.  But that is all.  </w:t>
      </w:r>
      <w:r w:rsidRPr="00467FC5">
        <w:rPr>
          <w:highlight w:val="green"/>
          <w:u w:val="single"/>
        </w:rPr>
        <w:t>That is enough to allow</w:t>
      </w:r>
      <w:r w:rsidRPr="00467FC5">
        <w:rPr>
          <w:u w:val="single"/>
        </w:rPr>
        <w:t xml:space="preserve"> public policy-makers to use the </w:t>
      </w:r>
      <w:r w:rsidRPr="00467FC5">
        <w:rPr>
          <w:highlight w:val="green"/>
          <w:u w:val="single"/>
        </w:rPr>
        <w:t>util</w:t>
      </w:r>
      <w:r w:rsidRPr="00467FC5">
        <w:rPr>
          <w:u w:val="single"/>
        </w:rPr>
        <w:t>itarian calculus</w:t>
      </w:r>
      <w:r w:rsidRPr="00467FC5">
        <w:rPr>
          <w:sz w:val="16"/>
        </w:rPr>
        <w:t>—if they want to use it at all—</w:t>
      </w:r>
      <w:r w:rsidRPr="00467FC5">
        <w:rPr>
          <w:highlight w:val="green"/>
          <w:u w:val="single"/>
        </w:rPr>
        <w:t>to choose general rules</w:t>
      </w:r>
      <w:r w:rsidRPr="00467FC5">
        <w:rPr>
          <w:u w:val="single"/>
        </w:rPr>
        <w:t xml:space="preserve"> of conduct.  </w:t>
      </w:r>
      <w:r w:rsidRPr="00467FC5">
        <w:rPr>
          <w:highlight w:val="green"/>
          <w:u w:val="single"/>
        </w:rPr>
        <w:t>Knowing aggregates</w:t>
      </w:r>
      <w:r w:rsidRPr="00467FC5">
        <w:rPr>
          <w:u w:val="single"/>
        </w:rPr>
        <w:t xml:space="preserve"> and averages, </w:t>
      </w:r>
      <w:r w:rsidRPr="00467FC5">
        <w:rPr>
          <w:highlight w:val="green"/>
          <w:u w:val="single"/>
        </w:rPr>
        <w:t>they can</w:t>
      </w:r>
      <w:r w:rsidRPr="00467FC5">
        <w:rPr>
          <w:u w:val="single"/>
        </w:rPr>
        <w:t xml:space="preserve"> proceed to </w:t>
      </w:r>
      <w:r w:rsidRPr="00467FC5">
        <w:rPr>
          <w:highlight w:val="green"/>
          <w:u w:val="single"/>
        </w:rPr>
        <w:t>calculate</w:t>
      </w:r>
      <w:r w:rsidRPr="00467FC5">
        <w:rPr>
          <w:u w:val="single"/>
        </w:rPr>
        <w:t xml:space="preserve"> the </w:t>
      </w:r>
      <w:r w:rsidRPr="00467FC5">
        <w:rPr>
          <w:highlight w:val="green"/>
          <w:u w:val="single"/>
        </w:rPr>
        <w:t>utility payoffs</w:t>
      </w:r>
      <w:r w:rsidRPr="00467FC5">
        <w:rPr>
          <w:u w:val="single"/>
        </w:rPr>
        <w:t xml:space="preserve"> from adopting each alternative possible general rules.</w:t>
      </w:r>
    </w:p>
    <w:p w14:paraId="471D0940" w14:textId="77777777" w:rsidR="00AC3C33" w:rsidRDefault="00AC3C33" w:rsidP="00AC3C33"/>
    <w:p w14:paraId="3FF8B3FE" w14:textId="77777777" w:rsidR="00AC3C33" w:rsidRPr="00D303E6" w:rsidRDefault="00AC3C33" w:rsidP="00AC3C33">
      <w:pPr>
        <w:keepNext/>
        <w:keepLines/>
        <w:spacing w:before="40" w:after="0"/>
        <w:outlineLvl w:val="3"/>
        <w:rPr>
          <w:rFonts w:eastAsiaTheme="majorEastAsia" w:cstheme="majorBidi"/>
          <w:b/>
          <w:iCs/>
        </w:rPr>
      </w:pPr>
      <w:r>
        <w:t xml:space="preserve">4. </w:t>
      </w:r>
      <w:r w:rsidRPr="00D303E6">
        <w:rPr>
          <w:rFonts w:eastAsiaTheme="majorEastAsia" w:cstheme="majorBidi"/>
          <w:b/>
          <w:iCs/>
        </w:rPr>
        <w:t>Disregarding foreseeable harm reifies structures of domination</w:t>
      </w:r>
    </w:p>
    <w:p w14:paraId="431DE5A6" w14:textId="77777777" w:rsidR="00AC3C33" w:rsidRPr="00D303E6" w:rsidRDefault="00AC3C33" w:rsidP="00AC3C33">
      <w:r w:rsidRPr="00D303E6">
        <w:rPr>
          <w:rFonts w:asciiTheme="minorHAnsi" w:hAnsiTheme="minorHAnsi"/>
          <w:b/>
          <w:bCs/>
        </w:rPr>
        <w:t>McCluskey 12</w:t>
      </w:r>
      <w:r w:rsidRPr="00D303E6">
        <w:t xml:space="preserve"> – JSD @ Columbia, Professor of Law @ SUNY-Buffalo</w:t>
      </w:r>
    </w:p>
    <w:p w14:paraId="6CFFEAFE" w14:textId="77777777" w:rsidR="00AC3C33" w:rsidRPr="00D303E6" w:rsidRDefault="00AC3C33" w:rsidP="00AC3C33">
      <w:r w:rsidRPr="00D303E6">
        <w:t>(Martha, “How the "Unintended Consequences" Story Promotes Unjust Intent and Impact,” Berkeley La Raza, doi: dx.doi.org/doi:10.15779/Z381664)</w:t>
      </w:r>
    </w:p>
    <w:p w14:paraId="30E6FC60" w14:textId="10AA45BA" w:rsidR="00991A67" w:rsidRDefault="00AC3C33" w:rsidP="00AC3C33">
      <w:pPr>
        <w:rPr>
          <w:sz w:val="16"/>
        </w:rPr>
      </w:pPr>
      <w:r w:rsidRPr="00D303E6">
        <w:rPr>
          <w:b/>
          <w:u w:val="single"/>
        </w:rPr>
        <w:t>By similarly making structures of inequality appear beyond the reach of law</w:t>
      </w:r>
      <w:r w:rsidRPr="00D303E6">
        <w:rPr>
          <w:sz w:val="16"/>
        </w:rPr>
        <w:t xml:space="preserve"> reform, </w:t>
      </w:r>
      <w:r w:rsidRPr="00D303E6">
        <w:rPr>
          <w:b/>
          <w:u w:val="single"/>
        </w:rPr>
        <w:t>the "unintended consequences" message helps update and reinforce the narrowing of protections against intentional racial harm. Justice is centrally a question of whose</w:t>
      </w:r>
      <w:r w:rsidRPr="00D303E6">
        <w:rPr>
          <w:sz w:val="16"/>
        </w:rPr>
        <w:t xml:space="preserve"> interests and whose </w:t>
      </w:r>
      <w:r w:rsidRPr="00D303E6">
        <w:rPr>
          <w:b/>
          <w:u w:val="single"/>
        </w:rPr>
        <w:t>harms should count</w:t>
      </w:r>
      <w:r w:rsidRPr="00D303E6">
        <w:rPr>
          <w:sz w:val="16"/>
        </w:rPr>
        <w:t xml:space="preserve">, in what context and in what form and to whom. </w:t>
      </w:r>
      <w:r w:rsidRPr="00D303E6">
        <w:rPr>
          <w:b/>
          <w:highlight w:val="green"/>
          <w:u w:val="single"/>
        </w:rPr>
        <w:t xml:space="preserve">Power is centrally about being able to act </w:t>
      </w:r>
      <w:r w:rsidRPr="00D303E6">
        <w:rPr>
          <w:b/>
          <w:iCs/>
          <w:highlight w:val="green"/>
          <w:u w:val="single"/>
          <w:bdr w:val="single" w:sz="8" w:space="0" w:color="auto"/>
        </w:rPr>
        <w:t>without having to take harm to others into account.</w:t>
      </w:r>
      <w:r w:rsidRPr="00D303E6">
        <w:rPr>
          <w:b/>
          <w:highlight w:val="green"/>
          <w:u w:val="single"/>
        </w:rPr>
        <w:t xml:space="preserve"> This power </w:t>
      </w:r>
      <w:r w:rsidRPr="00D303E6">
        <w:rPr>
          <w:b/>
          <w:u w:val="single"/>
        </w:rPr>
        <w:t xml:space="preserve">to gain by harming others </w:t>
      </w:r>
      <w:r w:rsidRPr="00D303E6">
        <w:rPr>
          <w:b/>
          <w:highlight w:val="green"/>
          <w:u w:val="single"/>
        </w:rPr>
        <w:t xml:space="preserve">is strongest when </w:t>
      </w:r>
      <w:r w:rsidRPr="00D303E6">
        <w:rPr>
          <w:b/>
          <w:u w:val="single"/>
        </w:rPr>
        <w:t>it operates through</w:t>
      </w:r>
      <w:r w:rsidRPr="00D303E6">
        <w:rPr>
          <w:sz w:val="16"/>
        </w:rPr>
        <w:t xml:space="preserve"> systems and </w:t>
      </w:r>
      <w:r w:rsidRPr="00D303E6">
        <w:rPr>
          <w:b/>
          <w:highlight w:val="green"/>
          <w:u w:val="single"/>
        </w:rPr>
        <w:t xml:space="preserve">structures that make </w:t>
      </w:r>
      <w:r w:rsidRPr="00D303E6">
        <w:rPr>
          <w:b/>
          <w:iCs/>
          <w:highlight w:val="green"/>
          <w:u w:val="single"/>
          <w:bdr w:val="single" w:sz="8" w:space="0" w:color="auto"/>
        </w:rPr>
        <w:t>disregarding that harm appear</w:t>
      </w:r>
      <w:r w:rsidRPr="00D303E6">
        <w:rPr>
          <w:sz w:val="16"/>
          <w:highlight w:val="green"/>
        </w:rPr>
        <w:t xml:space="preserve"> </w:t>
      </w:r>
      <w:r w:rsidRPr="00D303E6">
        <w:rPr>
          <w:sz w:val="16"/>
        </w:rPr>
        <w:t xml:space="preserve">routine, rational, and beneficial or at least </w:t>
      </w:r>
      <w:r w:rsidRPr="00D303E6">
        <w:rPr>
          <w:b/>
          <w:iCs/>
          <w:highlight w:val="green"/>
          <w:u w:val="single"/>
          <w:bdr w:val="single" w:sz="8" w:space="0" w:color="auto"/>
        </w:rPr>
        <w:t>acceptable</w:t>
      </w:r>
      <w:r w:rsidRPr="00D303E6">
        <w:rPr>
          <w:sz w:val="16"/>
          <w:highlight w:val="green"/>
        </w:rPr>
        <w:t xml:space="preserve"> </w:t>
      </w:r>
      <w:r w:rsidRPr="00D303E6">
        <w:rPr>
          <w:sz w:val="16"/>
        </w:rPr>
        <w:t xml:space="preserve">or perhaps inevitable. By portraying law's unequal harms as the "side effects" of systems and structures with unquestionable "main effects," </w:t>
      </w:r>
      <w:r w:rsidRPr="00D303E6">
        <w:rPr>
          <w:b/>
          <w:u w:val="single"/>
        </w:rPr>
        <w:t>the</w:t>
      </w:r>
      <w:r w:rsidRPr="00D303E6">
        <w:rPr>
          <w:sz w:val="16"/>
        </w:rPr>
        <w:t xml:space="preserve"> "</w:t>
      </w:r>
      <w:r w:rsidRPr="00D303E6">
        <w:rPr>
          <w:b/>
          <w:u w:val="single"/>
        </w:rPr>
        <w:t>unintended consequences" story helps affirm the resulting harm</w:t>
      </w:r>
      <w:r w:rsidRPr="00D303E6">
        <w:rPr>
          <w:sz w:val="16"/>
        </w:rPr>
        <w:t xml:space="preserve"> even as it seems to offer sympathy and technical assistance. In considering </w:t>
      </w:r>
      <w:r w:rsidRPr="00D303E6">
        <w:rPr>
          <w:sz w:val="16"/>
        </w:rPr>
        <w:lastRenderedPageBreak/>
        <w:t xml:space="preserve">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D303E6">
        <w:rPr>
          <w:b/>
          <w:u w:val="single"/>
        </w:rPr>
        <w:t>The unequal effects of</w:t>
      </w:r>
      <w:r w:rsidRPr="00D303E6">
        <w:rPr>
          <w:sz w:val="16"/>
        </w:rPr>
        <w:t xml:space="preserve"> the prevailing </w:t>
      </w:r>
      <w:r w:rsidRPr="00D303E6">
        <w:rPr>
          <w:b/>
          <w:u w:val="single"/>
        </w:rPr>
        <w:t>policy</w:t>
      </w:r>
      <w:r w:rsidRPr="00D303E6">
        <w:rPr>
          <w:sz w:val="16"/>
        </w:rPr>
        <w:t xml:space="preserve"> response to the crisis </w:t>
      </w:r>
      <w:r w:rsidRPr="00D303E6">
        <w:rPr>
          <w:b/>
          <w:u w:val="single"/>
        </w:rPr>
        <w:t>are foreseeable and obvious, not accidental or surprising</w:t>
      </w:r>
      <w:r w:rsidRPr="00D303E6">
        <w:rPr>
          <w:sz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massive subsidized credit and other protections for Wall Street. Many policy actions likely to alleviate the unequal harm of the crisis similarly are impeded not because consumer advocates, low-income homeowners, or racial justice advocates hesitate to risk major changes in existing systems, or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D303E6">
        <w:rPr>
          <w:b/>
          <w:highlight w:val="green"/>
          <w:u w:val="single"/>
        </w:rPr>
        <w:t xml:space="preserve">justice requires careful attention to both </w:t>
      </w:r>
      <w:r w:rsidRPr="00D303E6">
        <w:rPr>
          <w:b/>
          <w:iCs/>
          <w:highlight w:val="green"/>
          <w:u w:val="single"/>
          <w:bdr w:val="single" w:sz="8" w:space="0" w:color="auto"/>
        </w:rPr>
        <w:t>harmful intent</w:t>
      </w:r>
      <w:r w:rsidRPr="00D303E6">
        <w:rPr>
          <w:b/>
          <w:highlight w:val="green"/>
          <w:u w:val="single"/>
        </w:rPr>
        <w:t xml:space="preserve"> and to </w:t>
      </w:r>
      <w:r w:rsidRPr="00D303E6">
        <w:rPr>
          <w:b/>
          <w:iCs/>
          <w:highlight w:val="green"/>
          <w:u w:val="single"/>
          <w:bdr w:val="single" w:sz="8" w:space="0" w:color="auto"/>
        </w:rPr>
        <w:t>complex harmful effects</w:t>
      </w:r>
      <w:r w:rsidRPr="00D303E6">
        <w:rPr>
          <w:sz w:val="16"/>
        </w:rPr>
        <w:t xml:space="preserve">. But </w:t>
      </w:r>
      <w:r w:rsidRPr="00D303E6">
        <w:rPr>
          <w:b/>
          <w:u w:val="single"/>
        </w:rPr>
        <w:t>the concept of "unintended consequences" inverts justice by suggesting that the best way to care</w:t>
      </w:r>
      <w:r w:rsidRPr="00D303E6">
        <w:rPr>
          <w:sz w:val="16"/>
        </w:rPr>
        <w:t xml:space="preserve"> for those at the bottom </w:t>
      </w:r>
      <w:r w:rsidRPr="00D303E6">
        <w:rPr>
          <w:b/>
          <w:u w:val="single"/>
        </w:rPr>
        <w:t>is to not care to make law more attentive</w:t>
      </w:r>
      <w:r w:rsidRPr="00D303E6">
        <w:rPr>
          <w:sz w:val="16"/>
        </w:rPr>
        <w:t xml:space="preserve"> to the bottom. "</w:t>
      </w:r>
      <w:r w:rsidRPr="00D303E6">
        <w:rPr>
          <w:b/>
          <w:highlight w:val="green"/>
          <w:u w:val="single"/>
        </w:rPr>
        <w:t xml:space="preserve">Unintended consequences" arguments promote a </w:t>
      </w:r>
      <w:r w:rsidRPr="00D303E6">
        <w:rPr>
          <w:b/>
          <w:iCs/>
          <w:highlight w:val="green"/>
          <w:u w:val="single"/>
          <w:bdr w:val="single" w:sz="8" w:space="0" w:color="auto"/>
        </w:rPr>
        <w:t>simplistic moral message</w:t>
      </w:r>
      <w:r w:rsidRPr="00D303E6">
        <w:rPr>
          <w:b/>
          <w:highlight w:val="green"/>
          <w:u w:val="single"/>
        </w:rPr>
        <w:t xml:space="preserve"> in the </w:t>
      </w:r>
      <w:r w:rsidRPr="00D303E6">
        <w:rPr>
          <w:b/>
          <w:iCs/>
          <w:highlight w:val="green"/>
          <w:u w:val="single"/>
          <w:bdr w:val="single" w:sz="8" w:space="0" w:color="auto"/>
        </w:rPr>
        <w:t>guise</w:t>
      </w:r>
      <w:r w:rsidRPr="00D303E6">
        <w:rPr>
          <w:b/>
          <w:highlight w:val="green"/>
          <w:u w:val="single"/>
        </w:rPr>
        <w:t xml:space="preserve"> of sophisticated intellectual critique</w:t>
      </w:r>
      <w:r w:rsidRPr="00D303E6">
        <w:rPr>
          <w:sz w:val="16"/>
        </w:rPr>
        <w:t xml:space="preserve">-the message that those who lack power should not seek it because the desire for more power is what hurts most. Further, </w:t>
      </w:r>
      <w:r w:rsidRPr="00D303E6">
        <w:rPr>
          <w:b/>
          <w:u w:val="single"/>
        </w:rPr>
        <w:t>like Ayn Rand's overt philosophy of selfishness, that message promotes the theme that those who have power to ignore</w:t>
      </w:r>
      <w:r w:rsidRPr="00D303E6">
        <w:rPr>
          <w:sz w:val="16"/>
        </w:rPr>
        <w:t xml:space="preserve"> their </w:t>
      </w:r>
      <w:r w:rsidRPr="00D303E6">
        <w:rPr>
          <w:b/>
          <w:u w:val="single"/>
        </w:rPr>
        <w:t>harmful effects on others need not-indeed should not-be induced by law to care about this harm</w:t>
      </w:r>
      <w:r w:rsidRPr="00D303E6">
        <w:rPr>
          <w:sz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D303E6">
        <w:rPr>
          <w:b/>
          <w:u w:val="single"/>
        </w:rPr>
        <w:t>Legal scholars and advocates who intend to put intellectual rigor and justice ahead of service to</w:t>
      </w:r>
      <w:r w:rsidRPr="00D303E6">
        <w:rPr>
          <w:sz w:val="16"/>
        </w:rPr>
        <w:t xml:space="preserve"> financial </w:t>
      </w:r>
      <w:r w:rsidRPr="00D303E6">
        <w:rPr>
          <w:b/>
          <w:highlight w:val="green"/>
          <w:u w:val="single"/>
        </w:rPr>
        <w:t xml:space="preserve">elites should reject stories of "unintended consequences" and </w:t>
      </w:r>
      <w:r w:rsidRPr="00D303E6">
        <w:rPr>
          <w:b/>
          <w:u w:val="single"/>
        </w:rPr>
        <w:t xml:space="preserve">instead </w:t>
      </w:r>
      <w:r w:rsidRPr="00D303E6">
        <w:rPr>
          <w:b/>
          <w:highlight w:val="green"/>
          <w:u w:val="single"/>
        </w:rPr>
        <w:t xml:space="preserve">scrutinize the power and laws that have </w:t>
      </w:r>
      <w:r w:rsidRPr="00D303E6">
        <w:rPr>
          <w:b/>
          <w:u w:val="single"/>
        </w:rPr>
        <w:t xml:space="preserve">so effectively </w:t>
      </w:r>
      <w:r w:rsidRPr="00D303E6">
        <w:rPr>
          <w:b/>
          <w:highlight w:val="green"/>
          <w:u w:val="single"/>
        </w:rPr>
        <w:t xml:space="preserve">achieved the intention of making devastating losses </w:t>
      </w:r>
      <w:r w:rsidRPr="00D303E6">
        <w:rPr>
          <w:b/>
          <w:u w:val="single"/>
        </w:rPr>
        <w:t xml:space="preserve">to so many of us </w:t>
      </w:r>
      <w:r w:rsidRPr="00D303E6">
        <w:rPr>
          <w:b/>
          <w:highlight w:val="green"/>
          <w:u w:val="single"/>
        </w:rPr>
        <w:t xml:space="preserve">seem </w:t>
      </w:r>
      <w:r w:rsidRPr="00D303E6">
        <w:rPr>
          <w:b/>
          <w:u w:val="single"/>
        </w:rPr>
        <w:t xml:space="preserve">natural, inevitable, and </w:t>
      </w:r>
      <w:r w:rsidRPr="00D303E6">
        <w:rPr>
          <w:b/>
          <w:highlight w:val="green"/>
          <w:u w:val="single"/>
        </w:rPr>
        <w:t>beneficial</w:t>
      </w:r>
      <w:r w:rsidRPr="00D303E6">
        <w:rPr>
          <w:sz w:val="16"/>
        </w:rPr>
        <w:t>.</w:t>
      </w:r>
    </w:p>
    <w:p w14:paraId="6F419EA6" w14:textId="77777777" w:rsidR="00991A67" w:rsidRDefault="00991A67">
      <w:pPr>
        <w:spacing w:after="0" w:line="240" w:lineRule="auto"/>
        <w:rPr>
          <w:sz w:val="16"/>
        </w:rPr>
      </w:pPr>
      <w:r>
        <w:rPr>
          <w:sz w:val="16"/>
        </w:rPr>
        <w:br w:type="page"/>
      </w:r>
    </w:p>
    <w:p w14:paraId="0835B8BF" w14:textId="77777777" w:rsidR="00006C5E" w:rsidRPr="00E71691" w:rsidRDefault="00006C5E" w:rsidP="00006C5E">
      <w:pPr>
        <w:pStyle w:val="Heading3"/>
        <w:rPr>
          <w:rFonts w:cs="Arial"/>
        </w:rPr>
      </w:pPr>
      <w:r w:rsidRPr="00E71691">
        <w:rPr>
          <w:rFonts w:cs="Arial"/>
        </w:rPr>
        <w:lastRenderedPageBreak/>
        <w:t xml:space="preserve">NC – Econ DA </w:t>
      </w:r>
    </w:p>
    <w:p w14:paraId="0FFD1EBA" w14:textId="77777777" w:rsidR="00006C5E" w:rsidRDefault="00006C5E" w:rsidP="00006C5E">
      <w:pPr>
        <w:pStyle w:val="Heading4"/>
      </w:pPr>
      <w:r>
        <w:t>The global economy is improving now.</w:t>
      </w:r>
    </w:p>
    <w:p w14:paraId="7C9086E8" w14:textId="77777777" w:rsidR="00006C5E" w:rsidRPr="004F0AAC" w:rsidRDefault="00006C5E" w:rsidP="00006C5E">
      <w:pPr>
        <w:rPr>
          <w:sz w:val="16"/>
        </w:rPr>
      </w:pPr>
      <w:r w:rsidRPr="004F0AAC">
        <w:rPr>
          <w:sz w:val="16"/>
        </w:rPr>
        <w:t xml:space="preserve">Chris </w:t>
      </w:r>
      <w:r w:rsidRPr="004F0AAC">
        <w:rPr>
          <w:rStyle w:val="Style13ptBold"/>
        </w:rPr>
        <w:t>Williamson 11-5</w:t>
      </w:r>
      <w:r w:rsidRPr="004F0AAC">
        <w:rPr>
          <w:sz w:val="16"/>
        </w:rPr>
        <w:t xml:space="preserve">-21 [Chief Business Economist @ IHS Markit], "Global economic growth lifts higher as Delta variant disruption eases," IHS Markit, 11-5-2021 </w:t>
      </w:r>
      <w:hyperlink r:id="rId9" w:history="1">
        <w:r w:rsidRPr="004F0AAC">
          <w:rPr>
            <w:rStyle w:val="Hyperlink"/>
            <w:sz w:val="16"/>
          </w:rPr>
          <w:t>https://ihsmarkit.com/research-analysis/global-economic-growth-lifts-higher-as-delta-variant-disruption-eases-Nov21.html</w:t>
        </w:r>
      </w:hyperlink>
      <w:r w:rsidRPr="004F0AAC">
        <w:rPr>
          <w:sz w:val="16"/>
        </w:rPr>
        <w:t xml:space="preserve"> C.VC</w:t>
      </w:r>
    </w:p>
    <w:p w14:paraId="4F945B1B" w14:textId="77777777" w:rsidR="00006C5E" w:rsidRPr="00C1637A" w:rsidRDefault="00006C5E" w:rsidP="00006C5E">
      <w:pPr>
        <w:rPr>
          <w:sz w:val="16"/>
        </w:rPr>
      </w:pPr>
      <w:r w:rsidRPr="004F0AAC">
        <w:rPr>
          <w:rStyle w:val="StyleUnderline"/>
          <w:highlight w:val="yellow"/>
        </w:rPr>
        <w:t>Global economic growth gained momentum</w:t>
      </w:r>
      <w:r w:rsidRPr="00C1637A">
        <w:rPr>
          <w:rStyle w:val="StyleUnderline"/>
        </w:rPr>
        <w:t xml:space="preserve"> at the start of the fourth quarter as disruptions to businesses in many countries eased in line with a reduction in COVID-19 case numbers</w:t>
      </w:r>
      <w:r w:rsidRPr="00C1637A">
        <w:rPr>
          <w:sz w:val="16"/>
        </w:rPr>
        <w:t xml:space="preserve">. While below the rate of expansion seen earlier in the year amid the growth spurt seen as economies opened up from the pandemic, </w:t>
      </w:r>
      <w:r w:rsidRPr="004F0AAC">
        <w:rPr>
          <w:rStyle w:val="StyleUnderline"/>
          <w:highlight w:val="yellow"/>
        </w:rPr>
        <w:t>the rate of expansion</w:t>
      </w:r>
      <w:r w:rsidRPr="00C1637A">
        <w:rPr>
          <w:rStyle w:val="StyleUnderline"/>
        </w:rPr>
        <w:t xml:space="preserve"> nevertheless </w:t>
      </w:r>
      <w:r w:rsidRPr="004F0AAC">
        <w:rPr>
          <w:rStyle w:val="StyleUnderline"/>
          <w:highlight w:val="yellow"/>
        </w:rPr>
        <w:t xml:space="preserve">remains above the </w:t>
      </w:r>
      <w:r w:rsidRPr="004F0AAC">
        <w:rPr>
          <w:rStyle w:val="Emphasis"/>
          <w:highlight w:val="yellow"/>
        </w:rPr>
        <w:t>long-run average to indicate a robust expansion</w:t>
      </w:r>
      <w:r w:rsidRPr="00C1637A">
        <w:rPr>
          <w:sz w:val="16"/>
        </w:rPr>
        <w:t xml:space="preserve">. Not all economies saw improvements, however, with rising case numbers associated the spread of the Delta variant in the Eurozone and Russia in particular subduing growth, and virus concerns also still limiting growth in other economies, most notably China. </w:t>
      </w:r>
      <w:r w:rsidRPr="004F0AAC">
        <w:rPr>
          <w:rStyle w:val="StyleUnderline"/>
          <w:highlight w:val="yellow"/>
        </w:rPr>
        <w:t>Global economic growth accelerated for a second month running in October</w:t>
      </w:r>
      <w:r w:rsidRPr="00C1637A">
        <w:rPr>
          <w:sz w:val="16"/>
        </w:rPr>
        <w:t xml:space="preserve">. The JPMorgan Global PMI™ (compiled by IHS Markit) rose from 53.3 in September to 54.5 in October, its highest since July. Compared with a pre-pandemic long-run average of 53.6, </w:t>
      </w:r>
      <w:r w:rsidRPr="004F0AAC">
        <w:rPr>
          <w:rStyle w:val="StyleUnderline"/>
          <w:highlight w:val="yellow"/>
        </w:rPr>
        <w:t>the latest reading signals above-trend</w:t>
      </w:r>
      <w:r w:rsidRPr="00C1637A">
        <w:rPr>
          <w:rStyle w:val="StyleUnderline"/>
        </w:rPr>
        <w:t xml:space="preserve"> annualised quarterly glo</w:t>
      </w:r>
      <w:r w:rsidRPr="004F0AAC">
        <w:rPr>
          <w:rStyle w:val="StyleUnderline"/>
          <w:highlight w:val="yellow"/>
        </w:rPr>
        <w:t>bal GDP growth of approximately 3.5%</w:t>
      </w:r>
      <w:r w:rsidRPr="004F0AAC">
        <w:rPr>
          <w:sz w:val="16"/>
        </w:rPr>
        <w:t>.</w:t>
      </w:r>
    </w:p>
    <w:p w14:paraId="0977F926" w14:textId="77777777" w:rsidR="00006C5E" w:rsidRPr="00E71691" w:rsidRDefault="00006C5E" w:rsidP="00006C5E"/>
    <w:p w14:paraId="5A9DCE37" w14:textId="77777777" w:rsidR="00006C5E" w:rsidRPr="00E71691" w:rsidRDefault="00006C5E" w:rsidP="00006C5E">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72FD02A6" w14:textId="77777777" w:rsidR="00006C5E" w:rsidRPr="00E71691" w:rsidRDefault="00006C5E" w:rsidP="00006C5E">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6F5B7F01" w14:textId="77777777" w:rsidR="00006C5E" w:rsidRPr="00E71691" w:rsidRDefault="00006C5E" w:rsidP="00006C5E">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24244E5D" w14:textId="77777777" w:rsidR="00006C5E" w:rsidRPr="00E71691" w:rsidRDefault="00006C5E" w:rsidP="00006C5E">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1FDF0926" w14:textId="77777777" w:rsidR="00006C5E" w:rsidRPr="00E71691" w:rsidRDefault="00006C5E" w:rsidP="00006C5E">
      <w:pPr>
        <w:rPr>
          <w:sz w:val="16"/>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4A6EB598" w14:textId="77777777" w:rsidR="00006C5E" w:rsidRPr="006444DA" w:rsidRDefault="00006C5E" w:rsidP="00006C5E">
      <w:pPr>
        <w:keepNext/>
        <w:keepLines/>
        <w:spacing w:before="40" w:after="0"/>
        <w:outlineLvl w:val="3"/>
        <w:rPr>
          <w:rFonts w:eastAsia="MS Gothic" w:cs="Times New Roman"/>
          <w:b/>
          <w:iCs/>
        </w:rPr>
      </w:pPr>
      <w:r w:rsidRPr="006444DA">
        <w:rPr>
          <w:rFonts w:eastAsia="MS Gothic" w:cs="Times New Roman"/>
          <w:b/>
          <w:iCs/>
        </w:rPr>
        <w:lastRenderedPageBreak/>
        <w:t>Economic decline in an interconnected world collapses the global economy, results in multiple scenarios for war.</w:t>
      </w:r>
    </w:p>
    <w:p w14:paraId="14396A4E" w14:textId="77777777" w:rsidR="00006C5E" w:rsidRPr="006444DA" w:rsidRDefault="00006C5E" w:rsidP="00006C5E">
      <w:pPr>
        <w:rPr>
          <w:rFonts w:eastAsia="Calibri" w:cs="Calibri"/>
          <w:sz w:val="16"/>
          <w:u w:val="single"/>
        </w:rPr>
      </w:pPr>
      <w:r w:rsidRPr="006444DA">
        <w:rPr>
          <w:rFonts w:eastAsia="Calibri" w:cs="Calibri"/>
          <w:b/>
          <w:bCs/>
          <w:u w:val="single"/>
        </w:rPr>
        <w:t xml:space="preserve">Pamlin and Armstrong 15 </w:t>
      </w:r>
      <w:r w:rsidRPr="006444DA">
        <w:rPr>
          <w:rFonts w:eastAsia="Calibri" w:cs="Calibri"/>
        </w:rPr>
        <w:t xml:space="preserve">– Dennis Pamlin, Executive Project Manager, Global Challenges Foundation, Stuart Armstrong, James Martin Research Fellow, Future of Humanity Institute, Oxford Martin School &amp; Faculty of Philosophy, University of Oxford, 2015 (“Global Challenges: 12 Risks that Threaten Human Civilization,” </w:t>
      </w:r>
      <w:r w:rsidRPr="006444DA">
        <w:rPr>
          <w:rFonts w:eastAsia="Calibri" w:cs="Calibri"/>
          <w:i/>
        </w:rPr>
        <w:t>Global Challenges Foundation</w:t>
      </w:r>
      <w:r w:rsidRPr="006444DA">
        <w:rPr>
          <w:rFonts w:eastAsia="Calibri" w:cs="Calibri"/>
        </w:rPr>
        <w:t>, February 2015, http://www.astro.sunysb.edu/fwalter/HON301/12-Risks-with-infinite-impact-full-report-1.pdf)</w:t>
      </w:r>
    </w:p>
    <w:p w14:paraId="79AFDCE4" w14:textId="77777777" w:rsidR="00006C5E" w:rsidRPr="006444DA" w:rsidRDefault="00006C5E" w:rsidP="00006C5E">
      <w:pPr>
        <w:rPr>
          <w:rFonts w:eastAsia="Calibri" w:cs="Calibri"/>
        </w:rPr>
      </w:pPr>
      <w:r w:rsidRPr="006444DA">
        <w:rPr>
          <w:rFonts w:eastAsia="Calibri" w:cs="Calibri"/>
        </w:rPr>
        <w:t xml:space="preserve">Often </w:t>
      </w:r>
      <w:r w:rsidRPr="006444DA">
        <w:rPr>
          <w:rFonts w:eastAsia="Calibri" w:cs="Calibri"/>
          <w:b/>
          <w:highlight w:val="yellow"/>
          <w:u w:val="single"/>
        </w:rPr>
        <w:t xml:space="preserve">economic collapse is accompanied by </w:t>
      </w:r>
      <w:r w:rsidRPr="006444DA">
        <w:rPr>
          <w:rFonts w:eastAsia="Calibri" w:cs="Calibri"/>
          <w:b/>
          <w:iCs/>
          <w:highlight w:val="yellow"/>
          <w:u w:val="single"/>
          <w:bdr w:val="single" w:sz="8" w:space="0" w:color="auto"/>
        </w:rPr>
        <w:t>social chaos, civil unrest</w:t>
      </w:r>
      <w:r w:rsidRPr="006444DA">
        <w:rPr>
          <w:rFonts w:eastAsia="Calibri" w:cs="Calibri"/>
        </w:rPr>
        <w:t xml:space="preserve"> </w:t>
      </w:r>
      <w:r w:rsidRPr="006444DA">
        <w:rPr>
          <w:rFonts w:eastAsia="Calibri" w:cs="Calibri"/>
          <w:b/>
          <w:u w:val="single"/>
        </w:rPr>
        <w:t>and</w:t>
      </w:r>
      <w:r w:rsidRPr="006444DA">
        <w:rPr>
          <w:rFonts w:eastAsia="Calibri" w:cs="Calibri"/>
        </w:rPr>
        <w:t xml:space="preserve"> sometimes </w:t>
      </w:r>
      <w:r w:rsidRPr="006444DA">
        <w:rPr>
          <w:rFonts w:eastAsia="Calibri" w:cs="Calibri"/>
          <w:b/>
          <w:u w:val="single"/>
        </w:rPr>
        <w:t>a breakdown of law and order</w:t>
      </w:r>
      <w:r w:rsidRPr="006444DA">
        <w:rPr>
          <w:rFonts w:eastAsia="Calibri" w:cs="Calibri"/>
        </w:rPr>
        <w:t xml:space="preserve">. </w:t>
      </w:r>
      <w:r w:rsidRPr="006444DA">
        <w:rPr>
          <w:rFonts w:eastAsia="Calibri" w:cs="Calibri"/>
          <w:b/>
          <w:iCs/>
          <w:u w:val="single"/>
          <w:bdr w:val="single" w:sz="8" w:space="0" w:color="auto"/>
        </w:rPr>
        <w:t>Societal collapse</w:t>
      </w:r>
      <w:r w:rsidRPr="006444DA">
        <w:rPr>
          <w:rFonts w:eastAsia="Calibri" w:cs="Calibri"/>
        </w:rPr>
        <w:t xml:space="preserve"> </w:t>
      </w:r>
      <w:r w:rsidRPr="006444DA">
        <w:rPr>
          <w:rFonts w:eastAsia="Calibri" w:cs="Calibri"/>
          <w:b/>
          <w:u w:val="single"/>
        </w:rPr>
        <w:t>usually refers to the fall or disintegration of human societies</w:t>
      </w:r>
      <w:r w:rsidRPr="006444DA">
        <w:rPr>
          <w:rFonts w:eastAsia="Calibri" w:cs="Calibri"/>
        </w:rPr>
        <w:t xml:space="preserve">, often along with their life support systems. </w:t>
      </w:r>
      <w:r w:rsidRPr="006444DA">
        <w:rPr>
          <w:rFonts w:eastAsia="Calibri" w:cs="Calibri"/>
          <w:b/>
          <w:u w:val="single"/>
        </w:rPr>
        <w:t>It broadly includes both</w:t>
      </w:r>
      <w:r w:rsidRPr="006444DA">
        <w:rPr>
          <w:rFonts w:eastAsia="Calibri" w:cs="Calibri"/>
        </w:rPr>
        <w:t xml:space="preserve"> quite </w:t>
      </w:r>
      <w:r w:rsidRPr="006444DA">
        <w:rPr>
          <w:rFonts w:eastAsia="Calibri" w:cs="Calibri"/>
          <w:b/>
          <w:u w:val="single"/>
        </w:rPr>
        <w:t xml:space="preserve">abrupt </w:t>
      </w:r>
      <w:r w:rsidRPr="006444DA">
        <w:rPr>
          <w:rFonts w:eastAsia="Calibri" w:cs="Calibri"/>
          <w:b/>
          <w:iCs/>
          <w:u w:val="single"/>
          <w:bdr w:val="single" w:sz="8" w:space="0" w:color="auto"/>
        </w:rPr>
        <w:t>societal failures typified by collapses</w:t>
      </w:r>
      <w:r w:rsidRPr="006444DA">
        <w:rPr>
          <w:rFonts w:eastAsia="Calibri" w:cs="Calibri"/>
          <w:b/>
          <w:u w:val="single"/>
        </w:rPr>
        <w:t>, and more extended gradual declines of superpowers</w:t>
      </w:r>
      <w:r w:rsidRPr="006444DA">
        <w:rPr>
          <w:rFonts w:eastAsia="Calibri" w:cs="Calibri"/>
        </w:rPr>
        <w:t>. Here only the former is included.</w:t>
      </w:r>
    </w:p>
    <w:p w14:paraId="6ABA1D9F" w14:textId="77777777" w:rsidR="00006C5E" w:rsidRPr="006444DA" w:rsidRDefault="00006C5E" w:rsidP="00006C5E">
      <w:pPr>
        <w:rPr>
          <w:rFonts w:eastAsia="Calibri" w:cs="Calibri"/>
        </w:rPr>
      </w:pPr>
      <w:r w:rsidRPr="006444DA">
        <w:rPr>
          <w:rFonts w:eastAsia="Calibri" w:cs="Calibri"/>
          <w:b/>
          <w:highlight w:val="yellow"/>
          <w:u w:val="single"/>
        </w:rPr>
        <w:t>The world economi</w:t>
      </w:r>
      <w:r w:rsidRPr="006444DA">
        <w:rPr>
          <w:rFonts w:eastAsia="Calibri" w:cs="Calibri"/>
          <w:b/>
          <w:u w:val="single"/>
        </w:rPr>
        <w:t xml:space="preserve">c and political </w:t>
      </w:r>
      <w:r w:rsidRPr="006444DA">
        <w:rPr>
          <w:rFonts w:eastAsia="Calibri" w:cs="Calibri"/>
          <w:b/>
          <w:highlight w:val="yellow"/>
          <w:u w:val="single"/>
        </w:rPr>
        <w:t>system is made up of</w:t>
      </w:r>
      <w:r w:rsidRPr="006444DA">
        <w:rPr>
          <w:rFonts w:eastAsia="Calibri" w:cs="Calibri"/>
          <w:b/>
          <w:u w:val="single"/>
        </w:rPr>
        <w:t xml:space="preserve"> many actors with many objectives and </w:t>
      </w:r>
      <w:r w:rsidRPr="006444DA">
        <w:rPr>
          <w:rFonts w:eastAsia="Calibri" w:cs="Calibri"/>
          <w:b/>
          <w:highlight w:val="yellow"/>
          <w:u w:val="single"/>
        </w:rPr>
        <w:t>many links</w:t>
      </w:r>
      <w:r w:rsidRPr="006444DA">
        <w:rPr>
          <w:rFonts w:eastAsia="Calibri" w:cs="Calibri"/>
        </w:rPr>
        <w:t xml:space="preserve"> between them. </w:t>
      </w:r>
      <w:r w:rsidRPr="006444DA">
        <w:rPr>
          <w:rFonts w:eastAsia="Calibri" w:cs="Calibri"/>
          <w:b/>
          <w:u w:val="single"/>
        </w:rPr>
        <w:t>Su</w:t>
      </w:r>
      <w:r w:rsidRPr="006444DA">
        <w:rPr>
          <w:rFonts w:eastAsia="Calibri" w:cs="Calibri"/>
          <w:b/>
          <w:highlight w:val="yellow"/>
          <w:u w:val="single"/>
        </w:rPr>
        <w:t>ch</w:t>
      </w:r>
      <w:r w:rsidRPr="006444DA">
        <w:rPr>
          <w:rFonts w:eastAsia="Calibri" w:cs="Calibri"/>
          <w:highlight w:val="yellow"/>
        </w:rPr>
        <w:t xml:space="preserve"> </w:t>
      </w:r>
      <w:r w:rsidRPr="006444DA">
        <w:rPr>
          <w:rFonts w:eastAsia="Calibri" w:cs="Calibri"/>
          <w:b/>
          <w:iCs/>
          <w:highlight w:val="yellow"/>
          <w:u w:val="single"/>
          <w:bdr w:val="single" w:sz="8" w:space="0" w:color="auto"/>
        </w:rPr>
        <w:t>intricate, interconnected systems</w:t>
      </w:r>
      <w:r w:rsidRPr="006444DA">
        <w:rPr>
          <w:rFonts w:eastAsia="Calibri" w:cs="Calibri"/>
          <w:highlight w:val="yellow"/>
        </w:rPr>
        <w:t xml:space="preserve"> </w:t>
      </w:r>
      <w:r w:rsidRPr="006444DA">
        <w:rPr>
          <w:rFonts w:eastAsia="Calibri" w:cs="Calibri"/>
          <w:b/>
          <w:highlight w:val="yellow"/>
          <w:u w:val="single"/>
        </w:rPr>
        <w:t>are subject to unexpected system-wide failures</w:t>
      </w:r>
      <w:r w:rsidRPr="006444DA">
        <w:rPr>
          <w:rFonts w:eastAsia="Calibri" w:cs="Calibri"/>
        </w:rPr>
        <w:t xml:space="preserve"> due to the structure of the network311 – even if each component of the network is reliable. </w:t>
      </w:r>
      <w:r w:rsidRPr="006444DA">
        <w:rPr>
          <w:rFonts w:eastAsia="Calibri" w:cs="Calibri"/>
          <w:b/>
          <w:u w:val="single"/>
        </w:rPr>
        <w:t>This gives rise to systemic risk</w:t>
      </w:r>
      <w:r w:rsidRPr="006444DA">
        <w:rPr>
          <w:rFonts w:eastAsia="Calibri" w:cs="Calibri"/>
        </w:rPr>
        <w:t xml:space="preserve">: systemic risk occurs </w:t>
      </w:r>
      <w:r w:rsidRPr="006444DA">
        <w:rPr>
          <w:rFonts w:eastAsia="Calibri" w:cs="Calibri"/>
          <w:b/>
          <w:u w:val="single"/>
        </w:rPr>
        <w:t>when parts that individually may function well become vulnerable when connected as a system to a self-reinforcing joint risk that can spread from part to part</w:t>
      </w:r>
      <w:r w:rsidRPr="006444DA">
        <w:rPr>
          <w:rFonts w:eastAsia="Calibri" w:cs="Calibri"/>
        </w:rPr>
        <w:t xml:space="preserve"> (contagion), potentially affecting the entire system and possibly spilling over to related outside systems.312 Such effects have been observed in such diverse areas as ecology,313 finance314 and critical infrastructure315 (such as power grids). They are characterised by the possibility that </w:t>
      </w:r>
      <w:r w:rsidRPr="006444DA">
        <w:rPr>
          <w:rFonts w:eastAsia="Calibri" w:cs="Calibri"/>
          <w:b/>
          <w:u w:val="single"/>
        </w:rPr>
        <w:t xml:space="preserve">a small </w:t>
      </w:r>
      <w:r w:rsidRPr="006444DA">
        <w:rPr>
          <w:rFonts w:eastAsia="Calibri" w:cs="Calibri"/>
          <w:b/>
          <w:iCs/>
          <w:highlight w:val="yellow"/>
          <w:u w:val="single"/>
          <w:bdr w:val="single" w:sz="8" w:space="0" w:color="auto"/>
        </w:rPr>
        <w:t>internal or external disruption</w:t>
      </w:r>
      <w:r w:rsidRPr="006444DA">
        <w:rPr>
          <w:rFonts w:eastAsia="Calibri" w:cs="Calibri"/>
          <w:b/>
          <w:highlight w:val="yellow"/>
          <w:u w:val="single"/>
        </w:rPr>
        <w:t xml:space="preserve"> could</w:t>
      </w:r>
      <w:r w:rsidRPr="006444DA">
        <w:rPr>
          <w:rFonts w:eastAsia="Calibri" w:cs="Calibri"/>
          <w:b/>
          <w:u w:val="single"/>
        </w:rPr>
        <w:t xml:space="preserve"> cause a highly non-linear effect</w:t>
      </w:r>
      <w:r w:rsidRPr="006444DA">
        <w:rPr>
          <w:rFonts w:eastAsia="Calibri" w:cs="Calibri"/>
        </w:rPr>
        <w:t xml:space="preserve">,316 </w:t>
      </w:r>
      <w:r w:rsidRPr="006444DA">
        <w:rPr>
          <w:rFonts w:eastAsia="Calibri" w:cs="Calibri"/>
          <w:b/>
          <w:u w:val="single"/>
        </w:rPr>
        <w:t xml:space="preserve">including </w:t>
      </w:r>
      <w:r w:rsidRPr="006444DA">
        <w:rPr>
          <w:rFonts w:eastAsia="Calibri" w:cs="Calibri"/>
          <w:b/>
          <w:highlight w:val="yellow"/>
          <w:u w:val="single"/>
        </w:rPr>
        <w:t xml:space="preserve">a </w:t>
      </w:r>
      <w:r w:rsidRPr="006444DA">
        <w:rPr>
          <w:rFonts w:eastAsia="Calibri" w:cs="Calibri"/>
          <w:b/>
          <w:iCs/>
          <w:highlight w:val="yellow"/>
          <w:u w:val="single"/>
          <w:bdr w:val="single" w:sz="8" w:space="0" w:color="auto"/>
        </w:rPr>
        <w:t>cascading failure that infects the whole system</w:t>
      </w:r>
      <w:r w:rsidRPr="006444DA">
        <w:rPr>
          <w:rFonts w:eastAsia="Calibri" w:cs="Calibri"/>
        </w:rPr>
        <w:t xml:space="preserve">,317 </w:t>
      </w:r>
      <w:r w:rsidRPr="006444DA">
        <w:rPr>
          <w:rFonts w:eastAsia="Calibri" w:cs="Calibri"/>
          <w:b/>
          <w:highlight w:val="yellow"/>
          <w:u w:val="single"/>
        </w:rPr>
        <w:t xml:space="preserve">as in the </w:t>
      </w:r>
      <w:r w:rsidRPr="006444DA">
        <w:rPr>
          <w:rFonts w:eastAsia="Calibri" w:cs="Calibri"/>
          <w:b/>
          <w:u w:val="single"/>
        </w:rPr>
        <w:t xml:space="preserve">2008-2009 </w:t>
      </w:r>
      <w:r w:rsidRPr="006444DA">
        <w:rPr>
          <w:rFonts w:eastAsia="Calibri" w:cs="Calibri"/>
          <w:b/>
          <w:highlight w:val="yellow"/>
          <w:u w:val="single"/>
        </w:rPr>
        <w:t>financial crisis</w:t>
      </w:r>
      <w:r w:rsidRPr="006444DA">
        <w:rPr>
          <w:rFonts w:eastAsia="Calibri" w:cs="Calibri"/>
        </w:rPr>
        <w:t>.</w:t>
      </w:r>
    </w:p>
    <w:p w14:paraId="010F5447" w14:textId="77777777" w:rsidR="00006C5E" w:rsidRPr="006444DA" w:rsidRDefault="00006C5E" w:rsidP="00006C5E">
      <w:pPr>
        <w:rPr>
          <w:rFonts w:eastAsia="Calibri" w:cs="Calibri"/>
        </w:rPr>
      </w:pPr>
      <w:r w:rsidRPr="006444DA">
        <w:rPr>
          <w:rFonts w:eastAsia="Calibri" w:cs="Calibri"/>
          <w:b/>
          <w:u w:val="single"/>
        </w:rPr>
        <w:t>The possibility of collapse becomes more acute when several independent networks depend on each other, as is increasingly the case</w:t>
      </w:r>
      <w:r w:rsidRPr="006444DA">
        <w:rPr>
          <w:rFonts w:eastAsia="Calibri" w:cs="Calibri"/>
        </w:rPr>
        <w:t xml:space="preserve"> (water supply, transport, fuel and power stations are strongly coupled, for instance).318 </w:t>
      </w:r>
      <w:r w:rsidRPr="006444DA">
        <w:rPr>
          <w:rFonts w:eastAsia="Calibri" w:cs="Calibri"/>
          <w:b/>
          <w:u w:val="single"/>
        </w:rPr>
        <w:t>This dependence links social and technological systems as well</w:t>
      </w:r>
      <w:r w:rsidRPr="006444DA">
        <w:rPr>
          <w:rFonts w:eastAsia="Calibri" w:cs="Calibri"/>
        </w:rPr>
        <w:t>.319</w:t>
      </w:r>
    </w:p>
    <w:p w14:paraId="4420D067" w14:textId="77777777" w:rsidR="00006C5E" w:rsidRPr="006444DA" w:rsidRDefault="00006C5E" w:rsidP="00006C5E">
      <w:pPr>
        <w:rPr>
          <w:rFonts w:eastAsia="Calibri" w:cs="Calibri"/>
        </w:rPr>
      </w:pPr>
      <w:r w:rsidRPr="006444DA">
        <w:rPr>
          <w:rFonts w:eastAsia="Calibri" w:cs="Calibri"/>
          <w:b/>
          <w:highlight w:val="yellow"/>
          <w:u w:val="single"/>
        </w:rPr>
        <w:t xml:space="preserve">This trend is likely to be </w:t>
      </w:r>
      <w:r w:rsidRPr="006444DA">
        <w:rPr>
          <w:rFonts w:eastAsia="Calibri" w:cs="Calibri"/>
          <w:b/>
          <w:iCs/>
          <w:highlight w:val="yellow"/>
          <w:u w:val="single"/>
          <w:bdr w:val="single" w:sz="8" w:space="0" w:color="auto"/>
        </w:rPr>
        <w:t>intensified</w:t>
      </w:r>
      <w:r w:rsidRPr="006444DA">
        <w:rPr>
          <w:rFonts w:eastAsia="Calibri" w:cs="Calibri"/>
          <w:b/>
          <w:highlight w:val="yellow"/>
          <w:u w:val="single"/>
        </w:rPr>
        <w:t xml:space="preserve"> by continuing globalisation</w:t>
      </w:r>
      <w:r w:rsidRPr="006444DA">
        <w:rPr>
          <w:rFonts w:eastAsia="Calibri" w:cs="Calibri"/>
        </w:rPr>
        <w:t xml:space="preserve">,320 </w:t>
      </w:r>
      <w:r w:rsidRPr="006444DA">
        <w:rPr>
          <w:rFonts w:eastAsia="Calibri" w:cs="Calibri"/>
          <w:b/>
          <w:u w:val="single"/>
        </w:rPr>
        <w:t xml:space="preserve">while global governance and regulatory mechanisms seem </w:t>
      </w:r>
      <w:r w:rsidRPr="006444DA">
        <w:rPr>
          <w:rFonts w:eastAsia="Calibri" w:cs="Calibri"/>
          <w:b/>
          <w:iCs/>
          <w:u w:val="single"/>
          <w:bdr w:val="single" w:sz="8" w:space="0" w:color="auto"/>
        </w:rPr>
        <w:t>inadequate</w:t>
      </w:r>
      <w:r w:rsidRPr="006444DA">
        <w:rPr>
          <w:rFonts w:eastAsia="Calibri" w:cs="Calibri"/>
          <w:b/>
          <w:u w:val="single"/>
        </w:rPr>
        <w:t xml:space="preserve"> to address the issue</w:t>
      </w:r>
      <w:r w:rsidRPr="006444DA">
        <w:rPr>
          <w:rFonts w:eastAsia="Calibri" w:cs="Calibri"/>
        </w:rPr>
        <w:t>.321 This is possibly because the tension between resilience and efficiency322 can even exacerbate the problem.323</w:t>
      </w:r>
    </w:p>
    <w:p w14:paraId="39E7EA7E" w14:textId="77777777" w:rsidR="00006C5E" w:rsidRPr="00AA17AD" w:rsidRDefault="00006C5E" w:rsidP="00006C5E">
      <w:r w:rsidRPr="006444DA">
        <w:rPr>
          <w:rFonts w:eastAsia="Calibri" w:cs="Calibri"/>
        </w:rPr>
        <w:t xml:space="preserve">Many triggers could start such a failure cascade, such as the infrastructure damage wrought by a coronal mass ejection,324 an ongoing cyber conflict, or a milder form of some of the risks presented in the rest of the paper. Indeed the main risk factor with global systems collapse is as something which may exacerbate some of the other risks in this paper, or as a trigger. But </w:t>
      </w:r>
      <w:r w:rsidRPr="006444DA">
        <w:rPr>
          <w:rFonts w:eastAsia="Calibri" w:cs="Calibri"/>
          <w:b/>
          <w:u w:val="single"/>
        </w:rPr>
        <w:t>a simple global systems collapse still poses risks on its own</w:t>
      </w:r>
      <w:r w:rsidRPr="006444DA">
        <w:rPr>
          <w:rFonts w:eastAsia="Calibri" w:cs="Calibri"/>
        </w:rPr>
        <w:t xml:space="preserve">. </w:t>
      </w:r>
      <w:r w:rsidRPr="006444DA">
        <w:rPr>
          <w:rFonts w:eastAsia="Calibri" w:cs="Calibri"/>
          <w:b/>
          <w:u w:val="single"/>
        </w:rPr>
        <w:t xml:space="preserve">The </w:t>
      </w:r>
      <w:r w:rsidRPr="006444DA">
        <w:rPr>
          <w:rFonts w:eastAsia="Calibri" w:cs="Calibri"/>
          <w:b/>
          <w:highlight w:val="yellow"/>
          <w:u w:val="single"/>
        </w:rPr>
        <w:t>productivity</w:t>
      </w:r>
      <w:r w:rsidRPr="006444DA">
        <w:rPr>
          <w:rFonts w:eastAsia="Calibri" w:cs="Calibri"/>
          <w:b/>
          <w:u w:val="single"/>
        </w:rPr>
        <w:t xml:space="preserve"> of modern societies </w:t>
      </w:r>
      <w:r w:rsidRPr="006444DA">
        <w:rPr>
          <w:rFonts w:eastAsia="Calibri" w:cs="Calibri"/>
          <w:b/>
          <w:highlight w:val="yellow"/>
          <w:u w:val="single"/>
        </w:rPr>
        <w:t>is</w:t>
      </w:r>
      <w:r w:rsidRPr="006444DA">
        <w:rPr>
          <w:rFonts w:eastAsia="Calibri" w:cs="Calibri"/>
          <w:b/>
          <w:u w:val="single"/>
        </w:rPr>
        <w:t xml:space="preserve"> largely </w:t>
      </w:r>
      <w:r w:rsidRPr="006444DA">
        <w:rPr>
          <w:rFonts w:eastAsia="Calibri" w:cs="Calibri"/>
          <w:b/>
          <w:highlight w:val="yellow"/>
          <w:u w:val="single"/>
        </w:rPr>
        <w:t xml:space="preserve">dependent on the careful matching of different </w:t>
      </w:r>
      <w:r w:rsidRPr="006444DA">
        <w:rPr>
          <w:rFonts w:eastAsia="Calibri" w:cs="Calibri"/>
          <w:b/>
          <w:iCs/>
          <w:highlight w:val="yellow"/>
          <w:u w:val="single"/>
          <w:bdr w:val="single" w:sz="8" w:space="0" w:color="auto"/>
        </w:rPr>
        <w:t>types of capital</w:t>
      </w:r>
      <w:r w:rsidRPr="006444DA">
        <w:rPr>
          <w:rFonts w:eastAsia="Calibri" w:cs="Calibri"/>
        </w:rPr>
        <w:t xml:space="preserve">325 (social, technological, natural...) </w:t>
      </w:r>
      <w:r w:rsidRPr="006444DA">
        <w:rPr>
          <w:rFonts w:eastAsia="Calibri" w:cs="Calibri"/>
          <w:b/>
          <w:u w:val="single"/>
        </w:rPr>
        <w:t>with each other</w:t>
      </w:r>
      <w:r w:rsidRPr="006444DA">
        <w:rPr>
          <w:rFonts w:eastAsia="Calibri" w:cs="Calibri"/>
        </w:rPr>
        <w:t xml:space="preserve">. </w:t>
      </w:r>
      <w:r w:rsidRPr="006444DA">
        <w:rPr>
          <w:rFonts w:eastAsia="Calibri" w:cs="Calibri"/>
          <w:b/>
          <w:highlight w:val="yellow"/>
          <w:u w:val="single"/>
        </w:rPr>
        <w:t>If this matching is disrupted, this could trigger a “</w:t>
      </w:r>
      <w:r w:rsidRPr="006444DA">
        <w:rPr>
          <w:rFonts w:eastAsia="Calibri" w:cs="Calibri"/>
          <w:b/>
          <w:iCs/>
          <w:highlight w:val="yellow"/>
          <w:u w:val="single"/>
          <w:bdr w:val="single" w:sz="8" w:space="0" w:color="auto"/>
        </w:rPr>
        <w:t>social collapse</w:t>
      </w:r>
      <w:r w:rsidRPr="006444DA">
        <w:rPr>
          <w:rFonts w:eastAsia="Calibri" w:cs="Calibri"/>
          <w:b/>
          <w:highlight w:val="yellow"/>
          <w:u w:val="single"/>
        </w:rPr>
        <w:t>”</w:t>
      </w:r>
      <w:r w:rsidRPr="006444DA">
        <w:rPr>
          <w:rFonts w:eastAsia="Calibri" w:cs="Calibri"/>
          <w:b/>
          <w:u w:val="single"/>
        </w:rPr>
        <w:t xml:space="preserve"> far out of proportion to the initial disruption</w:t>
      </w:r>
      <w:r w:rsidRPr="006444DA">
        <w:rPr>
          <w:rFonts w:eastAsia="Calibri" w:cs="Calibri"/>
        </w:rPr>
        <w:t xml:space="preserve">.326 </w:t>
      </w:r>
      <w:r w:rsidRPr="006444DA">
        <w:rPr>
          <w:rFonts w:eastAsia="Calibri" w:cs="Calibri"/>
          <w:b/>
          <w:highlight w:val="yellow"/>
          <w:u w:val="single"/>
        </w:rPr>
        <w:t>States and institutions have collapsed</w:t>
      </w:r>
      <w:r w:rsidRPr="006444DA">
        <w:rPr>
          <w:rFonts w:eastAsia="Calibri" w:cs="Calibri"/>
          <w:b/>
          <w:u w:val="single"/>
        </w:rPr>
        <w:t xml:space="preserve"> in the past for seemingly minor systemic reasons</w:t>
      </w:r>
      <w:r w:rsidRPr="006444DA">
        <w:rPr>
          <w:rFonts w:eastAsia="Calibri" w:cs="Calibri"/>
        </w:rPr>
        <w:t xml:space="preserve">.327 And </w:t>
      </w:r>
      <w:r w:rsidRPr="006444DA">
        <w:rPr>
          <w:rFonts w:eastAsia="Calibri" w:cs="Calibri"/>
          <w:b/>
          <w:highlight w:val="yellow"/>
          <w:u w:val="single"/>
        </w:rPr>
        <w:t>institutional collapses can create knock-on effects,</w:t>
      </w:r>
      <w:r w:rsidRPr="006444DA">
        <w:rPr>
          <w:rFonts w:eastAsia="Calibri" w:cs="Calibri"/>
          <w:b/>
          <w:u w:val="single"/>
        </w:rPr>
        <w:t xml:space="preserve"> such as the descent of formerly prosperous states to much more </w:t>
      </w:r>
      <w:r w:rsidRPr="006444DA">
        <w:rPr>
          <w:rFonts w:eastAsia="Calibri" w:cs="Calibri"/>
          <w:b/>
          <w:u w:val="single"/>
        </w:rPr>
        <w:lastRenderedPageBreak/>
        <w:t>impoverished and destabilising entities</w:t>
      </w:r>
      <w:r w:rsidRPr="006444DA">
        <w:rPr>
          <w:rFonts w:eastAsia="Calibri" w:cs="Calibri"/>
        </w:rPr>
        <w:t xml:space="preserve">.328 </w:t>
      </w:r>
      <w:r w:rsidRPr="006444DA">
        <w:rPr>
          <w:rFonts w:eastAsia="Calibri" w:cs="Calibri"/>
          <w:b/>
          <w:u w:val="single"/>
        </w:rPr>
        <w:t xml:space="preserve">Such processes </w:t>
      </w:r>
      <w:r w:rsidRPr="006444DA">
        <w:rPr>
          <w:rFonts w:eastAsia="Calibri" w:cs="Calibri"/>
          <w:b/>
          <w:highlight w:val="yellow"/>
          <w:u w:val="single"/>
        </w:rPr>
        <w:t>could trigger damage on a large scale if they weaken global</w:t>
      </w:r>
      <w:r w:rsidRPr="006444DA">
        <w:rPr>
          <w:rFonts w:eastAsia="Calibri" w:cs="Calibri"/>
          <w:b/>
          <w:u w:val="single"/>
        </w:rPr>
        <w:t xml:space="preserve"> political and </w:t>
      </w:r>
      <w:r w:rsidRPr="006444DA">
        <w:rPr>
          <w:rFonts w:eastAsia="Calibri" w:cs="Calibri"/>
          <w:b/>
          <w:highlight w:val="yellow"/>
          <w:u w:val="single"/>
        </w:rPr>
        <w:t>economic systems to such an extent that secondary effects</w:t>
      </w:r>
      <w:r w:rsidRPr="006444DA">
        <w:rPr>
          <w:rFonts w:eastAsia="Calibri" w:cs="Calibri"/>
          <w:highlight w:val="yellow"/>
        </w:rPr>
        <w:t xml:space="preserve"> (</w:t>
      </w:r>
      <w:r w:rsidRPr="006444DA">
        <w:rPr>
          <w:rFonts w:eastAsia="Calibri" w:cs="Calibri"/>
          <w:b/>
          <w:iCs/>
          <w:highlight w:val="yellow"/>
          <w:u w:val="single"/>
          <w:bdr w:val="single" w:sz="8" w:space="0" w:color="auto"/>
        </w:rPr>
        <w:t>such as conflict or starvation</w:t>
      </w:r>
      <w:r w:rsidRPr="006444DA">
        <w:rPr>
          <w:rFonts w:eastAsia="Calibri" w:cs="Calibri"/>
          <w:highlight w:val="yellow"/>
        </w:rPr>
        <w:t xml:space="preserve">) </w:t>
      </w:r>
      <w:r w:rsidRPr="006444DA">
        <w:rPr>
          <w:rFonts w:eastAsia="Calibri" w:cs="Calibri"/>
          <w:b/>
          <w:highlight w:val="yellow"/>
          <w:u w:val="single"/>
        </w:rPr>
        <w:t>could cause great death and suffering</w:t>
      </w:r>
      <w:r w:rsidRPr="006444DA">
        <w:rPr>
          <w:rFonts w:eastAsia="Calibri" w:cs="Calibri"/>
        </w:rPr>
        <w:t>.</w:t>
      </w:r>
      <w:r w:rsidRPr="00E71691">
        <w:rPr>
          <w:sz w:val="16"/>
        </w:rPr>
        <w:t>.</w:t>
      </w:r>
    </w:p>
    <w:p w14:paraId="7F523AE4" w14:textId="77777777" w:rsidR="00AC3C33" w:rsidRDefault="00AC3C33" w:rsidP="00AC3C33">
      <w:pPr>
        <w:rPr>
          <w:sz w:val="16"/>
        </w:rPr>
      </w:pPr>
    </w:p>
    <w:p w14:paraId="0D885A95" w14:textId="77777777" w:rsidR="00AC3C33" w:rsidRDefault="00AC3C33">
      <w:pPr>
        <w:spacing w:after="0" w:line="240" w:lineRule="auto"/>
        <w:rPr>
          <w:sz w:val="16"/>
        </w:rPr>
      </w:pPr>
      <w:r>
        <w:rPr>
          <w:sz w:val="16"/>
        </w:rPr>
        <w:br w:type="page"/>
      </w:r>
    </w:p>
    <w:p w14:paraId="3E6AEBC1" w14:textId="717BC1A0" w:rsidR="00AC3C33" w:rsidRDefault="00AC3C33" w:rsidP="00AC3C33">
      <w:pPr>
        <w:rPr>
          <w:rStyle w:val="StyleUnderline"/>
          <w:rFonts w:eastAsiaTheme="minorHAnsi"/>
        </w:rPr>
      </w:pPr>
    </w:p>
    <w:p w14:paraId="2176CF2B" w14:textId="66A2136E" w:rsidR="00815C41" w:rsidRPr="00815C41" w:rsidRDefault="00815C41" w:rsidP="00815C41">
      <w:pPr>
        <w:pStyle w:val="Heading1"/>
        <w:rPr>
          <w:sz w:val="180"/>
          <w:szCs w:val="56"/>
        </w:rPr>
      </w:pPr>
      <w:r w:rsidRPr="00815C41">
        <w:rPr>
          <w:rStyle w:val="StyleUnderline"/>
          <w:rFonts w:eastAsiaTheme="minorHAnsi"/>
          <w:sz w:val="44"/>
          <w:szCs w:val="56"/>
          <w:u w:val="none"/>
        </w:rPr>
        <w:lastRenderedPageBreak/>
        <w:t>Climate</w:t>
      </w:r>
    </w:p>
    <w:p w14:paraId="0A3B963A" w14:textId="77777777" w:rsidR="00AC3C33" w:rsidRPr="00D303E6" w:rsidRDefault="00AC3C33" w:rsidP="00AC3C33">
      <w:pPr>
        <w:rPr>
          <w:sz w:val="16"/>
        </w:rPr>
      </w:pPr>
    </w:p>
    <w:p w14:paraId="1CA2257F" w14:textId="71BB34AB" w:rsidR="00815C41" w:rsidRDefault="00815C41" w:rsidP="00815C41">
      <w:pPr>
        <w:pStyle w:val="ListParagraph"/>
        <w:numPr>
          <w:ilvl w:val="0"/>
          <w:numId w:val="14"/>
        </w:numPr>
      </w:pPr>
      <w:r>
        <w:t>they have not detailed what companies will do to solve climate change. Even if companies are serious abt climate change, that doesn’t mean they’ll actually do anything to fix it</w:t>
      </w:r>
    </w:p>
    <w:p w14:paraId="3F3A6C91" w14:textId="12C7EFF2" w:rsidR="00E42E4C" w:rsidRDefault="00815C41" w:rsidP="00815C41">
      <w:pPr>
        <w:pStyle w:val="ListParagraph"/>
        <w:numPr>
          <w:ilvl w:val="0"/>
          <w:numId w:val="14"/>
        </w:numPr>
      </w:pPr>
      <w:r>
        <w:t xml:space="preserve"> their warrant for why companies care abt climate change is bc strikes will cost them. But, climate change itself is costly, so companies will make the adjustment no matter what or they won’t care</w:t>
      </w:r>
    </w:p>
    <w:p w14:paraId="39CD85D2" w14:textId="77777777" w:rsidR="00AB41BF" w:rsidRPr="001850D7" w:rsidRDefault="00AB41BF" w:rsidP="00AB41BF">
      <w:pPr>
        <w:keepNext/>
        <w:keepLines/>
        <w:spacing w:before="40" w:after="0"/>
        <w:outlineLvl w:val="3"/>
        <w:rPr>
          <w:rFonts w:eastAsiaTheme="majorEastAsia" w:cstheme="majorBidi"/>
          <w:b/>
          <w:iCs/>
        </w:rPr>
      </w:pPr>
      <w:r w:rsidRPr="001850D7">
        <w:rPr>
          <w:rFonts w:eastAsiaTheme="majorEastAsia" w:cstheme="majorBidi"/>
          <w:b/>
          <w:iCs/>
        </w:rPr>
        <w:t xml:space="preserve">No impact – </w:t>
      </w:r>
      <w:r w:rsidRPr="001850D7">
        <w:rPr>
          <w:rFonts w:eastAsiaTheme="majorEastAsia" w:cstheme="majorBidi"/>
          <w:b/>
          <w:iCs/>
          <w:u w:val="single"/>
        </w:rPr>
        <w:t>adaptation</w:t>
      </w:r>
      <w:r w:rsidRPr="001850D7">
        <w:rPr>
          <w:rFonts w:eastAsiaTheme="majorEastAsia" w:cstheme="majorBidi"/>
          <w:b/>
          <w:iCs/>
        </w:rPr>
        <w:t xml:space="preserve"> and </w:t>
      </w:r>
      <w:r w:rsidRPr="001850D7">
        <w:rPr>
          <w:rFonts w:eastAsiaTheme="majorEastAsia" w:cstheme="majorBidi"/>
          <w:b/>
          <w:iCs/>
          <w:u w:val="single"/>
        </w:rPr>
        <w:t>resilience</w:t>
      </w:r>
      <w:r w:rsidRPr="001850D7">
        <w:rPr>
          <w:rFonts w:eastAsiaTheme="majorEastAsia" w:cstheme="majorBidi"/>
          <w:b/>
          <w:iCs/>
        </w:rPr>
        <w:t xml:space="preserve"> </w:t>
      </w:r>
    </w:p>
    <w:p w14:paraId="1C93A155" w14:textId="77777777" w:rsidR="00AB41BF" w:rsidRPr="001850D7" w:rsidRDefault="00AB41BF" w:rsidP="00AB41BF">
      <w:pPr>
        <w:rPr>
          <w:rFonts w:cs="Calibri"/>
          <w:sz w:val="16"/>
        </w:rPr>
      </w:pPr>
      <w:r w:rsidRPr="001850D7">
        <w:rPr>
          <w:rFonts w:cs="Calibri"/>
          <w:b/>
          <w:bCs/>
          <w:sz w:val="26"/>
        </w:rPr>
        <w:t>Hart ‘15</w:t>
      </w:r>
      <w:r w:rsidRPr="001850D7">
        <w:rPr>
          <w:rFonts w:cs="Calibri"/>
        </w:rPr>
        <w:t xml:space="preserve"> </w:t>
      </w:r>
      <w:r w:rsidRPr="001850D7">
        <w:rPr>
          <w:rFonts w:cs="Calibri"/>
          <w:sz w:val="16"/>
        </w:rPr>
        <w:t xml:space="preserve">– emeritus professor of international affairs at the Norman Paterson School of International Affairs at Carleton University in Ottawa, Canada (Michael, former official in Canada’s Department of Foreign Affairs, former Fulbright-Woodrow Wilson Center Visiting Research, former Scholar-in-Residence in the School of International Service and a Senior Fellow in the Center for North American Studies at American University in Washington, MA from the University of Toronto, author, editor, or co-editor of more than a dozen books, “Hubris: The Troubling Science, Economics, and Politics of Climate Change”, google books)//cmr </w:t>
      </w:r>
    </w:p>
    <w:p w14:paraId="1B4CD9E7" w14:textId="66A0FDC3" w:rsidR="00815C41" w:rsidRPr="00F601E6" w:rsidRDefault="00AB41BF" w:rsidP="00972943">
      <w:r w:rsidRPr="00972943">
        <w:rPr>
          <w:rFonts w:cs="Calibri"/>
          <w:sz w:val="16"/>
        </w:rPr>
        <w:t xml:space="preserve">As already noted, </w:t>
      </w:r>
      <w:r w:rsidRPr="00972943">
        <w:rPr>
          <w:rFonts w:cs="Calibri"/>
          <w:highlight w:val="yellow"/>
          <w:u w:val="single"/>
        </w:rPr>
        <w:t xml:space="preserve">the </w:t>
      </w:r>
      <w:r w:rsidRPr="00972943">
        <w:rPr>
          <w:rFonts w:cs="Calibri"/>
          <w:u w:val="single"/>
        </w:rPr>
        <w:t xml:space="preserve">IPCC </w:t>
      </w:r>
      <w:r w:rsidRPr="00972943">
        <w:rPr>
          <w:rFonts w:cs="Calibri"/>
          <w:highlight w:val="yellow"/>
          <w:u w:val="single"/>
        </w:rPr>
        <w:t>scenarios</w:t>
      </w:r>
      <w:r w:rsidRPr="00972943">
        <w:rPr>
          <w:rFonts w:cs="Calibri"/>
          <w:sz w:val="16"/>
          <w:highlight w:val="yellow"/>
        </w:rPr>
        <w:t xml:space="preserve"> </w:t>
      </w:r>
      <w:r w:rsidRPr="00972943">
        <w:rPr>
          <w:rFonts w:cs="Calibri"/>
          <w:sz w:val="16"/>
        </w:rPr>
        <w:t xml:space="preserve">themselves </w:t>
      </w:r>
      <w:r w:rsidRPr="00972943">
        <w:rPr>
          <w:rFonts w:cs="Calibri"/>
          <w:b/>
          <w:iCs/>
          <w:highlight w:val="yellow"/>
          <w:u w:val="single"/>
          <w:bdr w:val="single" w:sz="8" w:space="0" w:color="auto"/>
        </w:rPr>
        <w:t>are wildly alarmist</w:t>
      </w:r>
      <w:r w:rsidRPr="00972943">
        <w:rPr>
          <w:rFonts w:cs="Calibri"/>
          <w:sz w:val="16"/>
        </w:rPr>
        <w:t xml:space="preserve">, not only on the basic science but also </w:t>
      </w:r>
      <w:r w:rsidRPr="00972943">
        <w:rPr>
          <w:rFonts w:cs="Calibri"/>
          <w:u w:val="single"/>
        </w:rPr>
        <w:t>on the</w:t>
      </w:r>
      <w:r w:rsidRPr="00972943">
        <w:rPr>
          <w:rFonts w:cs="Calibri"/>
          <w:sz w:val="16"/>
        </w:rPr>
        <w:t xml:space="preserve"> </w:t>
      </w:r>
      <w:r w:rsidRPr="00972943">
        <w:rPr>
          <w:rFonts w:cs="Calibri"/>
          <w:b/>
          <w:iCs/>
          <w:u w:val="single"/>
          <w:bdr w:val="single" w:sz="8" w:space="0" w:color="auto"/>
        </w:rPr>
        <w:t>underlying</w:t>
      </w:r>
      <w:r w:rsidRPr="00972943">
        <w:rPr>
          <w:rFonts w:cs="Calibri"/>
          <w:sz w:val="16"/>
        </w:rPr>
        <w:t xml:space="preserve"> economic </w:t>
      </w:r>
      <w:r w:rsidRPr="00972943">
        <w:rPr>
          <w:rFonts w:cs="Calibri"/>
          <w:b/>
          <w:iCs/>
          <w:highlight w:val="yellow"/>
          <w:u w:val="single"/>
          <w:bdr w:val="single" w:sz="8" w:space="0" w:color="auto"/>
        </w:rPr>
        <w:t>assumptions</w:t>
      </w:r>
      <w:r w:rsidRPr="00972943">
        <w:rPr>
          <w:rFonts w:cs="Calibri"/>
          <w:sz w:val="16"/>
        </w:rPr>
        <w:t xml:space="preserve">, which in turn drive the alarmist impacts. </w:t>
      </w:r>
      <w:r w:rsidRPr="00972943">
        <w:rPr>
          <w:rFonts w:cs="Calibri"/>
          <w:u w:val="single"/>
        </w:rPr>
        <w:t>The result</w:t>
      </w:r>
      <w:r w:rsidRPr="00972943">
        <w:rPr>
          <w:rFonts w:cs="Calibri"/>
          <w:sz w:val="16"/>
        </w:rPr>
        <w:t xml:space="preserve"> </w:t>
      </w:r>
      <w:r w:rsidRPr="00972943">
        <w:rPr>
          <w:rFonts w:cs="Calibri"/>
          <w:b/>
          <w:iCs/>
          <w:highlight w:val="yellow"/>
          <w:u w:val="single"/>
          <w:bdr w:val="single" w:sz="8" w:space="0" w:color="auto"/>
        </w:rPr>
        <w:t>cannot withstand critical analysis</w:t>
      </w:r>
      <w:r w:rsidRPr="00972943">
        <w:rPr>
          <w:rFonts w:cs="Calibri"/>
          <w:sz w:val="16"/>
        </w:rPr>
        <w:t xml:space="preserve">. Economists Ian Castles and David Henderson, for example, show the extent to which the analysis is driven by the desire to reach predetermined outcomes.50 Other economists have similarly wondered what purpose was served by pursuing such unrealistic scenarios. It is hard to credit the defense put forward by Mike Hulme, one of the creators of the scenarios, that the IPCC is not engaged in forecasting the future but in creating “plausible” story lines of what might happen under various scenarios.51 </w:t>
      </w:r>
      <w:r w:rsidRPr="00972943">
        <w:rPr>
          <w:rFonts w:cs="Calibri"/>
          <w:u w:val="single"/>
        </w:rPr>
        <w:t>Each</w:t>
      </w:r>
      <w:r w:rsidRPr="00972943">
        <w:rPr>
          <w:rFonts w:cs="Calibri"/>
          <w:sz w:val="16"/>
        </w:rPr>
        <w:t xml:space="preserve"> </w:t>
      </w:r>
      <w:r w:rsidRPr="00972943">
        <w:rPr>
          <w:rFonts w:cs="Calibri"/>
          <w:b/>
          <w:iCs/>
          <w:u w:val="single"/>
          <w:bdr w:val="single" w:sz="8" w:space="0" w:color="auto"/>
        </w:rPr>
        <w:t>scare scenario</w:t>
      </w:r>
      <w:r w:rsidRPr="00972943">
        <w:rPr>
          <w:rFonts w:cs="Calibri"/>
          <w:sz w:val="16"/>
        </w:rPr>
        <w:t xml:space="preserve"> </w:t>
      </w:r>
      <w:r w:rsidRPr="00972943">
        <w:rPr>
          <w:rFonts w:cs="Calibri"/>
          <w:u w:val="single"/>
        </w:rPr>
        <w:t>is based on linear projections without</w:t>
      </w:r>
      <w:r w:rsidRPr="00972943">
        <w:rPr>
          <w:rFonts w:cs="Calibri"/>
          <w:sz w:val="16"/>
        </w:rPr>
        <w:t xml:space="preserve"> </w:t>
      </w:r>
      <w:r w:rsidRPr="00972943">
        <w:rPr>
          <w:rFonts w:cs="Calibri"/>
          <w:b/>
          <w:iCs/>
          <w:u w:val="single"/>
          <w:bdr w:val="single" w:sz="8" w:space="0" w:color="auto"/>
        </w:rPr>
        <w:t>any reference to technological developments or adaptation</w:t>
      </w:r>
      <w:r w:rsidRPr="00972943">
        <w:rPr>
          <w:rFonts w:cs="Calibri"/>
          <w:sz w:val="16"/>
        </w:rPr>
        <w:t xml:space="preserve">. If, on a similar linear basis, our Victorian ancestors in the UK, worried about rapid urbanization and population growth in London, had made similar projections, they would have pointed to the looming crisis arising from reliance on horse-drawn carriages and omnibuses; they would have concluded that by the middle of the 20th century, London would be knee-deep in horse manure, and all of the southern counties would be required to grow the oats and hay to feed and bed the required number of horses. Technology progressed and London adapted. </w:t>
      </w:r>
      <w:r w:rsidRPr="00972943">
        <w:rPr>
          <w:rFonts w:cs="Calibri"/>
          <w:b/>
          <w:iCs/>
          <w:u w:val="single"/>
          <w:bdr w:val="single" w:sz="8" w:space="0" w:color="auto"/>
        </w:rPr>
        <w:t>Why should the rest of humanity not be able to do likewise</w:t>
      </w:r>
      <w:r w:rsidRPr="00972943">
        <w:rPr>
          <w:rFonts w:cs="Calibri"/>
          <w:sz w:val="16"/>
        </w:rPr>
        <w:t xml:space="preserve"> </w:t>
      </w:r>
      <w:r w:rsidRPr="00972943">
        <w:rPr>
          <w:rFonts w:cs="Calibri"/>
          <w:u w:val="single"/>
        </w:rPr>
        <w:t xml:space="preserve">in the face of a trivial rise in temperature over the course of </w:t>
      </w:r>
      <w:r w:rsidRPr="00972943">
        <w:rPr>
          <w:rFonts w:cs="Calibri"/>
          <w:b/>
          <w:iCs/>
          <w:u w:val="single"/>
          <w:bdr w:val="single" w:sz="8" w:space="0" w:color="auto"/>
        </w:rPr>
        <w:t>more than a century</w:t>
      </w:r>
      <w:r w:rsidRPr="00972943">
        <w:rPr>
          <w:rFonts w:cs="Calibri"/>
          <w:sz w:val="16"/>
        </w:rPr>
        <w:t xml:space="preserve">? </w:t>
      </w:r>
      <w:r w:rsidRPr="00972943">
        <w:rPr>
          <w:rFonts w:cs="Calibri"/>
          <w:u w:val="single"/>
        </w:rPr>
        <w:t>The work on physical impacts is</w:t>
      </w:r>
      <w:r w:rsidRPr="00972943">
        <w:rPr>
          <w:rFonts w:cs="Calibri"/>
          <w:sz w:val="16"/>
        </w:rPr>
        <w:t xml:space="preserve"> </w:t>
      </w:r>
      <w:r w:rsidRPr="00972943">
        <w:rPr>
          <w:rFonts w:cs="Calibri"/>
          <w:b/>
          <w:iCs/>
          <w:u w:val="single"/>
          <w:bdr w:val="single" w:sz="8" w:space="0" w:color="auto"/>
        </w:rPr>
        <w:t>equally over the top</w:t>
      </w:r>
      <w:r w:rsidRPr="00972943">
        <w:rPr>
          <w:rFonts w:cs="Calibri"/>
          <w:sz w:val="16"/>
        </w:rPr>
        <w:t xml:space="preserve">. </w:t>
      </w:r>
      <w:r w:rsidRPr="00972943">
        <w:rPr>
          <w:rFonts w:cs="Calibri"/>
          <w:highlight w:val="yellow"/>
          <w:u w:val="single"/>
        </w:rPr>
        <w:t>All the scenarios assume</w:t>
      </w:r>
      <w:r w:rsidRPr="00972943">
        <w:rPr>
          <w:rFonts w:cs="Calibri"/>
          <w:sz w:val="16"/>
          <w:highlight w:val="yellow"/>
        </w:rPr>
        <w:t xml:space="preserve"> </w:t>
      </w:r>
      <w:r w:rsidRPr="00972943">
        <w:rPr>
          <w:rFonts w:cs="Calibri"/>
          <w:b/>
          <w:iCs/>
          <w:highlight w:val="yellow"/>
          <w:u w:val="single"/>
          <w:bdr w:val="single" w:sz="8" w:space="0" w:color="auto"/>
        </w:rPr>
        <w:t>only negative impacts</w:t>
      </w:r>
      <w:r w:rsidRPr="00972943">
        <w:rPr>
          <w:rFonts w:cs="Calibri"/>
          <w:sz w:val="16"/>
          <w:highlight w:val="yellow"/>
        </w:rPr>
        <w:t xml:space="preserve">, </w:t>
      </w:r>
      <w:r w:rsidRPr="00972943">
        <w:rPr>
          <w:rFonts w:cs="Calibri"/>
          <w:highlight w:val="yellow"/>
          <w:u w:val="single"/>
        </w:rPr>
        <w:t>ignore the reality of</w:t>
      </w:r>
      <w:r w:rsidRPr="00972943">
        <w:rPr>
          <w:rFonts w:cs="Calibri"/>
          <w:sz w:val="16"/>
          <w:highlight w:val="yellow"/>
        </w:rPr>
        <w:t xml:space="preserve"> </w:t>
      </w:r>
      <w:r w:rsidRPr="00972943">
        <w:rPr>
          <w:rFonts w:cs="Calibri"/>
          <w:b/>
          <w:iCs/>
          <w:highlight w:val="yellow"/>
          <w:u w:val="single"/>
          <w:bdr w:val="single" w:sz="8" w:space="0" w:color="auto"/>
        </w:rPr>
        <w:t>adaptation</w:t>
      </w:r>
      <w:r w:rsidRPr="00972943">
        <w:rPr>
          <w:rFonts w:cs="Calibri"/>
          <w:sz w:val="16"/>
          <w:highlight w:val="yellow"/>
        </w:rPr>
        <w:t xml:space="preserve">, </w:t>
      </w:r>
      <w:r w:rsidRPr="00972943">
        <w:rPr>
          <w:rFonts w:cs="Calibri"/>
          <w:highlight w:val="yellow"/>
          <w:u w:val="single"/>
        </w:rPr>
        <w:t xml:space="preserve">and attribute </w:t>
      </w:r>
      <w:r w:rsidRPr="00972943">
        <w:rPr>
          <w:rFonts w:cs="Calibri"/>
          <w:b/>
          <w:iCs/>
          <w:highlight w:val="yellow"/>
          <w:u w:val="single"/>
          <w:bdr w:val="single" w:sz="8" w:space="0" w:color="auto"/>
        </w:rPr>
        <w:t>any and all things bad</w:t>
      </w:r>
      <w:r w:rsidRPr="00972943">
        <w:rPr>
          <w:rFonts w:cs="Calibri"/>
          <w:highlight w:val="yellow"/>
          <w:u w:val="single"/>
        </w:rPr>
        <w:t xml:space="preserve"> to global warming</w:t>
      </w:r>
      <w:r w:rsidRPr="00972943">
        <w:rPr>
          <w:rFonts w:cs="Calibri"/>
          <w:sz w:val="16"/>
        </w:rPr>
        <w:t xml:space="preserve">. </w:t>
      </w:r>
      <w:r w:rsidRPr="00972943">
        <w:rPr>
          <w:rFonts w:cs="Calibri"/>
          <w:u w:val="single"/>
        </w:rPr>
        <w:t>Assuming the GHG theory to be correct means that its impact would be most evident at night and during the winter</w:t>
      </w:r>
      <w:r w:rsidRPr="00972943">
        <w:rPr>
          <w:rFonts w:cs="Calibri"/>
          <w:sz w:val="16"/>
        </w:rPr>
        <w:t xml:space="preserve"> in reducing atmospheric heat loss to outer space.52 It would have greater impact in increasing minimum temperatures than in increasing maximum temperatures. Secondary </w:t>
      </w:r>
      <w:r w:rsidRPr="00972943">
        <w:rPr>
          <w:rFonts w:cs="Calibri"/>
          <w:u w:val="single"/>
        </w:rPr>
        <w:t>studies</w:t>
      </w:r>
      <w:r w:rsidRPr="00972943">
        <w:rPr>
          <w:rFonts w:cs="Calibri"/>
          <w:sz w:val="16"/>
        </w:rPr>
        <w:t xml:space="preserve">, however, generally </w:t>
      </w:r>
      <w:r w:rsidRPr="00972943">
        <w:rPr>
          <w:rFonts w:cs="Calibri"/>
          <w:b/>
          <w:iCs/>
          <w:u w:val="single"/>
          <w:bdr w:val="single" w:sz="8" w:space="0" w:color="auto"/>
        </w:rPr>
        <w:t>ignore this facet</w:t>
      </w:r>
      <w:r w:rsidRPr="00972943">
        <w:rPr>
          <w:rFonts w:cs="Calibri"/>
          <w:sz w:val="16"/>
        </w:rPr>
        <w:t xml:space="preserve"> of the hypothesis. </w:t>
      </w:r>
      <w:r w:rsidRPr="00972943">
        <w:rPr>
          <w:rFonts w:cs="Calibri"/>
          <w:u w:val="single"/>
        </w:rPr>
        <w:t>The IPCC believes that a warmer world will harm human health</w:t>
      </w:r>
      <w:r w:rsidRPr="00972943">
        <w:rPr>
          <w:rFonts w:cs="Calibri"/>
          <w:sz w:val="16"/>
        </w:rPr>
        <w:t xml:space="preserve"> </w:t>
      </w:r>
      <w:r w:rsidRPr="00972943">
        <w:rPr>
          <w:rFonts w:cs="Calibri"/>
          <w:u w:val="single"/>
        </w:rPr>
        <w:t>due</w:t>
      </w:r>
      <w:r w:rsidRPr="00972943">
        <w:rPr>
          <w:rFonts w:cs="Calibri"/>
          <w:sz w:val="16"/>
        </w:rPr>
        <w:t xml:space="preserve">, for example, </w:t>
      </w:r>
      <w:r w:rsidRPr="00972943">
        <w:rPr>
          <w:rFonts w:cs="Calibri"/>
          <w:u w:val="single"/>
        </w:rPr>
        <w:t>to increased disease, malnutrition, heat-waves, floods, storms, and cardiovascular incidents</w:t>
      </w:r>
      <w:r w:rsidRPr="00972943">
        <w:rPr>
          <w:rFonts w:cs="Calibri"/>
          <w:sz w:val="16"/>
        </w:rPr>
        <w:t xml:space="preserve">. As already noted </w:t>
      </w:r>
      <w:r w:rsidRPr="00972943">
        <w:rPr>
          <w:rFonts w:cs="Calibri"/>
          <w:b/>
          <w:iCs/>
          <w:highlight w:val="yellow"/>
          <w:u w:val="single"/>
          <w:bdr w:val="single" w:sz="8" w:space="0" w:color="auto"/>
        </w:rPr>
        <w:t>there is no basis for the claim about severe-weather-related threats or malnutrition</w:t>
      </w:r>
      <w:r w:rsidRPr="00972943">
        <w:rPr>
          <w:rFonts w:cs="Calibri"/>
          <w:sz w:val="16"/>
        </w:rPr>
        <w:t xml:space="preserve">. The claim about heat-related deaths gained a boost during the summer of 2003 because of the tragedy of some 15,000 alleged heat-related deaths in France as elderly people stayed behind in city apartments without air conditioning while their children enjoyed the heat at the sea shore during the August vacation. Epidemiological studies of so-called "excess" deaths resulting from heat waves are abused to get the desired results. Similar studies of the impact of cold spells show that they are far more lethal than heat waves and that it is much easier to adapt to heat than to cold.53 More fundamentally, this, like most of the alarmist literature, ignores the basics of the AGW hypothesis: the world will not see an exponential increase in summer, daytime heat (and thus more heat waves), but a decrease in night-time and winter cooling, particularly at higher latitudes and altitudes. Based on the AGW hypothesis, Canada, China, Korea, Northern Europe, Australia, New Zealand, South Africa, Chile, and Argentina will see warmer winters and warmer nights. There are clear benefits to such a development, even if there may also be problems, but the AGW industry tends to ignore the positive aspects of their alarmist scenarios. The feared </w:t>
      </w:r>
      <w:r w:rsidRPr="00972943">
        <w:rPr>
          <w:rFonts w:cs="Calibri"/>
          <w:u w:val="single"/>
        </w:rPr>
        <w:t>spread of malaria</w:t>
      </w:r>
      <w:r w:rsidRPr="00972943">
        <w:rPr>
          <w:rFonts w:cs="Calibri"/>
          <w:sz w:val="16"/>
        </w:rPr>
        <w:t xml:space="preserve">, a much repeated claim, </w:t>
      </w:r>
      <w:r w:rsidRPr="00972943">
        <w:rPr>
          <w:rFonts w:cs="Calibri"/>
          <w:u w:val="single"/>
        </w:rPr>
        <w:t>is largely unrelated to climate</w:t>
      </w:r>
      <w:r w:rsidRPr="00972943">
        <w:rPr>
          <w:rFonts w:cs="Calibri"/>
          <w:sz w:val="16"/>
        </w:rPr>
        <w:t xml:space="preserve">. </w:t>
      </w:r>
      <w:r w:rsidRPr="00972943">
        <w:rPr>
          <w:rFonts w:cs="Calibri"/>
          <w:u w:val="single"/>
        </w:rPr>
        <w:t>Malaria’s worst recorded outbreak</w:t>
      </w:r>
      <w:r w:rsidRPr="00972943">
        <w:rPr>
          <w:rFonts w:cs="Calibri"/>
          <w:sz w:val="16"/>
        </w:rPr>
        <w:t xml:space="preserve"> </w:t>
      </w:r>
      <w:r w:rsidRPr="00972943">
        <w:rPr>
          <w:rFonts w:cs="Calibri"/>
          <w:b/>
          <w:iCs/>
          <w:u w:val="single"/>
          <w:bdr w:val="single" w:sz="8" w:space="0" w:color="auto"/>
        </w:rPr>
        <w:t>was in Siberia long before there was any discussion of AGW</w:t>
      </w:r>
      <w:r w:rsidRPr="00972943">
        <w:rPr>
          <w:rFonts w:cs="Calibri"/>
          <w:sz w:val="16"/>
        </w:rPr>
        <w:t xml:space="preserve">. Similarly, the building of the Rideau Canal in Ottawa in the 1820s was severely hampered by outbreaks of malaria due to the proximity of mosquito-infested wetlands in the area. Malaria remains widespread in tropical countries today in part because of the UN’s lengthy embargo on the use of DDT, the legacy of an earlier alarmist disaster. Temperature is but one factor, and a minor one at that, in the multiple factors that affect the rise or decline in the presence of disease-spreading mosquitoes. Wealthier western countries have pursued public health strategies that have reduced the incidence of the dis- ease in their countries. Entomologist Paul Reiter, widely recognized as the leading specialist on malaria vectors and a contributor to some of the early work of the IPCC, was aghast to learn how his careful and systematic analysis of the potential impacts had been twisted in ways that he could not endorse. In a recent paper, he concludes: “Simplistic reasoning on the future prevalence of malaria is ill-founded; malaria is not limited by climate in most temperate regions, nor in the tropics, and in nearly all cases, ’new' malaria at high altitudes is well below the maximum altitudinal limits for transmission. Future changes in climate may alter the prevalence and incidence of the disease, but obsessive emphasis on ’global warming' as a dominant parameter is indefensible; the principal determinants are linked to ecological and societal change, politics and economics.”54 </w:t>
      </w:r>
      <w:r w:rsidRPr="00972943">
        <w:rPr>
          <w:rFonts w:cs="Calibri"/>
          <w:b/>
          <w:iCs/>
          <w:u w:val="single"/>
          <w:bdr w:val="single" w:sz="8" w:space="0" w:color="auto"/>
        </w:rPr>
        <w:t>Catastrophic species loss</w:t>
      </w:r>
      <w:r w:rsidRPr="00972943">
        <w:rPr>
          <w:rFonts w:cs="Calibri"/>
          <w:sz w:val="16"/>
        </w:rPr>
        <w:t xml:space="preserve"> </w:t>
      </w:r>
      <w:r w:rsidRPr="00972943">
        <w:rPr>
          <w:rFonts w:cs="Calibri"/>
          <w:u w:val="single"/>
        </w:rPr>
        <w:t>similarly has</w:t>
      </w:r>
      <w:r w:rsidRPr="00972943">
        <w:rPr>
          <w:rFonts w:cs="Calibri"/>
          <w:sz w:val="16"/>
        </w:rPr>
        <w:t xml:space="preserve"> </w:t>
      </w:r>
      <w:r w:rsidRPr="00972943">
        <w:rPr>
          <w:rFonts w:cs="Calibri"/>
          <w:b/>
          <w:iCs/>
          <w:u w:val="single"/>
          <w:bdr w:val="single" w:sz="8" w:space="0" w:color="auto"/>
        </w:rPr>
        <w:t>little foundation in past experience</w:t>
      </w:r>
      <w:r w:rsidRPr="00972943">
        <w:rPr>
          <w:rFonts w:cs="Calibri"/>
          <w:sz w:val="16"/>
        </w:rPr>
        <w:t xml:space="preserve">.55 </w:t>
      </w:r>
      <w:r w:rsidRPr="00972943">
        <w:rPr>
          <w:rFonts w:cs="Calibri"/>
          <w:u w:val="single"/>
        </w:rPr>
        <w:t>Even if the GHG hypothesis were to be correct</w:t>
      </w:r>
      <w:r w:rsidRPr="00972943">
        <w:rPr>
          <w:rFonts w:cs="Calibri"/>
          <w:sz w:val="16"/>
        </w:rPr>
        <w:t xml:space="preserve">, </w:t>
      </w:r>
      <w:r w:rsidRPr="00972943">
        <w:rPr>
          <w:rFonts w:cs="Calibri"/>
          <w:b/>
          <w:iCs/>
          <w:highlight w:val="yellow"/>
          <w:u w:val="single"/>
          <w:bdr w:val="single" w:sz="8" w:space="0" w:color="auto"/>
        </w:rPr>
        <w:t>its impact would be slow</w:t>
      </w:r>
      <w:r w:rsidRPr="00972943">
        <w:rPr>
          <w:rFonts w:cs="Calibri"/>
          <w:sz w:val="16"/>
          <w:highlight w:val="yellow"/>
        </w:rPr>
        <w:t xml:space="preserve">, </w:t>
      </w:r>
      <w:r w:rsidRPr="00972943">
        <w:rPr>
          <w:rFonts w:cs="Calibri"/>
          <w:b/>
          <w:iCs/>
          <w:highlight w:val="yellow"/>
          <w:u w:val="single"/>
          <w:bdr w:val="single" w:sz="8" w:space="0" w:color="auto"/>
        </w:rPr>
        <w:t>providing significant scope and opportunity for adaptation</w:t>
      </w:r>
      <w:r w:rsidRPr="00972943">
        <w:rPr>
          <w:rFonts w:cs="Calibri"/>
          <w:sz w:val="16"/>
        </w:rPr>
        <w:t xml:space="preserve">, </w:t>
      </w:r>
      <w:r w:rsidRPr="00972943">
        <w:rPr>
          <w:rFonts w:cs="Calibri"/>
          <w:u w:val="single"/>
        </w:rPr>
        <w:t>including by ﬂora and fauna</w:t>
      </w:r>
      <w:r w:rsidRPr="00972943">
        <w:rPr>
          <w:rFonts w:cs="Calibri"/>
          <w:sz w:val="16"/>
        </w:rPr>
        <w:t xml:space="preserve">. One of the more irresponsible claims was made by a group of UK </w:t>
      </w:r>
      <w:r w:rsidRPr="00972943">
        <w:rPr>
          <w:rFonts w:cs="Calibri"/>
          <w:u w:val="single"/>
        </w:rPr>
        <w:t>modelers</w:t>
      </w:r>
      <w:r w:rsidRPr="00972943">
        <w:rPr>
          <w:rFonts w:cs="Calibri"/>
          <w:sz w:val="16"/>
        </w:rPr>
        <w:t xml:space="preserve"> who </w:t>
      </w:r>
      <w:r w:rsidRPr="00972943">
        <w:rPr>
          <w:rFonts w:cs="Calibri"/>
          <w:u w:val="single"/>
        </w:rPr>
        <w:t>fed wildly improbable scenarios and data into their computers and produced the much-touted claim of massive species loss</w:t>
      </w:r>
      <w:r w:rsidRPr="00972943">
        <w:rPr>
          <w:rFonts w:cs="Calibri"/>
          <w:sz w:val="16"/>
        </w:rPr>
        <w:t xml:space="preserve"> by the end of the century. </w:t>
      </w:r>
      <w:r w:rsidRPr="00972943">
        <w:rPr>
          <w:rFonts w:cs="Calibri"/>
          <w:u w:val="single"/>
        </w:rPr>
        <w:t>There are literally</w:t>
      </w:r>
      <w:r w:rsidRPr="00972943">
        <w:rPr>
          <w:rFonts w:cs="Calibri"/>
          <w:sz w:val="16"/>
        </w:rPr>
        <w:t xml:space="preserve"> </w:t>
      </w:r>
      <w:r w:rsidRPr="00972943">
        <w:rPr>
          <w:rFonts w:cs="Calibri"/>
          <w:b/>
          <w:iCs/>
          <w:u w:val="single"/>
          <w:bdr w:val="single" w:sz="8" w:space="0" w:color="auto"/>
        </w:rPr>
        <w:t>thousands of websites</w:t>
      </w:r>
      <w:r w:rsidRPr="00972943">
        <w:rPr>
          <w:rFonts w:cs="Calibri"/>
          <w:sz w:val="16"/>
        </w:rPr>
        <w:t xml:space="preserve"> </w:t>
      </w:r>
      <w:r w:rsidRPr="00972943">
        <w:rPr>
          <w:rFonts w:cs="Calibri"/>
          <w:b/>
          <w:iCs/>
          <w:u w:val="single"/>
          <w:bdr w:val="single" w:sz="8" w:space="0" w:color="auto"/>
        </w:rPr>
        <w:t>devoted to spreading alarm about species loss</w:t>
      </w:r>
      <w:r w:rsidRPr="00972943">
        <w:rPr>
          <w:rFonts w:cs="Calibri"/>
          <w:sz w:val="16"/>
        </w:rPr>
        <w:t xml:space="preserve"> and biodiversity. </w:t>
      </w:r>
      <w:r w:rsidRPr="00972943">
        <w:rPr>
          <w:rFonts w:cs="Calibri"/>
          <w:u w:val="single"/>
        </w:rPr>
        <w:t>Global warming is</w:t>
      </w:r>
      <w:r w:rsidRPr="00972943">
        <w:rPr>
          <w:rFonts w:cs="Calibri"/>
          <w:sz w:val="16"/>
        </w:rPr>
        <w:t xml:space="preserve"> </w:t>
      </w:r>
      <w:r w:rsidRPr="00972943">
        <w:rPr>
          <w:rFonts w:cs="Calibri"/>
          <w:b/>
          <w:iCs/>
          <w:u w:val="single"/>
          <w:bdr w:val="single" w:sz="8" w:space="0" w:color="auto"/>
        </w:rPr>
        <w:t>but one of many claimed human threats to the planet’s biodiversity</w:t>
      </w:r>
      <w:r w:rsidRPr="00972943">
        <w:rPr>
          <w:rFonts w:cs="Calibri"/>
          <w:sz w:val="16"/>
        </w:rPr>
        <w:t xml:space="preserve">. </w:t>
      </w:r>
      <w:r w:rsidRPr="00972943">
        <w:rPr>
          <w:rFonts w:cs="Calibri"/>
          <w:u w:val="single"/>
        </w:rPr>
        <w:t>The claims,</w:t>
      </w:r>
      <w:r w:rsidRPr="00972943">
        <w:rPr>
          <w:rFonts w:cs="Calibri"/>
          <w:sz w:val="16"/>
        </w:rPr>
        <w:t xml:space="preserve"> fortunately, </w:t>
      </w:r>
      <w:r w:rsidRPr="00972943">
        <w:rPr>
          <w:rFonts w:cs="Calibri"/>
          <w:u w:val="single"/>
        </w:rPr>
        <w:t>are largely hype</w:t>
      </w:r>
      <w:r w:rsidRPr="00972943">
        <w:rPr>
          <w:rFonts w:cs="Calibri"/>
          <w:sz w:val="16"/>
        </w:rPr>
        <w:t xml:space="preserve">, based on computer models and the estimate by Harvard naturalist Edward O. Wilson that 27,000 to 100,000 species are lost annually - a figure he advanced purely hypothetically but which has become one of the most persistent of environmental urban myths. The fact is that </w:t>
      </w:r>
      <w:r w:rsidRPr="00972943">
        <w:rPr>
          <w:rFonts w:cs="Calibri"/>
          <w:u w:val="single"/>
        </w:rPr>
        <w:t>scientists</w:t>
      </w:r>
      <w:r w:rsidRPr="00972943">
        <w:rPr>
          <w:rFonts w:cs="Calibri"/>
          <w:sz w:val="16"/>
        </w:rPr>
        <w:t xml:space="preserve"> </w:t>
      </w:r>
      <w:r w:rsidRPr="00972943">
        <w:rPr>
          <w:rFonts w:cs="Calibri"/>
          <w:b/>
          <w:iCs/>
          <w:u w:val="single"/>
          <w:bdr w:val="single" w:sz="8" w:space="0" w:color="auto"/>
        </w:rPr>
        <w:t>have no idea of the extent of the world's ﬂora and fauna</w:t>
      </w:r>
      <w:r w:rsidRPr="00972943">
        <w:rPr>
          <w:rFonts w:cs="Calibri"/>
          <w:sz w:val="16"/>
        </w:rPr>
        <w:t xml:space="preserve">, with estimates ranging from five million to 100 million species, and that </w:t>
      </w:r>
      <w:r w:rsidRPr="00972943">
        <w:rPr>
          <w:rFonts w:cs="Calibri"/>
          <w:u w:val="single"/>
        </w:rPr>
        <w:t>there are no reliable data about the rate of loss</w:t>
      </w:r>
      <w:r w:rsidRPr="00972943">
        <w:rPr>
          <w:rFonts w:cs="Calibri"/>
          <w:sz w:val="16"/>
        </w:rPr>
        <w:t xml:space="preserve">. By some estimates, </w:t>
      </w:r>
      <w:r w:rsidRPr="00972943">
        <w:rPr>
          <w:rFonts w:cs="Calibri"/>
          <w:u w:val="single"/>
        </w:rPr>
        <w:t>95 percent of the species that ever existed have been lost over the eons</w:t>
      </w:r>
      <w:r w:rsidRPr="00972943">
        <w:rPr>
          <w:rFonts w:cs="Calibri"/>
          <w:sz w:val="16"/>
        </w:rPr>
        <w:t xml:space="preserve">, most before humans became major players in altering their environment. A much more credible estimate of recent species loss comes from a surprising source, the UN Environmental Program. It reports that known </w:t>
      </w:r>
      <w:r w:rsidRPr="00972943">
        <w:rPr>
          <w:rFonts w:cs="Calibri"/>
          <w:b/>
          <w:iCs/>
          <w:highlight w:val="yellow"/>
          <w:u w:val="single"/>
          <w:bdr w:val="single" w:sz="8" w:space="0" w:color="auto"/>
        </w:rPr>
        <w:t>species loss is slowing reaching its lowest level in 500 years</w:t>
      </w:r>
      <w:r w:rsidRPr="00972943">
        <w:rPr>
          <w:rFonts w:cs="Calibri"/>
          <w:sz w:val="16"/>
          <w:highlight w:val="yellow"/>
        </w:rPr>
        <w:t xml:space="preserve"> </w:t>
      </w:r>
      <w:r w:rsidRPr="00972943">
        <w:rPr>
          <w:rFonts w:cs="Calibri"/>
          <w:sz w:val="16"/>
        </w:rPr>
        <w:t xml:space="preserve">in the last three decades of the 20th century, with some 20 reported extinctions despite increasing pressure on the biosphere from growing human population and industrialization.57 The alarmist community has also introduced the scientifically unknown concept of "locally extinct,” often meaning little more than that </w:t>
      </w:r>
      <w:r w:rsidRPr="00972943">
        <w:rPr>
          <w:rFonts w:cs="Calibri"/>
          <w:u w:val="single"/>
        </w:rPr>
        <w:t>a species of plant or animal has responded to adverse conditions by moving to more hospitable circumstances</w:t>
      </w:r>
      <w:r w:rsidRPr="00972943">
        <w:rPr>
          <w:rFonts w:cs="Calibri"/>
          <w:sz w:val="16"/>
        </w:rPr>
        <w:t xml:space="preserve">, e.g., birds or butterflies becoming more numerous north of their range and disappearing at its extreme southern extent. Idso et al. conclude: “Many </w:t>
      </w:r>
      <w:r w:rsidRPr="00972943">
        <w:rPr>
          <w:rFonts w:cs="Calibri"/>
          <w:highlight w:val="yellow"/>
          <w:u w:val="single"/>
        </w:rPr>
        <w:t>species have shown the ability to</w:t>
      </w:r>
      <w:r w:rsidRPr="00972943">
        <w:rPr>
          <w:rFonts w:cs="Calibri"/>
          <w:sz w:val="16"/>
          <w:highlight w:val="yellow"/>
        </w:rPr>
        <w:t xml:space="preserve"> </w:t>
      </w:r>
      <w:r w:rsidRPr="00972943">
        <w:rPr>
          <w:rFonts w:cs="Calibri"/>
          <w:b/>
          <w:iCs/>
          <w:highlight w:val="yellow"/>
          <w:u w:val="single"/>
          <w:bdr w:val="single" w:sz="8" w:space="0" w:color="auto"/>
        </w:rPr>
        <w:t>adapt rapidly to changes in climate</w:t>
      </w:r>
      <w:r w:rsidRPr="00972943">
        <w:rPr>
          <w:rFonts w:cs="Calibri"/>
          <w:sz w:val="16"/>
        </w:rPr>
        <w:t xml:space="preserve">. </w:t>
      </w:r>
      <w:r w:rsidRPr="00972943">
        <w:rPr>
          <w:rFonts w:cs="Calibri"/>
          <w:highlight w:val="yellow"/>
          <w:u w:val="single"/>
        </w:rPr>
        <w:t>Claims that global warming threatens</w:t>
      </w:r>
      <w:r w:rsidRPr="00972943">
        <w:rPr>
          <w:rFonts w:cs="Calibri"/>
          <w:sz w:val="16"/>
          <w:highlight w:val="yellow"/>
        </w:rPr>
        <w:t xml:space="preserve"> </w:t>
      </w:r>
      <w:r w:rsidRPr="00972943">
        <w:rPr>
          <w:rFonts w:cs="Calibri"/>
          <w:sz w:val="16"/>
        </w:rPr>
        <w:t xml:space="preserve">large numbers of species with </w:t>
      </w:r>
      <w:r w:rsidRPr="00972943">
        <w:rPr>
          <w:rFonts w:cs="Calibri"/>
          <w:b/>
          <w:iCs/>
          <w:highlight w:val="yellow"/>
          <w:u w:val="single"/>
          <w:bdr w:val="single" w:sz="8" w:space="0" w:color="auto"/>
        </w:rPr>
        <w:t>extinction</w:t>
      </w:r>
      <w:r w:rsidRPr="00972943">
        <w:rPr>
          <w:rFonts w:cs="Calibri"/>
          <w:sz w:val="16"/>
          <w:highlight w:val="yellow"/>
        </w:rPr>
        <w:t xml:space="preserve"> </w:t>
      </w:r>
      <w:r w:rsidRPr="00972943">
        <w:rPr>
          <w:rFonts w:cs="Calibri"/>
          <w:highlight w:val="yellow"/>
          <w:u w:val="single"/>
        </w:rPr>
        <w:t>typically rest on</w:t>
      </w:r>
      <w:r w:rsidRPr="00972943">
        <w:rPr>
          <w:rFonts w:cs="Calibri"/>
          <w:sz w:val="16"/>
          <w:highlight w:val="yellow"/>
        </w:rPr>
        <w:t xml:space="preserve"> </w:t>
      </w:r>
      <w:r w:rsidRPr="00972943">
        <w:rPr>
          <w:rFonts w:cs="Calibri"/>
          <w:sz w:val="16"/>
        </w:rPr>
        <w:t xml:space="preserve">a false definition of extinction (the loss of a particular population rather than en- tire species) and </w:t>
      </w:r>
      <w:r w:rsidRPr="00972943">
        <w:rPr>
          <w:rFonts w:cs="Calibri"/>
          <w:b/>
          <w:iCs/>
          <w:highlight w:val="yellow"/>
          <w:u w:val="single"/>
          <w:bdr w:val="single" w:sz="8" w:space="0" w:color="auto"/>
        </w:rPr>
        <w:t>speculation rather than real-world evidence</w:t>
      </w:r>
      <w:r w:rsidRPr="00972943">
        <w:rPr>
          <w:rFonts w:cs="Calibri"/>
          <w:sz w:val="16"/>
        </w:rPr>
        <w:t xml:space="preserve">. </w:t>
      </w:r>
      <w:r w:rsidRPr="00972943">
        <w:rPr>
          <w:rFonts w:cs="Calibri"/>
          <w:u w:val="single"/>
        </w:rPr>
        <w:t>The world’s species have proven</w:t>
      </w:r>
      <w:r w:rsidRPr="00972943">
        <w:rPr>
          <w:rFonts w:cs="Calibri"/>
          <w:sz w:val="16"/>
        </w:rPr>
        <w:t xml:space="preserve"> </w:t>
      </w:r>
      <w:r w:rsidRPr="00972943">
        <w:rPr>
          <w:rFonts w:cs="Calibri"/>
          <w:b/>
          <w:iCs/>
          <w:u w:val="single"/>
          <w:bdr w:val="single" w:sz="8" w:space="0" w:color="auto"/>
        </w:rPr>
        <w:t>very resilient</w:t>
      </w:r>
      <w:r w:rsidRPr="00972943">
        <w:rPr>
          <w:rFonts w:cs="Calibri"/>
          <w:sz w:val="16"/>
        </w:rPr>
        <w:t xml:space="preserve">, </w:t>
      </w:r>
      <w:r w:rsidRPr="00972943">
        <w:rPr>
          <w:rFonts w:cs="Calibri"/>
          <w:u w:val="single"/>
        </w:rPr>
        <w:t>having survived past natural climate cycles that involved much greater warming and higher C02 concentrations than exist today or are likely to exist in the coming centuries?”</w:t>
      </w:r>
    </w:p>
    <w:sectPr w:rsidR="00815C4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04730"/>
    <w:multiLevelType w:val="hybridMultilevel"/>
    <w:tmpl w:val="4FAE5C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50CD9"/>
    <w:multiLevelType w:val="hybridMultilevel"/>
    <w:tmpl w:val="0324C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0A35AD"/>
    <w:multiLevelType w:val="hybridMultilevel"/>
    <w:tmpl w:val="3B2EDB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72347AA"/>
    <w:multiLevelType w:val="hybridMultilevel"/>
    <w:tmpl w:val="3B2ED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3C33"/>
    <w:rsid w:val="000029E3"/>
    <w:rsid w:val="000029E8"/>
    <w:rsid w:val="00004225"/>
    <w:rsid w:val="000066CA"/>
    <w:rsid w:val="00006C5E"/>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DEC"/>
    <w:rsid w:val="003A248F"/>
    <w:rsid w:val="003A4D9C"/>
    <w:rsid w:val="003B1668"/>
    <w:rsid w:val="003C5F4C"/>
    <w:rsid w:val="003D5EA8"/>
    <w:rsid w:val="003D7B28"/>
    <w:rsid w:val="003E305E"/>
    <w:rsid w:val="003E34DB"/>
    <w:rsid w:val="003E5302"/>
    <w:rsid w:val="003E5BF1"/>
    <w:rsid w:val="003E5C23"/>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B8E"/>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C4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943"/>
    <w:rsid w:val="00973777"/>
    <w:rsid w:val="00976E78"/>
    <w:rsid w:val="009775C0"/>
    <w:rsid w:val="00981F23"/>
    <w:rsid w:val="00990634"/>
    <w:rsid w:val="00991733"/>
    <w:rsid w:val="00991A67"/>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BF"/>
    <w:rsid w:val="00AB48D3"/>
    <w:rsid w:val="00AC3C3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839"/>
    <w:rsid w:val="00B71625"/>
    <w:rsid w:val="00B75C54"/>
    <w:rsid w:val="00B849F7"/>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D6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96DCE4"/>
  <w14:defaultImageDpi w14:val="300"/>
  <w15:docId w15:val="{8734E91D-1436-0B40-9C4B-1D4BF85CB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3C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C3C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3C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AC3C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AC3C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3C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3C33"/>
  </w:style>
  <w:style w:type="character" w:customStyle="1" w:styleId="Heading1Char">
    <w:name w:val="Heading 1 Char"/>
    <w:aliases w:val="Pocket Char"/>
    <w:basedOn w:val="DefaultParagraphFont"/>
    <w:link w:val="Heading1"/>
    <w:uiPriority w:val="9"/>
    <w:rsid w:val="00AC3C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3C33"/>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AC3C3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AC3C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AC3C3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Bold Cite Char,Citation Char Char Char,ci,c,Bo,cite,9.5 pt"/>
    <w:basedOn w:val="DefaultParagraphFont"/>
    <w:uiPriority w:val="1"/>
    <w:qFormat/>
    <w:rsid w:val="00AC3C3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AC3C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C3C33"/>
    <w:rPr>
      <w:color w:val="auto"/>
      <w:u w:val="none"/>
    </w:rPr>
  </w:style>
  <w:style w:type="character" w:styleId="Hyperlink">
    <w:name w:val="Hyperlink"/>
    <w:aliases w:val="heading 1 (block title),Read,Important,Card Text,Analytic Text,Internet link,Internet Link,Underline Char Char Char Char1,Heading 3 Char Char Char Char Char Char Char Char Char Char1,Char Char1,Heading 1 Char1,Pocket Char1,F2 - Heading 1 Char1"/>
    <w:basedOn w:val="DefaultParagraphFont"/>
    <w:link w:val="NoSpacing"/>
    <w:uiPriority w:val="99"/>
    <w:unhideWhenUsed/>
    <w:rsid w:val="00AC3C33"/>
    <w:rPr>
      <w:color w:val="auto"/>
      <w:u w:val="none"/>
    </w:rPr>
  </w:style>
  <w:style w:type="paragraph" w:styleId="DocumentMap">
    <w:name w:val="Document Map"/>
    <w:basedOn w:val="Normal"/>
    <w:link w:val="DocumentMapChar"/>
    <w:uiPriority w:val="99"/>
    <w:semiHidden/>
    <w:unhideWhenUsed/>
    <w:rsid w:val="00AC3C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3C33"/>
    <w:rPr>
      <w:rFonts w:ascii="Lucida Grande" w:hAnsi="Lucida Grande" w:cs="Lucida Grande"/>
    </w:rPr>
  </w:style>
  <w:style w:type="paragraph" w:customStyle="1" w:styleId="Emphasis1">
    <w:name w:val="Emphasis1"/>
    <w:basedOn w:val="Normal"/>
    <w:link w:val="Emphasis"/>
    <w:autoRedefine/>
    <w:uiPriority w:val="20"/>
    <w:qFormat/>
    <w:rsid w:val="00AC3C3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815C41"/>
    <w:pPr>
      <w:ind w:left="720"/>
      <w:contextualSpacing/>
    </w:p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006C5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hsmarkit.com/research-analysis/global-economic-growth-lifts-higher-as-delta-variant-disruption-eases-Nov2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10</Pages>
  <Words>5671</Words>
  <Characters>32330</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37926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12</cp:revision>
  <dcterms:created xsi:type="dcterms:W3CDTF">2021-11-20T20:05:00Z</dcterms:created>
  <dcterms:modified xsi:type="dcterms:W3CDTF">2021-11-20T20:42:00Z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