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F7A68" w14:textId="212DF26F" w:rsidR="00E23852" w:rsidRDefault="00905C3A" w:rsidP="00E23852">
      <w:pPr>
        <w:pStyle w:val="Heading1"/>
      </w:pPr>
      <w:r>
        <w:t>F</w:t>
      </w:r>
      <w:r w:rsidR="00E23852">
        <w:t>ramework</w:t>
      </w:r>
    </w:p>
    <w:p w14:paraId="2957DD6C" w14:textId="77777777" w:rsidR="00E23852" w:rsidRDefault="00E23852" w:rsidP="00E23852"/>
    <w:p w14:paraId="2AD63275" w14:textId="77777777" w:rsidR="00E23852" w:rsidRDefault="00E23852" w:rsidP="00E23852"/>
    <w:p w14:paraId="765A6B26" w14:textId="77777777" w:rsidR="00E23852" w:rsidRPr="00F25CE7" w:rsidRDefault="00E23852" w:rsidP="00E23852">
      <w:pPr>
        <w:pStyle w:val="Heading2"/>
      </w:pPr>
      <w:r>
        <w:lastRenderedPageBreak/>
        <w:t>Util</w:t>
      </w:r>
    </w:p>
    <w:p w14:paraId="05CD76F0" w14:textId="77777777" w:rsidR="00E23852" w:rsidRPr="00467FC5" w:rsidRDefault="00E23852" w:rsidP="00E23852">
      <w:pPr>
        <w:keepNext/>
        <w:keepLines/>
        <w:spacing w:before="40" w:after="0"/>
        <w:outlineLvl w:val="3"/>
        <w:rPr>
          <w:rFonts w:eastAsiaTheme="majorEastAsia" w:cstheme="majorBidi"/>
          <w:b/>
          <w:iCs/>
        </w:rPr>
      </w:pPr>
      <w:r>
        <w:rPr>
          <w:rFonts w:eastAsiaTheme="majorEastAsia" w:cstheme="majorBidi"/>
          <w:b/>
          <w:iCs/>
        </w:rPr>
        <w:t xml:space="preserve">My </w:t>
      </w:r>
      <w:r w:rsidRPr="00467FC5">
        <w:rPr>
          <w:rFonts w:eastAsiaTheme="majorEastAsia" w:cstheme="majorBidi"/>
          <w:b/>
          <w:iCs/>
        </w:rPr>
        <w:t>standard is maximizing expected well-being</w:t>
      </w:r>
      <w:r>
        <w:rPr>
          <w:rFonts w:eastAsiaTheme="majorEastAsia" w:cstheme="majorBidi"/>
          <w:b/>
          <w:iCs/>
        </w:rPr>
        <w:t>.</w:t>
      </w:r>
    </w:p>
    <w:p w14:paraId="3658787B" w14:textId="77777777" w:rsidR="00E23852" w:rsidRPr="00467FC5" w:rsidRDefault="00E23852" w:rsidP="00E23852"/>
    <w:p w14:paraId="7B12CF5C" w14:textId="77777777" w:rsidR="00E23852" w:rsidRPr="00467FC5" w:rsidRDefault="00E23852" w:rsidP="00E23852">
      <w:pPr>
        <w:keepNext/>
        <w:keepLines/>
        <w:spacing w:before="40" w:after="0"/>
        <w:outlineLvl w:val="3"/>
        <w:rPr>
          <w:rFonts w:eastAsia="Times New Roman" w:cs="Times New Roman"/>
          <w:b/>
          <w:iCs/>
        </w:rPr>
      </w:pPr>
      <w:r w:rsidRPr="00467FC5">
        <w:rPr>
          <w:rFonts w:eastAsia="Times New Roman" w:cs="Times New Roman"/>
          <w:b/>
          <w:iCs/>
        </w:rPr>
        <w:t xml:space="preserve">1. Reducing existential risks is the top priority in any coherent moral theory </w:t>
      </w:r>
    </w:p>
    <w:p w14:paraId="1BAA03F8" w14:textId="77777777" w:rsidR="00E23852" w:rsidRPr="00467FC5" w:rsidRDefault="00E23852" w:rsidP="00E23852">
      <w:pPr>
        <w:rPr>
          <w:rFonts w:eastAsia="Calibri"/>
          <w:b/>
          <w:bCs/>
          <w:u w:val="single"/>
        </w:rPr>
      </w:pPr>
      <w:r w:rsidRPr="00467FC5">
        <w:rPr>
          <w:rFonts w:eastAsia="Calibri"/>
          <w:b/>
          <w:bCs/>
          <w:u w:val="single"/>
        </w:rPr>
        <w:t>Plummer, PhD, 15</w:t>
      </w:r>
    </w:p>
    <w:p w14:paraId="64670B32" w14:textId="77777777" w:rsidR="00E23852" w:rsidRPr="00467FC5" w:rsidRDefault="00E23852" w:rsidP="00E23852">
      <w:pPr>
        <w:rPr>
          <w:rFonts w:eastAsia="Calibri"/>
          <w:sz w:val="16"/>
        </w:rPr>
      </w:pPr>
      <w:r w:rsidRPr="00467FC5">
        <w:rPr>
          <w:rFonts w:eastAsia="Calibri"/>
          <w:sz w:val="16"/>
        </w:rPr>
        <w:t>(Theron, Philosophy @St. Andrews http://blog.practicalethics.ox.ac.uk/2015/05/moral-agreement-on-saving-the-world/)</w:t>
      </w:r>
    </w:p>
    <w:p w14:paraId="60256FA7" w14:textId="77777777" w:rsidR="00E23852" w:rsidRPr="00467FC5" w:rsidRDefault="00E23852" w:rsidP="00E23852">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high quality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w:t>
      </w:r>
      <w:r w:rsidRPr="00467FC5">
        <w:rPr>
          <w:rFonts w:eastAsia="Calibri"/>
          <w:sz w:val="16"/>
        </w:rPr>
        <w:lastRenderedPageBreak/>
        <w:t xml:space="preserve">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CB6F1A">
        <w:rPr>
          <w:rFonts w:eastAsia="Calibri"/>
          <w:b/>
          <w:iCs/>
          <w:u w:val="single"/>
          <w:bdr w:val="single" w:sz="8" w:space="0" w:color="auto"/>
        </w:rPr>
        <w:t>most 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We should also take into account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they would have pretty strong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r w:rsidRPr="00467FC5">
        <w:rPr>
          <w:rFonts w:eastAsia="Calibri"/>
          <w:b/>
          <w:u w:val="single"/>
        </w:rPr>
        <w:t xml:space="preserve">for the reason that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467FC5">
        <w:rPr>
          <w:rFonts w:eastAsia="Calibri"/>
          <w:b/>
          <w:u w:val="single"/>
        </w:rPr>
        <w:t>even if things did not go well for our ancestors, I am optimistic that they will overall go fantastically well for our descendants, if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739487D" w14:textId="77777777" w:rsidR="00E23852" w:rsidRPr="00467FC5" w:rsidRDefault="00E23852" w:rsidP="00E23852">
      <w:pPr>
        <w:rPr>
          <w:rFonts w:eastAsia="Calibri"/>
        </w:rPr>
      </w:pPr>
    </w:p>
    <w:p w14:paraId="0B9EAFB1" w14:textId="77777777" w:rsidR="00E23852" w:rsidRPr="00467FC5" w:rsidRDefault="00E23852" w:rsidP="00E23852"/>
    <w:p w14:paraId="61C6C954" w14:textId="77777777" w:rsidR="00E23852" w:rsidRPr="00467FC5" w:rsidRDefault="00E23852" w:rsidP="00E23852">
      <w:pPr>
        <w:keepNext/>
        <w:keepLines/>
        <w:spacing w:before="40" w:after="0"/>
        <w:outlineLvl w:val="3"/>
        <w:rPr>
          <w:rFonts w:eastAsia="Times New Roman" w:cs="Times New Roman"/>
          <w:b/>
          <w:iCs/>
        </w:rPr>
      </w:pPr>
      <w:r>
        <w:rPr>
          <w:rFonts w:eastAsia="Cambria" w:cstheme="majorBidi"/>
          <w:b/>
          <w:iCs/>
        </w:rPr>
        <w:t>2</w:t>
      </w:r>
      <w:r w:rsidRPr="00467FC5">
        <w:rPr>
          <w:rFonts w:eastAsia="Cambria" w:cstheme="majorBidi"/>
          <w:b/>
          <w:iCs/>
        </w:rPr>
        <w:t xml:space="preserve">. </w:t>
      </w:r>
      <w:r w:rsidRPr="00467FC5">
        <w:rPr>
          <w:rFonts w:eastAsia="Times New Roman" w:cs="Times New Roman"/>
          <w:b/>
          <w:iCs/>
        </w:rPr>
        <w:t xml:space="preserve">Science proves non util ethics are impossible and our version of util solves all aff offense </w:t>
      </w:r>
    </w:p>
    <w:p w14:paraId="222685EA" w14:textId="77777777" w:rsidR="00E23852" w:rsidRPr="00467FC5" w:rsidRDefault="00E23852" w:rsidP="00E23852">
      <w:pPr>
        <w:rPr>
          <w:rFonts w:eastAsia="Calibri"/>
          <w:sz w:val="16"/>
        </w:rPr>
      </w:pPr>
      <w:r w:rsidRPr="00467FC5">
        <w:rPr>
          <w:rFonts w:eastAsia="Calibri"/>
          <w:b/>
          <w:bCs/>
          <w:u w:val="single"/>
        </w:rPr>
        <w:t>Greene 10</w:t>
      </w:r>
      <w:r w:rsidRPr="00467FC5">
        <w:rPr>
          <w:rFonts w:eastAsia="Calibri"/>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3AEC3926" w14:textId="77777777" w:rsidR="00E23852" w:rsidRPr="00467FC5" w:rsidRDefault="00E23852" w:rsidP="00E23852">
      <w:pPr>
        <w:rPr>
          <w:rFonts w:eastAsia="Calibri"/>
          <w:sz w:val="16"/>
        </w:rPr>
      </w:pPr>
      <w:r w:rsidRPr="00467FC5">
        <w:rPr>
          <w:rFonts w:eastAsia="Calibri"/>
          <w:b/>
          <w:u w:val="single"/>
        </w:rPr>
        <w:t xml:space="preserve">What </w:t>
      </w:r>
      <w:r w:rsidRPr="00467FC5">
        <w:rPr>
          <w:rFonts w:eastAsia="Calibri"/>
          <w:b/>
          <w:iCs/>
          <w:u w:val="single"/>
          <w:bdr w:val="single" w:sz="8" w:space="0" w:color="auto"/>
        </w:rPr>
        <w:t>turn-of-the-millennium science</w:t>
      </w:r>
      <w:r w:rsidRPr="00467FC5">
        <w:rPr>
          <w:rFonts w:eastAsia="Calibri"/>
          <w:sz w:val="16"/>
        </w:rPr>
        <w:t xml:space="preserve"> </w:t>
      </w:r>
      <w:r w:rsidRPr="00467FC5">
        <w:rPr>
          <w:rFonts w:eastAsia="Calibri"/>
          <w:b/>
          <w:u w:val="single"/>
        </w:rPr>
        <w:t xml:space="preserve">is telling us is that </w:t>
      </w:r>
      <w:r w:rsidRPr="00467FC5">
        <w:rPr>
          <w:rFonts w:eastAsia="Calibri"/>
          <w:b/>
          <w:highlight w:val="green"/>
          <w:u w:val="single"/>
        </w:rPr>
        <w:t xml:space="preserve">human </w:t>
      </w:r>
      <w:r w:rsidRPr="00467FC5">
        <w:rPr>
          <w:rFonts w:eastAsia="Malgun Gothic"/>
          <w:b/>
          <w:iCs/>
          <w:highlight w:val="green"/>
          <w:u w:val="single"/>
          <w:bdr w:val="single" w:sz="8" w:space="0" w:color="auto"/>
        </w:rPr>
        <w:t>mo</w:t>
      </w:r>
      <w:r w:rsidRPr="00467FC5">
        <w:rPr>
          <w:rFonts w:eastAsia="Calibri"/>
          <w:b/>
          <w:iCs/>
          <w:highlight w:val="green"/>
          <w:u w:val="single"/>
          <w:bdr w:val="single" w:sz="8" w:space="0" w:color="auto"/>
        </w:rPr>
        <w:t>ral judgment is not a pristine rational enterprise</w:t>
      </w:r>
      <w:r w:rsidRPr="00467FC5">
        <w:rPr>
          <w:rFonts w:eastAsia="Calibri"/>
          <w:sz w:val="16"/>
        </w:rPr>
        <w:t xml:space="preserve">, that our </w:t>
      </w:r>
      <w:r w:rsidRPr="00467FC5">
        <w:rPr>
          <w:rFonts w:eastAsia="Calibri"/>
          <w:b/>
          <w:u w:val="single"/>
        </w:rPr>
        <w:t xml:space="preserve">moral </w:t>
      </w:r>
      <w:r w:rsidRPr="00467FC5">
        <w:rPr>
          <w:rFonts w:eastAsia="Calibri"/>
          <w:b/>
          <w:highlight w:val="green"/>
          <w:u w:val="single"/>
        </w:rPr>
        <w:t xml:space="preserve">judgments are driven </w:t>
      </w:r>
      <w:r w:rsidRPr="00467FC5">
        <w:rPr>
          <w:rFonts w:eastAsia="Calibri"/>
          <w:b/>
          <w:u w:val="single"/>
        </w:rPr>
        <w:t xml:space="preserve">by a hodgepodge of </w:t>
      </w:r>
      <w:r w:rsidRPr="00467FC5">
        <w:rPr>
          <w:rFonts w:eastAsia="Calibri"/>
          <w:b/>
          <w:highlight w:val="green"/>
          <w:u w:val="single"/>
        </w:rPr>
        <w:t xml:space="preserve">emotional </w:t>
      </w:r>
      <w:r w:rsidRPr="00467FC5">
        <w:rPr>
          <w:rFonts w:eastAsia="Calibri"/>
          <w:b/>
          <w:highlight w:val="green"/>
          <w:u w:val="single"/>
        </w:rPr>
        <w:lastRenderedPageBreak/>
        <w:t>dispositions</w:t>
      </w:r>
      <w:r w:rsidRPr="00467FC5">
        <w:rPr>
          <w:rFonts w:eastAsia="Calibri"/>
          <w:b/>
          <w:u w:val="single"/>
        </w:rPr>
        <w:t xml:space="preserve">, which themselves were shaped by a hodgepodge of </w:t>
      </w:r>
      <w:r w:rsidRPr="00467FC5">
        <w:rPr>
          <w:rFonts w:eastAsia="Calibri"/>
          <w:b/>
          <w:highlight w:val="green"/>
          <w:u w:val="single"/>
        </w:rPr>
        <w:t>evolutionary forces,</w:t>
      </w:r>
      <w:r w:rsidRPr="00467FC5">
        <w:rPr>
          <w:rFonts w:eastAsia="Calibri"/>
          <w:b/>
          <w:u w:val="single"/>
        </w:rPr>
        <w:t xml:space="preserve"> both biological and cultural</w:t>
      </w:r>
      <w:r w:rsidRPr="00467FC5">
        <w:rPr>
          <w:rFonts w:eastAsia="Calibri"/>
          <w:sz w:val="16"/>
        </w:rPr>
        <w:t xml:space="preserve">. </w:t>
      </w:r>
      <w:r w:rsidRPr="00467FC5">
        <w:rPr>
          <w:rFonts w:eastAsia="Calibri"/>
          <w:b/>
          <w:u w:val="single"/>
        </w:rPr>
        <w:t xml:space="preserve">Because of this, </w:t>
      </w:r>
      <w:r w:rsidRPr="00467FC5">
        <w:rPr>
          <w:rFonts w:eastAsia="Calibri"/>
          <w:b/>
          <w:highlight w:val="green"/>
          <w:u w:val="single"/>
        </w:rPr>
        <w:t xml:space="preserve">it is </w:t>
      </w:r>
      <w:r w:rsidRPr="00467FC5">
        <w:rPr>
          <w:rFonts w:eastAsia="Calibri"/>
          <w:b/>
          <w:iCs/>
          <w:highlight w:val="green"/>
          <w:u w:val="single"/>
          <w:bdr w:val="single" w:sz="8" w:space="0" w:color="auto"/>
        </w:rPr>
        <w:t>exceedingly unlikely</w:t>
      </w:r>
      <w:r w:rsidRPr="00467FC5">
        <w:rPr>
          <w:rFonts w:eastAsia="Calibri"/>
          <w:b/>
          <w:iCs/>
          <w:u w:val="single"/>
          <w:bdr w:val="single" w:sz="8" w:space="0" w:color="auto"/>
        </w:rPr>
        <w:t xml:space="preserve"> that </w:t>
      </w:r>
      <w:r w:rsidRPr="00467FC5">
        <w:rPr>
          <w:rFonts w:eastAsia="Calibri"/>
          <w:b/>
          <w:iCs/>
          <w:highlight w:val="green"/>
          <w:u w:val="single"/>
          <w:bdr w:val="single" w:sz="8" w:space="0" w:color="auto"/>
        </w:rPr>
        <w:t>there is any</w:t>
      </w:r>
      <w:r w:rsidRPr="00467FC5">
        <w:rPr>
          <w:rFonts w:eastAsia="Calibri"/>
          <w:b/>
          <w:iCs/>
          <w:u w:val="single"/>
          <w:bdr w:val="single" w:sz="8" w:space="0" w:color="auto"/>
        </w:rPr>
        <w:t xml:space="preserve"> rationally </w:t>
      </w:r>
      <w:r w:rsidRPr="00467FC5">
        <w:rPr>
          <w:rFonts w:eastAsia="Calibri"/>
          <w:b/>
          <w:iCs/>
          <w:highlight w:val="green"/>
          <w:u w:val="single"/>
          <w:bdr w:val="single" w:sz="8" w:space="0" w:color="auto"/>
        </w:rPr>
        <w:t>coherent normative moral theory that can accommodate our moral intuitions</w:t>
      </w:r>
      <w:r w:rsidRPr="00467FC5">
        <w:rPr>
          <w:rFonts w:eastAsia="Calibri"/>
          <w:sz w:val="16"/>
        </w:rPr>
        <w:t xml:space="preserve">. Moreover, </w:t>
      </w:r>
      <w:r w:rsidRPr="00467FC5">
        <w:rPr>
          <w:rFonts w:eastAsia="Calibri"/>
          <w:b/>
          <w:u w:val="single"/>
        </w:rPr>
        <w:t>anyone who claims to have such a theory</w:t>
      </w:r>
      <w:r w:rsidRPr="00467FC5">
        <w:rPr>
          <w:rFonts w:eastAsia="Calibri"/>
          <w:sz w:val="16"/>
        </w:rPr>
        <w:t xml:space="preserve">, or even part of one, </w:t>
      </w:r>
      <w:r w:rsidRPr="00467FC5">
        <w:rPr>
          <w:rFonts w:eastAsia="Calibri"/>
          <w:b/>
          <w:iCs/>
          <w:u w:val="single"/>
          <w:bdr w:val="single" w:sz="8" w:space="0" w:color="auto"/>
        </w:rPr>
        <w:t>almost certainly doesn't</w:t>
      </w:r>
      <w:r w:rsidRPr="00467FC5">
        <w:rPr>
          <w:rFonts w:eastAsia="Calibri"/>
          <w:sz w:val="16"/>
        </w:rPr>
        <w:t xml:space="preserve">. Instead, what that person probably has is a moral rationalization. </w:t>
      </w:r>
      <w:r w:rsidRPr="00467FC5">
        <w:rPr>
          <w:rFonts w:eastAsia="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467FC5">
        <w:rPr>
          <w:rFonts w:eastAsia="Calibri"/>
          <w:sz w:val="16"/>
        </w:rPr>
        <w:t xml:space="preserve">Missing the Deontological Point I suspect that </w:t>
      </w:r>
      <w:r w:rsidRPr="00467FC5">
        <w:rPr>
          <w:rFonts w:eastAsia="Calibri"/>
          <w:b/>
          <w:u w:val="single"/>
        </w:rPr>
        <w:t>rationalist deontologists will remain unmoved by the arguments presented here</w:t>
      </w:r>
      <w:r w:rsidRPr="00467FC5">
        <w:rPr>
          <w:rFonts w:eastAsia="Calibri"/>
          <w:sz w:val="16"/>
        </w:rPr>
        <w:t xml:space="preserve">. Instead, I suspect, </w:t>
      </w:r>
      <w:r w:rsidRPr="00467FC5">
        <w:rPr>
          <w:rFonts w:eastAsia="Calibri"/>
          <w:b/>
          <w:u w:val="single"/>
        </w:rPr>
        <w:t>they</w:t>
      </w:r>
      <w:r w:rsidRPr="00467FC5">
        <w:rPr>
          <w:rFonts w:eastAsia="Calibri"/>
          <w:sz w:val="16"/>
        </w:rPr>
        <w:t xml:space="preserve"> </w:t>
      </w:r>
      <w:r w:rsidRPr="00467FC5">
        <w:rPr>
          <w:rFonts w:eastAsia="Calibri"/>
          <w:b/>
          <w:u w:val="single"/>
        </w:rPr>
        <w:t xml:space="preserve">will insist that I have </w:t>
      </w:r>
      <w:r w:rsidRPr="00467FC5">
        <w:rPr>
          <w:rFonts w:eastAsia="Calibri"/>
          <w:b/>
          <w:iCs/>
          <w:u w:val="single"/>
          <w:bdr w:val="single" w:sz="8" w:space="0" w:color="auto"/>
        </w:rPr>
        <w:t>simply misunderstood what</w:t>
      </w:r>
      <w:r w:rsidRPr="00467FC5">
        <w:rPr>
          <w:rFonts w:eastAsia="Calibri"/>
          <w:sz w:val="16"/>
        </w:rPr>
        <w:t xml:space="preserve"> Kant and like-minded </w:t>
      </w:r>
      <w:r w:rsidRPr="00467FC5">
        <w:rPr>
          <w:rFonts w:eastAsia="Calibri"/>
          <w:b/>
          <w:iCs/>
          <w:u w:val="single"/>
          <w:bdr w:val="single" w:sz="8" w:space="0" w:color="auto"/>
        </w:rPr>
        <w:t>deontologists are all about</w:t>
      </w:r>
      <w:r w:rsidRPr="00467FC5">
        <w:rPr>
          <w:rFonts w:eastAsia="Calibri"/>
          <w:sz w:val="16"/>
        </w:rPr>
        <w:t xml:space="preserve">. </w:t>
      </w:r>
      <w:r w:rsidRPr="00467FC5">
        <w:rPr>
          <w:rFonts w:eastAsia="Calibri"/>
          <w:b/>
          <w:u w:val="single"/>
        </w:rPr>
        <w:t>Deontology, they will say, isn't about this intuition or that intuition</w:t>
      </w:r>
      <w:r w:rsidRPr="00467FC5">
        <w:rPr>
          <w:rFonts w:eastAsia="Calibri"/>
          <w:sz w:val="16"/>
        </w:rPr>
        <w:t xml:space="preserve">. It's not defined by its normative differences with consequentialism. </w:t>
      </w:r>
      <w:r w:rsidRPr="00467FC5">
        <w:rPr>
          <w:rFonts w:eastAsia="Calibri"/>
          <w:b/>
          <w:u w:val="single"/>
        </w:rPr>
        <w:t>Rather, deontology is about taking humanity seriously</w:t>
      </w:r>
      <w:r w:rsidRPr="00467FC5">
        <w:rPr>
          <w:rFonts w:eastAsia="Calibri"/>
          <w:sz w:val="16"/>
        </w:rPr>
        <w:t xml:space="preserve">. Above all else, it's about respect for persons. It's about treating others as fellow rational creatures rather than as mere objects, about acting for reasons rational beings can share. And so on (Korsgaard, 1996a; Korsgaard, 1996b). </w:t>
      </w:r>
      <w:r w:rsidRPr="00467FC5">
        <w:rPr>
          <w:rFonts w:eastAsia="Calibri"/>
          <w:b/>
          <w:u w:val="single"/>
        </w:rPr>
        <w:t xml:space="preserve">This is, no doubt, how many </w:t>
      </w:r>
      <w:r w:rsidRPr="00467FC5">
        <w:rPr>
          <w:rFonts w:eastAsia="Calibri"/>
          <w:b/>
          <w:highlight w:val="green"/>
          <w:u w:val="single"/>
        </w:rPr>
        <w:t>deontologists</w:t>
      </w:r>
      <w:r w:rsidRPr="00467FC5">
        <w:rPr>
          <w:rFonts w:eastAsia="Calibri"/>
          <w:b/>
          <w:u w:val="single"/>
        </w:rPr>
        <w:t xml:space="preserve"> see deontology. But this </w:t>
      </w:r>
      <w:r w:rsidRPr="00467FC5">
        <w:rPr>
          <w:rFonts w:eastAsia="Calibri"/>
          <w:b/>
          <w:highlight w:val="green"/>
          <w:u w:val="single"/>
        </w:rPr>
        <w:t>insider's view</w:t>
      </w:r>
      <w:r w:rsidRPr="00467FC5">
        <w:rPr>
          <w:rFonts w:eastAsia="Calibri"/>
          <w:sz w:val="16"/>
        </w:rPr>
        <w:t xml:space="preserve">, as I've suggested, </w:t>
      </w:r>
      <w:r w:rsidRPr="00467FC5">
        <w:rPr>
          <w:rFonts w:eastAsia="Calibri"/>
          <w:b/>
          <w:iCs/>
          <w:highlight w:val="green"/>
          <w:u w:val="single"/>
          <w:bdr w:val="single" w:sz="8" w:space="0" w:color="auto"/>
        </w:rPr>
        <w:t>may be misleading</w:t>
      </w:r>
      <w:r w:rsidRPr="00467FC5">
        <w:rPr>
          <w:rFonts w:eastAsia="Calibri"/>
          <w:sz w:val="16"/>
        </w:rPr>
        <w:t xml:space="preserve">. </w:t>
      </w:r>
      <w:r w:rsidRPr="00467FC5">
        <w:rPr>
          <w:rFonts w:eastAsia="Calibri"/>
          <w:b/>
          <w:u w:val="single"/>
        </w:rPr>
        <w:t>The problem</w:t>
      </w:r>
      <w:r w:rsidRPr="00467FC5">
        <w:rPr>
          <w:rFonts w:eastAsia="Calibri"/>
          <w:sz w:val="16"/>
        </w:rPr>
        <w:t xml:space="preserve">, more specifically, </w:t>
      </w:r>
      <w:r w:rsidRPr="00467FC5">
        <w:rPr>
          <w:rFonts w:eastAsia="Calibri"/>
          <w:b/>
          <w:iCs/>
          <w:u w:val="single"/>
          <w:bdr w:val="single" w:sz="8" w:space="0" w:color="auto"/>
        </w:rPr>
        <w:t>is that it defines deontology in terms of values that are not distinctively deontological</w:t>
      </w:r>
      <w:r w:rsidRPr="00467FC5">
        <w:rPr>
          <w:rFonts w:eastAsia="Calibri"/>
          <w:sz w:val="16"/>
        </w:rPr>
        <w:t xml:space="preserve">, though they may appear to be from the inside. </w:t>
      </w:r>
      <w:r w:rsidRPr="00467FC5">
        <w:rPr>
          <w:rFonts w:eastAsia="Calibri"/>
          <w:b/>
          <w:u w:val="single"/>
        </w:rPr>
        <w:t>Consider the following analogy with religion. When one asks a religious person to explain the essence of his religion, one often gets an answer like this: "It's about love</w:t>
      </w:r>
      <w:r w:rsidRPr="00467FC5">
        <w:rPr>
          <w:rFonts w:eastAsia="Calibri"/>
          <w:sz w:val="16"/>
        </w:rPr>
        <w:t xml:space="preserve">, really. It's about looking out for other people, looking beyond oneself. It's about community, being part of something larger than oneself." </w:t>
      </w:r>
      <w:r w:rsidRPr="00467FC5">
        <w:rPr>
          <w:rFonts w:eastAsia="Calibri"/>
          <w:b/>
          <w:u w:val="single"/>
        </w:rPr>
        <w:t>This sort of answer accurately captures the phenomenology of many people's religion, but it's nevertheless inadequate for distinguishing religion from other things</w:t>
      </w:r>
      <w:r w:rsidRPr="00467FC5">
        <w:rPr>
          <w:rFonts w:eastAsia="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67FC5">
        <w:rPr>
          <w:rFonts w:eastAsia="Calibri"/>
          <w:b/>
          <w:u w:val="single"/>
        </w:rPr>
        <w:t xml:space="preserve">the standard deontological/Kantian self-characterizatons </w:t>
      </w:r>
      <w:r w:rsidRPr="00467FC5">
        <w:rPr>
          <w:rFonts w:eastAsia="Calibri"/>
          <w:b/>
          <w:iCs/>
          <w:u w:val="single"/>
          <w:bdr w:val="single" w:sz="8" w:space="0" w:color="auto"/>
        </w:rPr>
        <w:t>fail to distinguish deontology from other approaches to ethics</w:t>
      </w:r>
      <w:r w:rsidRPr="00467FC5">
        <w:rPr>
          <w:rFonts w:eastAsia="Calibri"/>
          <w:sz w:val="16"/>
        </w:rPr>
        <w:t xml:space="preserve">. (See also Kagan (Kagan, 1997, pp. 70-78.) on the difficulty of defining deontology.) It seems to me that </w:t>
      </w:r>
      <w:r w:rsidRPr="00467FC5">
        <w:rPr>
          <w:rFonts w:eastAsia="Calibri"/>
          <w:b/>
          <w:u w:val="single"/>
        </w:rPr>
        <w:t>consequentialists</w:t>
      </w:r>
      <w:r w:rsidRPr="00467FC5">
        <w:rPr>
          <w:rFonts w:eastAsia="Calibri"/>
          <w:sz w:val="16"/>
        </w:rPr>
        <w:t xml:space="preserve">, as much as anyone else, </w:t>
      </w:r>
      <w:r w:rsidRPr="00467FC5">
        <w:rPr>
          <w:rFonts w:eastAsia="Calibri"/>
          <w:b/>
          <w:iCs/>
          <w:u w:val="single"/>
          <w:bdr w:val="single" w:sz="8" w:space="0" w:color="auto"/>
        </w:rPr>
        <w:t>have respect for persons</w:t>
      </w:r>
      <w:r w:rsidRPr="00467FC5">
        <w:rPr>
          <w:rFonts w:eastAsia="Calibri"/>
          <w:sz w:val="16"/>
        </w:rPr>
        <w:t xml:space="preserve">, </w:t>
      </w:r>
      <w:r w:rsidRPr="00467FC5">
        <w:rPr>
          <w:rFonts w:eastAsia="Calibri"/>
          <w:b/>
          <w:u w:val="single"/>
        </w:rPr>
        <w:t xml:space="preserve">are </w:t>
      </w:r>
      <w:r w:rsidRPr="00467FC5">
        <w:rPr>
          <w:rFonts w:eastAsia="Calibri"/>
          <w:b/>
          <w:iCs/>
          <w:u w:val="single"/>
          <w:bdr w:val="single" w:sz="8" w:space="0" w:color="auto"/>
        </w:rPr>
        <w:t>against treating people as mere objects,</w:t>
      </w:r>
      <w:r w:rsidRPr="00467FC5">
        <w:rPr>
          <w:rFonts w:eastAsia="Calibri"/>
          <w:sz w:val="16"/>
        </w:rPr>
        <w:t xml:space="preserve"> </w:t>
      </w:r>
      <w:r w:rsidRPr="00467FC5">
        <w:rPr>
          <w:rFonts w:eastAsia="Calibri"/>
          <w:b/>
          <w:u w:val="single"/>
        </w:rPr>
        <w:t xml:space="preserve">wish </w:t>
      </w:r>
      <w:r w:rsidRPr="00467FC5">
        <w:rPr>
          <w:rFonts w:eastAsia="Calibri"/>
          <w:b/>
          <w:iCs/>
          <w:u w:val="single"/>
          <w:bdr w:val="single" w:sz="8" w:space="0" w:color="auto"/>
        </w:rPr>
        <w:t>to act for reasons that rational creatures can share</w:t>
      </w:r>
      <w:r w:rsidRPr="00467FC5">
        <w:rPr>
          <w:rFonts w:eastAsia="Calibri"/>
          <w:b/>
          <w:u w:val="single"/>
        </w:rPr>
        <w:t>, etc</w:t>
      </w:r>
      <w:r w:rsidRPr="00467FC5">
        <w:rPr>
          <w:rFonts w:eastAsia="Calibri"/>
          <w:sz w:val="16"/>
        </w:rPr>
        <w:t xml:space="preserve">. </w:t>
      </w:r>
      <w:r w:rsidRPr="00467FC5">
        <w:rPr>
          <w:rFonts w:eastAsia="Calibri"/>
          <w:b/>
          <w:highlight w:val="green"/>
          <w:u w:val="single"/>
        </w:rPr>
        <w:t>A consequentialist</w:t>
      </w:r>
      <w:r w:rsidRPr="00467FC5">
        <w:rPr>
          <w:rFonts w:eastAsia="Calibri"/>
          <w:b/>
          <w:u w:val="single"/>
        </w:rPr>
        <w:t xml:space="preserve"> respects other persons, and </w:t>
      </w:r>
      <w:r w:rsidRPr="00467FC5">
        <w:rPr>
          <w:rFonts w:eastAsia="Calibri"/>
          <w:b/>
          <w:highlight w:val="green"/>
          <w:u w:val="single"/>
        </w:rPr>
        <w:t xml:space="preserve">refrains from treating them as mere objects, by </w:t>
      </w:r>
      <w:r w:rsidRPr="00467FC5">
        <w:rPr>
          <w:rFonts w:eastAsia="Calibri"/>
          <w:b/>
          <w:iCs/>
          <w:highlight w:val="green"/>
          <w:u w:val="single"/>
          <w:bdr w:val="single" w:sz="8" w:space="0" w:color="auto"/>
        </w:rPr>
        <w:t>counting every person's well-being in the decision-making process</w:t>
      </w:r>
      <w:r w:rsidRPr="00467FC5">
        <w:rPr>
          <w:rFonts w:eastAsia="Calibri"/>
          <w:sz w:val="16"/>
        </w:rPr>
        <w:t xml:space="preserve">. </w:t>
      </w:r>
      <w:r w:rsidRPr="00467FC5">
        <w:rPr>
          <w:rFonts w:eastAsia="Calibri"/>
          <w:b/>
          <w:u w:val="single"/>
        </w:rPr>
        <w:t xml:space="preserve">Likewise, </w:t>
      </w:r>
      <w:r w:rsidRPr="00467FC5">
        <w:rPr>
          <w:rFonts w:eastAsia="Calibri"/>
          <w:b/>
          <w:highlight w:val="green"/>
          <w:u w:val="single"/>
        </w:rPr>
        <w:t>a consequentialist attempts to act according to reasons that rational creatures can share by</w:t>
      </w:r>
      <w:r w:rsidRPr="00467FC5">
        <w:rPr>
          <w:rFonts w:eastAsia="Calibri"/>
          <w:b/>
          <w:u w:val="single"/>
        </w:rPr>
        <w:t xml:space="preserve"> acting according to </w:t>
      </w:r>
      <w:r w:rsidRPr="00467FC5">
        <w:rPr>
          <w:rFonts w:eastAsia="Calibri"/>
          <w:b/>
          <w:highlight w:val="green"/>
          <w:u w:val="single"/>
        </w:rPr>
        <w:t>principles</w:t>
      </w:r>
      <w:r w:rsidRPr="00467FC5">
        <w:rPr>
          <w:rFonts w:eastAsia="Calibri"/>
          <w:b/>
          <w:u w:val="single"/>
        </w:rPr>
        <w:t xml:space="preserve"> that </w:t>
      </w:r>
      <w:r w:rsidRPr="00467FC5">
        <w:rPr>
          <w:rFonts w:eastAsia="Calibri"/>
          <w:b/>
          <w:iCs/>
          <w:u w:val="single"/>
          <w:bdr w:val="single" w:sz="8" w:space="0" w:color="auto"/>
        </w:rPr>
        <w:t>give equal weight to everyone's interests</w:t>
      </w:r>
      <w:r w:rsidRPr="00467FC5">
        <w:rPr>
          <w:rFonts w:eastAsia="Calibri"/>
          <w:b/>
          <w:u w:val="single"/>
        </w:rPr>
        <w:t>, i.e. that are impartial</w:t>
      </w:r>
      <w:r w:rsidRPr="00467FC5">
        <w:rPr>
          <w:rFonts w:eastAsia="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67FC5">
        <w:rPr>
          <w:rFonts w:eastAsia="Calibri"/>
          <w:b/>
          <w:u w:val="single"/>
        </w:rPr>
        <w:t xml:space="preserve">If you ask a </w:t>
      </w:r>
      <w:r w:rsidRPr="00467FC5">
        <w:rPr>
          <w:rFonts w:eastAsia="Calibri"/>
          <w:b/>
          <w:highlight w:val="green"/>
          <w:u w:val="single"/>
        </w:rPr>
        <w:t>deontologicall</w:t>
      </w:r>
      <w:r w:rsidRPr="00467FC5">
        <w:rPr>
          <w:rFonts w:eastAsia="Calibri"/>
          <w:b/>
          <w:u w:val="single"/>
        </w:rPr>
        <w:t>y-minded person why it's wrong to push someone in front of speeding trolley in order to save five others, you will get</w:t>
      </w:r>
      <w:r w:rsidRPr="00467FC5">
        <w:rPr>
          <w:rFonts w:eastAsia="Calibri"/>
          <w:sz w:val="16"/>
        </w:rPr>
        <w:t xml:space="preserve"> characteristically deontological </w:t>
      </w:r>
      <w:r w:rsidRPr="00467FC5">
        <w:rPr>
          <w:rFonts w:eastAsia="Calibri"/>
          <w:b/>
          <w:highlight w:val="green"/>
          <w:u w:val="single"/>
        </w:rPr>
        <w:t>answers</w:t>
      </w:r>
      <w:r w:rsidRPr="00467FC5">
        <w:rPr>
          <w:rFonts w:eastAsia="Calibri"/>
          <w:sz w:val="16"/>
        </w:rPr>
        <w:t xml:space="preserve">. Some </w:t>
      </w:r>
      <w:r w:rsidRPr="00467FC5">
        <w:rPr>
          <w:rFonts w:eastAsia="Calibri"/>
          <w:b/>
          <w:iCs/>
          <w:highlight w:val="green"/>
          <w:u w:val="single"/>
          <w:bdr w:val="single" w:sz="8" w:space="0" w:color="auto"/>
        </w:rPr>
        <w:t xml:space="preserve">will be </w:t>
      </w:r>
      <w:r w:rsidRPr="00467FC5">
        <w:rPr>
          <w:rFonts w:eastAsia="Malgun Gothic"/>
          <w:b/>
          <w:iCs/>
          <w:highlight w:val="green"/>
          <w:u w:val="single"/>
          <w:bdr w:val="single" w:sz="8" w:space="0" w:color="auto"/>
        </w:rPr>
        <w:t>tautological</w:t>
      </w:r>
      <w:r w:rsidRPr="00467FC5">
        <w:rPr>
          <w:rFonts w:eastAsia="Calibri"/>
          <w:sz w:val="16"/>
        </w:rPr>
        <w:t xml:space="preserve">: </w:t>
      </w:r>
      <w:r w:rsidRPr="00467FC5">
        <w:rPr>
          <w:rFonts w:eastAsia="Calibri"/>
          <w:b/>
          <w:iCs/>
          <w:u w:val="single"/>
          <w:bdr w:val="single" w:sz="8" w:space="0" w:color="auto"/>
        </w:rPr>
        <w:t>"</w:t>
      </w:r>
      <w:r w:rsidRPr="00467FC5">
        <w:rPr>
          <w:rFonts w:eastAsia="Calibri"/>
          <w:b/>
          <w:iCs/>
          <w:highlight w:val="green"/>
          <w:u w:val="single"/>
          <w:bdr w:val="single" w:sz="8" w:space="0" w:color="auto"/>
        </w:rPr>
        <w:t>Because it's murder!</w:t>
      </w:r>
      <w:r w:rsidRPr="00467FC5">
        <w:rPr>
          <w:rFonts w:eastAsia="Calibri"/>
          <w:b/>
          <w:iCs/>
          <w:u w:val="single"/>
          <w:bdr w:val="single" w:sz="8" w:space="0" w:color="auto"/>
        </w:rPr>
        <w:t>"</w:t>
      </w:r>
      <w:r w:rsidRPr="00467FC5">
        <w:rPr>
          <w:rFonts w:eastAsia="Calibri"/>
          <w:sz w:val="16"/>
        </w:rPr>
        <w:t xml:space="preserve"> </w:t>
      </w:r>
      <w:r w:rsidRPr="00467FC5">
        <w:rPr>
          <w:rFonts w:eastAsia="Calibri"/>
          <w:b/>
          <w:highlight w:val="green"/>
          <w:u w:val="single"/>
        </w:rPr>
        <w:t>Others will be more sophisticated: "The ends don't justify the means</w:t>
      </w:r>
      <w:r w:rsidRPr="00467FC5">
        <w:rPr>
          <w:rFonts w:eastAsia="Calibri"/>
          <w:sz w:val="16"/>
        </w:rPr>
        <w:t xml:space="preserve">." "You have to respect people's rights." </w:t>
      </w:r>
      <w:r w:rsidRPr="00467FC5">
        <w:rPr>
          <w:rFonts w:eastAsia="Calibri"/>
          <w:b/>
          <w:iCs/>
          <w:highlight w:val="green"/>
          <w:u w:val="single"/>
          <w:bdr w:val="single" w:sz="8" w:space="0" w:color="auto"/>
        </w:rPr>
        <w:t>But</w:t>
      </w:r>
      <w:r w:rsidRPr="00467FC5">
        <w:rPr>
          <w:rFonts w:eastAsia="Calibri"/>
          <w:sz w:val="16"/>
        </w:rPr>
        <w:t xml:space="preserve">, as we know, </w:t>
      </w:r>
      <w:r w:rsidRPr="00467FC5">
        <w:rPr>
          <w:rFonts w:eastAsia="Calibri"/>
          <w:b/>
          <w:iCs/>
          <w:highlight w:val="green"/>
          <w:u w:val="single"/>
          <w:bdr w:val="single" w:sz="8" w:space="0" w:color="auto"/>
        </w:rPr>
        <w:t xml:space="preserve">these answers don't really explain </w:t>
      </w:r>
      <w:r w:rsidRPr="00467FC5">
        <w:rPr>
          <w:rFonts w:eastAsia="Calibri"/>
          <w:b/>
          <w:iCs/>
          <w:highlight w:val="green"/>
          <w:u w:val="single"/>
          <w:bdr w:val="single" w:sz="8" w:space="0" w:color="auto"/>
        </w:rPr>
        <w:lastRenderedPageBreak/>
        <w:t>anything</w:t>
      </w:r>
      <w:r w:rsidRPr="00467FC5">
        <w:rPr>
          <w:rFonts w:eastAsia="Calibri"/>
          <w:sz w:val="16"/>
        </w:rPr>
        <w:t xml:space="preserve">, because </w:t>
      </w:r>
      <w:r w:rsidRPr="00467FC5">
        <w:rPr>
          <w:rFonts w:eastAsia="Calibri"/>
          <w:b/>
          <w:u w:val="single"/>
        </w:rPr>
        <w:t xml:space="preserve">if you give </w:t>
      </w:r>
      <w:r w:rsidRPr="00467FC5">
        <w:rPr>
          <w:rFonts w:eastAsia="Calibri"/>
          <w:b/>
          <w:highlight w:val="green"/>
          <w:u w:val="single"/>
        </w:rPr>
        <w:t>the same people</w:t>
      </w:r>
      <w:r w:rsidRPr="00467FC5">
        <w:rPr>
          <w:rFonts w:eastAsia="Calibri"/>
          <w:sz w:val="16"/>
          <w:highlight w:val="green"/>
        </w:rPr>
        <w:t xml:space="preserve"> </w:t>
      </w:r>
      <w:r w:rsidRPr="00467FC5">
        <w:rPr>
          <w:rFonts w:eastAsia="Calibri"/>
          <w:sz w:val="16"/>
        </w:rPr>
        <w:t xml:space="preserve">(on different occasions) </w:t>
      </w:r>
      <w:r w:rsidRPr="00467FC5">
        <w:rPr>
          <w:rFonts w:eastAsia="Calibri"/>
          <w:b/>
          <w:u w:val="single"/>
        </w:rPr>
        <w:t>the trolley case</w:t>
      </w:r>
      <w:r w:rsidRPr="00467FC5">
        <w:rPr>
          <w:rFonts w:eastAsia="Calibri"/>
          <w:sz w:val="16"/>
        </w:rPr>
        <w:t xml:space="preserve"> or the loop case (See above), </w:t>
      </w:r>
      <w:r w:rsidRPr="00467FC5">
        <w:rPr>
          <w:rFonts w:eastAsia="Calibri"/>
          <w:b/>
          <w:iCs/>
          <w:highlight w:val="green"/>
          <w:u w:val="single"/>
          <w:bdr w:val="single" w:sz="8" w:space="0" w:color="auto"/>
        </w:rPr>
        <w:t>they'll make the opposite judgment</w:t>
      </w:r>
      <w:r w:rsidRPr="00467FC5">
        <w:rPr>
          <w:rFonts w:eastAsia="Calibri"/>
          <w:sz w:val="16"/>
        </w:rPr>
        <w:t xml:space="preserve">, even though their initial explanation concerning the footbridge case applies equally well to one or both of these cases. </w:t>
      </w:r>
      <w:r w:rsidRPr="00467FC5">
        <w:rPr>
          <w:rFonts w:eastAsia="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67FC5">
        <w:rPr>
          <w:rFonts w:eastAsia="Calibri"/>
          <w:sz w:val="16"/>
        </w:rPr>
        <w:t xml:space="preserve">. Although these explanations are inevitably incomplete, </w:t>
      </w:r>
      <w:r w:rsidRPr="00467FC5">
        <w:rPr>
          <w:rFonts w:eastAsia="Calibri"/>
          <w:b/>
          <w:iCs/>
          <w:u w:val="single"/>
          <w:bdr w:val="single" w:sz="8" w:space="0" w:color="auto"/>
        </w:rPr>
        <w:t>there seems to be "something deeply right" about them because they give voice to powerful moral emotions</w:t>
      </w:r>
      <w:r w:rsidRPr="00467FC5">
        <w:rPr>
          <w:rFonts w:eastAsia="Calibri"/>
          <w:sz w:val="16"/>
        </w:rPr>
        <w:t xml:space="preserve">. </w:t>
      </w:r>
      <w:r w:rsidRPr="00467FC5">
        <w:rPr>
          <w:rFonts w:eastAsia="Calibri"/>
          <w:b/>
          <w:u w:val="single"/>
        </w:rPr>
        <w:t>But, as with many religious people's accounts of what's essential to religion, they don't really explain what's distinctive about the philosophy in question</w:t>
      </w:r>
      <w:r w:rsidRPr="00467FC5">
        <w:rPr>
          <w:rFonts w:eastAsia="Calibri"/>
          <w:sz w:val="16"/>
        </w:rPr>
        <w:t xml:space="preserve">. </w:t>
      </w:r>
    </w:p>
    <w:p w14:paraId="13594A2A" w14:textId="77777777" w:rsidR="00E23852" w:rsidRPr="00467FC5" w:rsidRDefault="00E23852" w:rsidP="00E23852">
      <w:pPr>
        <w:rPr>
          <w:rFonts w:eastAsia="Calibri"/>
          <w:sz w:val="16"/>
        </w:rPr>
      </w:pPr>
    </w:p>
    <w:p w14:paraId="637EDB30" w14:textId="77777777" w:rsidR="00E23852" w:rsidRPr="00467FC5" w:rsidRDefault="00E23852" w:rsidP="00E23852"/>
    <w:p w14:paraId="14ABA78B" w14:textId="77777777" w:rsidR="00E23852" w:rsidRPr="00467FC5" w:rsidRDefault="00E23852" w:rsidP="00E23852">
      <w:pPr>
        <w:keepNext/>
        <w:keepLines/>
        <w:spacing w:before="40" w:after="0"/>
        <w:outlineLvl w:val="3"/>
        <w:rPr>
          <w:rFonts w:eastAsiaTheme="majorEastAsia" w:cstheme="majorBidi"/>
          <w:b/>
          <w:iCs/>
        </w:rPr>
      </w:pPr>
      <w:r>
        <w:rPr>
          <w:rFonts w:eastAsiaTheme="majorEastAsia" w:cstheme="majorBidi"/>
          <w:b/>
          <w:iCs/>
        </w:rPr>
        <w:t>3</w:t>
      </w:r>
      <w:r w:rsidRPr="00467FC5">
        <w:rPr>
          <w:rFonts w:eastAsiaTheme="majorEastAsia" w:cstheme="majorBidi"/>
          <w:b/>
          <w:iCs/>
        </w:rPr>
        <w:t xml:space="preserve">. Uncertainty and social contract require governments use util </w:t>
      </w:r>
    </w:p>
    <w:p w14:paraId="18473094" w14:textId="77777777" w:rsidR="00E23852" w:rsidRPr="00467FC5" w:rsidRDefault="00E23852" w:rsidP="00E23852">
      <w:pPr>
        <w:rPr>
          <w:sz w:val="16"/>
        </w:rPr>
      </w:pPr>
      <w:r w:rsidRPr="00467FC5">
        <w:rPr>
          <w:b/>
          <w:bCs/>
          <w:u w:val="single"/>
        </w:rPr>
        <w:t>Gooden, 1995</w:t>
      </w:r>
      <w:r w:rsidRPr="00467FC5">
        <w:rPr>
          <w:b/>
          <w:sz w:val="16"/>
        </w:rPr>
        <w:t xml:space="preserve">  (</w:t>
      </w:r>
      <w:r w:rsidRPr="00467FC5">
        <w:rPr>
          <w:sz w:val="16"/>
        </w:rPr>
        <w:t xml:space="preserve">Robert, philsopher at the Research School of the Social Sciences, </w:t>
      </w:r>
      <w:r w:rsidRPr="00467FC5">
        <w:rPr>
          <w:u w:val="single"/>
        </w:rPr>
        <w:t>Utilitarianism as Public Philosophy</w:t>
      </w:r>
      <w:r w:rsidRPr="00467FC5">
        <w:rPr>
          <w:sz w:val="16"/>
        </w:rPr>
        <w:t>. P. 62-63)</w:t>
      </w:r>
    </w:p>
    <w:p w14:paraId="7E1F5044" w14:textId="77777777" w:rsidR="00E23852" w:rsidRPr="00467FC5" w:rsidRDefault="00E23852" w:rsidP="00E23852">
      <w:pPr>
        <w:rPr>
          <w:sz w:val="16"/>
        </w:rPr>
      </w:pPr>
      <w:r w:rsidRPr="00467FC5">
        <w:rPr>
          <w:sz w:val="16"/>
        </w:rPr>
        <w:t xml:space="preserve">Consider, first, the argument from necessity.  </w:t>
      </w:r>
      <w:r w:rsidRPr="00467FC5">
        <w:rPr>
          <w:u w:val="single"/>
        </w:rPr>
        <w:t xml:space="preserve">Public </w:t>
      </w:r>
      <w:r w:rsidRPr="00467FC5">
        <w:rPr>
          <w:highlight w:val="green"/>
          <w:u w:val="single"/>
        </w:rPr>
        <w:t>officials</w:t>
      </w:r>
      <w:r w:rsidRPr="00467FC5">
        <w:rPr>
          <w:u w:val="single"/>
        </w:rPr>
        <w:t xml:space="preserve"> are obliged to </w:t>
      </w:r>
      <w:r w:rsidRPr="00467FC5">
        <w:rPr>
          <w:highlight w:val="green"/>
          <w:u w:val="single"/>
        </w:rPr>
        <w:t>make</w:t>
      </w:r>
      <w:r w:rsidRPr="00467FC5">
        <w:rPr>
          <w:u w:val="single"/>
        </w:rPr>
        <w:t xml:space="preserve"> their </w:t>
      </w:r>
      <w:r w:rsidRPr="00467FC5">
        <w:rPr>
          <w:highlight w:val="green"/>
          <w:u w:val="single"/>
        </w:rPr>
        <w:t>choices under uncertainty</w:t>
      </w:r>
      <w:r w:rsidRPr="00467FC5">
        <w:rPr>
          <w:u w:val="single"/>
        </w:rPr>
        <w:t xml:space="preserve">, </w:t>
      </w:r>
      <w:r w:rsidRPr="00467FC5">
        <w:rPr>
          <w:sz w:val="16"/>
        </w:rPr>
        <w:t xml:space="preserve">and uncertainty of a very special sort at that.  </w:t>
      </w:r>
      <w:r w:rsidRPr="00467FC5">
        <w:rPr>
          <w:u w:val="single"/>
        </w:rPr>
        <w:t>All choices—public and private alike—are made under some degree of uncertainty,</w:t>
      </w:r>
      <w:r w:rsidRPr="00467FC5">
        <w:rPr>
          <w:sz w:val="16"/>
        </w:rPr>
        <w:t xml:space="preserve"> of course.  </w:t>
      </w:r>
      <w:r w:rsidRPr="00467FC5">
        <w:rPr>
          <w:u w:val="single"/>
        </w:rPr>
        <w:t xml:space="preserve">But in the nature of things, </w:t>
      </w:r>
      <w:r w:rsidRPr="00467FC5">
        <w:rPr>
          <w:highlight w:val="green"/>
          <w:u w:val="single"/>
        </w:rPr>
        <w:t>private individuals</w:t>
      </w:r>
      <w:r w:rsidRPr="00467FC5">
        <w:rPr>
          <w:u w:val="single"/>
        </w:rPr>
        <w:t xml:space="preserve"> will usually </w:t>
      </w:r>
      <w:r w:rsidRPr="00467FC5">
        <w:rPr>
          <w:highlight w:val="green"/>
          <w:u w:val="single"/>
        </w:rPr>
        <w:t>have more complete information</w:t>
      </w:r>
      <w:r w:rsidRPr="00467FC5">
        <w:rPr>
          <w:sz w:val="16"/>
        </w:rPr>
        <w:t xml:space="preserve"> </w:t>
      </w:r>
      <w:r w:rsidRPr="00467FC5">
        <w:rPr>
          <w:u w:val="single"/>
        </w:rPr>
        <w:t>on the peculiarities of their own circumstances</w:t>
      </w:r>
      <w:r w:rsidRPr="00467FC5">
        <w:rPr>
          <w:sz w:val="16"/>
        </w:rPr>
        <w:t xml:space="preserve"> and on the ramifications that alternative possible choices might have on them.  </w:t>
      </w:r>
      <w:r w:rsidRPr="00467FC5">
        <w:rPr>
          <w:u w:val="single"/>
        </w:rPr>
        <w:t xml:space="preserve">Public </w:t>
      </w:r>
      <w:r w:rsidRPr="00467FC5">
        <w:rPr>
          <w:highlight w:val="green"/>
          <w:u w:val="single"/>
        </w:rPr>
        <w:t>officials</w:t>
      </w:r>
      <w:r w:rsidRPr="00467FC5">
        <w:rPr>
          <w:u w:val="single"/>
        </w:rPr>
        <w:t xml:space="preserve">, in contrast, are relatively poorly informed as to the effects that their choices will have on individuals, one by one.  What they </w:t>
      </w:r>
      <w:r w:rsidRPr="00467FC5">
        <w:rPr>
          <w:highlight w:val="green"/>
          <w:u w:val="single"/>
        </w:rPr>
        <w:t>typically</w:t>
      </w:r>
      <w:r w:rsidRPr="00467FC5">
        <w:rPr>
          <w:u w:val="single"/>
        </w:rPr>
        <w:t xml:space="preserve"> do </w:t>
      </w:r>
      <w:r w:rsidRPr="00467FC5">
        <w:rPr>
          <w:highlight w:val="green"/>
          <w:u w:val="single"/>
        </w:rPr>
        <w:t>know</w:t>
      </w:r>
      <w:r w:rsidRPr="00467FC5">
        <w:rPr>
          <w:u w:val="single"/>
        </w:rPr>
        <w:t xml:space="preserve"> are generalities: averages and </w:t>
      </w:r>
      <w:r w:rsidRPr="00467FC5">
        <w:rPr>
          <w:highlight w:val="green"/>
          <w:u w:val="single"/>
        </w:rPr>
        <w:t>aggregates</w:t>
      </w:r>
      <w:r w:rsidRPr="00467FC5">
        <w:rPr>
          <w:u w:val="single"/>
        </w:rPr>
        <w:t xml:space="preserve">.  They know </w:t>
      </w:r>
      <w:r w:rsidRPr="00467FC5">
        <w:rPr>
          <w:highlight w:val="green"/>
          <w:u w:val="single"/>
        </w:rPr>
        <w:t>what will happen most often to most people as a result of</w:t>
      </w:r>
      <w:r w:rsidRPr="00467FC5">
        <w:rPr>
          <w:u w:val="single"/>
        </w:rPr>
        <w:t xml:space="preserve"> their various possible </w:t>
      </w:r>
      <w:r w:rsidRPr="00467FC5">
        <w:rPr>
          <w:highlight w:val="green"/>
          <w:u w:val="single"/>
        </w:rPr>
        <w:t>choices</w:t>
      </w:r>
      <w:r w:rsidRPr="00467FC5">
        <w:rPr>
          <w:sz w:val="16"/>
        </w:rPr>
        <w:t xml:space="preserve">.  But that is all.  </w:t>
      </w:r>
      <w:r w:rsidRPr="00467FC5">
        <w:rPr>
          <w:highlight w:val="green"/>
          <w:u w:val="single"/>
        </w:rPr>
        <w:t>That is enough to allow</w:t>
      </w:r>
      <w:r w:rsidRPr="00467FC5">
        <w:rPr>
          <w:u w:val="single"/>
        </w:rPr>
        <w:t xml:space="preserve"> public policy-makers to use the </w:t>
      </w:r>
      <w:r w:rsidRPr="00467FC5">
        <w:rPr>
          <w:highlight w:val="green"/>
          <w:u w:val="single"/>
        </w:rPr>
        <w:t>util</w:t>
      </w:r>
      <w:r w:rsidRPr="00467FC5">
        <w:rPr>
          <w:u w:val="single"/>
        </w:rPr>
        <w:t>itarian calculus</w:t>
      </w:r>
      <w:r w:rsidRPr="00467FC5">
        <w:rPr>
          <w:sz w:val="16"/>
        </w:rPr>
        <w:t>—if they want to use it at all—</w:t>
      </w:r>
      <w:r w:rsidRPr="00467FC5">
        <w:rPr>
          <w:highlight w:val="green"/>
          <w:u w:val="single"/>
        </w:rPr>
        <w:t>to choose general rules</w:t>
      </w:r>
      <w:r w:rsidRPr="00467FC5">
        <w:rPr>
          <w:u w:val="single"/>
        </w:rPr>
        <w:t xml:space="preserve"> of conduct.  </w:t>
      </w:r>
      <w:r w:rsidRPr="00467FC5">
        <w:rPr>
          <w:highlight w:val="green"/>
          <w:u w:val="single"/>
        </w:rPr>
        <w:t>Knowing aggregates</w:t>
      </w:r>
      <w:r w:rsidRPr="00467FC5">
        <w:rPr>
          <w:u w:val="single"/>
        </w:rPr>
        <w:t xml:space="preserve"> and averages, </w:t>
      </w:r>
      <w:r w:rsidRPr="00467FC5">
        <w:rPr>
          <w:highlight w:val="green"/>
          <w:u w:val="single"/>
        </w:rPr>
        <w:t>they can</w:t>
      </w:r>
      <w:r w:rsidRPr="00467FC5">
        <w:rPr>
          <w:u w:val="single"/>
        </w:rPr>
        <w:t xml:space="preserve"> proceed to </w:t>
      </w:r>
      <w:r w:rsidRPr="00467FC5">
        <w:rPr>
          <w:highlight w:val="green"/>
          <w:u w:val="single"/>
        </w:rPr>
        <w:t>calculate</w:t>
      </w:r>
      <w:r w:rsidRPr="00467FC5">
        <w:rPr>
          <w:u w:val="single"/>
        </w:rPr>
        <w:t xml:space="preserve"> the </w:t>
      </w:r>
      <w:r w:rsidRPr="00467FC5">
        <w:rPr>
          <w:highlight w:val="green"/>
          <w:u w:val="single"/>
        </w:rPr>
        <w:t>utility payoffs</w:t>
      </w:r>
      <w:r w:rsidRPr="00467FC5">
        <w:rPr>
          <w:u w:val="single"/>
        </w:rPr>
        <w:t xml:space="preserve"> from adopting each alternative possible general rules.</w:t>
      </w:r>
    </w:p>
    <w:p w14:paraId="12572AE1" w14:textId="77777777" w:rsidR="00E23852" w:rsidRDefault="00E23852" w:rsidP="00E23852"/>
    <w:p w14:paraId="3514BC0D" w14:textId="77777777" w:rsidR="00E23852" w:rsidRPr="00D303E6" w:rsidRDefault="00E23852" w:rsidP="00E23852">
      <w:pPr>
        <w:keepNext/>
        <w:keepLines/>
        <w:spacing w:before="40" w:after="0"/>
        <w:outlineLvl w:val="3"/>
        <w:rPr>
          <w:rFonts w:eastAsiaTheme="majorEastAsia" w:cstheme="majorBidi"/>
          <w:b/>
          <w:iCs/>
        </w:rPr>
      </w:pPr>
      <w:r>
        <w:t xml:space="preserve">4. </w:t>
      </w:r>
      <w:r w:rsidRPr="00D303E6">
        <w:rPr>
          <w:rFonts w:eastAsiaTheme="majorEastAsia" w:cstheme="majorBidi"/>
          <w:b/>
          <w:iCs/>
        </w:rPr>
        <w:t>Disregarding foreseeable harm reifies structures of domination</w:t>
      </w:r>
    </w:p>
    <w:p w14:paraId="777F0F0B" w14:textId="77777777" w:rsidR="00E23852" w:rsidRPr="00D303E6" w:rsidRDefault="00E23852" w:rsidP="00E23852">
      <w:r w:rsidRPr="00D303E6">
        <w:rPr>
          <w:rFonts w:asciiTheme="minorHAnsi" w:hAnsiTheme="minorHAnsi"/>
          <w:b/>
          <w:bCs/>
        </w:rPr>
        <w:t>McCluskey 12</w:t>
      </w:r>
      <w:r w:rsidRPr="00D303E6">
        <w:t xml:space="preserve"> – JSD @ Columbia, Professor of Law @ SUNY-Buffalo</w:t>
      </w:r>
    </w:p>
    <w:p w14:paraId="60710E68" w14:textId="77777777" w:rsidR="00E23852" w:rsidRPr="00D303E6" w:rsidRDefault="00E23852" w:rsidP="00E23852">
      <w:r w:rsidRPr="00D303E6">
        <w:t>(Martha, “How the "Unintended Consequences" Story Promotes Unjust Intent and Impact,” Berkeley La Raza, doi: dx.doi.org/doi:10.15779/Z381664)</w:t>
      </w:r>
    </w:p>
    <w:p w14:paraId="6C429DE5" w14:textId="1DE2BE35" w:rsidR="00E23852" w:rsidRDefault="00E23852" w:rsidP="00E23852">
      <w:pPr>
        <w:rPr>
          <w:sz w:val="16"/>
        </w:rPr>
      </w:pPr>
      <w:r w:rsidRPr="00D303E6">
        <w:rPr>
          <w:b/>
          <w:u w:val="single"/>
        </w:rPr>
        <w:t>By similarly making structures of inequality appear beyond the reach of law</w:t>
      </w:r>
      <w:r w:rsidRPr="00D303E6">
        <w:rPr>
          <w:sz w:val="16"/>
        </w:rPr>
        <w:t xml:space="preserve"> reform, </w:t>
      </w:r>
      <w:r w:rsidRPr="00D303E6">
        <w:rPr>
          <w:b/>
          <w:u w:val="single"/>
        </w:rPr>
        <w:t>the "unintended consequences" message helps update and reinforce the narrowing of protections against intentional racial harm. Justice is centrally a question of whose</w:t>
      </w:r>
      <w:r w:rsidRPr="00D303E6">
        <w:rPr>
          <w:sz w:val="16"/>
        </w:rPr>
        <w:t xml:space="preserve"> interests and whose </w:t>
      </w:r>
      <w:r w:rsidRPr="00D303E6">
        <w:rPr>
          <w:b/>
          <w:u w:val="single"/>
        </w:rPr>
        <w:t>harms should count</w:t>
      </w:r>
      <w:r w:rsidRPr="00D303E6">
        <w:rPr>
          <w:sz w:val="16"/>
        </w:rPr>
        <w:t xml:space="preserve">, in what context and in what form and to whom. </w:t>
      </w:r>
      <w:r w:rsidRPr="00D303E6">
        <w:rPr>
          <w:b/>
          <w:highlight w:val="green"/>
          <w:u w:val="single"/>
        </w:rPr>
        <w:t xml:space="preserve">Power is centrally about being able to act </w:t>
      </w:r>
      <w:r w:rsidRPr="00D303E6">
        <w:rPr>
          <w:b/>
          <w:iCs/>
          <w:highlight w:val="green"/>
          <w:u w:val="single"/>
          <w:bdr w:val="single" w:sz="8" w:space="0" w:color="auto"/>
        </w:rPr>
        <w:t>without having to take harm to others into account.</w:t>
      </w:r>
      <w:r w:rsidRPr="00D303E6">
        <w:rPr>
          <w:b/>
          <w:highlight w:val="green"/>
          <w:u w:val="single"/>
        </w:rPr>
        <w:t xml:space="preserve"> This power </w:t>
      </w:r>
      <w:r w:rsidRPr="00D303E6">
        <w:rPr>
          <w:b/>
          <w:u w:val="single"/>
        </w:rPr>
        <w:t xml:space="preserve">to gain by harming others </w:t>
      </w:r>
      <w:r w:rsidRPr="00D303E6">
        <w:rPr>
          <w:b/>
          <w:highlight w:val="green"/>
          <w:u w:val="single"/>
        </w:rPr>
        <w:t xml:space="preserve">is strongest when </w:t>
      </w:r>
      <w:r w:rsidRPr="00D303E6">
        <w:rPr>
          <w:b/>
          <w:u w:val="single"/>
        </w:rPr>
        <w:t>it operates through</w:t>
      </w:r>
      <w:r w:rsidRPr="00D303E6">
        <w:rPr>
          <w:sz w:val="16"/>
        </w:rPr>
        <w:t xml:space="preserve"> systems and </w:t>
      </w:r>
      <w:r w:rsidRPr="00D303E6">
        <w:rPr>
          <w:b/>
          <w:highlight w:val="green"/>
          <w:u w:val="single"/>
        </w:rPr>
        <w:t xml:space="preserve">structures that make </w:t>
      </w:r>
      <w:r w:rsidRPr="00D303E6">
        <w:rPr>
          <w:b/>
          <w:iCs/>
          <w:highlight w:val="green"/>
          <w:u w:val="single"/>
          <w:bdr w:val="single" w:sz="8" w:space="0" w:color="auto"/>
        </w:rPr>
        <w:t>disregarding that harm appear</w:t>
      </w:r>
      <w:r w:rsidRPr="00D303E6">
        <w:rPr>
          <w:sz w:val="16"/>
          <w:highlight w:val="green"/>
        </w:rPr>
        <w:t xml:space="preserve"> </w:t>
      </w:r>
      <w:r w:rsidRPr="00D303E6">
        <w:rPr>
          <w:sz w:val="16"/>
        </w:rPr>
        <w:t xml:space="preserve">routine, rational, and beneficial or at least </w:t>
      </w:r>
      <w:r w:rsidRPr="00D303E6">
        <w:rPr>
          <w:b/>
          <w:iCs/>
          <w:highlight w:val="green"/>
          <w:u w:val="single"/>
          <w:bdr w:val="single" w:sz="8" w:space="0" w:color="auto"/>
        </w:rPr>
        <w:t>acceptable</w:t>
      </w:r>
      <w:r w:rsidRPr="00D303E6">
        <w:rPr>
          <w:sz w:val="16"/>
          <w:highlight w:val="green"/>
        </w:rPr>
        <w:t xml:space="preserve"> </w:t>
      </w:r>
      <w:r w:rsidRPr="00D303E6">
        <w:rPr>
          <w:sz w:val="16"/>
        </w:rPr>
        <w:t xml:space="preserve">or perhaps inevitable. By portraying law's unequal harms as the "side effects" of systems and structures with unquestionable "main effects," </w:t>
      </w:r>
      <w:r w:rsidRPr="00D303E6">
        <w:rPr>
          <w:b/>
          <w:u w:val="single"/>
        </w:rPr>
        <w:t>the</w:t>
      </w:r>
      <w:r w:rsidRPr="00D303E6">
        <w:rPr>
          <w:sz w:val="16"/>
        </w:rPr>
        <w:t xml:space="preserve"> "</w:t>
      </w:r>
      <w:r w:rsidRPr="00D303E6">
        <w:rPr>
          <w:b/>
          <w:u w:val="single"/>
        </w:rPr>
        <w:t>unintended consequences" story helps affirm the resulting harm</w:t>
      </w:r>
      <w:r w:rsidRPr="00D303E6">
        <w:rPr>
          <w:sz w:val="16"/>
        </w:rPr>
        <w:t xml:space="preserve"> even as it seems to offer sympathy and technical assistance. In considering </w:t>
      </w:r>
      <w:r w:rsidRPr="00D303E6">
        <w:rPr>
          <w:sz w:val="16"/>
        </w:rPr>
        <w:lastRenderedPageBreak/>
        <w:t xml:space="preserve">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D303E6">
        <w:rPr>
          <w:b/>
          <w:u w:val="single"/>
        </w:rPr>
        <w:t>The unequal effects of</w:t>
      </w:r>
      <w:r w:rsidRPr="00D303E6">
        <w:rPr>
          <w:sz w:val="16"/>
        </w:rPr>
        <w:t xml:space="preserve"> the prevailing </w:t>
      </w:r>
      <w:r w:rsidRPr="00D303E6">
        <w:rPr>
          <w:b/>
          <w:u w:val="single"/>
        </w:rPr>
        <w:t>policy</w:t>
      </w:r>
      <w:r w:rsidRPr="00D303E6">
        <w:rPr>
          <w:sz w:val="16"/>
        </w:rPr>
        <w:t xml:space="preserve"> response to the crisis </w:t>
      </w:r>
      <w:r w:rsidRPr="00D303E6">
        <w:rPr>
          <w:b/>
          <w:u w:val="single"/>
        </w:rPr>
        <w:t>are foreseeable and obvious, not accidental or surprising</w:t>
      </w:r>
      <w:r w:rsidRPr="00D303E6">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massive subsidized credit and other protections for Wall Street. Many policy actions likely to alleviate the unequal harm of the crisis similarly are impeded not because consumer advocates, low-income homeowners, or racial justice advocates hesitate to risk major changes in existing systems, or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D303E6">
        <w:rPr>
          <w:b/>
          <w:highlight w:val="green"/>
          <w:u w:val="single"/>
        </w:rPr>
        <w:t xml:space="preserve">justice requires careful attention to both </w:t>
      </w:r>
      <w:r w:rsidRPr="00D303E6">
        <w:rPr>
          <w:b/>
          <w:iCs/>
          <w:highlight w:val="green"/>
          <w:u w:val="single"/>
          <w:bdr w:val="single" w:sz="8" w:space="0" w:color="auto"/>
        </w:rPr>
        <w:t>harmful intent</w:t>
      </w:r>
      <w:r w:rsidRPr="00D303E6">
        <w:rPr>
          <w:b/>
          <w:highlight w:val="green"/>
          <w:u w:val="single"/>
        </w:rPr>
        <w:t xml:space="preserve"> and to </w:t>
      </w:r>
      <w:r w:rsidRPr="00D303E6">
        <w:rPr>
          <w:b/>
          <w:iCs/>
          <w:highlight w:val="green"/>
          <w:u w:val="single"/>
          <w:bdr w:val="single" w:sz="8" w:space="0" w:color="auto"/>
        </w:rPr>
        <w:t>complex harmful effects</w:t>
      </w:r>
      <w:r w:rsidRPr="00D303E6">
        <w:rPr>
          <w:sz w:val="16"/>
        </w:rPr>
        <w:t xml:space="preserve">. But </w:t>
      </w:r>
      <w:r w:rsidRPr="00D303E6">
        <w:rPr>
          <w:b/>
          <w:u w:val="single"/>
        </w:rPr>
        <w:t>the concept of "unintended consequences" inverts justice by suggesting that the best way to care</w:t>
      </w:r>
      <w:r w:rsidRPr="00D303E6">
        <w:rPr>
          <w:sz w:val="16"/>
        </w:rPr>
        <w:t xml:space="preserve"> for those at the bottom </w:t>
      </w:r>
      <w:r w:rsidRPr="00D303E6">
        <w:rPr>
          <w:b/>
          <w:u w:val="single"/>
        </w:rPr>
        <w:t>is to not care to make law more attentive</w:t>
      </w:r>
      <w:r w:rsidRPr="00D303E6">
        <w:rPr>
          <w:sz w:val="16"/>
        </w:rPr>
        <w:t xml:space="preserve"> to the bottom. "</w:t>
      </w:r>
      <w:r w:rsidRPr="00D303E6">
        <w:rPr>
          <w:b/>
          <w:highlight w:val="green"/>
          <w:u w:val="single"/>
        </w:rPr>
        <w:t xml:space="preserve">Unintended consequences" arguments promote a </w:t>
      </w:r>
      <w:r w:rsidRPr="00D303E6">
        <w:rPr>
          <w:b/>
          <w:iCs/>
          <w:highlight w:val="green"/>
          <w:u w:val="single"/>
          <w:bdr w:val="single" w:sz="8" w:space="0" w:color="auto"/>
        </w:rPr>
        <w:t>simplistic moral message</w:t>
      </w:r>
      <w:r w:rsidRPr="00D303E6">
        <w:rPr>
          <w:b/>
          <w:highlight w:val="green"/>
          <w:u w:val="single"/>
        </w:rPr>
        <w:t xml:space="preserve"> in the </w:t>
      </w:r>
      <w:r w:rsidRPr="00D303E6">
        <w:rPr>
          <w:b/>
          <w:iCs/>
          <w:highlight w:val="green"/>
          <w:u w:val="single"/>
          <w:bdr w:val="single" w:sz="8" w:space="0" w:color="auto"/>
        </w:rPr>
        <w:t>guise</w:t>
      </w:r>
      <w:r w:rsidRPr="00D303E6">
        <w:rPr>
          <w:b/>
          <w:highlight w:val="green"/>
          <w:u w:val="single"/>
        </w:rPr>
        <w:t xml:space="preserve"> of sophisticated intellectual critique</w:t>
      </w:r>
      <w:r w:rsidRPr="00D303E6">
        <w:rPr>
          <w:sz w:val="16"/>
        </w:rPr>
        <w:t xml:space="preserve">-the message that those who lack power should not seek it because the desire for more power is what hurts most. Further, </w:t>
      </w:r>
      <w:r w:rsidRPr="00D303E6">
        <w:rPr>
          <w:b/>
          <w:u w:val="single"/>
        </w:rPr>
        <w:t>like Ayn Rand's overt philosophy of selfishness, that message promotes the theme that those who have power to ignore</w:t>
      </w:r>
      <w:r w:rsidRPr="00D303E6">
        <w:rPr>
          <w:sz w:val="16"/>
        </w:rPr>
        <w:t xml:space="preserve"> their </w:t>
      </w:r>
      <w:r w:rsidRPr="00D303E6">
        <w:rPr>
          <w:b/>
          <w:u w:val="single"/>
        </w:rPr>
        <w:t>harmful effects on others need not-indeed should not-be induced by law to care about this harm</w:t>
      </w:r>
      <w:r w:rsidRPr="00D303E6">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D303E6">
        <w:rPr>
          <w:b/>
          <w:u w:val="single"/>
        </w:rPr>
        <w:t>Legal scholars and advocates who intend to put intellectual rigor and justice ahead of service to</w:t>
      </w:r>
      <w:r w:rsidRPr="00D303E6">
        <w:rPr>
          <w:sz w:val="16"/>
        </w:rPr>
        <w:t xml:space="preserve"> financial </w:t>
      </w:r>
      <w:r w:rsidRPr="00D303E6">
        <w:rPr>
          <w:b/>
          <w:highlight w:val="green"/>
          <w:u w:val="single"/>
        </w:rPr>
        <w:t xml:space="preserve">elites should reject stories of "unintended consequences" and </w:t>
      </w:r>
      <w:r w:rsidRPr="00D303E6">
        <w:rPr>
          <w:b/>
          <w:u w:val="single"/>
        </w:rPr>
        <w:t xml:space="preserve">instead </w:t>
      </w:r>
      <w:r w:rsidRPr="00D303E6">
        <w:rPr>
          <w:b/>
          <w:highlight w:val="green"/>
          <w:u w:val="single"/>
        </w:rPr>
        <w:t xml:space="preserve">scrutinize the power and laws that have </w:t>
      </w:r>
      <w:r w:rsidRPr="00D303E6">
        <w:rPr>
          <w:b/>
          <w:u w:val="single"/>
        </w:rPr>
        <w:t xml:space="preserve">so effectively </w:t>
      </w:r>
      <w:r w:rsidRPr="00D303E6">
        <w:rPr>
          <w:b/>
          <w:highlight w:val="green"/>
          <w:u w:val="single"/>
        </w:rPr>
        <w:t xml:space="preserve">achieved the intention of making devastating losses </w:t>
      </w:r>
      <w:r w:rsidRPr="00D303E6">
        <w:rPr>
          <w:b/>
          <w:u w:val="single"/>
        </w:rPr>
        <w:t xml:space="preserve">to so many of us </w:t>
      </w:r>
      <w:r w:rsidRPr="00D303E6">
        <w:rPr>
          <w:b/>
          <w:highlight w:val="green"/>
          <w:u w:val="single"/>
        </w:rPr>
        <w:t xml:space="preserve">seem </w:t>
      </w:r>
      <w:r w:rsidRPr="00D303E6">
        <w:rPr>
          <w:b/>
          <w:u w:val="single"/>
        </w:rPr>
        <w:t xml:space="preserve">natural, inevitable, and </w:t>
      </w:r>
      <w:r w:rsidRPr="00D303E6">
        <w:rPr>
          <w:b/>
          <w:highlight w:val="green"/>
          <w:u w:val="single"/>
        </w:rPr>
        <w:t>beneficial</w:t>
      </w:r>
      <w:r w:rsidRPr="00D303E6">
        <w:rPr>
          <w:sz w:val="16"/>
        </w:rPr>
        <w:t>.</w:t>
      </w:r>
    </w:p>
    <w:p w14:paraId="22BAA92F" w14:textId="39646CE1" w:rsidR="008007C4" w:rsidRDefault="00FE198F" w:rsidP="008007C4">
      <w:pPr>
        <w:pStyle w:val="Heading1"/>
      </w:pPr>
      <w:r>
        <w:lastRenderedPageBreak/>
        <w:t>NASA</w:t>
      </w:r>
      <w:r w:rsidR="008007C4">
        <w:t xml:space="preserve"> DA</w:t>
      </w:r>
    </w:p>
    <w:p w14:paraId="5CB1BDEA" w14:textId="77777777" w:rsidR="00FE198F" w:rsidRDefault="00FE198F" w:rsidP="00FE198F">
      <w:pPr>
        <w:pStyle w:val="Heading3"/>
      </w:pPr>
      <w:r>
        <w:lastRenderedPageBreak/>
        <w:t>1NC</w:t>
      </w:r>
    </w:p>
    <w:p w14:paraId="29CFB378" w14:textId="77777777" w:rsidR="00FE198F" w:rsidRDefault="00FE198F" w:rsidP="00FE198F">
      <w:pPr>
        <w:pStyle w:val="Heading4"/>
      </w:pPr>
      <w:r>
        <w:t>NASA is preserving resources by leveraging private partnerships</w:t>
      </w:r>
    </w:p>
    <w:p w14:paraId="2024C6EE" w14:textId="77777777" w:rsidR="00FE198F" w:rsidRDefault="00FE198F" w:rsidP="00FE198F">
      <w:r>
        <w:t xml:space="preserve">Miriam </w:t>
      </w:r>
      <w:r w:rsidRPr="00860382">
        <w:rPr>
          <w:rStyle w:val="Style13ptBold"/>
        </w:rPr>
        <w:t>Kramer 21</w:t>
      </w:r>
      <w:r>
        <w:t>, author of Space, “NASA's plans for the future hinge on the success of private companies,” Axios, 12-7-2021, https://www.axios.com/nasa-private-spaceflight-plans-5a5710e6-5223-4da3-8c5d-5a712e1d862e.html</w:t>
      </w:r>
    </w:p>
    <w:p w14:paraId="3DF0651D" w14:textId="77777777" w:rsidR="00FE198F" w:rsidRPr="00860382" w:rsidRDefault="00FE198F" w:rsidP="00FE198F">
      <w:pPr>
        <w:rPr>
          <w:rStyle w:val="StyleUnderlin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NASA plans to focus on getting people to Mars and the Moon, and its deep space exploration </w:t>
      </w:r>
      <w:r w:rsidRPr="00860382">
        <w:rPr>
          <w:rStyle w:val="Emphasis"/>
        </w:rPr>
        <w:t>ambitions hinge on the agency</w:t>
      </w:r>
      <w:r w:rsidRPr="00860382">
        <w:rPr>
          <w:rStyle w:val="StyleUnderline"/>
        </w:rPr>
        <w:t xml:space="preserve"> </w:t>
      </w:r>
      <w:r w:rsidRPr="00860382">
        <w:rPr>
          <w:rStyle w:val="Emphasis"/>
        </w:rPr>
        <w:t>being able to successfully hand over major operations in low-Earth orbit to private companies.</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Axios. </w:t>
      </w:r>
      <w:r w:rsidRPr="00860382">
        <w:rPr>
          <w:rStyle w:val="StyleUnderline"/>
        </w:rPr>
        <w:t>What's happening: Last week, NASA announced it would award multimillion-dollar contracts to three teams of commercial space companies to start designing and building privately operated space stations.</w:t>
      </w:r>
    </w:p>
    <w:p w14:paraId="4A63DC68" w14:textId="77777777" w:rsidR="00FE198F" w:rsidRDefault="00FE198F" w:rsidP="00FE198F"/>
    <w:p w14:paraId="740B5792" w14:textId="77777777" w:rsidR="00FE198F" w:rsidRPr="00766E76" w:rsidRDefault="00FE198F" w:rsidP="00FE198F">
      <w:pPr>
        <w:pStyle w:val="Heading4"/>
      </w:pPr>
      <w:r w:rsidRPr="00766E76">
        <w:t>Plan forces spending trade-offs that crush effective Earth sciences --- risks catastrophic climate change</w:t>
      </w:r>
    </w:p>
    <w:p w14:paraId="722B7B6A" w14:textId="77777777" w:rsidR="00FE198F" w:rsidRDefault="00FE198F" w:rsidP="00FE198F">
      <w:r w:rsidRPr="003A03C0">
        <w:rPr>
          <w:rStyle w:val="Style13ptBold"/>
          <w:rFonts w:eastAsiaTheme="majorEastAsia"/>
        </w:rPr>
        <w:t>Haymet 7</w:t>
      </w:r>
      <w:r>
        <w:t xml:space="preserve"> (Tony, Director of the Scripps Institution of Oceanography – University of California, San </w:t>
      </w:r>
      <w:r w:rsidRPr="00E94671">
        <w:t xml:space="preserve">Diego, Mark Abbott, Dean of the College of Oceanic and Atmospheric Science – Oregon State University, and Jim Luyten,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092A899F" w14:textId="77777777" w:rsidR="00FE198F" w:rsidRPr="00E94671" w:rsidRDefault="00FE198F" w:rsidP="00FE198F">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3FEE52D5" w14:textId="77777777" w:rsidR="00FE198F" w:rsidRPr="00E94671" w:rsidRDefault="00FE198F" w:rsidP="00FE198F">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4EC8674" w14:textId="77777777" w:rsidR="00FE198F" w:rsidRPr="00E94671" w:rsidRDefault="00FE198F" w:rsidP="00FE198F">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70EED825" w14:textId="77777777" w:rsidR="00FE198F" w:rsidRPr="00E94671" w:rsidRDefault="00FE198F" w:rsidP="00FE198F">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r w:rsidRPr="008E65F1">
        <w:rPr>
          <w:rStyle w:val="StyleUnderline"/>
          <w:rFonts w:eastAsiaTheme="majorEastAsia"/>
        </w:rPr>
        <w:t>QuikSCAT</w:t>
      </w:r>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15E6F2A3" w14:textId="77777777" w:rsidR="00FE198F" w:rsidRPr="00E94671" w:rsidRDefault="00FE198F" w:rsidP="00FE198F">
      <w:pPr>
        <w:rPr>
          <w:sz w:val="16"/>
        </w:rPr>
      </w:pPr>
      <w:r w:rsidRPr="00E94671">
        <w:rPr>
          <w:sz w:val="16"/>
        </w:rPr>
        <w:lastRenderedPageBreak/>
        <w:t>In January, a partnership of university and NASA scientists demonstrated that climate change and higher ocean temperatures were reducing the growth of microscopic plants and animals at the heart of the marine food web.</w:t>
      </w:r>
    </w:p>
    <w:p w14:paraId="57F71FF8" w14:textId="77777777" w:rsidR="00FE198F" w:rsidRPr="00E94671" w:rsidRDefault="00FE198F" w:rsidP="00FE198F">
      <w:pPr>
        <w:rPr>
          <w:sz w:val="16"/>
        </w:rPr>
      </w:pPr>
      <w:r w:rsidRPr="00E94671">
        <w:rPr>
          <w:sz w:val="16"/>
        </w:rPr>
        <w:t>Their analysis was based on nearly a decade of NASA satellite measurements of ocean color, which unfortunately are at risk of being interrupted for several years.</w:t>
      </w:r>
    </w:p>
    <w:p w14:paraId="3E92553F" w14:textId="77777777" w:rsidR="00FE198F" w:rsidRPr="008E65F1" w:rsidRDefault="00FE198F" w:rsidP="00FE198F">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0EDD17CC" w14:textId="77777777" w:rsidR="00FE198F" w:rsidRPr="00E94671" w:rsidRDefault="00FE198F" w:rsidP="00FE198F">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52E6B2A4" w14:textId="77777777" w:rsidR="00FE198F" w:rsidRPr="00E94671" w:rsidRDefault="00FE198F" w:rsidP="00FE198F">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77602CFE" w14:textId="77777777" w:rsidR="00FE198F" w:rsidRPr="00E94671" w:rsidRDefault="00FE198F" w:rsidP="00FE198F">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3FAB104C" w14:textId="77777777" w:rsidR="00FE198F" w:rsidRDefault="00FE198F" w:rsidP="00FE198F">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209D0F8C" w14:textId="77777777" w:rsidR="00FE198F" w:rsidRDefault="00FE198F" w:rsidP="00FE198F">
      <w:pPr>
        <w:rPr>
          <w:rStyle w:val="StyleUnderline"/>
        </w:rPr>
      </w:pPr>
    </w:p>
    <w:p w14:paraId="446A42D4" w14:textId="77777777" w:rsidR="00FE198F" w:rsidRPr="00E518A6" w:rsidRDefault="00FE198F" w:rsidP="00FE198F">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3B92981B" w14:textId="77777777" w:rsidR="00FE198F" w:rsidRDefault="00FE198F" w:rsidP="00FE198F">
      <w:r w:rsidRPr="00F87308">
        <w:rPr>
          <w:b/>
        </w:rPr>
        <w:t>Economist 17</w:t>
      </w:r>
      <w:r>
        <w:t>, "How government policy exacerbates hurricanes like Harvey," Economist, https://www.economist.com/news/leaders/21727898-if-global-warming-were-not-enough-threat-poor-planning-and-unwise-subsidies-make-floods</w:t>
      </w:r>
    </w:p>
    <w:p w14:paraId="01E21C87" w14:textId="77777777" w:rsidR="00FE198F" w:rsidRPr="00A559A7" w:rsidRDefault="00FE198F" w:rsidP="00FE198F">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litres of water in just 100 hours—enough rainfall to cover an eight-year-old child. The fate of America’s fourth-largest city holds the world’s attention, but it is hardly alone. In India, Bangladesh and Nepal, at least 1,200 people have died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The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w:t>
      </w:r>
      <w:r w:rsidRPr="00A559A7">
        <w:rPr>
          <w:sz w:val="14"/>
        </w:rPr>
        <w:lastRenderedPageBreak/>
        <w:t xml:space="preserve">$1.7trn of destruction; the World Health Organisation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evaporate 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water vapour</w:t>
      </w:r>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subsidises the insurance premiums of vulnerable houses. The National Flood Insurance Programme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r w:rsidRPr="000824EC">
        <w:rPr>
          <w:rStyle w:val="Emphasis"/>
          <w:highlight w:val="cyan"/>
        </w:rPr>
        <w:t>minimising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flood defences</w:t>
      </w:r>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realise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5A6D1CEA" w14:textId="77777777" w:rsidR="00FE198F" w:rsidRDefault="00FE198F" w:rsidP="00FE198F"/>
    <w:p w14:paraId="26FB2DDB" w14:textId="77777777" w:rsidR="00FE198F" w:rsidRDefault="00FE198F" w:rsidP="00FE198F">
      <w:pPr>
        <w:pStyle w:val="Heading4"/>
        <w:rPr>
          <w:u w:val="single"/>
        </w:rPr>
      </w:pPr>
      <w:r>
        <w:t xml:space="preserve">The impact’s </w:t>
      </w:r>
      <w:r>
        <w:rPr>
          <w:u w:val="single"/>
        </w:rPr>
        <w:t>global war</w:t>
      </w:r>
    </w:p>
    <w:p w14:paraId="0D1AE3CF" w14:textId="77777777" w:rsidR="00FE198F" w:rsidRDefault="00FE198F" w:rsidP="00FE198F">
      <w:r>
        <w:t xml:space="preserve">Eric </w:t>
      </w:r>
      <w:r w:rsidRPr="00B02E33">
        <w:rPr>
          <w:b/>
        </w:rPr>
        <w:t>Holthaus 15</w:t>
      </w:r>
      <w:r>
        <w:t>, editor at rollingstone magazine citing James Hansen, former NASA climatologist, "The Point of No Return: Climate Change Nightmares Are Here," Rolling Stone, accessed 10-23-2016, http://www.rollingstone.com/politics/news/the-point-of-no-return-climate-change-nightmares-are-already-here-20150805</w:t>
      </w:r>
    </w:p>
    <w:p w14:paraId="5BA226FB" w14:textId="77777777" w:rsidR="00FE198F" w:rsidRPr="00822BDD" w:rsidRDefault="00FE198F" w:rsidP="00FE198F">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lastRenderedPageBreak/>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1EA7B43F" w14:textId="77777777" w:rsidR="008007C4" w:rsidRDefault="008007C4" w:rsidP="00E23852">
      <w:pPr>
        <w:rPr>
          <w:sz w:val="16"/>
        </w:rPr>
      </w:pPr>
    </w:p>
    <w:p w14:paraId="43CA973E" w14:textId="4E18EECE" w:rsidR="00040863" w:rsidRDefault="00040863" w:rsidP="00E23852">
      <w:pPr>
        <w:rPr>
          <w:sz w:val="16"/>
        </w:rPr>
      </w:pPr>
    </w:p>
    <w:p w14:paraId="40964C0F" w14:textId="2E567F70" w:rsidR="00040863" w:rsidRDefault="00040863" w:rsidP="00040863">
      <w:pPr>
        <w:pStyle w:val="Heading1"/>
      </w:pPr>
      <w:r>
        <w:lastRenderedPageBreak/>
        <w:t xml:space="preserve">Theory - </w:t>
      </w:r>
      <w:r>
        <w:t xml:space="preserve">New Affs Bad </w:t>
      </w:r>
    </w:p>
    <w:p w14:paraId="60F0A39A" w14:textId="77777777" w:rsidR="00040863" w:rsidRDefault="00040863" w:rsidP="00040863">
      <w:pPr>
        <w:pStyle w:val="Heading2"/>
      </w:pPr>
      <w:r>
        <w:lastRenderedPageBreak/>
        <w:t>1NCs</w:t>
      </w:r>
    </w:p>
    <w:p w14:paraId="66F1B805" w14:textId="77777777" w:rsidR="00040863" w:rsidRPr="00397EC9" w:rsidRDefault="00040863" w:rsidP="00040863"/>
    <w:p w14:paraId="622D789F" w14:textId="77777777" w:rsidR="00040863" w:rsidRDefault="00040863" w:rsidP="00040863">
      <w:pPr>
        <w:pStyle w:val="Heading3"/>
      </w:pPr>
      <w:r>
        <w:lastRenderedPageBreak/>
        <w:t xml:space="preserve">1NC – New Affs Bad – K Affs </w:t>
      </w:r>
    </w:p>
    <w:p w14:paraId="05795FAE" w14:textId="100DBA79" w:rsidR="00040863" w:rsidRDefault="00040863" w:rsidP="00040863">
      <w:pPr>
        <w:pStyle w:val="Heading4"/>
      </w:pPr>
      <w:r>
        <w:t xml:space="preserve">New, </w:t>
      </w:r>
      <w:r w:rsidRPr="00D20EEE">
        <w:rPr>
          <w:u w:val="single"/>
        </w:rPr>
        <w:t>un-disclosed</w:t>
      </w:r>
      <w:r>
        <w:t xml:space="preserve"> affs that don’t defend the topic are a voting issue – </w:t>
      </w:r>
    </w:p>
    <w:p w14:paraId="79B77597" w14:textId="6CABEDE8" w:rsidR="008007C4" w:rsidRPr="008007C4" w:rsidRDefault="008007C4" w:rsidP="008007C4">
      <w:pPr>
        <w:rPr>
          <w:b/>
          <w:bCs/>
          <w:sz w:val="28"/>
          <w:szCs w:val="32"/>
        </w:rPr>
      </w:pPr>
      <w:r w:rsidRPr="008007C4">
        <w:rPr>
          <w:b/>
          <w:bCs/>
          <w:sz w:val="28"/>
          <w:szCs w:val="32"/>
        </w:rPr>
        <w:t>They didn’t disclose aff, only said it was a preciado k but didn’t send plan text, doc, or anything.</w:t>
      </w:r>
    </w:p>
    <w:p w14:paraId="1C58499D" w14:textId="77777777" w:rsidR="00040863" w:rsidRDefault="00040863" w:rsidP="00040863">
      <w:pPr>
        <w:pStyle w:val="Heading4"/>
        <w:numPr>
          <w:ilvl w:val="0"/>
          <w:numId w:val="13"/>
        </w:numPr>
        <w:tabs>
          <w:tab w:val="num" w:pos="360"/>
        </w:tabs>
        <w:ind w:left="0" w:firstLine="0"/>
      </w:pPr>
      <w:r>
        <w:t xml:space="preserve">Testing – they make it impossible to adequately test the aff without adequate pre-round prep – favors newness over engagement – worsened by non-topical affs – the negative is unable to meaningful engage the aff and cannot be reasonably expected to go for anything that the aff isn’t prepared for – disclosure solves their offense – you can break new affs, you just have to disclose the aff personally or disclose it on the wiki before round </w:t>
      </w:r>
    </w:p>
    <w:p w14:paraId="020CD6BE" w14:textId="420B485F" w:rsidR="00040863" w:rsidRDefault="00040863" w:rsidP="00040863">
      <w:pPr>
        <w:pStyle w:val="Heading4"/>
        <w:numPr>
          <w:ilvl w:val="0"/>
          <w:numId w:val="13"/>
        </w:numPr>
        <w:tabs>
          <w:tab w:val="num" w:pos="360"/>
        </w:tabs>
        <w:ind w:left="0" w:firstLine="0"/>
      </w:pPr>
      <w:r>
        <w:t xml:space="preserve">Negative ground – they make negative ground concessionary to the goodwill of the aff and results in extremist generics that don’t well approximate the nuances of the relevant literature – that heavily skews ground in favor of the aff – uniquely key against a non-topical affirmative – absent limited boundaries for the aff, the negative lacks any ability to prepare for positions outside the scope of the topic. None of this offense is dependent on winning topicality – even if we lose that topicality is a good norm, we can independently win that new, non-topical affs are bad </w:t>
      </w:r>
    </w:p>
    <w:p w14:paraId="45E44AA4" w14:textId="62103F28" w:rsidR="0099342C" w:rsidRDefault="0099342C" w:rsidP="0099342C"/>
    <w:p w14:paraId="2453C99C" w14:textId="5E663560" w:rsidR="0099342C" w:rsidRPr="0099342C" w:rsidRDefault="0099342C" w:rsidP="0099342C">
      <w:pPr>
        <w:rPr>
          <w:b/>
          <w:bCs/>
          <w:sz w:val="32"/>
          <w:szCs w:val="36"/>
        </w:rPr>
      </w:pPr>
      <w:r w:rsidRPr="0099342C">
        <w:rPr>
          <w:b/>
          <w:bCs/>
          <w:sz w:val="32"/>
          <w:szCs w:val="36"/>
        </w:rPr>
        <w:t>Standards:</w:t>
      </w:r>
    </w:p>
    <w:p w14:paraId="121A8A9B" w14:textId="513DFA29" w:rsidR="0099342C" w:rsidRPr="0099342C" w:rsidRDefault="0099342C" w:rsidP="0099342C">
      <w:pPr>
        <w:rPr>
          <w:b/>
          <w:bCs/>
          <w:sz w:val="32"/>
          <w:szCs w:val="36"/>
        </w:rPr>
      </w:pPr>
      <w:r w:rsidRPr="0099342C">
        <w:rPr>
          <w:b/>
          <w:bCs/>
          <w:sz w:val="32"/>
          <w:szCs w:val="36"/>
        </w:rPr>
        <w:t>Education</w:t>
      </w:r>
    </w:p>
    <w:p w14:paraId="51B2D3F4" w14:textId="7FC2EF1D" w:rsidR="0099342C" w:rsidRPr="0099342C" w:rsidRDefault="0099342C" w:rsidP="0099342C">
      <w:pPr>
        <w:rPr>
          <w:b/>
          <w:bCs/>
          <w:sz w:val="32"/>
          <w:szCs w:val="36"/>
        </w:rPr>
      </w:pPr>
      <w:r w:rsidRPr="0099342C">
        <w:rPr>
          <w:b/>
          <w:bCs/>
          <w:sz w:val="32"/>
          <w:szCs w:val="36"/>
        </w:rPr>
        <w:t>Fairness</w:t>
      </w:r>
    </w:p>
    <w:p w14:paraId="26E276B3" w14:textId="58F06686" w:rsidR="00CD416F" w:rsidRDefault="00CD416F" w:rsidP="00CD416F"/>
    <w:p w14:paraId="4772DE35" w14:textId="11D6FE88" w:rsidR="00CD416F" w:rsidRDefault="008D6B62" w:rsidP="00CD416F">
      <w:pPr>
        <w:pStyle w:val="Heading1"/>
      </w:pPr>
      <w:r>
        <w:lastRenderedPageBreak/>
        <w:t>T-</w:t>
      </w:r>
      <w:r w:rsidR="00CD416F">
        <w:t>Outer space</w:t>
      </w:r>
    </w:p>
    <w:p w14:paraId="1CC36F99" w14:textId="77777777" w:rsidR="00CD416F" w:rsidRPr="00A21626" w:rsidRDefault="00CD416F" w:rsidP="00CD416F">
      <w:pPr>
        <w:pStyle w:val="Heading4"/>
      </w:pPr>
      <w:r>
        <w:t>Definition of “outer space”</w:t>
      </w:r>
    </w:p>
    <w:p w14:paraId="109CF9FB" w14:textId="77777777" w:rsidR="00CD416F" w:rsidRDefault="00CD416F" w:rsidP="00CD416F">
      <w:r w:rsidRPr="009C2660">
        <w:rPr>
          <w:rStyle w:val="StyleUnderline"/>
        </w:rPr>
        <w:t>Vereshchetin 06</w:t>
      </w:r>
      <w:r>
        <w:t xml:space="preserve"> [Vladlen, former Member of the ICJ, Chairman of the International Law Commission, and Professor of International Law] “Outer Space,” Max Planck Encyclopedia of Public International Law, </w:t>
      </w:r>
      <w:hyperlink r:id="rId10" w:history="1">
        <w:r w:rsidRPr="00E65A09">
          <w:rPr>
            <w:rStyle w:val="Hyperlink"/>
          </w:rPr>
          <w:t>https://spacelaw.univie.ac.at/fileadmin/user_upload/p_spacelaw/EPIL_Outer_Space.pdf</w:t>
        </w:r>
      </w:hyperlink>
      <w:r>
        <w:t>, 2006 RE</w:t>
      </w:r>
    </w:p>
    <w:p w14:paraId="712ECAE7" w14:textId="77777777" w:rsidR="00CD416F" w:rsidRDefault="00CD416F" w:rsidP="00CD416F">
      <w:r>
        <w:t>A. Definition of the Term ‘Outer Space’</w:t>
      </w:r>
    </w:p>
    <w:p w14:paraId="2B2AED04" w14:textId="77777777" w:rsidR="00CD416F" w:rsidRDefault="00CD416F" w:rsidP="00CD416F">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28D377EA" w14:textId="77777777" w:rsidR="00CD416F" w:rsidRDefault="00CD416F" w:rsidP="00CD416F">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53AC0E18" w14:textId="7FEF65BE" w:rsidR="00CD416F" w:rsidRDefault="00CD416F" w:rsidP="00CD416F">
      <w:r>
        <w:t xml:space="preserve">3 The legal regimes governing → airspace and outer space are fundamentally different. Thus, logically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w:t>
      </w:r>
      <w:r>
        <w:lastRenderedPageBreak/>
        <w:t>Space, Including the Moon and other Celestial Bodies ([signed 27 January 1967, entered into force 10 October 1967] 610 UNTS 205) (‘Outer Space Treaty’).</w:t>
      </w:r>
    </w:p>
    <w:p w14:paraId="1E1F2F06" w14:textId="2D5BBC8B" w:rsidR="008D6B62" w:rsidRDefault="008D6B62" w:rsidP="00CD416F"/>
    <w:p w14:paraId="61AF9393" w14:textId="1F29B44A" w:rsidR="008D6B62" w:rsidRPr="008D6B62" w:rsidRDefault="008D6B62" w:rsidP="00CD416F">
      <w:pPr>
        <w:rPr>
          <w:b/>
          <w:bCs/>
        </w:rPr>
      </w:pPr>
      <w:r w:rsidRPr="008D6B62">
        <w:rPr>
          <w:b/>
          <w:bCs/>
        </w:rPr>
        <w:t>Reasonability:</w:t>
      </w:r>
    </w:p>
    <w:p w14:paraId="1DF63FBF" w14:textId="21E9C6E8" w:rsidR="008D6B62" w:rsidRDefault="008D6B62" w:rsidP="00CD416F">
      <w:r>
        <w:t>This is the most accepted definition and common definition.</w:t>
      </w:r>
    </w:p>
    <w:p w14:paraId="20808741" w14:textId="53DB08B5" w:rsidR="008D6B62" w:rsidRDefault="008D6B62" w:rsidP="00CD416F">
      <w:r>
        <w:t>If we start not being reasonable in debate, less clash and education.</w:t>
      </w:r>
    </w:p>
    <w:p w14:paraId="78847586" w14:textId="77777777" w:rsidR="008D6B62" w:rsidRDefault="008D6B62" w:rsidP="008D6B62">
      <w:r>
        <w:t>Education’s a voter because it’s what gives debate meaning and provides skills for the real-world</w:t>
      </w:r>
    </w:p>
    <w:p w14:paraId="14E9DBE7" w14:textId="77777777" w:rsidR="008D6B62" w:rsidRDefault="008D6B62" w:rsidP="00CD416F"/>
    <w:p w14:paraId="4E26523A" w14:textId="6C49F03B" w:rsidR="008D6B62" w:rsidRDefault="008D6B62" w:rsidP="00CD416F"/>
    <w:p w14:paraId="0AA59081" w14:textId="77777777" w:rsidR="00CD416F" w:rsidRDefault="00CD416F" w:rsidP="00CD416F"/>
    <w:p w14:paraId="199A170C" w14:textId="77777777" w:rsidR="00CD416F" w:rsidRPr="00CD416F" w:rsidRDefault="00CD416F" w:rsidP="00CD416F"/>
    <w:p w14:paraId="4196EE2C" w14:textId="77777777" w:rsidR="00040863" w:rsidRDefault="00040863" w:rsidP="00040863"/>
    <w:p w14:paraId="2D8E210A" w14:textId="77777777" w:rsidR="00040863" w:rsidRDefault="00040863" w:rsidP="00E23852">
      <w:pPr>
        <w:rPr>
          <w:sz w:val="16"/>
        </w:rPr>
      </w:pPr>
    </w:p>
    <w:p w14:paraId="58F73E82" w14:textId="2025EB7A" w:rsidR="008571E2" w:rsidRDefault="008571E2" w:rsidP="00E23852">
      <w:pPr>
        <w:rPr>
          <w:sz w:val="16"/>
        </w:rPr>
      </w:pPr>
    </w:p>
    <w:p w14:paraId="69C77086" w14:textId="2334B047" w:rsidR="008571E2" w:rsidRDefault="008571E2" w:rsidP="00E23852">
      <w:pPr>
        <w:rPr>
          <w:sz w:val="16"/>
        </w:rPr>
      </w:pPr>
    </w:p>
    <w:p w14:paraId="61BDCB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2403A"/>
    <w:multiLevelType w:val="hybridMultilevel"/>
    <w:tmpl w:val="FCCA88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38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86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C4"/>
    <w:rsid w:val="00803A12"/>
    <w:rsid w:val="00805417"/>
    <w:rsid w:val="008266F9"/>
    <w:rsid w:val="008267E2"/>
    <w:rsid w:val="00826A9B"/>
    <w:rsid w:val="00834842"/>
    <w:rsid w:val="00840E7B"/>
    <w:rsid w:val="008536AF"/>
    <w:rsid w:val="00853D40"/>
    <w:rsid w:val="008564FC"/>
    <w:rsid w:val="008571E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B62"/>
    <w:rsid w:val="008D724A"/>
    <w:rsid w:val="008E7A3E"/>
    <w:rsid w:val="008F41FD"/>
    <w:rsid w:val="008F4479"/>
    <w:rsid w:val="008F4BA0"/>
    <w:rsid w:val="00901726"/>
    <w:rsid w:val="00905C3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42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E96"/>
    <w:rsid w:val="00C56DCC"/>
    <w:rsid w:val="00C57075"/>
    <w:rsid w:val="00C72AFE"/>
    <w:rsid w:val="00C81619"/>
    <w:rsid w:val="00CA013C"/>
    <w:rsid w:val="00CA6D6D"/>
    <w:rsid w:val="00CC7A4E"/>
    <w:rsid w:val="00CD1359"/>
    <w:rsid w:val="00CD416F"/>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85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98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BC187"/>
  <w14:defaultImageDpi w14:val="300"/>
  <w15:docId w15:val="{92B42C17-0505-AA4E-A2C3-69B8824B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38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38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38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38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238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38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3852"/>
  </w:style>
  <w:style w:type="character" w:customStyle="1" w:styleId="Heading1Char">
    <w:name w:val="Heading 1 Char"/>
    <w:aliases w:val="Pocket Char"/>
    <w:basedOn w:val="DefaultParagraphFont"/>
    <w:link w:val="Heading1"/>
    <w:uiPriority w:val="9"/>
    <w:rsid w:val="00E238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385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9"/>
    <w:rsid w:val="00E2385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238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385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E23852"/>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E238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3852"/>
    <w:rPr>
      <w:color w:val="auto"/>
      <w:u w:val="none"/>
    </w:rPr>
  </w:style>
  <w:style w:type="character" w:styleId="Hyperlink">
    <w:name w:val="Hyperlink"/>
    <w:basedOn w:val="DefaultParagraphFont"/>
    <w:uiPriority w:val="99"/>
    <w:unhideWhenUsed/>
    <w:rsid w:val="00E23852"/>
    <w:rPr>
      <w:color w:val="auto"/>
      <w:u w:val="none"/>
    </w:rPr>
  </w:style>
  <w:style w:type="paragraph" w:styleId="DocumentMap">
    <w:name w:val="Document Map"/>
    <w:basedOn w:val="Normal"/>
    <w:link w:val="DocumentMapChar"/>
    <w:uiPriority w:val="99"/>
    <w:semiHidden/>
    <w:unhideWhenUsed/>
    <w:rsid w:val="00E238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3852"/>
    <w:rPr>
      <w:rFonts w:ascii="Lucida Grande" w:hAnsi="Lucida Grande" w:cs="Lucida Grande"/>
    </w:rPr>
  </w:style>
  <w:style w:type="paragraph" w:customStyle="1" w:styleId="Emphasis1">
    <w:name w:val="Emphasis1"/>
    <w:basedOn w:val="Normal"/>
    <w:link w:val="Emphasis"/>
    <w:uiPriority w:val="20"/>
    <w:qFormat/>
    <w:rsid w:val="008007C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pacelaw.univie.ac.at/fileadmin/user_upload/p_spacelaw/EPIL_Outer_Space.pdf" TargetMode="External"/><Relationship Id="rId4" Type="http://schemas.openxmlformats.org/officeDocument/2006/relationships/customXml" Target="../customXml/item4.xml"/><Relationship Id="rId9" Type="http://schemas.openxmlformats.org/officeDocument/2006/relationships/hyperlink" Target="http://www.lexis.com/research/retrie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16</Pages>
  <Words>5909</Words>
  <Characters>33687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10</cp:revision>
  <dcterms:created xsi:type="dcterms:W3CDTF">2021-12-18T02:05:00Z</dcterms:created>
  <dcterms:modified xsi:type="dcterms:W3CDTF">2021-12-18T05:19:00Z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