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00452" w14:textId="77777777" w:rsidR="00FF2B9F" w:rsidRDefault="00FF2B9F" w:rsidP="00FF2B9F">
      <w:pPr>
        <w:pStyle w:val="Heading1"/>
      </w:pPr>
      <w:r>
        <w:t xml:space="preserve">Space Affirmative – Asteroid Mining </w:t>
      </w:r>
    </w:p>
    <w:p w14:paraId="6FD28D23" w14:textId="77777777" w:rsidR="00FF2B9F" w:rsidRDefault="00FF2B9F" w:rsidP="00FF2B9F">
      <w:pPr>
        <w:pStyle w:val="Heading2"/>
      </w:pPr>
      <w:r>
        <w:lastRenderedPageBreak/>
        <w:t>1AC</w:t>
      </w:r>
    </w:p>
    <w:p w14:paraId="7B7D5F43" w14:textId="77777777" w:rsidR="00FF2B9F" w:rsidRDefault="00FF2B9F" w:rsidP="00FF2B9F">
      <w:pPr>
        <w:pStyle w:val="Heading3"/>
      </w:pPr>
      <w:r>
        <w:lastRenderedPageBreak/>
        <w:t>Mining---1AC</w:t>
      </w:r>
    </w:p>
    <w:p w14:paraId="13BC8EBE" w14:textId="77777777" w:rsidR="00FF2B9F" w:rsidRPr="008D2860" w:rsidRDefault="00FF2B9F" w:rsidP="00FF2B9F"/>
    <w:p w14:paraId="43BCDD2C" w14:textId="77777777" w:rsidR="00FF2B9F" w:rsidRPr="00370276" w:rsidRDefault="00FF2B9F" w:rsidP="00FF2B9F">
      <w:pPr>
        <w:pStyle w:val="Heading4"/>
      </w:pPr>
      <w:r>
        <w:t xml:space="preserve">Private entities are increasing mining now – US is </w:t>
      </w:r>
      <w:r>
        <w:rPr>
          <w:u w:val="single"/>
        </w:rPr>
        <w:t>key</w:t>
      </w:r>
    </w:p>
    <w:p w14:paraId="3F7DCC22" w14:textId="77777777" w:rsidR="00FF2B9F" w:rsidRDefault="00FF2B9F" w:rsidP="00FF2B9F">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80D0473" w14:textId="77777777" w:rsidR="00FF2B9F" w:rsidRPr="007831F9" w:rsidRDefault="00FF2B9F" w:rsidP="00FF2B9F">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670904A" w14:textId="77777777" w:rsidR="00FF2B9F" w:rsidRDefault="00FF2B9F" w:rsidP="00FF2B9F"/>
    <w:p w14:paraId="275C1890" w14:textId="77777777" w:rsidR="00FF2B9F" w:rsidRDefault="00FF2B9F" w:rsidP="00FF2B9F">
      <w:pPr>
        <w:pStyle w:val="Heading4"/>
      </w:pPr>
      <w:r>
        <w:t xml:space="preserve">It causes dangerous space mining and </w:t>
      </w:r>
      <w:r>
        <w:rPr>
          <w:u w:val="single"/>
        </w:rPr>
        <w:t>deregulation</w:t>
      </w:r>
      <w:r>
        <w:t xml:space="preserve"> globally – multilateralism solves. </w:t>
      </w:r>
    </w:p>
    <w:p w14:paraId="13271033" w14:textId="77777777" w:rsidR="00FF2B9F" w:rsidRDefault="00FF2B9F" w:rsidP="00FF2B9F">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CA53DBB" w14:textId="77777777" w:rsidR="00FF2B9F" w:rsidRPr="00DF65BB" w:rsidRDefault="00FF2B9F" w:rsidP="00FF2B9F">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A3E1A88" w14:textId="77777777" w:rsidR="00FF2B9F" w:rsidRDefault="00FF2B9F" w:rsidP="00FF2B9F">
      <w:pPr>
        <w:pStyle w:val="Heading4"/>
      </w:pPr>
      <w:r>
        <w:t xml:space="preserve">Dangerous mining greatly increases the risk of space debris. </w:t>
      </w:r>
    </w:p>
    <w:p w14:paraId="4B8CA6F3" w14:textId="77777777" w:rsidR="00FF2B9F" w:rsidRDefault="00FF2B9F" w:rsidP="00FF2B9F">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6DEDA66B" w14:textId="77777777" w:rsidR="00FF2B9F" w:rsidRPr="00DF65BB" w:rsidRDefault="00FF2B9F" w:rsidP="00FF2B9F">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51165786" w14:textId="77777777" w:rsidR="00FF2B9F" w:rsidRPr="00DF65BB" w:rsidRDefault="00FF2B9F" w:rsidP="00FF2B9F">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612884DF" w14:textId="77777777" w:rsidR="00FF2B9F" w:rsidRDefault="00FF2B9F" w:rsidP="00FF2B9F">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7E4D01" w14:textId="77777777" w:rsidR="00FF2B9F" w:rsidRPr="00B40499" w:rsidRDefault="00FF2B9F" w:rsidP="00FF2B9F">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A5D1215" w14:textId="77777777" w:rsidR="00FF2B9F" w:rsidRPr="00DF65BB" w:rsidRDefault="00FF2B9F" w:rsidP="00FF2B9F">
      <w:pPr>
        <w:pStyle w:val="Heading4"/>
        <w:rPr>
          <w:rFonts w:cs="Arial"/>
        </w:rPr>
      </w:pPr>
      <w:r>
        <w:rPr>
          <w:rFonts w:cs="Arial"/>
        </w:rPr>
        <w:t xml:space="preserve">Debris cascades cause </w:t>
      </w:r>
      <w:r>
        <w:rPr>
          <w:rFonts w:cs="Arial"/>
          <w:u w:val="single"/>
        </w:rPr>
        <w:t>global</w:t>
      </w:r>
      <w:r>
        <w:rPr>
          <w:rFonts w:cs="Arial"/>
        </w:rPr>
        <w:t xml:space="preserve"> nuke war</w:t>
      </w:r>
    </w:p>
    <w:p w14:paraId="2F8B66A1" w14:textId="77777777" w:rsidR="00FF2B9F" w:rsidRPr="00DE79D4" w:rsidRDefault="00FF2B9F" w:rsidP="00FF2B9F">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1ECEE68" w14:textId="77777777" w:rsidR="00FF2B9F" w:rsidRDefault="00FF2B9F" w:rsidP="00FF2B9F">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4982BCEF" w14:textId="77777777" w:rsidR="00FF2B9F" w:rsidRPr="00DF65BB" w:rsidRDefault="00FF2B9F" w:rsidP="00FF2B9F">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3796FCA9" w14:textId="77777777" w:rsidR="00FF2B9F" w:rsidRPr="00367B77" w:rsidRDefault="00FF2B9F" w:rsidP="00FF2B9F">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36679F16" w14:textId="77777777" w:rsidR="00FF2B9F" w:rsidRPr="00DF65BB" w:rsidRDefault="00FF2B9F" w:rsidP="00FF2B9F">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404ED19B" w14:textId="77777777" w:rsidR="00FF2B9F" w:rsidRPr="00DF65BB" w:rsidRDefault="00FF2B9F" w:rsidP="00FF2B9F">
      <w:pPr>
        <w:pStyle w:val="Heading4"/>
      </w:pPr>
      <w:r>
        <w:t xml:space="preserve">Independently, </w:t>
      </w:r>
      <w:r>
        <w:rPr>
          <w:u w:val="single"/>
        </w:rPr>
        <w:t>unregulated</w:t>
      </w:r>
      <w:r>
        <w:t xml:space="preserve"> mining causes </w:t>
      </w:r>
      <w:r>
        <w:rPr>
          <w:u w:val="single"/>
        </w:rPr>
        <w:t>space war</w:t>
      </w:r>
      <w:r>
        <w:t xml:space="preserve"> </w:t>
      </w:r>
    </w:p>
    <w:p w14:paraId="2ACBED25" w14:textId="77777777" w:rsidR="00FF2B9F" w:rsidRDefault="00FF2B9F" w:rsidP="00FF2B9F">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6C556301" w14:textId="77777777" w:rsidR="00FF2B9F" w:rsidRPr="00DF65BB" w:rsidRDefault="00FF2B9F" w:rsidP="00FF2B9F">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2C410E8" w14:textId="77777777" w:rsidR="00FF2B9F" w:rsidRPr="00DF65BB" w:rsidRDefault="00FF2B9F" w:rsidP="00FF2B9F">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6C94B5A" w14:textId="77777777" w:rsidR="00FF2B9F" w:rsidRPr="00A42713" w:rsidRDefault="00FF2B9F" w:rsidP="00FF2B9F">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035CA8F2" w14:textId="77777777" w:rsidR="00FF2B9F" w:rsidRPr="00A42713" w:rsidRDefault="00FF2B9F" w:rsidP="00FF2B9F">
      <w:pPr>
        <w:rPr>
          <w:sz w:val="16"/>
        </w:rPr>
      </w:pPr>
      <w:r w:rsidRPr="00A42713">
        <w:rPr>
          <w:sz w:val="16"/>
        </w:rPr>
        <w:t xml:space="preserve">Why </w:t>
      </w:r>
      <w:r w:rsidRPr="00A42713">
        <w:rPr>
          <w:rStyle w:val="Emphasis"/>
        </w:rPr>
        <w:t>space is a particular problem for crisis stability</w:t>
      </w:r>
    </w:p>
    <w:p w14:paraId="14C9F8F3" w14:textId="77777777" w:rsidR="00FF2B9F" w:rsidRPr="00A42713" w:rsidRDefault="00FF2B9F" w:rsidP="00FF2B9F">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3603C20" w14:textId="77777777" w:rsidR="00FF2B9F" w:rsidRPr="00A42713" w:rsidRDefault="00FF2B9F" w:rsidP="00FF2B9F">
      <w:pPr>
        <w:rPr>
          <w:sz w:val="16"/>
        </w:rPr>
      </w:pPr>
      <w:r w:rsidRPr="00A42713">
        <w:rPr>
          <w:sz w:val="16"/>
        </w:rPr>
        <w:t>The vulnerability of satellites and first strike incentives</w:t>
      </w:r>
    </w:p>
    <w:p w14:paraId="3DEF53CB" w14:textId="77777777" w:rsidR="00FF2B9F" w:rsidRPr="00A42713" w:rsidRDefault="00FF2B9F" w:rsidP="00FF2B9F">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216E671E" w14:textId="77777777" w:rsidR="00FF2B9F" w:rsidRPr="00A42713" w:rsidRDefault="00FF2B9F" w:rsidP="00FF2B9F">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376B19B" w14:textId="77777777" w:rsidR="00FF2B9F" w:rsidRPr="00A42713" w:rsidRDefault="00FF2B9F" w:rsidP="00FF2B9F">
      <w:pPr>
        <w:rPr>
          <w:sz w:val="16"/>
        </w:rPr>
      </w:pPr>
      <w:r w:rsidRPr="00A42713">
        <w:rPr>
          <w:sz w:val="16"/>
        </w:rPr>
        <w:t>A RAND Corporation monograph commissioned by the Air Force15 described the issue this way:</w:t>
      </w:r>
    </w:p>
    <w:p w14:paraId="1B885AA2" w14:textId="77777777" w:rsidR="00FF2B9F" w:rsidRPr="00A42713" w:rsidRDefault="00FF2B9F" w:rsidP="00FF2B9F">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909ABBA" w14:textId="77777777" w:rsidR="00FF2B9F" w:rsidRPr="00A42713" w:rsidRDefault="00FF2B9F" w:rsidP="00FF2B9F">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30DE538" w14:textId="77777777" w:rsidR="00FF2B9F" w:rsidRPr="00A42713" w:rsidRDefault="00FF2B9F" w:rsidP="00FF2B9F">
      <w:pPr>
        <w:rPr>
          <w:sz w:val="16"/>
        </w:rPr>
      </w:pPr>
      <w:r w:rsidRPr="00A42713">
        <w:rPr>
          <w:sz w:val="16"/>
        </w:rPr>
        <w:t>Short timelines and difficulty of attribution</w:t>
      </w:r>
    </w:p>
    <w:p w14:paraId="271F8FB4" w14:textId="77777777" w:rsidR="00FF2B9F" w:rsidRPr="00A42713" w:rsidRDefault="00FF2B9F" w:rsidP="00FF2B9F">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0D8B79F" w14:textId="77777777" w:rsidR="00FF2B9F" w:rsidRPr="00A42713" w:rsidRDefault="00FF2B9F" w:rsidP="00FF2B9F">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5091054" w14:textId="77777777" w:rsidR="00FF2B9F" w:rsidRPr="00A42713" w:rsidRDefault="00FF2B9F" w:rsidP="00FF2B9F">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7C41786" w14:textId="77777777" w:rsidR="00FF2B9F" w:rsidRPr="00A42713" w:rsidRDefault="00FF2B9F" w:rsidP="00FF2B9F">
      <w:pPr>
        <w:rPr>
          <w:sz w:val="16"/>
        </w:rPr>
      </w:pPr>
      <w:r w:rsidRPr="00A42713">
        <w:rPr>
          <w:sz w:val="16"/>
        </w:rPr>
        <w:t>Entanglement of strategic and tactical missions</w:t>
      </w:r>
    </w:p>
    <w:p w14:paraId="58C726B7" w14:textId="77777777" w:rsidR="00FF2B9F" w:rsidRPr="00A42713" w:rsidRDefault="00FF2B9F" w:rsidP="00FF2B9F">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6B25110F" w14:textId="77777777" w:rsidR="00FF2B9F" w:rsidRPr="00A42713" w:rsidRDefault="00FF2B9F" w:rsidP="00FF2B9F">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80C550E" w14:textId="77777777" w:rsidR="00FF2B9F" w:rsidRPr="00A42713" w:rsidRDefault="00FF2B9F" w:rsidP="00FF2B9F">
      <w:pPr>
        <w:rPr>
          <w:sz w:val="16"/>
        </w:rPr>
      </w:pPr>
      <w:r w:rsidRPr="00A42713">
        <w:rPr>
          <w:sz w:val="16"/>
        </w:rPr>
        <w:t>Misperception and dual-use technologies</w:t>
      </w:r>
    </w:p>
    <w:p w14:paraId="5C279D13" w14:textId="77777777" w:rsidR="00FF2B9F" w:rsidRPr="00A42713" w:rsidRDefault="00FF2B9F" w:rsidP="00FF2B9F">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6C1DB6F" w14:textId="77777777" w:rsidR="00FF2B9F" w:rsidRPr="00A42713" w:rsidRDefault="00FF2B9F" w:rsidP="00FF2B9F">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060C22FF" w14:textId="77777777" w:rsidR="00FF2B9F" w:rsidRPr="00A42713" w:rsidRDefault="00FF2B9F" w:rsidP="00FF2B9F">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AA732E2" w14:textId="77777777" w:rsidR="00FF2B9F" w:rsidRPr="00A42713" w:rsidRDefault="00FF2B9F" w:rsidP="00FF2B9F">
      <w:pPr>
        <w:rPr>
          <w:sz w:val="16"/>
        </w:rPr>
      </w:pPr>
      <w:r w:rsidRPr="00A42713">
        <w:rPr>
          <w:sz w:val="16"/>
        </w:rPr>
        <w:t>Discrimination</w:t>
      </w:r>
    </w:p>
    <w:p w14:paraId="1B57BBF4" w14:textId="77777777" w:rsidR="00FF2B9F" w:rsidRPr="00A42713" w:rsidRDefault="00FF2B9F" w:rsidP="00FF2B9F">
      <w:pPr>
        <w:rPr>
          <w:sz w:val="16"/>
        </w:rPr>
      </w:pPr>
      <w:r w:rsidRPr="00A42713">
        <w:rPr>
          <w:sz w:val="16"/>
        </w:rPr>
        <w:t>The consequences of interfering with a satellite may be vastly different depending on who is affected and how, and whether the satellite represents a legitimate military objective.</w:t>
      </w:r>
    </w:p>
    <w:p w14:paraId="0FD24DCB" w14:textId="77777777" w:rsidR="00FF2B9F" w:rsidRPr="00A42713" w:rsidRDefault="00FF2B9F" w:rsidP="00FF2B9F">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FF2989" w14:textId="77777777" w:rsidR="00FF2B9F" w:rsidRPr="00A42713" w:rsidRDefault="00FF2B9F" w:rsidP="00FF2B9F">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4E91682" w14:textId="77777777" w:rsidR="00FF2B9F" w:rsidRPr="00A42713" w:rsidRDefault="00FF2B9F" w:rsidP="00FF2B9F">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D11335E" w14:textId="77777777" w:rsidR="00FF2B9F" w:rsidRPr="00A42713" w:rsidRDefault="00FF2B9F" w:rsidP="00FF2B9F">
      <w:pPr>
        <w:rPr>
          <w:sz w:val="16"/>
        </w:rPr>
      </w:pPr>
      <w:r w:rsidRPr="00A42713">
        <w:rPr>
          <w:sz w:val="16"/>
        </w:rPr>
        <w:t>Lack of shared understanding of consequences/proportionality</w:t>
      </w:r>
    </w:p>
    <w:p w14:paraId="17EC9B8E" w14:textId="77777777" w:rsidR="00FF2B9F" w:rsidRPr="00A42713" w:rsidRDefault="00FF2B9F" w:rsidP="00FF2B9F">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B185A8B" w14:textId="77777777" w:rsidR="00FF2B9F" w:rsidRPr="00A42713" w:rsidRDefault="00FF2B9F" w:rsidP="00FF2B9F">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20567D09" w14:textId="77777777" w:rsidR="00FF2B9F" w:rsidRDefault="00FF2B9F" w:rsidP="00FF2B9F">
      <w:pPr>
        <w:pStyle w:val="Heading3"/>
      </w:pPr>
      <w:r>
        <w:lastRenderedPageBreak/>
        <w:t>Multilateralism---1AC</w:t>
      </w:r>
    </w:p>
    <w:p w14:paraId="31078389" w14:textId="77777777" w:rsidR="00FF2B9F" w:rsidRDefault="00FF2B9F" w:rsidP="00FF2B9F"/>
    <w:p w14:paraId="084DDA44" w14:textId="77777777" w:rsidR="00FF2B9F" w:rsidRDefault="00FF2B9F" w:rsidP="00FF2B9F">
      <w:pPr>
        <w:pStyle w:val="Heading4"/>
      </w:pPr>
      <w:r>
        <w:t xml:space="preserve">Private appropriation by US entities risks unraveling multilateral space governance. </w:t>
      </w:r>
    </w:p>
    <w:p w14:paraId="2DBB1EB9" w14:textId="77777777" w:rsidR="00FF2B9F" w:rsidRDefault="00FF2B9F" w:rsidP="00FF2B9F">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E9665A3" w14:textId="77777777" w:rsidR="00FF2B9F" w:rsidRPr="00055083" w:rsidRDefault="00FF2B9F" w:rsidP="00FF2B9F">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AC61486" w14:textId="77777777" w:rsidR="00FF2B9F" w:rsidRPr="00DF65BB" w:rsidRDefault="00FF2B9F" w:rsidP="00FF2B9F">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Pr>
          <w:u w:val="single"/>
        </w:rPr>
        <w:t xml:space="preserve"> (skip if really no time)</w:t>
      </w:r>
    </w:p>
    <w:p w14:paraId="4C0E51B0" w14:textId="77777777" w:rsidR="00FF2B9F" w:rsidRDefault="00FF2B9F" w:rsidP="00FF2B9F">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C60B443" w14:textId="77777777" w:rsidR="00FF2B9F" w:rsidRPr="0095009A" w:rsidRDefault="00FF2B9F" w:rsidP="00FF2B9F">
      <w:pPr>
        <w:rPr>
          <w:sz w:val="16"/>
          <w:szCs w:val="18"/>
        </w:rPr>
      </w:pPr>
      <w:r w:rsidRPr="0095009A">
        <w:rPr>
          <w:sz w:val="16"/>
          <w:szCs w:val="18"/>
        </w:rPr>
        <w:t>Are We Humans Doomed to Extinction?</w:t>
      </w:r>
    </w:p>
    <w:p w14:paraId="04F05AB1" w14:textId="77777777" w:rsidR="00FF2B9F" w:rsidRDefault="00FF2B9F" w:rsidP="00FF2B9F">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w:t>
      </w:r>
      <w:r w:rsidRPr="0095009A">
        <w:rPr>
          <w:sz w:val="16"/>
        </w:rPr>
        <w:lastRenderedPageBreak/>
        <w:t xml:space="preserve">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w:t>
      </w:r>
      <w:r w:rsidRPr="0095009A">
        <w:rPr>
          <w:sz w:val="12"/>
          <w:szCs w:val="18"/>
        </w:rPr>
        <w:lastRenderedPageBreak/>
        <w:t xml:space="preserve">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13D3DE71" w14:textId="77777777" w:rsidR="00FF2B9F" w:rsidRPr="00DF65BB" w:rsidRDefault="00FF2B9F" w:rsidP="00FF2B9F">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(skip if no time)</w:t>
      </w:r>
    </w:p>
    <w:p w14:paraId="420959FC" w14:textId="77777777" w:rsidR="00FF2B9F" w:rsidRPr="0080295B" w:rsidRDefault="00FF2B9F" w:rsidP="00FF2B9F">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7BCDF694" w14:textId="77777777" w:rsidR="00FF2B9F" w:rsidRPr="00203590" w:rsidRDefault="00FF2B9F" w:rsidP="00FF2B9F">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27798A65" w14:textId="77777777" w:rsidR="00FF2B9F" w:rsidRPr="00203590" w:rsidRDefault="00FF2B9F" w:rsidP="00FF2B9F">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7CBF1DA1" w14:textId="77777777" w:rsidR="00FF2B9F" w:rsidRPr="00203590" w:rsidRDefault="00FF2B9F" w:rsidP="00FF2B9F">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4AE09AA1" w14:textId="77777777" w:rsidR="00FF2B9F" w:rsidRPr="00203590" w:rsidRDefault="00FF2B9F" w:rsidP="00FF2B9F">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2598F71E" w14:textId="77777777" w:rsidR="00FF2B9F" w:rsidRPr="001D7FAC" w:rsidRDefault="00FF2B9F" w:rsidP="00FF2B9F">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Cumings, the leading U.S. historian of Korea, has commented on the MacArthur incident in an analysis from back in 2004. Cumings noted that “MacArthur sounds like a warmongering lunatic” for </w:t>
      </w:r>
      <w:r w:rsidRPr="00203590">
        <w:rPr>
          <w:sz w:val="16"/>
        </w:rPr>
        <w:lastRenderedPageBreak/>
        <w:t>advocating the use of nuclear weapons, but also explained that, astonishing as it might seem, the general actually had some support for his outlandish proposal.</w:t>
      </w:r>
    </w:p>
    <w:p w14:paraId="784D1190" w14:textId="77777777" w:rsidR="00FF2B9F" w:rsidRPr="008D2860" w:rsidRDefault="00FF2B9F" w:rsidP="00FF2B9F">
      <w:pPr>
        <w:pStyle w:val="Heading4"/>
      </w:pPr>
      <w:r>
        <w:t>Pursuing mining multilaterally to the benefit of all is key to solve future space governance and cooperation on ot</w:t>
      </w:r>
      <w:r w:rsidRPr="00DF65BB">
        <w:t>h</w:t>
      </w:r>
      <w:r>
        <w:t xml:space="preserve">er issues. </w:t>
      </w:r>
    </w:p>
    <w:p w14:paraId="3FA7AF15" w14:textId="77777777" w:rsidR="00FF2B9F" w:rsidRDefault="00FF2B9F" w:rsidP="00FF2B9F">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EF49684" w14:textId="77777777" w:rsidR="00FF2B9F" w:rsidRPr="00D72C6F" w:rsidRDefault="00FF2B9F" w:rsidP="00FF2B9F">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83F1049" w14:textId="77777777" w:rsidR="00FF2B9F" w:rsidRDefault="00FF2B9F" w:rsidP="00FF2B9F">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6607B31" w14:textId="77777777" w:rsidR="00FF2B9F" w:rsidRPr="00D72C6F" w:rsidRDefault="00FF2B9F" w:rsidP="00FF2B9F">
      <w:r w:rsidRPr="00D72C6F">
        <w:t>[FOOTNOTE]</w:t>
      </w:r>
    </w:p>
    <w:p w14:paraId="0E62C2E6" w14:textId="77777777" w:rsidR="00FF2B9F" w:rsidRDefault="00FF2B9F" w:rsidP="00FF2B9F">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7DDB9897" w14:textId="77777777" w:rsidR="00FF2B9F" w:rsidRPr="00D72C6F" w:rsidRDefault="00FF2B9F" w:rsidP="00FF2B9F">
      <w:r w:rsidRPr="00D72C6F">
        <w:t>[END FOOTNOTE]</w:t>
      </w:r>
    </w:p>
    <w:p w14:paraId="6C79CB0B" w14:textId="77777777" w:rsidR="00FF2B9F" w:rsidRPr="00D72C6F" w:rsidRDefault="00FF2B9F" w:rsidP="00FF2B9F">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176F5E4F" w14:textId="77777777" w:rsidR="00FF2B9F" w:rsidRPr="00AA4439" w:rsidRDefault="00FF2B9F" w:rsidP="00FF2B9F">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w:t>
      </w:r>
      <w:r w:rsidRPr="00D72C6F">
        <w:rPr>
          <w:rStyle w:val="Emphasis"/>
          <w:sz w:val="24"/>
          <w:szCs w:val="26"/>
        </w:rPr>
        <w:lastRenderedPageBreak/>
        <w:t>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2681B32D" w14:textId="77777777" w:rsidR="00FF2B9F" w:rsidRDefault="00FF2B9F" w:rsidP="00FF2B9F"/>
    <w:p w14:paraId="58C37AD8" w14:textId="77777777" w:rsidR="00FF2B9F" w:rsidRDefault="00FF2B9F" w:rsidP="00FF2B9F">
      <w:pPr>
        <w:pStyle w:val="Heading4"/>
      </w:pPr>
      <w:r>
        <w:t>Space governance forges a framework to deal with multiple existential threats---U.S. lead is key</w:t>
      </w:r>
    </w:p>
    <w:p w14:paraId="5E4CA4D5" w14:textId="77777777" w:rsidR="00FF2B9F" w:rsidRDefault="00FF2B9F" w:rsidP="00FF2B9F">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5C5C97" w14:textId="77777777" w:rsidR="00FF2B9F" w:rsidRPr="007357C4" w:rsidRDefault="00FF2B9F" w:rsidP="00FF2B9F">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1B58E533" w14:textId="77777777" w:rsidR="00FF2B9F" w:rsidRPr="007357C4" w:rsidRDefault="00FF2B9F" w:rsidP="00FF2B9F">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3C5D8EEC" w14:textId="77777777" w:rsidR="00FF2B9F" w:rsidRPr="00F037A6" w:rsidRDefault="00FF2B9F" w:rsidP="00FF2B9F">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lastRenderedPageBreak/>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6C40D2D1" w14:textId="77777777" w:rsidR="00FF2B9F" w:rsidRDefault="00FF2B9F" w:rsidP="00FF2B9F">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0DE48906" w14:textId="77777777" w:rsidR="00FF2B9F" w:rsidRPr="00CA46A9" w:rsidRDefault="00FF2B9F" w:rsidP="00FF2B9F"/>
    <w:p w14:paraId="136970A4" w14:textId="77777777" w:rsidR="00FF2B9F" w:rsidRPr="00326294" w:rsidRDefault="00FF2B9F" w:rsidP="00FF2B9F">
      <w:pPr>
        <w:rPr>
          <w:sz w:val="16"/>
        </w:rPr>
      </w:pPr>
      <w:r w:rsidRPr="0095009A">
        <w:rPr>
          <w:sz w:val="16"/>
        </w:rPr>
        <w:t xml:space="preserve"> </w:t>
      </w:r>
    </w:p>
    <w:p w14:paraId="4F1305AA" w14:textId="77777777" w:rsidR="00FF2B9F" w:rsidRPr="009C6994" w:rsidRDefault="00FF2B9F" w:rsidP="00FF2B9F">
      <w:pPr>
        <w:pStyle w:val="Heading4"/>
      </w:pPr>
      <w:r>
        <w:t xml:space="preserve">Extinction’s </w:t>
      </w:r>
      <w:r>
        <w:rPr>
          <w:u w:val="single"/>
        </w:rPr>
        <w:t>inevitable</w:t>
      </w:r>
      <w:r>
        <w:t xml:space="preserve"> without multilateral space governance</w:t>
      </w:r>
    </w:p>
    <w:p w14:paraId="27CD2C8B" w14:textId="77777777" w:rsidR="00FF2B9F" w:rsidRPr="009C6994" w:rsidRDefault="00FF2B9F" w:rsidP="00FF2B9F">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0532858D" w14:textId="77777777" w:rsidR="00FF2B9F" w:rsidRPr="00443572" w:rsidRDefault="00FF2B9F" w:rsidP="00FF2B9F">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w:t>
      </w:r>
      <w:r w:rsidRPr="007A78EC">
        <w:rPr>
          <w:sz w:val="16"/>
        </w:rPr>
        <w:lastRenderedPageBreak/>
        <w:t>you regulate "space weapons" without undermining "the great prospects opening up before mankind as a result of man's entry into outer space" (the opening words of the OST)?</w:t>
      </w:r>
    </w:p>
    <w:p w14:paraId="7E3A1669" w14:textId="77777777" w:rsidR="00FF2B9F" w:rsidRDefault="00FF2B9F" w:rsidP="00FF2B9F"/>
    <w:p w14:paraId="157AB016" w14:textId="77777777" w:rsidR="00FF2B9F" w:rsidRDefault="00FF2B9F" w:rsidP="00FF2B9F">
      <w:pPr>
        <w:pStyle w:val="Heading3"/>
      </w:pPr>
      <w:r>
        <w:lastRenderedPageBreak/>
        <w:t>Plan---Vague</w:t>
      </w:r>
    </w:p>
    <w:p w14:paraId="1EC1EBE0" w14:textId="77777777" w:rsidR="00FF2B9F" w:rsidRDefault="00FF2B9F" w:rsidP="00FF2B9F"/>
    <w:p w14:paraId="1082A67A" w14:textId="77777777" w:rsidR="00FF2B9F" w:rsidRDefault="00FF2B9F" w:rsidP="00FF2B9F">
      <w:pPr>
        <w:pStyle w:val="Heading4"/>
      </w:pPr>
      <w:r>
        <w:t>Space faring states should establish a multilateral agreement that restricts asteroid mining done by private entities</w:t>
      </w:r>
    </w:p>
    <w:p w14:paraId="7F394F56" w14:textId="77777777" w:rsidR="00FF2B9F" w:rsidRDefault="00FF2B9F" w:rsidP="00FF2B9F"/>
    <w:p w14:paraId="54A59F36" w14:textId="77777777" w:rsidR="00FF2B9F" w:rsidRPr="00086F73" w:rsidRDefault="00FF2B9F" w:rsidP="00FF2B9F">
      <w:pPr>
        <w:pStyle w:val="Heading3"/>
      </w:pPr>
      <w:r>
        <w:lastRenderedPageBreak/>
        <w:t>Space Resource Fund---Solvency</w:t>
      </w:r>
    </w:p>
    <w:p w14:paraId="70D9B5F4" w14:textId="77777777" w:rsidR="00FF2B9F" w:rsidRDefault="00FF2B9F" w:rsidP="00FF2B9F">
      <w:pPr>
        <w:pStyle w:val="Heading4"/>
      </w:pPr>
      <w:r>
        <w:t xml:space="preserve">Creating a legal regime so everyone benefits from mining creates sustainable mining while avoiding conflict. </w:t>
      </w:r>
    </w:p>
    <w:p w14:paraId="6B263B96" w14:textId="77777777" w:rsidR="00FF2B9F" w:rsidRDefault="00FF2B9F" w:rsidP="00FF2B9F">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34C8E3B4" w14:textId="77777777" w:rsidR="00FF2B9F" w:rsidRDefault="00FF2B9F" w:rsidP="00FF2B9F">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 xml:space="preserve">This body could license outer space resources and levy a royalty on production, </w:t>
      </w:r>
      <w:r w:rsidRPr="00FF2B9F">
        <w:rPr>
          <w:rStyle w:val="StyleUnderline"/>
          <w:highlight w:val="cyan"/>
        </w:rPr>
        <w:t xml:space="preserve">which is </w:t>
      </w:r>
      <w:r w:rsidRPr="00FF2B9F">
        <w:rPr>
          <w:rStyle w:val="StyleUnderline"/>
        </w:rPr>
        <w:t xml:space="preserve">part of </w:t>
      </w:r>
      <w:r w:rsidRPr="00FF2B9F">
        <w:rPr>
          <w:rStyle w:val="StyleUnderline"/>
          <w:highlight w:val="cyan"/>
        </w:rPr>
        <w:t>standard business practice</w:t>
      </w:r>
      <w:r w:rsidRPr="00FF2B9F">
        <w:rPr>
          <w:rStyle w:val="StyleUnderline"/>
        </w:rPr>
        <w:t xml:space="preserve"> between petroleum and other mining companies</w:t>
      </w:r>
      <w:r w:rsidRPr="00531E7E">
        <w:rPr>
          <w:rStyle w:val="StyleUnderline"/>
        </w:rPr>
        <w:t xml:space="preserve"> and governments here on Earth.</w:t>
      </w:r>
      <w:r>
        <w:rPr>
          <w:rStyle w:val="StyleUnderline"/>
        </w:rPr>
        <w:t xml:space="preserve"> </w:t>
      </w:r>
      <w:r w:rsidRPr="00FF2B9F">
        <w:rPr>
          <w:rStyle w:val="StyleUnderline"/>
        </w:rPr>
        <w:t xml:space="preserve">In turn, </w:t>
      </w:r>
      <w:r w:rsidRPr="00EB6DA0">
        <w:rPr>
          <w:rStyle w:val="StyleUnderline"/>
          <w:highlight w:val="cyan"/>
        </w:rPr>
        <w:t xml:space="preserve">these revenues, </w:t>
      </w:r>
      <w:r w:rsidRPr="00FF2B9F">
        <w:rPr>
          <w:rStyle w:val="StyleUnderline"/>
        </w:rPr>
        <w:t>or a significant portion thereof</w:t>
      </w:r>
      <w:r w:rsidRPr="00EB6DA0">
        <w:rPr>
          <w:rStyle w:val="StyleUnderline"/>
          <w:highlight w:val="cyan"/>
        </w:rPr>
        <w:t xml:space="preserve">, would be deposited in a Space Resource Fund, possibly under </w:t>
      </w:r>
      <w:r w:rsidRPr="00FF2B9F">
        <w:rPr>
          <w:rStyle w:val="StyleUnderline"/>
        </w:rPr>
        <w:t xml:space="preserve">the aegis of </w:t>
      </w:r>
      <w:r w:rsidRPr="00EB6DA0">
        <w:rPr>
          <w:rStyle w:val="StyleUnderline"/>
          <w:highlight w:val="cyan"/>
        </w:rPr>
        <w:t>the World Bank. And every single citizen on Earth</w:t>
      </w:r>
      <w:r w:rsidRPr="00531E7E">
        <w:rPr>
          <w:rStyle w:val="StyleUnderline"/>
        </w:rPr>
        <w:t xml:space="preserve">, say aged 18 or above, </w:t>
      </w:r>
      <w:r w:rsidRPr="00EB6DA0">
        <w:rPr>
          <w:rStyle w:val="StyleUnderline"/>
          <w:highlight w:val="cyan"/>
        </w:rPr>
        <w:t xml:space="preserve">would receive a dividend on a yearly basis </w:t>
      </w:r>
      <w:r w:rsidRPr="001E5D32">
        <w:rPr>
          <w:rStyle w:val="StyleUnderline"/>
        </w:rPr>
        <w:t xml:space="preserve">as their rightful share </w:t>
      </w:r>
      <w:r w:rsidRPr="00EB6DA0">
        <w:rPr>
          <w:rStyle w:val="StyleUnderline"/>
          <w:highlight w:val="cyan"/>
        </w:rPr>
        <w:t>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 xml:space="preserve">Even tiny dividends by the standards of the world’s wealthy nations would make a difference for </w:t>
      </w:r>
      <w:r w:rsidRPr="00AA36A5">
        <w:rPr>
          <w:rStyle w:val="StyleUnderline"/>
        </w:rPr>
        <w:t xml:space="preserve">some </w:t>
      </w:r>
      <w:r w:rsidRPr="00EB6DA0">
        <w:rPr>
          <w:rStyle w:val="StyleUnderline"/>
          <w:highlight w:val="cyan"/>
        </w:rPr>
        <w:t>developing world farmers</w:t>
      </w:r>
      <w:r w:rsidRPr="00EB6DA0">
        <w:rPr>
          <w:sz w:val="12"/>
          <w:highlight w:val="cyan"/>
        </w:rPr>
        <w:t xml:space="preserve">. </w:t>
      </w:r>
      <w:r w:rsidRPr="00EB6DA0">
        <w:rPr>
          <w:rStyle w:val="Emphasis"/>
          <w:highlight w:val="cyan"/>
        </w:rPr>
        <w:t xml:space="preserve">If there </w:t>
      </w:r>
      <w:r w:rsidRPr="00AA36A5">
        <w:rPr>
          <w:rStyle w:val="Emphasis"/>
        </w:rPr>
        <w:t xml:space="preserve">truly </w:t>
      </w:r>
      <w:r w:rsidRPr="00EB6DA0">
        <w:rPr>
          <w:rStyle w:val="Emphasis"/>
          <w:highlight w:val="cyan"/>
        </w:rPr>
        <w:t xml:space="preserve">are trillions of dollars out there, then this might be </w:t>
      </w:r>
      <w:r w:rsidRPr="00AA36A5">
        <w:rPr>
          <w:rStyle w:val="Emphasis"/>
        </w:rPr>
        <w:t xml:space="preserve">something fundamentally </w:t>
      </w:r>
      <w:r w:rsidRPr="00EB6DA0">
        <w:rPr>
          <w:rStyle w:val="Emphasis"/>
          <w:highlight w:val="cyan"/>
        </w:rPr>
        <w:t>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406785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246ED2"/>
    <w:multiLevelType w:val="hybridMultilevel"/>
    <w:tmpl w:val="BB4CFDB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2B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D3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6A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198406"/>
  <w14:defaultImageDpi w14:val="300"/>
  <w15:docId w15:val="{E22838E6-3633-D24B-9A8F-00206363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2B9F"/>
    <w:pPr>
      <w:spacing w:after="160" w:line="259" w:lineRule="auto"/>
    </w:pPr>
    <w:rPr>
      <w:rFonts w:ascii="Calibri" w:hAnsi="Calibri"/>
      <w:sz w:val="22"/>
    </w:rPr>
  </w:style>
  <w:style w:type="paragraph" w:styleId="Heading1">
    <w:name w:val="heading 1"/>
    <w:aliases w:val="Pocket,Heading 1 Char1,ALEX,Heading,Block Header"/>
    <w:basedOn w:val="Normal"/>
    <w:next w:val="Normal"/>
    <w:link w:val="Heading1Char"/>
    <w:uiPriority w:val="9"/>
    <w:qFormat/>
    <w:rsid w:val="00FF2B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
    <w:basedOn w:val="Normal"/>
    <w:next w:val="Normal"/>
    <w:link w:val="Heading2Char"/>
    <w:uiPriority w:val="9"/>
    <w:unhideWhenUsed/>
    <w:qFormat/>
    <w:rsid w:val="00FF2B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FF2B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9"/>
    <w:unhideWhenUsed/>
    <w:qFormat/>
    <w:rsid w:val="00FF2B9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qFormat/>
    <w:rsid w:val="00FF2B9F"/>
    <w:pPr>
      <w:outlineLvl w:val="4"/>
    </w:pPr>
    <w:rPr>
      <w:szCs w:val="26"/>
    </w:rPr>
  </w:style>
  <w:style w:type="character" w:default="1" w:styleId="DefaultParagraphFont">
    <w:name w:val="Default Paragraph Font"/>
    <w:uiPriority w:val="1"/>
    <w:semiHidden/>
    <w:unhideWhenUsed/>
    <w:rsid w:val="00FF2B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B9F"/>
  </w:style>
  <w:style w:type="character" w:customStyle="1" w:styleId="Heading1Char">
    <w:name w:val="Heading 1 Char"/>
    <w:aliases w:val="Pocket Char,Heading 1 Char1 Char,ALEX Char,Heading Char,Block Header Char"/>
    <w:basedOn w:val="DefaultParagraphFont"/>
    <w:link w:val="Heading1"/>
    <w:uiPriority w:val="9"/>
    <w:rsid w:val="00FF2B9F"/>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tag Char"/>
    <w:basedOn w:val="DefaultParagraphFont"/>
    <w:link w:val="Heading2"/>
    <w:uiPriority w:val="9"/>
    <w:rsid w:val="00FF2B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FF2B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FF2B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2B9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F2B9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F2B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2B9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FF2B9F"/>
    <w:rPr>
      <w:color w:val="auto"/>
      <w:u w:val="none"/>
    </w:rPr>
  </w:style>
  <w:style w:type="paragraph" w:styleId="DocumentMap">
    <w:name w:val="Document Map"/>
    <w:basedOn w:val="Normal"/>
    <w:link w:val="DocumentMapChar"/>
    <w:uiPriority w:val="99"/>
    <w:unhideWhenUsed/>
    <w:rsid w:val="00FF2B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F2B9F"/>
    <w:rPr>
      <w:rFonts w:ascii="Lucida Grande" w:hAnsi="Lucida Grande" w:cs="Lucida Grande"/>
    </w:rPr>
  </w:style>
  <w:style w:type="character" w:customStyle="1" w:styleId="Heading5Char">
    <w:name w:val="Heading 5 Char"/>
    <w:basedOn w:val="DefaultParagraphFont"/>
    <w:link w:val="Heading5"/>
    <w:rsid w:val="00FF2B9F"/>
    <w:rPr>
      <w:rFonts w:ascii="Calibri" w:hAnsi="Calibri"/>
      <w:sz w:val="22"/>
      <w:szCs w:val="26"/>
    </w:rPr>
  </w:style>
  <w:style w:type="paragraph" w:customStyle="1" w:styleId="Emphasis1">
    <w:name w:val="Emphasis1"/>
    <w:basedOn w:val="Normal"/>
    <w:link w:val="Emphasis"/>
    <w:uiPriority w:val="20"/>
    <w:qFormat/>
    <w:rsid w:val="00FF2B9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F2B9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F2B9F"/>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FF2B9F"/>
  </w:style>
  <w:style w:type="character" w:customStyle="1" w:styleId="m86561310344189514gmail-styleunderline">
    <w:name w:val="m_86561310344189514gmail-styleunderline"/>
    <w:basedOn w:val="DefaultParagraphFont"/>
    <w:rsid w:val="00FF2B9F"/>
  </w:style>
  <w:style w:type="character" w:customStyle="1" w:styleId="StyleBold">
    <w:name w:val="Style Bold"/>
    <w:basedOn w:val="DefaultParagraphFont"/>
    <w:uiPriority w:val="9"/>
    <w:semiHidden/>
    <w:rsid w:val="00FF2B9F"/>
    <w:rPr>
      <w:b/>
      <w:bCs/>
    </w:rPr>
  </w:style>
  <w:style w:type="paragraph" w:styleId="Header">
    <w:name w:val="header"/>
    <w:basedOn w:val="Normal"/>
    <w:link w:val="HeaderChar"/>
    <w:uiPriority w:val="99"/>
    <w:rsid w:val="00FF2B9F"/>
    <w:pPr>
      <w:tabs>
        <w:tab w:val="center" w:pos="4680"/>
        <w:tab w:val="right" w:pos="9360"/>
      </w:tabs>
    </w:pPr>
  </w:style>
  <w:style w:type="character" w:customStyle="1" w:styleId="HeaderChar">
    <w:name w:val="Header Char"/>
    <w:basedOn w:val="DefaultParagraphFont"/>
    <w:link w:val="Header"/>
    <w:uiPriority w:val="99"/>
    <w:rsid w:val="00FF2B9F"/>
    <w:rPr>
      <w:rFonts w:ascii="Calibri" w:hAnsi="Calibri"/>
      <w:sz w:val="22"/>
    </w:rPr>
  </w:style>
  <w:style w:type="paragraph" w:styleId="Footer">
    <w:name w:val="footer"/>
    <w:basedOn w:val="Normal"/>
    <w:link w:val="FooterChar"/>
    <w:uiPriority w:val="99"/>
    <w:rsid w:val="00FF2B9F"/>
    <w:pPr>
      <w:tabs>
        <w:tab w:val="center" w:pos="4680"/>
        <w:tab w:val="right" w:pos="9360"/>
      </w:tabs>
    </w:pPr>
  </w:style>
  <w:style w:type="character" w:customStyle="1" w:styleId="FooterChar">
    <w:name w:val="Footer Char"/>
    <w:basedOn w:val="DefaultParagraphFont"/>
    <w:link w:val="Footer"/>
    <w:uiPriority w:val="99"/>
    <w:rsid w:val="00FF2B9F"/>
    <w:rPr>
      <w:rFonts w:ascii="Calibri" w:hAnsi="Calibri"/>
      <w:sz w:val="22"/>
    </w:rPr>
  </w:style>
  <w:style w:type="paragraph" w:styleId="NormalWeb">
    <w:name w:val="Normal (Web)"/>
    <w:basedOn w:val="Normal"/>
    <w:rsid w:val="00FF2B9F"/>
  </w:style>
  <w:style w:type="character" w:styleId="PageNumber">
    <w:name w:val="page number"/>
    <w:basedOn w:val="DefaultParagraphFont"/>
    <w:rsid w:val="00FF2B9F"/>
  </w:style>
  <w:style w:type="character" w:customStyle="1" w:styleId="DocumentMapChar1">
    <w:name w:val="Document Map Char1"/>
    <w:basedOn w:val="DefaultParagraphFont"/>
    <w:rsid w:val="00FF2B9F"/>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FF2B9F"/>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rsid w:val="00FF2B9F"/>
    <w:rPr>
      <w:rFonts w:ascii="Times New Roman" w:eastAsia="Times New Roman" w:hAnsi="Times New Roman" w:cs="Times New Roman"/>
      <w:sz w:val="20"/>
      <w:u w:val="single"/>
    </w:rPr>
  </w:style>
  <w:style w:type="character" w:customStyle="1" w:styleId="UnderliningChar">
    <w:name w:val="Underlining Char"/>
    <w:basedOn w:val="DefaultParagraphFont"/>
    <w:rsid w:val="00FF2B9F"/>
    <w:rPr>
      <w:szCs w:val="24"/>
      <w:u w:val="single"/>
      <w:lang w:val="en-US" w:eastAsia="en-US" w:bidi="ar-SA"/>
    </w:rPr>
  </w:style>
  <w:style w:type="character" w:customStyle="1" w:styleId="CardTextChar">
    <w:name w:val="Card Text Char"/>
    <w:basedOn w:val="DefaultParagraphFont"/>
    <w:rsid w:val="00FF2B9F"/>
    <w:rPr>
      <w:sz w:val="12"/>
      <w:szCs w:val="24"/>
      <w:lang w:val="en-US" w:eastAsia="en-US" w:bidi="ar-SA"/>
    </w:rPr>
  </w:style>
  <w:style w:type="character" w:customStyle="1" w:styleId="MicrotextChar">
    <w:name w:val="Microtext Char"/>
    <w:basedOn w:val="DefaultParagraphFont"/>
    <w:rsid w:val="00FF2B9F"/>
    <w:rPr>
      <w:sz w:val="12"/>
      <w:szCs w:val="24"/>
      <w:lang w:val="en-US" w:eastAsia="en-US" w:bidi="ar-SA"/>
    </w:rPr>
  </w:style>
  <w:style w:type="paragraph" w:customStyle="1" w:styleId="Style1">
    <w:name w:val="Style1"/>
    <w:basedOn w:val="Normal"/>
    <w:rsid w:val="00FF2B9F"/>
    <w:rPr>
      <w:sz w:val="16"/>
      <w:szCs w:val="20"/>
    </w:rPr>
  </w:style>
  <w:style w:type="paragraph" w:styleId="TOC1">
    <w:name w:val="toc 1"/>
    <w:basedOn w:val="Normal"/>
    <w:next w:val="Normal"/>
    <w:autoRedefine/>
    <w:semiHidden/>
    <w:rsid w:val="00FF2B9F"/>
  </w:style>
  <w:style w:type="character" w:customStyle="1" w:styleId="UnderlineChar1">
    <w:name w:val="Underline Char1"/>
    <w:basedOn w:val="DefaultParagraphFont"/>
    <w:rsid w:val="00FF2B9F"/>
    <w:rPr>
      <w:rFonts w:ascii="Garamond" w:hAnsi="Garamond"/>
      <w:sz w:val="22"/>
      <w:szCs w:val="18"/>
      <w:u w:val="single"/>
      <w:lang w:val="en-US" w:eastAsia="en-US" w:bidi="ar-SA"/>
    </w:rPr>
  </w:style>
  <w:style w:type="paragraph" w:styleId="ListParagraph">
    <w:name w:val="List Paragraph"/>
    <w:aliases w:val="6 font"/>
    <w:basedOn w:val="Normal"/>
    <w:uiPriority w:val="99"/>
    <w:unhideWhenUsed/>
    <w:qFormat/>
    <w:rsid w:val="00FF2B9F"/>
    <w:pPr>
      <w:ind w:left="720"/>
      <w:contextualSpacing/>
    </w:pPr>
  </w:style>
  <w:style w:type="character" w:styleId="UnresolvedMention">
    <w:name w:val="Unresolved Mention"/>
    <w:basedOn w:val="DefaultParagraphFont"/>
    <w:uiPriority w:val="99"/>
    <w:semiHidden/>
    <w:unhideWhenUsed/>
    <w:rsid w:val="00FF2B9F"/>
    <w:rPr>
      <w:color w:val="605E5C"/>
      <w:shd w:val="clear" w:color="auto" w:fill="E1DFDD"/>
    </w:rPr>
  </w:style>
  <w:style w:type="paragraph" w:styleId="NoSpacing">
    <w:name w:val="No Spacing"/>
    <w:aliases w:val="Card Format,ClearFormatting,DDI Tag,Tag Title,CD - Cite,No Spacing6,No Spacing7,Very Small Text,No Spacing8,Dont u,No Spacing311,No Spacing51,ca"/>
    <w:basedOn w:val="Heading1"/>
    <w:autoRedefine/>
    <w:uiPriority w:val="99"/>
    <w:qFormat/>
    <w:rsid w:val="00FF2B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13049</Words>
  <Characters>74383</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3</cp:revision>
  <dcterms:created xsi:type="dcterms:W3CDTF">2022-01-16T17:00:00Z</dcterms:created>
  <dcterms:modified xsi:type="dcterms:W3CDTF">2022-01-16T17:02:00Z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