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89C38" w14:textId="77777777" w:rsidR="001B48F6" w:rsidRDefault="001B48F6" w:rsidP="001B48F6">
      <w:pPr>
        <w:pStyle w:val="Heading1"/>
      </w:pPr>
      <w:r>
        <w:t xml:space="preserve">Space Affirmative – Asteroid Mining </w:t>
      </w:r>
    </w:p>
    <w:p w14:paraId="547E15DD" w14:textId="77777777" w:rsidR="001B48F6" w:rsidRDefault="001B48F6" w:rsidP="001B48F6">
      <w:pPr>
        <w:pStyle w:val="Heading2"/>
      </w:pPr>
      <w:r>
        <w:lastRenderedPageBreak/>
        <w:t>1AC</w:t>
      </w:r>
    </w:p>
    <w:p w14:paraId="0419B381" w14:textId="77777777" w:rsidR="001B48F6" w:rsidRDefault="001B48F6" w:rsidP="001B48F6">
      <w:pPr>
        <w:pStyle w:val="Heading3"/>
      </w:pPr>
      <w:r>
        <w:lastRenderedPageBreak/>
        <w:t>Mining---1AC</w:t>
      </w:r>
    </w:p>
    <w:p w14:paraId="690804C6" w14:textId="77777777" w:rsidR="001B48F6" w:rsidRPr="008D2860" w:rsidRDefault="001B48F6" w:rsidP="001B48F6"/>
    <w:p w14:paraId="73AC0082" w14:textId="77777777" w:rsidR="001B48F6" w:rsidRPr="00370276" w:rsidRDefault="001B48F6" w:rsidP="001B48F6">
      <w:pPr>
        <w:pStyle w:val="Heading4"/>
      </w:pPr>
      <w:r>
        <w:t xml:space="preserve">Private entities are increasing mining now – US is </w:t>
      </w:r>
      <w:r>
        <w:rPr>
          <w:u w:val="single"/>
        </w:rPr>
        <w:t>key</w:t>
      </w:r>
    </w:p>
    <w:p w14:paraId="289C809A" w14:textId="77777777" w:rsidR="001B48F6" w:rsidRDefault="001B48F6" w:rsidP="001B48F6">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16FE53B6" w14:textId="77777777" w:rsidR="001B48F6" w:rsidRPr="007831F9" w:rsidRDefault="001B48F6" w:rsidP="001B48F6">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35DE36B3" w14:textId="77777777" w:rsidR="001B48F6" w:rsidRDefault="001B48F6" w:rsidP="001B48F6"/>
    <w:p w14:paraId="28E532BE" w14:textId="77777777" w:rsidR="001B48F6" w:rsidRDefault="001B48F6" w:rsidP="001B48F6">
      <w:pPr>
        <w:pStyle w:val="Heading4"/>
      </w:pPr>
      <w:r>
        <w:t xml:space="preserve">It causes dangerous space mining and </w:t>
      </w:r>
      <w:r>
        <w:rPr>
          <w:u w:val="single"/>
        </w:rPr>
        <w:t>deregulation</w:t>
      </w:r>
      <w:r>
        <w:t xml:space="preserve"> globally – multilateralism solves. </w:t>
      </w:r>
    </w:p>
    <w:p w14:paraId="7BD861F6" w14:textId="77777777" w:rsidR="001B48F6" w:rsidRDefault="001B48F6" w:rsidP="001B48F6">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37330A63" w14:textId="77777777" w:rsidR="001B48F6" w:rsidRPr="00DF65BB" w:rsidRDefault="001B48F6" w:rsidP="001B48F6">
      <w:pPr>
        <w:rPr>
          <w:u w:val="single"/>
        </w:rPr>
      </w:pPr>
      <w:r w:rsidRPr="00364AB4">
        <w:rPr>
          <w:sz w:val="14"/>
        </w:rPr>
        <w:lastRenderedPageBreak/>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3C2240B9" w14:textId="77777777" w:rsidR="001B48F6" w:rsidRDefault="001B48F6" w:rsidP="001B48F6">
      <w:pPr>
        <w:pStyle w:val="Heading4"/>
      </w:pPr>
      <w:r>
        <w:t xml:space="preserve">Dangerous mining greatly increases the risk of space debris. </w:t>
      </w:r>
    </w:p>
    <w:p w14:paraId="0919BAFF" w14:textId="77777777" w:rsidR="001B48F6" w:rsidRDefault="001B48F6" w:rsidP="001B48F6">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3B278E8C" w14:textId="77777777" w:rsidR="001B48F6" w:rsidRPr="00DF65BB" w:rsidRDefault="001B48F6" w:rsidP="001B48F6">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w:t>
      </w:r>
      <w:r w:rsidRPr="00364AB4">
        <w:rPr>
          <w:sz w:val="12"/>
        </w:rPr>
        <w:lastRenderedPageBreak/>
        <w:t xml:space="preserve">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77945664" w14:textId="77777777" w:rsidR="001B48F6" w:rsidRPr="00DF65BB" w:rsidRDefault="001B48F6" w:rsidP="001B48F6">
      <w:pPr>
        <w:pStyle w:val="Heading4"/>
        <w:rPr>
          <w:iCs/>
        </w:rPr>
      </w:pPr>
      <w:r>
        <w:t xml:space="preserve">Clustering makes the risk of collisions </w:t>
      </w:r>
      <w:r w:rsidRPr="004321E6">
        <w:rPr>
          <w:i/>
          <w:u w:val="single"/>
        </w:rPr>
        <w:t>uniquely high</w:t>
      </w:r>
      <w:r>
        <w:rPr>
          <w:i/>
        </w:rPr>
        <w:t xml:space="preserve"> </w:t>
      </w:r>
      <w:r>
        <w:t xml:space="preserve">and </w:t>
      </w:r>
      <w:r w:rsidRPr="00DF65BB">
        <w:t>the risk is understated</w:t>
      </w:r>
    </w:p>
    <w:p w14:paraId="10C329C0" w14:textId="77777777" w:rsidR="001B48F6" w:rsidRDefault="001B48F6" w:rsidP="001B48F6">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2A256220" w14:textId="77777777" w:rsidR="001B48F6" w:rsidRPr="00B40499" w:rsidRDefault="001B48F6" w:rsidP="001B48F6">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lastRenderedPageBreak/>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77322204" w14:textId="77777777" w:rsidR="001B48F6" w:rsidRPr="00DF65BB" w:rsidRDefault="001B48F6" w:rsidP="001B48F6">
      <w:pPr>
        <w:pStyle w:val="Heading4"/>
        <w:rPr>
          <w:rFonts w:cs="Arial"/>
        </w:rPr>
      </w:pPr>
      <w:r>
        <w:rPr>
          <w:rFonts w:cs="Arial"/>
        </w:rPr>
        <w:t xml:space="preserve">Debris cascades cause </w:t>
      </w:r>
      <w:r>
        <w:rPr>
          <w:rFonts w:cs="Arial"/>
          <w:u w:val="single"/>
        </w:rPr>
        <w:t>global</w:t>
      </w:r>
      <w:r>
        <w:rPr>
          <w:rFonts w:cs="Arial"/>
        </w:rPr>
        <w:t xml:space="preserve"> nuke war</w:t>
      </w:r>
    </w:p>
    <w:p w14:paraId="594FDCBA" w14:textId="77777777" w:rsidR="001B48F6" w:rsidRPr="00DE79D4" w:rsidRDefault="001B48F6" w:rsidP="001B48F6">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67D3AD5A" w14:textId="77777777" w:rsidR="001B48F6" w:rsidRDefault="001B48F6" w:rsidP="001B48F6">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w:t>
      </w:r>
      <w:r w:rsidRPr="009324B7">
        <w:rPr>
          <w:sz w:val="12"/>
        </w:rPr>
        <w:lastRenderedPageBreak/>
        <w:t xml:space="preserve">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3EAE311C" w14:textId="77777777" w:rsidR="001B48F6" w:rsidRPr="00DF65BB" w:rsidRDefault="001B48F6" w:rsidP="001B48F6">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extinction</w:t>
      </w:r>
    </w:p>
    <w:p w14:paraId="3B9EC9BA" w14:textId="77777777" w:rsidR="001B48F6" w:rsidRPr="00367B77" w:rsidRDefault="001B48F6" w:rsidP="001B48F6">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55ADB425" w14:textId="77777777" w:rsidR="001B48F6" w:rsidRPr="00DF65BB" w:rsidRDefault="001B48F6" w:rsidP="001B48F6">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w:t>
      </w:r>
      <w:r w:rsidRPr="00367B77">
        <w:rPr>
          <w:sz w:val="16"/>
          <w:szCs w:val="18"/>
        </w:rPr>
        <w:lastRenderedPageBreak/>
        <w:t xml:space="preserve">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03E4C58A" w14:textId="77777777" w:rsidR="001B48F6" w:rsidRPr="00DF65BB" w:rsidRDefault="001B48F6" w:rsidP="001B48F6">
      <w:pPr>
        <w:pStyle w:val="Heading4"/>
      </w:pPr>
      <w:r>
        <w:t xml:space="preserve">Independently, </w:t>
      </w:r>
      <w:r>
        <w:rPr>
          <w:u w:val="single"/>
        </w:rPr>
        <w:t>unregulated</w:t>
      </w:r>
      <w:r>
        <w:t xml:space="preserve"> mining causes </w:t>
      </w:r>
      <w:r>
        <w:rPr>
          <w:u w:val="single"/>
        </w:rPr>
        <w:t>space war</w:t>
      </w:r>
      <w:r>
        <w:t xml:space="preserve"> </w:t>
      </w:r>
    </w:p>
    <w:p w14:paraId="7A7AE74B" w14:textId="77777777" w:rsidR="001B48F6" w:rsidRDefault="001B48F6" w:rsidP="001B48F6">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58080FDF" w14:textId="77777777" w:rsidR="001B48F6" w:rsidRPr="00DF65BB" w:rsidRDefault="001B48F6" w:rsidP="001B48F6">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w:t>
      </w:r>
      <w:r w:rsidRPr="00EB6DA0">
        <w:rPr>
          <w:rStyle w:val="StyleUnderline"/>
          <w:highlight w:val="cyan"/>
        </w:rPr>
        <w:lastRenderedPageBreak/>
        <w:t xml:space="preserve">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4855BFF1" w14:textId="77777777" w:rsidR="001B48F6" w:rsidRPr="00DF65BB" w:rsidRDefault="001B48F6" w:rsidP="001B48F6">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1CB169E7" w14:textId="77777777" w:rsidR="001B48F6" w:rsidRPr="00A42713" w:rsidRDefault="001B48F6" w:rsidP="001B48F6">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5D38853A" w14:textId="77777777" w:rsidR="001B48F6" w:rsidRPr="00A42713" w:rsidRDefault="001B48F6" w:rsidP="001B48F6">
      <w:pPr>
        <w:rPr>
          <w:sz w:val="16"/>
        </w:rPr>
      </w:pPr>
      <w:r w:rsidRPr="00A42713">
        <w:rPr>
          <w:sz w:val="16"/>
        </w:rPr>
        <w:t xml:space="preserve">Why </w:t>
      </w:r>
      <w:r w:rsidRPr="00A42713">
        <w:rPr>
          <w:rStyle w:val="Emphasis"/>
        </w:rPr>
        <w:t>space is a particular problem for crisis stability</w:t>
      </w:r>
    </w:p>
    <w:p w14:paraId="5C5BF8C1" w14:textId="77777777" w:rsidR="001B48F6" w:rsidRPr="00A42713" w:rsidRDefault="001B48F6" w:rsidP="001B48F6">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4F62F986" w14:textId="77777777" w:rsidR="001B48F6" w:rsidRPr="00A42713" w:rsidRDefault="001B48F6" w:rsidP="001B48F6">
      <w:pPr>
        <w:rPr>
          <w:sz w:val="16"/>
        </w:rPr>
      </w:pPr>
      <w:r w:rsidRPr="00A42713">
        <w:rPr>
          <w:sz w:val="16"/>
        </w:rPr>
        <w:t>The vulnerability of satellites and first strike incentives</w:t>
      </w:r>
    </w:p>
    <w:p w14:paraId="230B7BB9" w14:textId="77777777" w:rsidR="001B48F6" w:rsidRPr="00A42713" w:rsidRDefault="001B48F6" w:rsidP="001B48F6">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0A962D38" w14:textId="77777777" w:rsidR="001B48F6" w:rsidRPr="00A42713" w:rsidRDefault="001B48F6" w:rsidP="001B48F6">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3E517BFC" w14:textId="77777777" w:rsidR="001B48F6" w:rsidRPr="00A42713" w:rsidRDefault="001B48F6" w:rsidP="001B48F6">
      <w:pPr>
        <w:rPr>
          <w:sz w:val="16"/>
        </w:rPr>
      </w:pPr>
      <w:r w:rsidRPr="00A42713">
        <w:rPr>
          <w:sz w:val="16"/>
        </w:rPr>
        <w:t>A RAND Corporation monograph commissioned by the Air Force15 described the issue this way:</w:t>
      </w:r>
    </w:p>
    <w:p w14:paraId="570E46B1" w14:textId="77777777" w:rsidR="001B48F6" w:rsidRPr="00A42713" w:rsidRDefault="001B48F6" w:rsidP="001B48F6">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59BACD77" w14:textId="77777777" w:rsidR="001B48F6" w:rsidRPr="00A42713" w:rsidRDefault="001B48F6" w:rsidP="001B48F6">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6E692DE9" w14:textId="77777777" w:rsidR="001B48F6" w:rsidRPr="00A42713" w:rsidRDefault="001B48F6" w:rsidP="001B48F6">
      <w:pPr>
        <w:rPr>
          <w:sz w:val="16"/>
        </w:rPr>
      </w:pPr>
      <w:r w:rsidRPr="00A42713">
        <w:rPr>
          <w:sz w:val="16"/>
        </w:rPr>
        <w:t>Short timelines and difficulty of attribution</w:t>
      </w:r>
    </w:p>
    <w:p w14:paraId="5413421F" w14:textId="77777777" w:rsidR="001B48F6" w:rsidRPr="00A42713" w:rsidRDefault="001B48F6" w:rsidP="001B48F6">
      <w:pPr>
        <w:rPr>
          <w:sz w:val="16"/>
        </w:rPr>
      </w:pPr>
      <w:r w:rsidRPr="00A42713">
        <w:rPr>
          <w:sz w:val="16"/>
        </w:rPr>
        <w:lastRenderedPageBreak/>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01DC907C" w14:textId="77777777" w:rsidR="001B48F6" w:rsidRPr="00A42713" w:rsidRDefault="001B48F6" w:rsidP="001B48F6">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059F83C5" w14:textId="77777777" w:rsidR="001B48F6" w:rsidRPr="00A42713" w:rsidRDefault="001B48F6" w:rsidP="001B48F6">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538EE22D" w14:textId="77777777" w:rsidR="001B48F6" w:rsidRPr="00A42713" w:rsidRDefault="001B48F6" w:rsidP="001B48F6">
      <w:pPr>
        <w:rPr>
          <w:sz w:val="16"/>
        </w:rPr>
      </w:pPr>
      <w:r w:rsidRPr="00A42713">
        <w:rPr>
          <w:sz w:val="16"/>
        </w:rPr>
        <w:t>Entanglement of strategic and tactical missions</w:t>
      </w:r>
    </w:p>
    <w:p w14:paraId="2B87BF5E" w14:textId="77777777" w:rsidR="001B48F6" w:rsidRPr="00A42713" w:rsidRDefault="001B48F6" w:rsidP="001B48F6">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11C53A57" w14:textId="77777777" w:rsidR="001B48F6" w:rsidRPr="00A42713" w:rsidRDefault="001B48F6" w:rsidP="001B48F6">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565BD021" w14:textId="77777777" w:rsidR="001B48F6" w:rsidRPr="00A42713" w:rsidRDefault="001B48F6" w:rsidP="001B48F6">
      <w:pPr>
        <w:rPr>
          <w:sz w:val="16"/>
        </w:rPr>
      </w:pPr>
      <w:r w:rsidRPr="00A42713">
        <w:rPr>
          <w:sz w:val="16"/>
        </w:rPr>
        <w:t>Misperception and dual-use technologies</w:t>
      </w:r>
    </w:p>
    <w:p w14:paraId="1B4C687E" w14:textId="77777777" w:rsidR="001B48F6" w:rsidRPr="00A42713" w:rsidRDefault="001B48F6" w:rsidP="001B48F6">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5D516FD4" w14:textId="77777777" w:rsidR="001B48F6" w:rsidRPr="00A42713" w:rsidRDefault="001B48F6" w:rsidP="001B48F6">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183C11DA" w14:textId="77777777" w:rsidR="001B48F6" w:rsidRPr="00A42713" w:rsidRDefault="001B48F6" w:rsidP="001B48F6">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w:t>
      </w:r>
      <w:r w:rsidRPr="00A42713">
        <w:rPr>
          <w:sz w:val="16"/>
        </w:rPr>
        <w:lastRenderedPageBreak/>
        <w:t>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53859902" w14:textId="77777777" w:rsidR="001B48F6" w:rsidRPr="00A42713" w:rsidRDefault="001B48F6" w:rsidP="001B48F6">
      <w:pPr>
        <w:rPr>
          <w:sz w:val="16"/>
        </w:rPr>
      </w:pPr>
      <w:r w:rsidRPr="00A42713">
        <w:rPr>
          <w:sz w:val="16"/>
        </w:rPr>
        <w:t>Discrimination</w:t>
      </w:r>
    </w:p>
    <w:p w14:paraId="474BC023" w14:textId="77777777" w:rsidR="001B48F6" w:rsidRPr="00A42713" w:rsidRDefault="001B48F6" w:rsidP="001B48F6">
      <w:pPr>
        <w:rPr>
          <w:sz w:val="16"/>
        </w:rPr>
      </w:pPr>
      <w:r w:rsidRPr="00A42713">
        <w:rPr>
          <w:sz w:val="16"/>
        </w:rPr>
        <w:t>The consequences of interfering with a satellite may be vastly different depending on who is affected and how, and whether the satellite represents a legitimate military objective.</w:t>
      </w:r>
    </w:p>
    <w:p w14:paraId="4016D376" w14:textId="77777777" w:rsidR="001B48F6" w:rsidRPr="00A42713" w:rsidRDefault="001B48F6" w:rsidP="001B48F6">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46BB1A0D" w14:textId="77777777" w:rsidR="001B48F6" w:rsidRPr="00A42713" w:rsidRDefault="001B48F6" w:rsidP="001B48F6">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12E349CE" w14:textId="77777777" w:rsidR="001B48F6" w:rsidRPr="00A42713" w:rsidRDefault="001B48F6" w:rsidP="001B48F6">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34931896" w14:textId="77777777" w:rsidR="001B48F6" w:rsidRPr="00A42713" w:rsidRDefault="001B48F6" w:rsidP="001B48F6">
      <w:pPr>
        <w:rPr>
          <w:sz w:val="16"/>
        </w:rPr>
      </w:pPr>
      <w:r w:rsidRPr="00A42713">
        <w:rPr>
          <w:sz w:val="16"/>
        </w:rPr>
        <w:t>Lack of shared understanding of consequences/proportionality</w:t>
      </w:r>
    </w:p>
    <w:p w14:paraId="0A23078A" w14:textId="77777777" w:rsidR="001B48F6" w:rsidRPr="00A42713" w:rsidRDefault="001B48F6" w:rsidP="001B48F6">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7CE4F2D3" w14:textId="77777777" w:rsidR="001B48F6" w:rsidRPr="00A42713" w:rsidRDefault="001B48F6" w:rsidP="001B48F6">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644839B" w14:textId="77777777" w:rsidR="001B48F6" w:rsidRDefault="001B48F6" w:rsidP="001B48F6">
      <w:pPr>
        <w:pStyle w:val="Heading3"/>
      </w:pPr>
      <w:r>
        <w:lastRenderedPageBreak/>
        <w:t>Multilateralism---1AC</w:t>
      </w:r>
    </w:p>
    <w:p w14:paraId="3D79D45C" w14:textId="77777777" w:rsidR="001B48F6" w:rsidRDefault="001B48F6" w:rsidP="001B48F6"/>
    <w:p w14:paraId="05D49B6D" w14:textId="77777777" w:rsidR="001B48F6" w:rsidRDefault="001B48F6" w:rsidP="001B48F6">
      <w:pPr>
        <w:pStyle w:val="Heading4"/>
      </w:pPr>
      <w:r>
        <w:t xml:space="preserve">Private appropriation by US entities risks unraveling multilateral space governance. </w:t>
      </w:r>
    </w:p>
    <w:p w14:paraId="485B5B72" w14:textId="77777777" w:rsidR="001B48F6" w:rsidRDefault="001B48F6" w:rsidP="001B48F6">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73CFFCC0" w14:textId="77777777" w:rsidR="001B48F6" w:rsidRPr="00055083" w:rsidRDefault="001B48F6" w:rsidP="001B48F6">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Boley and political scientist Michael Byers, both of the University of British Columbia in Vancouver, write in a "Policy Forum" piece that was published online today (Oct. 8) in the journal Science. 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Boley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Boley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Boley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0D2057E0" w14:textId="77777777" w:rsidR="001B48F6" w:rsidRPr="00DF65BB" w:rsidRDefault="001B48F6" w:rsidP="001B48F6">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r>
        <w:rPr>
          <w:u w:val="single"/>
        </w:rPr>
        <w:t xml:space="preserve"> (skip if really no time)</w:t>
      </w:r>
    </w:p>
    <w:p w14:paraId="2CD7E53F" w14:textId="77777777" w:rsidR="001B48F6" w:rsidRDefault="001B48F6" w:rsidP="001B48F6">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7182768E" w14:textId="77777777" w:rsidR="001B48F6" w:rsidRPr="0095009A" w:rsidRDefault="001B48F6" w:rsidP="001B48F6">
      <w:pPr>
        <w:rPr>
          <w:sz w:val="16"/>
          <w:szCs w:val="18"/>
        </w:rPr>
      </w:pPr>
      <w:r w:rsidRPr="0095009A">
        <w:rPr>
          <w:sz w:val="16"/>
          <w:szCs w:val="18"/>
        </w:rPr>
        <w:t>Are We Humans Doomed to Extinction?</w:t>
      </w:r>
    </w:p>
    <w:p w14:paraId="350B092B" w14:textId="77777777" w:rsidR="001B48F6" w:rsidRDefault="001B48F6" w:rsidP="001B48F6">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r w:rsidRPr="00995E38">
        <w:rPr>
          <w:rStyle w:val="Emphasis"/>
          <w:highlight w:val="cyan"/>
        </w:rPr>
        <w:t>over populated</w:t>
      </w:r>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w:t>
      </w:r>
      <w:r w:rsidRPr="0095009A">
        <w:rPr>
          <w:sz w:val="16"/>
        </w:rPr>
        <w:lastRenderedPageBreak/>
        <w:t xml:space="preserve">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w:t>
      </w:r>
      <w:r w:rsidRPr="0095009A">
        <w:rPr>
          <w:sz w:val="12"/>
          <w:szCs w:val="18"/>
        </w:rPr>
        <w:lastRenderedPageBreak/>
        <w:t xml:space="preserve">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petro-chemical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3B9ABE9E" w14:textId="77777777" w:rsidR="001B48F6" w:rsidRPr="008D2860" w:rsidRDefault="001B48F6" w:rsidP="001B48F6">
      <w:pPr>
        <w:pStyle w:val="Heading4"/>
      </w:pPr>
      <w:r>
        <w:t>Pursuing mining multilaterally to the benefit of all is key to solve future space governance and cooperation on ot</w:t>
      </w:r>
      <w:r w:rsidRPr="00DF65BB">
        <w:t>h</w:t>
      </w:r>
      <w:r>
        <w:t xml:space="preserve">er issues. </w:t>
      </w:r>
    </w:p>
    <w:p w14:paraId="3A8F8080" w14:textId="77777777" w:rsidR="001B48F6" w:rsidRDefault="001B48F6" w:rsidP="001B48F6">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2E4184D2" w14:textId="77777777" w:rsidR="001B48F6" w:rsidRPr="00D72C6F" w:rsidRDefault="001B48F6" w:rsidP="001B48F6">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2291295C" w14:textId="77777777" w:rsidR="001B48F6" w:rsidRDefault="001B48F6" w:rsidP="001B48F6">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35EC6352" w14:textId="77777777" w:rsidR="001B48F6" w:rsidRPr="00D72C6F" w:rsidRDefault="001B48F6" w:rsidP="001B48F6">
      <w:r w:rsidRPr="00D72C6F">
        <w:t>[FOOTNOTE]</w:t>
      </w:r>
    </w:p>
    <w:p w14:paraId="48AB23C5" w14:textId="77777777" w:rsidR="001B48F6" w:rsidRDefault="001B48F6" w:rsidP="001B48F6">
      <w:pPr>
        <w:rPr>
          <w:sz w:val="16"/>
        </w:rPr>
      </w:pPr>
      <w:r>
        <w:rPr>
          <w:sz w:val="16"/>
        </w:rPr>
        <w:lastRenderedPageBreak/>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68881461" w14:textId="77777777" w:rsidR="001B48F6" w:rsidRPr="00D72C6F" w:rsidRDefault="001B48F6" w:rsidP="001B48F6">
      <w:r w:rsidRPr="00D72C6F">
        <w:t>[END FOOTNOTE]</w:t>
      </w:r>
    </w:p>
    <w:p w14:paraId="4782C8F2" w14:textId="77777777" w:rsidR="001B48F6" w:rsidRPr="00D72C6F" w:rsidRDefault="001B48F6" w:rsidP="001B48F6">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7F63C17B" w14:textId="77777777" w:rsidR="001B48F6" w:rsidRPr="00AA4439" w:rsidRDefault="001B48F6" w:rsidP="001B48F6">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r w:rsidRPr="004955F9">
        <w:rPr>
          <w:rStyle w:val="StyleUnderline"/>
          <w:highlight w:val="cyan"/>
        </w:rPr>
        <w:t>it</w:t>
      </w:r>
      <w:r w:rsidRPr="00D72C6F">
        <w:rPr>
          <w:rStyle w:val="StyleUnderline"/>
        </w:rPr>
        <w:t xml:space="preserve"> could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31027628" w14:textId="77777777" w:rsidR="001B48F6" w:rsidRDefault="001B48F6" w:rsidP="001B48F6"/>
    <w:p w14:paraId="467BBAB7" w14:textId="77777777" w:rsidR="001B48F6" w:rsidRDefault="001B48F6" w:rsidP="001B48F6">
      <w:pPr>
        <w:pStyle w:val="Heading4"/>
      </w:pPr>
      <w:r>
        <w:t>Space governance forges a framework to deal with multiple existential threats---U.S. lead is key</w:t>
      </w:r>
    </w:p>
    <w:p w14:paraId="13B6E4B0" w14:textId="77777777" w:rsidR="001B48F6" w:rsidRDefault="001B48F6" w:rsidP="001B48F6">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6A6FDE1F" w14:textId="77777777" w:rsidR="001B48F6" w:rsidRPr="007357C4" w:rsidRDefault="001B48F6" w:rsidP="001B48F6">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60A92F37" w14:textId="77777777" w:rsidR="001B48F6" w:rsidRPr="007357C4" w:rsidRDefault="001B48F6" w:rsidP="001B48F6">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r w:rsidRPr="00C0395D">
        <w:rPr>
          <w:rStyle w:val="StyleUnderline"/>
        </w:rPr>
        <w:t>global commons</w:t>
      </w:r>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w:t>
      </w:r>
      <w:r w:rsidRPr="00C0395D">
        <w:rPr>
          <w:rStyle w:val="Emphasis"/>
        </w:rPr>
        <w:lastRenderedPageBreak/>
        <w:t>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558536A8" w14:textId="77777777" w:rsidR="001B48F6" w:rsidRPr="00F037A6" w:rsidRDefault="001B48F6" w:rsidP="001B48F6">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728EB786" w14:textId="77777777" w:rsidR="001B48F6" w:rsidRDefault="001B48F6" w:rsidP="001B48F6">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6823907B" w14:textId="77777777" w:rsidR="001B48F6" w:rsidRPr="00CA46A9" w:rsidRDefault="001B48F6" w:rsidP="001B48F6"/>
    <w:p w14:paraId="376AA1D1" w14:textId="77777777" w:rsidR="001B48F6" w:rsidRPr="00326294" w:rsidRDefault="001B48F6" w:rsidP="001B48F6">
      <w:pPr>
        <w:rPr>
          <w:sz w:val="16"/>
        </w:rPr>
      </w:pPr>
      <w:r w:rsidRPr="0095009A">
        <w:rPr>
          <w:sz w:val="16"/>
        </w:rPr>
        <w:t xml:space="preserve"> </w:t>
      </w:r>
    </w:p>
    <w:p w14:paraId="10CE8E51" w14:textId="77777777" w:rsidR="001B48F6" w:rsidRPr="009C6994" w:rsidRDefault="001B48F6" w:rsidP="001B48F6">
      <w:pPr>
        <w:pStyle w:val="Heading4"/>
      </w:pPr>
      <w:r>
        <w:t xml:space="preserve">Extinction’s </w:t>
      </w:r>
      <w:r>
        <w:rPr>
          <w:u w:val="single"/>
        </w:rPr>
        <w:t>inevitable</w:t>
      </w:r>
      <w:r>
        <w:t xml:space="preserve"> without multilateral space governance</w:t>
      </w:r>
    </w:p>
    <w:p w14:paraId="5F368687" w14:textId="77777777" w:rsidR="001B48F6" w:rsidRPr="009C6994" w:rsidRDefault="001B48F6" w:rsidP="001B48F6">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49D3BF5C" w14:textId="77777777" w:rsidR="001B48F6" w:rsidRPr="00443572" w:rsidRDefault="001B48F6" w:rsidP="001B48F6">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years.In late September 2017, Adelaide will host the largest space-related meeting on the annual calendar – the 68th International Astronautical Congress (IAC). In more recent years, there has been a </w:t>
      </w:r>
      <w:r w:rsidRPr="007A78EC">
        <w:rPr>
          <w:sz w:val="16"/>
        </w:rPr>
        <w:lastRenderedPageBreak/>
        <w:t xml:space="preserve">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5B610FDA" w14:textId="77777777" w:rsidR="001B48F6" w:rsidRDefault="001B48F6" w:rsidP="001B48F6"/>
    <w:p w14:paraId="35A9F975" w14:textId="6FCE1409" w:rsidR="001B48F6" w:rsidRDefault="001B48F6" w:rsidP="001B48F6">
      <w:pPr>
        <w:pStyle w:val="Heading3"/>
      </w:pPr>
      <w:r>
        <w:lastRenderedPageBreak/>
        <w:t>Plan</w:t>
      </w:r>
      <w:r w:rsidR="00F12FA7">
        <w:t>---V</w:t>
      </w:r>
    </w:p>
    <w:p w14:paraId="54D3E07C" w14:textId="77777777" w:rsidR="001B48F6" w:rsidRDefault="001B48F6" w:rsidP="001B48F6"/>
    <w:p w14:paraId="5F57CCDC" w14:textId="77777777" w:rsidR="001B48F6" w:rsidRDefault="001B48F6" w:rsidP="001B48F6">
      <w:pPr>
        <w:pStyle w:val="Heading4"/>
      </w:pPr>
      <w:r>
        <w:t>Space faring nations should establish a multilateral agreement that restricts asteroid mining done by private entities</w:t>
      </w:r>
    </w:p>
    <w:p w14:paraId="465B0FA1" w14:textId="77777777" w:rsidR="001B48F6" w:rsidRDefault="001B48F6" w:rsidP="001B48F6"/>
    <w:p w14:paraId="2E73690F" w14:textId="77777777" w:rsidR="001B48F6" w:rsidRPr="00086F73" w:rsidRDefault="001B48F6" w:rsidP="001B48F6">
      <w:pPr>
        <w:pStyle w:val="Heading3"/>
      </w:pPr>
      <w:r>
        <w:lastRenderedPageBreak/>
        <w:t>Space Resource Fund---Solvency</w:t>
      </w:r>
    </w:p>
    <w:p w14:paraId="1C922890" w14:textId="77777777" w:rsidR="001B48F6" w:rsidRDefault="001B48F6" w:rsidP="001B48F6">
      <w:pPr>
        <w:pStyle w:val="Heading4"/>
      </w:pPr>
      <w:r>
        <w:t xml:space="preserve">Creating a legal regime so everyone benefits from mining creates sustainable mining while avoiding conflict. </w:t>
      </w:r>
    </w:p>
    <w:p w14:paraId="2E2AD410" w14:textId="77777777" w:rsidR="001B48F6" w:rsidRDefault="001B48F6" w:rsidP="001B48F6">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1DDD2A44" w14:textId="48819281" w:rsidR="00E42E4C" w:rsidRDefault="001B48F6" w:rsidP="001B48F6">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t>
      </w:r>
      <w:r w:rsidRPr="00531E7E">
        <w:rPr>
          <w:rStyle w:val="StyleUnderline"/>
        </w:rPr>
        <w:lastRenderedPageBreak/>
        <w:t xml:space="preserve">welfare cheque, or charity from a trillionaire philanthopist;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2DDE2F6A" w14:textId="3FCDB319" w:rsidR="00A2187A" w:rsidRDefault="00A2187A" w:rsidP="001B48F6">
      <w:pPr>
        <w:rPr>
          <w:rStyle w:val="StyleUnderline"/>
        </w:rPr>
      </w:pPr>
    </w:p>
    <w:p w14:paraId="6B361DF8" w14:textId="77777777" w:rsidR="00A2187A" w:rsidRDefault="00A2187A" w:rsidP="00A2187A">
      <w:pPr>
        <w:pStyle w:val="Heading2"/>
      </w:pPr>
      <w:r>
        <w:lastRenderedPageBreak/>
        <w:t xml:space="preserve">Util </w:t>
      </w:r>
      <w:r w:rsidRPr="00246AFF">
        <w:t>Framework</w:t>
      </w:r>
    </w:p>
    <w:p w14:paraId="1628B3E6" w14:textId="77777777" w:rsidR="00A2187A" w:rsidRPr="00031C51" w:rsidRDefault="00A2187A" w:rsidP="00A2187A">
      <w:pPr>
        <w:pStyle w:val="Heading4"/>
        <w:rPr>
          <w:rFonts w:cs="Calibri"/>
        </w:rPr>
      </w:pPr>
      <w:r w:rsidRPr="00031C51">
        <w:rPr>
          <w:rFonts w:cs="Calibri"/>
        </w:rPr>
        <w:t>The standard is maximizing expected well-being.</w:t>
      </w:r>
    </w:p>
    <w:p w14:paraId="328A3B53" w14:textId="77777777" w:rsidR="00A2187A" w:rsidRPr="00031C51" w:rsidRDefault="00A2187A" w:rsidP="00A2187A">
      <w:pPr>
        <w:pStyle w:val="Heading4"/>
        <w:rPr>
          <w:rFonts w:cs="Calibri"/>
        </w:rPr>
      </w:pPr>
      <w:r w:rsidRPr="00031C51">
        <w:rPr>
          <w:rFonts w:cs="Calibri"/>
        </w:rPr>
        <w:t xml:space="preserve">Science proves non util ethics are impossible </w:t>
      </w:r>
    </w:p>
    <w:p w14:paraId="7C129E8A" w14:textId="77777777" w:rsidR="00A2187A" w:rsidRPr="00031C51" w:rsidRDefault="00A2187A" w:rsidP="00A2187A">
      <w:pPr>
        <w:rPr>
          <w:rFonts w:cs="Calibri"/>
        </w:rPr>
      </w:pPr>
      <w:r w:rsidRPr="00031C51">
        <w:rPr>
          <w:rStyle w:val="Style13ptBold"/>
          <w:rFonts w:cs="Calibri"/>
        </w:rPr>
        <w:t>Greene 10</w:t>
      </w:r>
      <w:r w:rsidRPr="00031C51">
        <w:rPr>
          <w:rFonts w:cs="Calibri"/>
        </w:rPr>
        <w:t xml:space="preserve"> – Joshua, Associate Professor of Social science in the Department of Psychology at Harvard University </w:t>
      </w:r>
    </w:p>
    <w:p w14:paraId="71590798" w14:textId="77777777" w:rsidR="00A2187A" w:rsidRPr="00031C51" w:rsidRDefault="00A2187A" w:rsidP="00A2187A">
      <w:pPr>
        <w:rPr>
          <w:rFonts w:cs="Calibri"/>
        </w:rPr>
      </w:pPr>
      <w:r w:rsidRPr="00031C51">
        <w:rPr>
          <w:rFonts w:cs="Calibri"/>
        </w:rPr>
        <w:t>(The Secret Joke of Kant’s Soul published in Moral Psychology: Historical and Contemporary Readings, accessed: www.fed.cuhk.edu.hk/~lchang/material/Evolutionary/Developmental/Greene-KantSoul.pdf)</w:t>
      </w:r>
    </w:p>
    <w:p w14:paraId="0EE7DF2B" w14:textId="77777777" w:rsidR="00C8404E" w:rsidRDefault="00A2187A" w:rsidP="00A2187A">
      <w:pPr>
        <w:rPr>
          <w:rFonts w:cs="Calibri"/>
          <w:b/>
          <w:u w:val="single"/>
        </w:rPr>
      </w:pPr>
      <w:r w:rsidRPr="00031C51">
        <w:rPr>
          <w:rFonts w:cs="Calibri"/>
          <w:b/>
          <w:u w:val="single"/>
        </w:rPr>
        <w:t xml:space="preserve">What </w:t>
      </w:r>
      <w:r w:rsidRPr="0015682E">
        <w:rPr>
          <w:rFonts w:cs="Calibri"/>
          <w:b/>
          <w:iCs/>
          <w:highlight w:val="cyan"/>
          <w:u w:val="single"/>
          <w:bdr w:val="single" w:sz="8" w:space="0" w:color="auto"/>
        </w:rPr>
        <w:t>turn-of-the-millennium science</w:t>
      </w:r>
      <w:r w:rsidRPr="0015682E">
        <w:rPr>
          <w:rFonts w:cs="Calibri"/>
          <w:sz w:val="16"/>
          <w:highlight w:val="cyan"/>
        </w:rPr>
        <w:t xml:space="preserve"> </w:t>
      </w:r>
      <w:r w:rsidRPr="0015682E">
        <w:rPr>
          <w:rFonts w:cs="Calibri"/>
          <w:b/>
          <w:highlight w:val="cyan"/>
          <w:u w:val="single"/>
        </w:rPr>
        <w:t>is telling us</w:t>
      </w:r>
      <w:r w:rsidRPr="00031C51">
        <w:rPr>
          <w:rFonts w:cs="Calibri"/>
          <w:b/>
          <w:u w:val="single"/>
        </w:rPr>
        <w:t xml:space="preserve"> is that </w:t>
      </w:r>
      <w:r w:rsidRPr="0015682E">
        <w:rPr>
          <w:rFonts w:cs="Calibri"/>
          <w:b/>
          <w:highlight w:val="cyan"/>
          <w:u w:val="single"/>
        </w:rPr>
        <w:t xml:space="preserve">human </w:t>
      </w:r>
      <w:r w:rsidRPr="0015682E">
        <w:rPr>
          <w:rFonts w:eastAsia="Malgun Gothic" w:cs="Calibri"/>
          <w:b/>
          <w:iCs/>
          <w:highlight w:val="cyan"/>
          <w:u w:val="single"/>
          <w:bdr w:val="single" w:sz="8" w:space="0" w:color="auto"/>
        </w:rPr>
        <w:t>mo</w:t>
      </w:r>
      <w:r w:rsidRPr="0015682E">
        <w:rPr>
          <w:rFonts w:cs="Calibri"/>
          <w:b/>
          <w:iCs/>
          <w:highlight w:val="cyan"/>
          <w:u w:val="single"/>
          <w:bdr w:val="single" w:sz="8" w:space="0" w:color="auto"/>
        </w:rPr>
        <w:t>ral judgment is not a pristine rational enterprise</w:t>
      </w:r>
      <w:r w:rsidRPr="00031C51">
        <w:rPr>
          <w:rFonts w:cs="Calibri"/>
          <w:sz w:val="16"/>
        </w:rPr>
        <w:t xml:space="preserve">, that our </w:t>
      </w:r>
      <w:r w:rsidRPr="00031C51">
        <w:rPr>
          <w:rFonts w:cs="Calibri"/>
          <w:b/>
          <w:u w:val="single"/>
        </w:rPr>
        <w:t xml:space="preserve">moral </w:t>
      </w:r>
      <w:r w:rsidRPr="00946617">
        <w:rPr>
          <w:rFonts w:cs="Calibri"/>
          <w:b/>
          <w:u w:val="single"/>
        </w:rPr>
        <w:t xml:space="preserve">judgments are </w:t>
      </w:r>
      <w:r w:rsidRPr="0015682E">
        <w:rPr>
          <w:rFonts w:cs="Calibri"/>
          <w:b/>
          <w:highlight w:val="cyan"/>
          <w:u w:val="single"/>
        </w:rPr>
        <w:t>driven by a hodgepodge of emotional dispositions</w:t>
      </w:r>
      <w:r w:rsidRPr="00031C51">
        <w:rPr>
          <w:rFonts w:cs="Calibri"/>
          <w:b/>
          <w:u w:val="single"/>
        </w:rPr>
        <w:t xml:space="preserve">, which themselves were </w:t>
      </w:r>
      <w:r w:rsidRPr="00946617">
        <w:rPr>
          <w:rFonts w:cs="Calibri"/>
          <w:b/>
          <w:u w:val="single"/>
        </w:rPr>
        <w:t>shaped by a hodgepodge of evolutionary forces, both biological and cultural</w:t>
      </w:r>
      <w:r w:rsidRPr="00946617">
        <w:rPr>
          <w:rFonts w:cs="Calibri"/>
          <w:sz w:val="16"/>
        </w:rPr>
        <w:t xml:space="preserve">. </w:t>
      </w:r>
      <w:r w:rsidRPr="00946617">
        <w:rPr>
          <w:rFonts w:cs="Calibri"/>
          <w:b/>
          <w:u w:val="single"/>
        </w:rPr>
        <w:t>Because</w:t>
      </w:r>
      <w:r w:rsidRPr="00031C51">
        <w:rPr>
          <w:rFonts w:cs="Calibri"/>
          <w:b/>
          <w:u w:val="single"/>
        </w:rPr>
        <w:t xml:space="preserve"> of this, </w:t>
      </w:r>
      <w:r w:rsidRPr="0015682E">
        <w:rPr>
          <w:rFonts w:cs="Calibri"/>
          <w:b/>
          <w:highlight w:val="cyan"/>
          <w:u w:val="single"/>
        </w:rPr>
        <w:t xml:space="preserve">it is </w:t>
      </w:r>
      <w:r w:rsidRPr="00946617">
        <w:rPr>
          <w:rFonts w:cs="Calibri"/>
          <w:b/>
          <w:iCs/>
          <w:u w:val="single"/>
          <w:bdr w:val="single" w:sz="8" w:space="0" w:color="auto"/>
        </w:rPr>
        <w:t xml:space="preserve">exceedingly </w:t>
      </w:r>
      <w:r w:rsidRPr="0015682E">
        <w:rPr>
          <w:rFonts w:cs="Calibri"/>
          <w:b/>
          <w:iCs/>
          <w:highlight w:val="cyan"/>
          <w:u w:val="single"/>
          <w:bdr w:val="single" w:sz="8" w:space="0" w:color="auto"/>
        </w:rPr>
        <w:t>unlikely</w:t>
      </w:r>
      <w:r w:rsidRPr="00031C51">
        <w:rPr>
          <w:rFonts w:cs="Calibri"/>
          <w:b/>
          <w:iCs/>
          <w:u w:val="single"/>
          <w:bdr w:val="single" w:sz="8" w:space="0" w:color="auto"/>
        </w:rPr>
        <w:t xml:space="preserve"> that </w:t>
      </w:r>
      <w:r w:rsidRPr="0015682E">
        <w:rPr>
          <w:rFonts w:cs="Calibri"/>
          <w:b/>
          <w:iCs/>
          <w:highlight w:val="cyan"/>
          <w:u w:val="single"/>
          <w:bdr w:val="single" w:sz="8" w:space="0" w:color="auto"/>
        </w:rPr>
        <w:t>there is any</w:t>
      </w:r>
      <w:r w:rsidRPr="00031C51">
        <w:rPr>
          <w:rFonts w:cs="Calibri"/>
          <w:b/>
          <w:iCs/>
          <w:u w:val="single"/>
          <w:bdr w:val="single" w:sz="8" w:space="0" w:color="auto"/>
        </w:rPr>
        <w:t xml:space="preserve"> rationally </w:t>
      </w:r>
      <w:r w:rsidRPr="0015682E">
        <w:rPr>
          <w:rFonts w:cs="Calibri"/>
          <w:b/>
          <w:iCs/>
          <w:highlight w:val="cyan"/>
          <w:u w:val="single"/>
          <w:bdr w:val="single" w:sz="8" w:space="0" w:color="auto"/>
        </w:rPr>
        <w:t>coherent normative moral theory that can accommodate our moral intuitions</w:t>
      </w:r>
      <w:r w:rsidRPr="00031C51">
        <w:rPr>
          <w:rFonts w:cs="Calibri"/>
          <w:sz w:val="16"/>
        </w:rPr>
        <w:t xml:space="preserve">. Moreover, </w:t>
      </w:r>
      <w:r w:rsidRPr="00031C51">
        <w:rPr>
          <w:rFonts w:cs="Calibri"/>
          <w:b/>
          <w:u w:val="single"/>
        </w:rPr>
        <w:t xml:space="preserve">anyone </w:t>
      </w:r>
    </w:p>
    <w:p w14:paraId="448213FD" w14:textId="77777777" w:rsidR="00A2187A" w:rsidRPr="00031C51" w:rsidRDefault="00A2187A" w:rsidP="00A2187A">
      <w:pPr>
        <w:pStyle w:val="Heading4"/>
        <w:rPr>
          <w:rFonts w:cs="Calibri"/>
        </w:rPr>
      </w:pPr>
      <w:r w:rsidRPr="00031C51">
        <w:rPr>
          <w:rFonts w:cs="Calibri"/>
        </w:rPr>
        <w:t xml:space="preserve">Reducing existential risks is the top priority in any coherent moral theory </w:t>
      </w:r>
    </w:p>
    <w:p w14:paraId="4D45B4DD" w14:textId="77777777" w:rsidR="00A2187A" w:rsidRPr="00031C51" w:rsidRDefault="00A2187A" w:rsidP="00A2187A">
      <w:pPr>
        <w:rPr>
          <w:rStyle w:val="Style13ptBold"/>
          <w:rFonts w:cs="Calibri"/>
        </w:rPr>
      </w:pPr>
      <w:r>
        <w:rPr>
          <w:rStyle w:val="Style13ptBold"/>
          <w:rFonts w:cs="Calibri"/>
        </w:rPr>
        <w:t>Pummer</w:t>
      </w:r>
      <w:r w:rsidRPr="00031C51">
        <w:rPr>
          <w:rStyle w:val="Style13ptBold"/>
          <w:rFonts w:cs="Calibri"/>
        </w:rPr>
        <w:t xml:space="preserve"> 15</w:t>
      </w:r>
    </w:p>
    <w:p w14:paraId="063867F7" w14:textId="77777777" w:rsidR="00A2187A" w:rsidRPr="00031C51" w:rsidRDefault="00A2187A" w:rsidP="00A2187A">
      <w:pPr>
        <w:rPr>
          <w:rFonts w:cs="Calibri"/>
          <w:sz w:val="16"/>
        </w:rPr>
      </w:pPr>
      <w:r w:rsidRPr="00031C51">
        <w:rPr>
          <w:rFonts w:cs="Calibri"/>
          <w:sz w:val="16"/>
        </w:rPr>
        <w:t>(Theron, Philosophy @St. Andrews http://blog.practicalethics.ox.ac.uk/2015/05/moral-agreement-on-saving-the-world/)</w:t>
      </w:r>
    </w:p>
    <w:p w14:paraId="0DD7F163" w14:textId="77777777" w:rsidR="00C8404E" w:rsidRDefault="00A2187A" w:rsidP="00A2187A">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w:t>
      </w:r>
    </w:p>
    <w:p w14:paraId="242A4785" w14:textId="77777777" w:rsidR="00C8404E" w:rsidRDefault="00C8404E" w:rsidP="00A2187A">
      <w:pPr>
        <w:rPr>
          <w:rFonts w:cs="Calibri"/>
          <w:sz w:val="16"/>
        </w:rPr>
      </w:pPr>
    </w:p>
    <w:p w14:paraId="6437A604" w14:textId="77777777" w:rsidR="00C8404E" w:rsidRDefault="00C8404E" w:rsidP="00A2187A">
      <w:pPr>
        <w:rPr>
          <w:rFonts w:cs="Calibri"/>
          <w:sz w:val="16"/>
        </w:rPr>
      </w:pPr>
    </w:p>
    <w:p w14:paraId="515CABC2" w14:textId="77777777" w:rsidR="00A2187A" w:rsidRPr="001B48F6" w:rsidRDefault="00A2187A" w:rsidP="001B48F6"/>
    <w:sectPr w:rsidR="00A2187A" w:rsidRPr="001B48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45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48F6"/>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31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4C"/>
    <w:rsid w:val="009C5FF7"/>
    <w:rsid w:val="009C6292"/>
    <w:rsid w:val="009D15DB"/>
    <w:rsid w:val="009D3133"/>
    <w:rsid w:val="009E160D"/>
    <w:rsid w:val="009F1CBB"/>
    <w:rsid w:val="009F3305"/>
    <w:rsid w:val="009F6FB2"/>
    <w:rsid w:val="00A071C0"/>
    <w:rsid w:val="00A2187A"/>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7D1"/>
    <w:rsid w:val="00B8710E"/>
    <w:rsid w:val="00B92A93"/>
    <w:rsid w:val="00BA17A8"/>
    <w:rsid w:val="00BA3C33"/>
    <w:rsid w:val="00BB0878"/>
    <w:rsid w:val="00BB1879"/>
    <w:rsid w:val="00BB6D6E"/>
    <w:rsid w:val="00BC0ABE"/>
    <w:rsid w:val="00BC30DB"/>
    <w:rsid w:val="00BC64FF"/>
    <w:rsid w:val="00BC7C37"/>
    <w:rsid w:val="00BD2244"/>
    <w:rsid w:val="00BE6472"/>
    <w:rsid w:val="00BF29B8"/>
    <w:rsid w:val="00BF46EA"/>
    <w:rsid w:val="00C07769"/>
    <w:rsid w:val="00C07D05"/>
    <w:rsid w:val="00C10856"/>
    <w:rsid w:val="00C20192"/>
    <w:rsid w:val="00C203FA"/>
    <w:rsid w:val="00C244F5"/>
    <w:rsid w:val="00C3164F"/>
    <w:rsid w:val="00C31B5E"/>
    <w:rsid w:val="00C34D3E"/>
    <w:rsid w:val="00C35B37"/>
    <w:rsid w:val="00C3747A"/>
    <w:rsid w:val="00C37F29"/>
    <w:rsid w:val="00C56DCC"/>
    <w:rsid w:val="00C57075"/>
    <w:rsid w:val="00C72AFE"/>
    <w:rsid w:val="00C81619"/>
    <w:rsid w:val="00C8404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C9F"/>
    <w:rsid w:val="00EE54B4"/>
    <w:rsid w:val="00EF1AD8"/>
    <w:rsid w:val="00EF2B5C"/>
    <w:rsid w:val="00EF7794"/>
    <w:rsid w:val="00F02046"/>
    <w:rsid w:val="00F053D8"/>
    <w:rsid w:val="00F058F9"/>
    <w:rsid w:val="00F07888"/>
    <w:rsid w:val="00F12FA7"/>
    <w:rsid w:val="00F1313D"/>
    <w:rsid w:val="00F201E7"/>
    <w:rsid w:val="00F204E0"/>
    <w:rsid w:val="00F20B16"/>
    <w:rsid w:val="00F21C79"/>
    <w:rsid w:val="00F238C9"/>
    <w:rsid w:val="00F23CA5"/>
    <w:rsid w:val="00F277AA"/>
    <w:rsid w:val="00F31955"/>
    <w:rsid w:val="00F34C06"/>
    <w:rsid w:val="00F43EA3"/>
    <w:rsid w:val="00F44522"/>
    <w:rsid w:val="00F50C55"/>
    <w:rsid w:val="00F57FFB"/>
    <w:rsid w:val="00F601E6"/>
    <w:rsid w:val="00F73954"/>
    <w:rsid w:val="00F94060"/>
    <w:rsid w:val="00F96E4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18420D"/>
  <w14:defaultImageDpi w14:val="300"/>
  <w15:docId w15:val="{6719F13E-1D86-AE40-856E-E6E30CDB0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48F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B48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48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1B48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1B48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48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48F6"/>
  </w:style>
  <w:style w:type="character" w:customStyle="1" w:styleId="Heading1Char">
    <w:name w:val="Heading 1 Char"/>
    <w:aliases w:val="Pocket Char"/>
    <w:basedOn w:val="DefaultParagraphFont"/>
    <w:link w:val="Heading1"/>
    <w:uiPriority w:val="9"/>
    <w:rsid w:val="001B48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B48F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1B48F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1B48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B48F6"/>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1B48F6"/>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1B48F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B48F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1B48F6"/>
    <w:rPr>
      <w:color w:val="auto"/>
      <w:u w:val="none"/>
    </w:rPr>
  </w:style>
  <w:style w:type="paragraph" w:styleId="DocumentMap">
    <w:name w:val="Document Map"/>
    <w:basedOn w:val="Normal"/>
    <w:link w:val="DocumentMapChar"/>
    <w:uiPriority w:val="99"/>
    <w:semiHidden/>
    <w:unhideWhenUsed/>
    <w:rsid w:val="001B48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48F6"/>
    <w:rPr>
      <w:rFonts w:ascii="Lucida Grande" w:hAnsi="Lucida Grande" w:cs="Lucida Grande"/>
    </w:rPr>
  </w:style>
  <w:style w:type="paragraph" w:customStyle="1" w:styleId="Emphasis1">
    <w:name w:val="Emphasis1"/>
    <w:basedOn w:val="Normal"/>
    <w:link w:val="Emphasis"/>
    <w:uiPriority w:val="20"/>
    <w:qFormat/>
    <w:rsid w:val="00F4452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F44522"/>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F44522"/>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F44522"/>
  </w:style>
  <w:style w:type="character" w:customStyle="1" w:styleId="m86561310344189514gmail-styleunderline">
    <w:name w:val="m_86561310344189514gmail-styleunderline"/>
    <w:basedOn w:val="DefaultParagraphFont"/>
    <w:rsid w:val="001B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21</Pages>
  <Words>12871</Words>
  <Characters>73370</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13</cp:revision>
  <dcterms:created xsi:type="dcterms:W3CDTF">2021-12-17T23:24:00Z</dcterms:created>
  <dcterms:modified xsi:type="dcterms:W3CDTF">2022-01-15T19:13:00Z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