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69FE5" w14:textId="77777777" w:rsidR="00FF32CE" w:rsidRDefault="00FF32CE" w:rsidP="00FF32CE">
      <w:pPr>
        <w:pStyle w:val="Heading1"/>
      </w:pPr>
      <w:r>
        <w:t xml:space="preserve">Europe AFF – Strikes </w:t>
      </w:r>
    </w:p>
    <w:p w14:paraId="3340E796" w14:textId="77777777" w:rsidR="00FF32CE" w:rsidRPr="00F25CE7" w:rsidRDefault="00FF32CE" w:rsidP="00FF32CE">
      <w:pPr>
        <w:pStyle w:val="Heading3"/>
      </w:pPr>
      <w:r>
        <w:t>Util</w:t>
      </w:r>
    </w:p>
    <w:p w14:paraId="5C0145B3" w14:textId="77777777" w:rsidR="00FF32CE" w:rsidRPr="00467FC5" w:rsidRDefault="00FF32CE" w:rsidP="00FF32CE">
      <w:pPr>
        <w:keepNext/>
        <w:keepLines/>
        <w:spacing w:before="40" w:after="0"/>
        <w:outlineLvl w:val="3"/>
        <w:rPr>
          <w:rFonts w:eastAsiaTheme="majorEastAsia" w:cstheme="majorBidi"/>
          <w:b/>
          <w:iCs/>
        </w:rPr>
      </w:pPr>
      <w:r>
        <w:rPr>
          <w:rFonts w:eastAsiaTheme="majorEastAsia" w:cstheme="majorBidi"/>
          <w:b/>
          <w:iCs/>
        </w:rPr>
        <w:t xml:space="preserve">My </w:t>
      </w:r>
      <w:r w:rsidRPr="00467FC5">
        <w:rPr>
          <w:rFonts w:eastAsiaTheme="majorEastAsia" w:cstheme="majorBidi"/>
          <w:b/>
          <w:iCs/>
        </w:rPr>
        <w:t>standard is maximizing expected well-being</w:t>
      </w:r>
      <w:r>
        <w:rPr>
          <w:rFonts w:eastAsiaTheme="majorEastAsia" w:cstheme="majorBidi"/>
          <w:b/>
          <w:iCs/>
        </w:rPr>
        <w:t>.</w:t>
      </w:r>
    </w:p>
    <w:p w14:paraId="37DBC68F" w14:textId="77777777" w:rsidR="00FF32CE" w:rsidRPr="00467FC5" w:rsidRDefault="00FF32CE" w:rsidP="00FF32CE"/>
    <w:p w14:paraId="055D3053" w14:textId="77777777" w:rsidR="00FF32CE" w:rsidRPr="00467FC5" w:rsidRDefault="00FF32CE" w:rsidP="00FF32CE">
      <w:pPr>
        <w:keepNext/>
        <w:keepLines/>
        <w:spacing w:before="40" w:after="0"/>
        <w:outlineLvl w:val="3"/>
        <w:rPr>
          <w:rFonts w:eastAsia="Times New Roman" w:cs="Times New Roman"/>
          <w:b/>
          <w:iCs/>
        </w:rPr>
      </w:pPr>
      <w:r w:rsidRPr="00467FC5">
        <w:rPr>
          <w:rFonts w:eastAsia="Times New Roman" w:cs="Times New Roman"/>
          <w:b/>
          <w:iCs/>
        </w:rPr>
        <w:t xml:space="preserve">1. Reducing existential risks is the top priority in any coherent moral theory </w:t>
      </w:r>
    </w:p>
    <w:p w14:paraId="6313817E" w14:textId="77777777" w:rsidR="00FF32CE" w:rsidRPr="00467FC5" w:rsidRDefault="00FF32CE" w:rsidP="00FF32CE">
      <w:pPr>
        <w:rPr>
          <w:rFonts w:eastAsia="Calibri"/>
          <w:b/>
          <w:bCs/>
          <w:u w:val="single"/>
        </w:rPr>
      </w:pPr>
      <w:r w:rsidRPr="00467FC5">
        <w:rPr>
          <w:rFonts w:eastAsia="Calibri"/>
          <w:b/>
          <w:bCs/>
          <w:u w:val="single"/>
        </w:rPr>
        <w:t>Plummer, PhD, 15</w:t>
      </w:r>
    </w:p>
    <w:p w14:paraId="7E5BB874" w14:textId="77777777" w:rsidR="00FF32CE" w:rsidRDefault="00FF32CE" w:rsidP="00FF32CE">
      <w:pPr>
        <w:rPr>
          <w:rFonts w:eastAsia="Calibri"/>
          <w:sz w:val="16"/>
        </w:rPr>
      </w:pPr>
      <w:r w:rsidRPr="00467FC5">
        <w:rPr>
          <w:rFonts w:eastAsia="Calibri"/>
          <w:sz w:val="16"/>
        </w:rPr>
        <w:t xml:space="preserve">(Theron, Philosophy @St. Andrews </w:t>
      </w:r>
      <w:hyperlink r:id="rId9" w:history="1">
        <w:r w:rsidRPr="00820B3D">
          <w:rPr>
            <w:rStyle w:val="Hyperlink"/>
            <w:rFonts w:eastAsia="Calibri"/>
            <w:sz w:val="16"/>
          </w:rPr>
          <w:t>http://blog.practicalethics.ox.ac.uk/2015/05/moral-agreement-on-saving-the-world/</w:t>
        </w:r>
      </w:hyperlink>
      <w:r w:rsidRPr="00467FC5">
        <w:rPr>
          <w:rFonts w:eastAsia="Calibri"/>
          <w:sz w:val="16"/>
        </w:rPr>
        <w:t>)</w:t>
      </w:r>
    </w:p>
    <w:p w14:paraId="1FC039BF" w14:textId="77777777" w:rsidR="00FF32CE" w:rsidRPr="00467FC5" w:rsidRDefault="00FF32CE" w:rsidP="00FF32CE">
      <w:pPr>
        <w:rPr>
          <w:rFonts w:eastAsia="Calibri"/>
          <w:sz w:val="16"/>
        </w:rPr>
      </w:pPr>
      <w:r w:rsidRPr="00467FC5">
        <w:rPr>
          <w:rFonts w:eastAsia="Calibri"/>
          <w:sz w:val="16"/>
        </w:rPr>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high quality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CB6F1A">
        <w:rPr>
          <w:rFonts w:eastAsia="Calibri"/>
          <w:b/>
          <w:iCs/>
          <w:u w:val="single"/>
          <w:bdr w:val="single" w:sz="8" w:space="0" w:color="auto"/>
        </w:rPr>
        <w:t>most 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I’d have very strong reason to reduce existential risk</w:t>
      </w:r>
      <w:r w:rsidRPr="00467FC5">
        <w:rPr>
          <w:rFonts w:eastAsia="Calibri"/>
          <w:sz w:val="16"/>
        </w:rPr>
        <w:t xml:space="preserve">. </w:t>
      </w:r>
      <w:r w:rsidRPr="00467FC5">
        <w:rPr>
          <w:rFonts w:eastAsia="Calibri"/>
          <w:b/>
          <w:iCs/>
          <w:highlight w:val="green"/>
          <w:u w:val="single"/>
          <w:bdr w:val="single" w:sz="8" w:space="0" w:color="auto"/>
        </w:rPr>
        <w:t>We should also take into account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they would have pretty strong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r w:rsidRPr="00467FC5">
        <w:rPr>
          <w:rFonts w:eastAsia="Calibri"/>
          <w:b/>
          <w:u w:val="single"/>
        </w:rPr>
        <w:t xml:space="preserve">for the reason that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467FC5">
        <w:rPr>
          <w:rFonts w:eastAsia="Calibri"/>
          <w:b/>
          <w:u w:val="single"/>
        </w:rPr>
        <w:t>even if things did not go well for our ancestors, I am optimistic that they will overall go fantastically well for our descendants, if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C7414C0" w14:textId="77777777" w:rsidR="00FF32CE" w:rsidRDefault="00FF32CE" w:rsidP="00FF32CE"/>
    <w:p w14:paraId="7C4CE4B6" w14:textId="77777777" w:rsidR="00FF32CE" w:rsidRPr="00467FC5" w:rsidRDefault="00FF32CE" w:rsidP="00FF32CE">
      <w:pPr>
        <w:keepNext/>
        <w:keepLines/>
        <w:spacing w:before="40" w:after="0"/>
        <w:outlineLvl w:val="3"/>
        <w:rPr>
          <w:rFonts w:eastAsiaTheme="majorEastAsia" w:cstheme="majorBidi"/>
          <w:b/>
          <w:iCs/>
        </w:rPr>
      </w:pPr>
      <w:r>
        <w:rPr>
          <w:rFonts w:eastAsiaTheme="majorEastAsia" w:cstheme="majorBidi"/>
          <w:b/>
          <w:iCs/>
        </w:rPr>
        <w:t>2</w:t>
      </w:r>
      <w:r w:rsidRPr="00467FC5">
        <w:rPr>
          <w:rFonts w:eastAsiaTheme="majorEastAsia" w:cstheme="majorBidi"/>
          <w:b/>
          <w:iCs/>
        </w:rPr>
        <w:t xml:space="preserve">. Uncertainty and social contract require governments use util </w:t>
      </w:r>
    </w:p>
    <w:p w14:paraId="2CEF0797" w14:textId="77777777" w:rsidR="00FF32CE" w:rsidRPr="00467FC5" w:rsidRDefault="00FF32CE" w:rsidP="00FF32CE">
      <w:pPr>
        <w:rPr>
          <w:sz w:val="16"/>
        </w:rPr>
      </w:pPr>
      <w:r w:rsidRPr="00467FC5">
        <w:rPr>
          <w:b/>
          <w:bCs/>
          <w:u w:val="single"/>
        </w:rPr>
        <w:t>Gooden, 1995</w:t>
      </w:r>
      <w:r w:rsidRPr="00467FC5">
        <w:rPr>
          <w:b/>
          <w:sz w:val="16"/>
        </w:rPr>
        <w:t xml:space="preserve">  (</w:t>
      </w:r>
      <w:r w:rsidRPr="00467FC5">
        <w:rPr>
          <w:sz w:val="16"/>
        </w:rPr>
        <w:t xml:space="preserve">Robert, philsopher at the Research School of the Social Sciences, </w:t>
      </w:r>
      <w:r w:rsidRPr="00467FC5">
        <w:rPr>
          <w:u w:val="single"/>
        </w:rPr>
        <w:t>Utilitarianism as Public Philosophy</w:t>
      </w:r>
      <w:r w:rsidRPr="00467FC5">
        <w:rPr>
          <w:sz w:val="16"/>
        </w:rPr>
        <w:t>. P. 62-63)</w:t>
      </w:r>
    </w:p>
    <w:p w14:paraId="6902EDDD" w14:textId="77777777" w:rsidR="00FF32CE" w:rsidRPr="00467FC5" w:rsidRDefault="00FF32CE" w:rsidP="00FF32CE">
      <w:pPr>
        <w:rPr>
          <w:sz w:val="16"/>
        </w:rPr>
      </w:pPr>
      <w:r w:rsidRPr="00467FC5">
        <w:rPr>
          <w:sz w:val="16"/>
        </w:rPr>
        <w:t xml:space="preserve">Consider, first, the argument from necessity.  </w:t>
      </w:r>
      <w:r w:rsidRPr="00467FC5">
        <w:rPr>
          <w:u w:val="single"/>
        </w:rPr>
        <w:t xml:space="preserve">Public </w:t>
      </w:r>
      <w:r w:rsidRPr="00467FC5">
        <w:rPr>
          <w:highlight w:val="green"/>
          <w:u w:val="single"/>
        </w:rPr>
        <w:t>officials</w:t>
      </w:r>
      <w:r w:rsidRPr="00467FC5">
        <w:rPr>
          <w:u w:val="single"/>
        </w:rPr>
        <w:t xml:space="preserve"> are obliged to </w:t>
      </w:r>
      <w:r w:rsidRPr="00467FC5">
        <w:rPr>
          <w:highlight w:val="green"/>
          <w:u w:val="single"/>
        </w:rPr>
        <w:t>make</w:t>
      </w:r>
      <w:r w:rsidRPr="00467FC5">
        <w:rPr>
          <w:u w:val="single"/>
        </w:rPr>
        <w:t xml:space="preserve"> their </w:t>
      </w:r>
      <w:r w:rsidRPr="00467FC5">
        <w:rPr>
          <w:highlight w:val="green"/>
          <w:u w:val="single"/>
        </w:rPr>
        <w:t>choices under uncertainty</w:t>
      </w:r>
      <w:r w:rsidRPr="00467FC5">
        <w:rPr>
          <w:u w:val="single"/>
        </w:rPr>
        <w:t xml:space="preserve">, </w:t>
      </w:r>
      <w:r w:rsidRPr="00467FC5">
        <w:rPr>
          <w:sz w:val="16"/>
        </w:rPr>
        <w:t xml:space="preserve">and uncertainty of a very special sort at that.  </w:t>
      </w:r>
      <w:r w:rsidRPr="00467FC5">
        <w:rPr>
          <w:u w:val="single"/>
        </w:rPr>
        <w:t>All choices—public and private alike—are made under some degree of uncertainty,</w:t>
      </w:r>
      <w:r w:rsidRPr="00467FC5">
        <w:rPr>
          <w:sz w:val="16"/>
        </w:rPr>
        <w:t xml:space="preserve"> of course.  </w:t>
      </w:r>
      <w:r w:rsidRPr="00467FC5">
        <w:rPr>
          <w:u w:val="single"/>
        </w:rPr>
        <w:t xml:space="preserve">But in the nature of things, </w:t>
      </w:r>
      <w:r w:rsidRPr="00467FC5">
        <w:rPr>
          <w:highlight w:val="green"/>
          <w:u w:val="single"/>
        </w:rPr>
        <w:t>private individuals</w:t>
      </w:r>
      <w:r w:rsidRPr="00467FC5">
        <w:rPr>
          <w:u w:val="single"/>
        </w:rPr>
        <w:t xml:space="preserve"> will usually </w:t>
      </w:r>
      <w:r w:rsidRPr="00467FC5">
        <w:rPr>
          <w:highlight w:val="green"/>
          <w:u w:val="single"/>
        </w:rPr>
        <w:t>have more complete information</w:t>
      </w:r>
      <w:r w:rsidRPr="00467FC5">
        <w:rPr>
          <w:sz w:val="16"/>
        </w:rPr>
        <w:t xml:space="preserve"> </w:t>
      </w:r>
      <w:r w:rsidRPr="00467FC5">
        <w:rPr>
          <w:u w:val="single"/>
        </w:rPr>
        <w:t>on the peculiarities of their own circumstances</w:t>
      </w:r>
      <w:r w:rsidRPr="00467FC5">
        <w:rPr>
          <w:sz w:val="16"/>
        </w:rPr>
        <w:t xml:space="preserve"> and on the ramifications that alternative possible choices might have on them.  </w:t>
      </w:r>
      <w:r w:rsidRPr="00467FC5">
        <w:rPr>
          <w:u w:val="single"/>
        </w:rPr>
        <w:t xml:space="preserve">Public </w:t>
      </w:r>
      <w:r w:rsidRPr="00467FC5">
        <w:rPr>
          <w:highlight w:val="green"/>
          <w:u w:val="single"/>
        </w:rPr>
        <w:t>officials</w:t>
      </w:r>
      <w:r w:rsidRPr="00467FC5">
        <w:rPr>
          <w:u w:val="single"/>
        </w:rPr>
        <w:t xml:space="preserve">, in contrast, are relatively poorly informed as to the effects that their choices will have on individuals, one by one.  What they </w:t>
      </w:r>
      <w:r w:rsidRPr="00467FC5">
        <w:rPr>
          <w:highlight w:val="green"/>
          <w:u w:val="single"/>
        </w:rPr>
        <w:t>typically</w:t>
      </w:r>
      <w:r w:rsidRPr="00467FC5">
        <w:rPr>
          <w:u w:val="single"/>
        </w:rPr>
        <w:t xml:space="preserve"> do </w:t>
      </w:r>
      <w:r w:rsidRPr="00467FC5">
        <w:rPr>
          <w:highlight w:val="green"/>
          <w:u w:val="single"/>
        </w:rPr>
        <w:t>know</w:t>
      </w:r>
      <w:r w:rsidRPr="00467FC5">
        <w:rPr>
          <w:u w:val="single"/>
        </w:rPr>
        <w:t xml:space="preserve"> are generalities: averages and </w:t>
      </w:r>
      <w:r w:rsidRPr="00467FC5">
        <w:rPr>
          <w:highlight w:val="green"/>
          <w:u w:val="single"/>
        </w:rPr>
        <w:t>aggregates</w:t>
      </w:r>
      <w:r w:rsidRPr="00467FC5">
        <w:rPr>
          <w:u w:val="single"/>
        </w:rPr>
        <w:t xml:space="preserve">.  They know </w:t>
      </w:r>
      <w:r w:rsidRPr="00467FC5">
        <w:rPr>
          <w:highlight w:val="green"/>
          <w:u w:val="single"/>
        </w:rPr>
        <w:t>what will happen most often to most people as a result of</w:t>
      </w:r>
      <w:r w:rsidRPr="00467FC5">
        <w:rPr>
          <w:u w:val="single"/>
        </w:rPr>
        <w:t xml:space="preserve"> their various possible </w:t>
      </w:r>
      <w:r w:rsidRPr="00467FC5">
        <w:rPr>
          <w:highlight w:val="green"/>
          <w:u w:val="single"/>
        </w:rPr>
        <w:t>choices</w:t>
      </w:r>
      <w:r w:rsidRPr="00467FC5">
        <w:rPr>
          <w:sz w:val="16"/>
        </w:rPr>
        <w:t xml:space="preserve">.  But that is all.  </w:t>
      </w:r>
      <w:r w:rsidRPr="00467FC5">
        <w:rPr>
          <w:highlight w:val="green"/>
          <w:u w:val="single"/>
        </w:rPr>
        <w:t>That is enough to allow</w:t>
      </w:r>
      <w:r w:rsidRPr="00467FC5">
        <w:rPr>
          <w:u w:val="single"/>
        </w:rPr>
        <w:t xml:space="preserve"> public policy-makers to use the </w:t>
      </w:r>
      <w:r w:rsidRPr="00467FC5">
        <w:rPr>
          <w:highlight w:val="green"/>
          <w:u w:val="single"/>
        </w:rPr>
        <w:t>util</w:t>
      </w:r>
      <w:r w:rsidRPr="00467FC5">
        <w:rPr>
          <w:u w:val="single"/>
        </w:rPr>
        <w:t>itarian calculus</w:t>
      </w:r>
      <w:r w:rsidRPr="00467FC5">
        <w:rPr>
          <w:sz w:val="16"/>
        </w:rPr>
        <w:t>—if they want to use it at all—</w:t>
      </w:r>
      <w:r w:rsidRPr="00467FC5">
        <w:rPr>
          <w:highlight w:val="green"/>
          <w:u w:val="single"/>
        </w:rPr>
        <w:t>to choose general rules</w:t>
      </w:r>
      <w:r w:rsidRPr="00467FC5">
        <w:rPr>
          <w:u w:val="single"/>
        </w:rPr>
        <w:t xml:space="preserve"> of conduct.  </w:t>
      </w:r>
      <w:r w:rsidRPr="00467FC5">
        <w:rPr>
          <w:highlight w:val="green"/>
          <w:u w:val="single"/>
        </w:rPr>
        <w:t>Knowing aggregates</w:t>
      </w:r>
      <w:r w:rsidRPr="00467FC5">
        <w:rPr>
          <w:u w:val="single"/>
        </w:rPr>
        <w:t xml:space="preserve"> and averages, </w:t>
      </w:r>
      <w:r w:rsidRPr="00467FC5">
        <w:rPr>
          <w:highlight w:val="green"/>
          <w:u w:val="single"/>
        </w:rPr>
        <w:t>they can</w:t>
      </w:r>
      <w:r w:rsidRPr="00467FC5">
        <w:rPr>
          <w:u w:val="single"/>
        </w:rPr>
        <w:t xml:space="preserve"> proceed to </w:t>
      </w:r>
      <w:r w:rsidRPr="00467FC5">
        <w:rPr>
          <w:highlight w:val="green"/>
          <w:u w:val="single"/>
        </w:rPr>
        <w:t>calculate</w:t>
      </w:r>
      <w:r w:rsidRPr="00467FC5">
        <w:rPr>
          <w:u w:val="single"/>
        </w:rPr>
        <w:t xml:space="preserve"> the </w:t>
      </w:r>
      <w:r w:rsidRPr="00467FC5">
        <w:rPr>
          <w:highlight w:val="green"/>
          <w:u w:val="single"/>
        </w:rPr>
        <w:t>utility payoffs</w:t>
      </w:r>
      <w:r w:rsidRPr="00467FC5">
        <w:rPr>
          <w:u w:val="single"/>
        </w:rPr>
        <w:t xml:space="preserve"> from adopting each alternative possible general rules.</w:t>
      </w:r>
    </w:p>
    <w:p w14:paraId="306C3876" w14:textId="77777777" w:rsidR="00FF32CE" w:rsidRPr="00B22ADA" w:rsidRDefault="00FF32CE" w:rsidP="00FF32CE"/>
    <w:p w14:paraId="42BEE667" w14:textId="77777777" w:rsidR="00FF32CE" w:rsidRDefault="00FF32CE" w:rsidP="00FF32CE"/>
    <w:p w14:paraId="3099C799" w14:textId="77777777" w:rsidR="00FF32CE" w:rsidRPr="00467FC5" w:rsidRDefault="00FF32CE" w:rsidP="00FF32CE">
      <w:pPr>
        <w:rPr>
          <w:rFonts w:eastAsia="Calibri"/>
          <w:sz w:val="16"/>
        </w:rPr>
      </w:pPr>
    </w:p>
    <w:p w14:paraId="168B0BAE" w14:textId="77777777" w:rsidR="00FF32CE" w:rsidRDefault="00FF32CE" w:rsidP="00FF32CE">
      <w:pPr>
        <w:pStyle w:val="Heading3"/>
      </w:pPr>
      <w:r>
        <w:t xml:space="preserve">1AC – Europe </w:t>
      </w:r>
    </w:p>
    <w:p w14:paraId="6F4BD68B" w14:textId="77777777" w:rsidR="00FF32CE" w:rsidRPr="009C7A92" w:rsidRDefault="00FF32CE" w:rsidP="00FF32CE">
      <w:pPr>
        <w:pStyle w:val="Heading4"/>
      </w:pPr>
      <w:r>
        <w:t xml:space="preserve">The member nations of the European Union ought to recognize an unconditional right of workers to strike. </w:t>
      </w:r>
    </w:p>
    <w:p w14:paraId="4B728583" w14:textId="77777777" w:rsidR="00FF32CE" w:rsidRPr="00C06347" w:rsidRDefault="00FF32CE" w:rsidP="00FF32CE"/>
    <w:p w14:paraId="0378C58A" w14:textId="77777777" w:rsidR="00FF32CE" w:rsidRPr="00DE376C" w:rsidRDefault="00FF32CE" w:rsidP="00FF32CE">
      <w:pPr>
        <w:pStyle w:val="Heading4"/>
      </w:pPr>
      <w:r>
        <w:t xml:space="preserve">Strike rights are </w:t>
      </w:r>
      <w:r>
        <w:rPr>
          <w:u w:val="single"/>
        </w:rPr>
        <w:t>backsliding</w:t>
      </w:r>
      <w:r>
        <w:t xml:space="preserve"> in Eastern Europe – </w:t>
      </w:r>
      <w:r>
        <w:rPr>
          <w:u w:val="single"/>
        </w:rPr>
        <w:t>especially</w:t>
      </w:r>
      <w:r>
        <w:t xml:space="preserve"> after COVID</w:t>
      </w:r>
    </w:p>
    <w:p w14:paraId="4B3EF588" w14:textId="77777777" w:rsidR="00FF32CE" w:rsidRPr="00267FDE" w:rsidRDefault="00FF32CE" w:rsidP="00FF32C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495E374D" w14:textId="77777777" w:rsidR="00FF32CE" w:rsidRPr="00DE376C" w:rsidRDefault="00FF32CE" w:rsidP="00FF32C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E7C5718" w14:textId="77777777" w:rsidR="00FF32CE" w:rsidRPr="00DE376C" w:rsidRDefault="00FF32CE" w:rsidP="00FF32CE">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4326108E" w14:textId="77777777" w:rsidR="00FF32CE" w:rsidRPr="00DE376C" w:rsidRDefault="00FF32CE" w:rsidP="00FF32C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2655F373" w14:textId="77777777" w:rsidR="00FF32CE" w:rsidRPr="00DE376C" w:rsidRDefault="00FF32CE" w:rsidP="00FF32C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4A6950C7" w14:textId="77777777" w:rsidR="00FF32CE" w:rsidRPr="00DE376C" w:rsidRDefault="00FF32CE" w:rsidP="00FF32CE">
      <w:pPr>
        <w:rPr>
          <w:sz w:val="16"/>
        </w:rPr>
      </w:pPr>
      <w:r w:rsidRPr="00DE376C">
        <w:rPr>
          <w:sz w:val="16"/>
        </w:rPr>
        <w:t>Legally binding</w:t>
      </w:r>
    </w:p>
    <w:p w14:paraId="454CBF81" w14:textId="77777777" w:rsidR="00FF32CE" w:rsidRPr="00DE376C" w:rsidRDefault="00FF32CE" w:rsidP="00FF32C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2C5B9035" w14:textId="77777777" w:rsidR="00FF32CE" w:rsidRPr="00DE376C" w:rsidRDefault="00FF32CE" w:rsidP="00FF32CE">
      <w:pPr>
        <w:rPr>
          <w:sz w:val="16"/>
        </w:rPr>
      </w:pPr>
      <w:r w:rsidRPr="00DE376C">
        <w:rPr>
          <w:sz w:val="16"/>
        </w:rPr>
        <w:t>The ILO Committee on Freedom of Association Digest of Case Law affirms:</w:t>
      </w:r>
    </w:p>
    <w:p w14:paraId="4FB7FAA6" w14:textId="77777777" w:rsidR="00FF32CE" w:rsidRPr="00DE376C" w:rsidRDefault="00FF32CE" w:rsidP="00FF32C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60179163" w14:textId="77777777" w:rsidR="00FF32CE" w:rsidRPr="00DE376C" w:rsidRDefault="00FF32CE" w:rsidP="00FF32CE">
      <w:pPr>
        <w:rPr>
          <w:sz w:val="16"/>
        </w:rPr>
      </w:pPr>
      <w:r w:rsidRPr="00DE376C">
        <w:rPr>
          <w:sz w:val="16"/>
        </w:rPr>
        <w:t>Yet ‘interference’ is happening throughout Europe. Union representatives are being victimised, detained or denied the right to communicate with the workers they represent.</w:t>
      </w:r>
    </w:p>
    <w:p w14:paraId="03317011" w14:textId="77777777" w:rsidR="00FF32CE" w:rsidRPr="00DE376C" w:rsidRDefault="00FF32CE" w:rsidP="00FF32C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1AA4DB46" w14:textId="77777777" w:rsidR="00FF32CE" w:rsidRPr="00DE376C" w:rsidRDefault="00FF32CE" w:rsidP="00FF32CE">
      <w:pPr>
        <w:rPr>
          <w:sz w:val="16"/>
        </w:rPr>
      </w:pPr>
      <w:r w:rsidRPr="00DE376C">
        <w:rPr>
          <w:sz w:val="16"/>
        </w:rPr>
        <w:t>Growing evidence</w:t>
      </w:r>
    </w:p>
    <w:p w14:paraId="417CCE85" w14:textId="77777777" w:rsidR="00FF32CE" w:rsidRPr="00DE376C" w:rsidRDefault="00FF32CE" w:rsidP="00FF32C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6C0B96BC" w14:textId="77777777" w:rsidR="00FF32CE" w:rsidRPr="00DE376C" w:rsidRDefault="00FF32CE" w:rsidP="00FF32C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13A2A302" w14:textId="77777777" w:rsidR="00FF32CE" w:rsidRPr="00DE376C" w:rsidRDefault="00FF32CE" w:rsidP="00FF32CE">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61544F2D" w14:textId="77777777" w:rsidR="00FF32CE" w:rsidRPr="00DE376C" w:rsidRDefault="00FF32CE" w:rsidP="00FF32C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7A6E6E2D" w14:textId="77777777" w:rsidR="00FF32CE" w:rsidRPr="00DE376C" w:rsidRDefault="00FF32CE" w:rsidP="00FF32C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7985A5B6" w14:textId="77777777" w:rsidR="00FF32CE" w:rsidRPr="001D4DEF" w:rsidRDefault="00FF32CE" w:rsidP="00FF32C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17333094" w14:textId="77777777" w:rsidR="00FF32CE" w:rsidRPr="006861E1" w:rsidRDefault="00FF32CE" w:rsidP="00FF32C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21DB622D" w14:textId="77777777" w:rsidR="00FF32CE" w:rsidRPr="006861E1" w:rsidRDefault="00FF32CE" w:rsidP="00FF32C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8522BF7" w14:textId="77777777" w:rsidR="00FF32CE" w:rsidRPr="001D4DEF" w:rsidRDefault="00FF32CE" w:rsidP="00FF32CE">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036D97D9" w14:textId="77777777" w:rsidR="00FF32CE" w:rsidRPr="001D4DEF" w:rsidRDefault="00FF32CE" w:rsidP="00FF32CE">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1E670FB7" w14:textId="77777777" w:rsidR="00FF32CE" w:rsidRPr="00FB670C" w:rsidRDefault="00FF32CE" w:rsidP="00FF32C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72D29593" w14:textId="77777777" w:rsidR="00FF32CE" w:rsidRPr="00FB670C" w:rsidRDefault="00FF32CE" w:rsidP="00FF32C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13C12E27" w14:textId="77777777" w:rsidR="00FF32CE" w:rsidRPr="001D4DEF" w:rsidRDefault="00FF32CE" w:rsidP="00FF32C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75144A7B" w14:textId="77777777" w:rsidR="00FF32CE" w:rsidRPr="001D4DEF" w:rsidRDefault="00FF32CE" w:rsidP="00FF32CE">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267A595B" w14:textId="77777777" w:rsidR="00FF32CE" w:rsidRPr="001D4DEF" w:rsidRDefault="00FF32CE" w:rsidP="00FF32C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3EC2B786" w14:textId="77777777" w:rsidR="00FF32CE" w:rsidRPr="001D4DEF" w:rsidRDefault="00FF32CE" w:rsidP="00FF32C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F0763C0" w14:textId="77777777" w:rsidR="00FF32CE" w:rsidRPr="001D4DEF" w:rsidRDefault="00FF32CE" w:rsidP="00FF32C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98A8EF2" w14:textId="77777777" w:rsidR="00FF32CE" w:rsidRPr="001D4DEF" w:rsidRDefault="00FF32CE" w:rsidP="00FF32C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039ABDB9" w14:textId="77777777" w:rsidR="00FF32CE" w:rsidRPr="001D4DEF" w:rsidRDefault="00FF32CE" w:rsidP="00FF32CE">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626D1395" w14:textId="77777777" w:rsidR="00FF32CE" w:rsidRPr="006109DE" w:rsidRDefault="00FF32CE" w:rsidP="00FF32C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0D952FDF" w14:textId="77777777" w:rsidR="00FF32CE" w:rsidRPr="00471777" w:rsidRDefault="00FF32CE" w:rsidP="00FF32C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F5A3157" w14:textId="77777777" w:rsidR="00FF32CE" w:rsidRPr="00E03BEC" w:rsidRDefault="00FF32CE" w:rsidP="00FF32C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32239A58" w14:textId="77777777" w:rsidR="00FF32CE" w:rsidRPr="00E03BEC" w:rsidRDefault="00FF32CE" w:rsidP="00FF32CE">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AE4DD3D" w14:textId="77777777" w:rsidR="00FF32CE" w:rsidRPr="00E03BEC" w:rsidRDefault="00FF32CE" w:rsidP="00FF32C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9083AA3" w14:textId="77777777" w:rsidR="00FF32CE" w:rsidRPr="00E03BEC" w:rsidRDefault="00FF32CE" w:rsidP="00FF32C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2BBE5203" w14:textId="77777777" w:rsidR="00FF32CE" w:rsidRPr="00E03BEC" w:rsidRDefault="00FF32CE" w:rsidP="00FF32C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F5D0BEA" w14:textId="77777777" w:rsidR="00FF32CE" w:rsidRPr="004214F7" w:rsidRDefault="00FF32CE" w:rsidP="00FF32C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6F9EED24" w14:textId="77777777" w:rsidR="00FF32CE" w:rsidRPr="004214F7" w:rsidRDefault="00FF32CE" w:rsidP="00FF32CE">
      <w:pPr>
        <w:rPr>
          <w:sz w:val="16"/>
          <w:szCs w:val="16"/>
        </w:rPr>
      </w:pPr>
      <w:r w:rsidRPr="004214F7">
        <w:rPr>
          <w:sz w:val="16"/>
          <w:szCs w:val="16"/>
        </w:rPr>
        <w:t>A WAY FORWARD</w:t>
      </w:r>
    </w:p>
    <w:p w14:paraId="3EFC75D0" w14:textId="77777777" w:rsidR="00FF32CE" w:rsidRPr="00E03BEC" w:rsidRDefault="00FF32CE" w:rsidP="00FF32C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76409097" w14:textId="77777777" w:rsidR="00FF32CE" w:rsidRPr="0054373B" w:rsidRDefault="00FF32CE" w:rsidP="00FF32C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25F7DD81" w14:textId="77777777" w:rsidR="00FF32CE" w:rsidRPr="0054373B" w:rsidRDefault="00FF32CE" w:rsidP="00FF32CE">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30F96007" w14:textId="77777777" w:rsidR="00FF32CE" w:rsidRPr="0054373B" w:rsidRDefault="00FF32CE" w:rsidP="00FF32CE">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69E5AEED" w14:textId="77777777" w:rsidR="00FF32CE" w:rsidRPr="0054373B" w:rsidRDefault="00FF32CE" w:rsidP="00FF32C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2B74B7C1" w14:textId="77777777" w:rsidR="00FF32CE" w:rsidRPr="0054373B" w:rsidRDefault="00FF32CE" w:rsidP="00FF32C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37BA320B" w14:textId="77777777" w:rsidR="00FF32CE" w:rsidRPr="0054373B" w:rsidRDefault="00FF32CE" w:rsidP="00FF32CE">
      <w:pPr>
        <w:rPr>
          <w:rStyle w:val="Emphasis"/>
        </w:rPr>
      </w:pPr>
      <w:r w:rsidRPr="00D267C2">
        <w:rPr>
          <w:rStyle w:val="Emphasis"/>
          <w:highlight w:val="cyan"/>
        </w:rPr>
        <w:t>Democracy starts at work</w:t>
      </w:r>
    </w:p>
    <w:p w14:paraId="7D1E9C0B" w14:textId="77777777" w:rsidR="00FF32CE" w:rsidRPr="0054373B" w:rsidRDefault="00FF32CE" w:rsidP="00FF32C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1A556036" w14:textId="77777777" w:rsidR="00FF32CE" w:rsidRPr="0054373B" w:rsidRDefault="00FF32CE" w:rsidP="00FF32CE">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5858C82A" w14:textId="77777777" w:rsidR="00FF32CE" w:rsidRPr="0054373B" w:rsidRDefault="00FF32CE" w:rsidP="00FF32C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6103D736" w14:textId="77777777" w:rsidR="00FF32CE" w:rsidRPr="0054373B" w:rsidRDefault="00FF32CE" w:rsidP="00FF32C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6B64184B" w14:textId="77777777" w:rsidR="00FF32CE" w:rsidRPr="0054373B" w:rsidRDefault="00FF32CE" w:rsidP="00FF32CE">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7A04E1BD" w14:textId="77777777" w:rsidR="00FF32CE" w:rsidRPr="0054373B" w:rsidRDefault="00FF32CE" w:rsidP="00FF32CE">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28551077" w14:textId="77777777" w:rsidR="00FF32CE" w:rsidRPr="0054373B" w:rsidRDefault="00FF32CE" w:rsidP="00FF32C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626561FF" w14:textId="77777777" w:rsidR="00FF32CE" w:rsidRPr="009174B5" w:rsidRDefault="00FF32CE" w:rsidP="00FF32CE">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666D5963" w14:textId="77777777" w:rsidR="00FF32CE" w:rsidRPr="00A06588" w:rsidRDefault="00FF32CE" w:rsidP="00FF32CE">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0C0B1E6F" w14:textId="77777777" w:rsidR="00FF32CE" w:rsidRPr="00A06588" w:rsidRDefault="00FF32CE" w:rsidP="00FF32CE">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219B3848" w14:textId="77777777" w:rsidR="00FF32CE" w:rsidRPr="009174B5" w:rsidRDefault="00FF32CE" w:rsidP="00FF32CE">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5ACADF39" w14:textId="77777777" w:rsidR="00FF32CE" w:rsidRPr="009174B5" w:rsidRDefault="00FF32CE" w:rsidP="00FF32CE">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33E268F9" w14:textId="77777777" w:rsidR="00FF32CE" w:rsidRPr="00A06588" w:rsidRDefault="00FF32CE" w:rsidP="00FF32CE">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0FE1D514" w14:textId="77777777" w:rsidR="00FF32CE" w:rsidRPr="00A06588" w:rsidRDefault="00FF32CE" w:rsidP="00FF32CE">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65B811B7" w14:textId="77777777" w:rsidR="00FF32CE" w:rsidRPr="009174B5" w:rsidRDefault="00FF32CE" w:rsidP="00FF32CE">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618C952F" w14:textId="77777777" w:rsidR="00FF32CE" w:rsidRPr="009174B5" w:rsidRDefault="00FF32CE" w:rsidP="00FF32CE">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69442801" w14:textId="77777777" w:rsidR="00FF32CE" w:rsidRPr="009174B5" w:rsidRDefault="00FF32CE" w:rsidP="00FF32CE">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76BF98D5" w14:textId="77777777" w:rsidR="00FF32CE" w:rsidRPr="009174B5" w:rsidRDefault="00FF32CE" w:rsidP="00FF32CE">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2F5727DA" w14:textId="77777777" w:rsidR="00FF32CE" w:rsidRPr="009174B5" w:rsidRDefault="00FF32CE" w:rsidP="00FF32CE">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3DA0B56E" w14:textId="77777777" w:rsidR="00FF32CE" w:rsidRPr="00A06588" w:rsidRDefault="00FF32CE" w:rsidP="00FF32CE">
      <w:pPr>
        <w:pStyle w:val="Heading4"/>
        <w:rPr>
          <w:rFonts w:cs="Arial"/>
          <w:u w:val="single"/>
        </w:rPr>
      </w:pPr>
      <w:r w:rsidRPr="00A06588">
        <w:rPr>
          <w:rFonts w:cs="Arial"/>
        </w:rPr>
        <w:t xml:space="preserve">European populism causes </w:t>
      </w:r>
      <w:r w:rsidRPr="00A06588">
        <w:rPr>
          <w:rFonts w:cs="Arial"/>
          <w:u w:val="single"/>
        </w:rPr>
        <w:t>nuke war</w:t>
      </w:r>
    </w:p>
    <w:p w14:paraId="595D11A1" w14:textId="77777777" w:rsidR="00FF32CE" w:rsidRPr="00A06588" w:rsidRDefault="00FF32CE" w:rsidP="00FF32C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627A3111" w14:textId="77777777" w:rsidR="00FF32CE" w:rsidRPr="00A06588" w:rsidRDefault="00FF32CE" w:rsidP="00FF32C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04B94261" w14:textId="77777777" w:rsidR="00FF32CE" w:rsidRPr="00362596" w:rsidRDefault="00FF32CE" w:rsidP="00FF32C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10"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5234379D" w14:textId="77777777" w:rsidR="00FF32CE" w:rsidRPr="00362596" w:rsidRDefault="00FF32CE" w:rsidP="00FF32CE">
      <w:pPr>
        <w:rPr>
          <w:sz w:val="16"/>
        </w:rPr>
      </w:pPr>
      <w:r w:rsidRPr="00362596">
        <w:rPr>
          <w:sz w:val="16"/>
        </w:rPr>
        <w:t>I understand why the “</w:t>
      </w:r>
      <w:hyperlink r:id="rId11"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38465A9A" w14:textId="77777777" w:rsidR="00FF32CE" w:rsidRPr="00362596" w:rsidRDefault="00FF32CE" w:rsidP="00FF32CE">
      <w:pPr>
        <w:rPr>
          <w:sz w:val="16"/>
        </w:rPr>
      </w:pPr>
      <w:r w:rsidRPr="00362596">
        <w:rPr>
          <w:sz w:val="16"/>
        </w:rPr>
        <w:t>Perhaps most worrisome is the apparent cooling of relations between European NATO allies and the United States, which has compelled German Chancellor </w:t>
      </w:r>
      <w:hyperlink r:id="rId12"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7E0E943E" w14:textId="77777777" w:rsidR="00FF32CE" w:rsidRPr="00A06588" w:rsidRDefault="00FF32CE" w:rsidP="00FF32C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105A079C" w14:textId="77777777" w:rsidR="00FF32CE" w:rsidRPr="00362596" w:rsidRDefault="00FF32CE" w:rsidP="00FF32C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68E2B387" w14:textId="77777777" w:rsidR="00FF32CE" w:rsidRPr="00362596" w:rsidRDefault="00FF32CE" w:rsidP="00FF32C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3" w:tgtFrame="_blank" w:history="1">
        <w:r w:rsidRPr="00A06588">
          <w:rPr>
            <w:rStyle w:val="Emphasis"/>
            <w:highlight w:val="cyan"/>
          </w:rPr>
          <w:t>nuclear war</w:t>
        </w:r>
      </w:hyperlink>
      <w:r w:rsidRPr="00A06588">
        <w:rPr>
          <w:rStyle w:val="Emphasis"/>
          <w:highlight w:val="cyan"/>
        </w:rPr>
        <w:t>.</w:t>
      </w:r>
    </w:p>
    <w:p w14:paraId="5C0E234C" w14:textId="77777777" w:rsidR="00FF32CE" w:rsidRPr="009174B5" w:rsidRDefault="00FF32CE" w:rsidP="00FF32CE">
      <w:pPr>
        <w:rPr>
          <w:sz w:val="16"/>
        </w:rPr>
      </w:pPr>
    </w:p>
    <w:p w14:paraId="256D11F9" w14:textId="77777777" w:rsidR="00FF32CE" w:rsidRPr="00A06588" w:rsidRDefault="00FF32CE" w:rsidP="00FF32CE">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64573E7E" w14:textId="77777777" w:rsidR="00FF32CE" w:rsidRPr="00A06588" w:rsidRDefault="00FF32CE" w:rsidP="00FF32CE">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02055B18" w14:textId="77777777" w:rsidR="00FF32CE" w:rsidRPr="00A06588" w:rsidRDefault="00FF32CE" w:rsidP="00FF32CE">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228449BD" w14:textId="77777777" w:rsidR="00FF32CE" w:rsidRPr="00A06588" w:rsidRDefault="00FF32CE" w:rsidP="00FF32CE">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480D9CF9" w14:textId="77777777" w:rsidR="00FF32CE" w:rsidRPr="009174B5" w:rsidRDefault="00FF32CE" w:rsidP="00FF32CE">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a majority of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4D4BC79C" w14:textId="77777777" w:rsidR="00FF32CE" w:rsidRPr="009174B5" w:rsidRDefault="00FF32CE" w:rsidP="00FF32CE">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These catastrophes can have natural causes, like an asteroid impact or a supervolcano, or be human-made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6F358CA0" w14:textId="77777777" w:rsidR="00FF32CE" w:rsidRPr="009174B5" w:rsidRDefault="00FF32CE" w:rsidP="00FF32CE">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7460D7F9" w14:textId="77777777" w:rsidR="00FF32CE" w:rsidRPr="009174B5" w:rsidRDefault="00FF32CE" w:rsidP="00FF32CE">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424A636B" w14:textId="77777777" w:rsidR="00FF32CE" w:rsidRPr="009174B5" w:rsidRDefault="00FF32CE" w:rsidP="00FF32CE">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3AD4D25E" w14:textId="77777777" w:rsidR="00FF32CE" w:rsidRPr="009174B5" w:rsidRDefault="00FF32CE" w:rsidP="00FF32CE">
      <w:pPr>
        <w:rPr>
          <w:sz w:val="16"/>
        </w:rPr>
      </w:pPr>
      <w:r w:rsidRPr="009174B5">
        <w:rPr>
          <w:sz w:val="16"/>
        </w:rPr>
        <w:t>Singleton hypothesis</w:t>
      </w:r>
    </w:p>
    <w:p w14:paraId="11973977" w14:textId="77777777" w:rsidR="00FF32CE" w:rsidRPr="009174B5" w:rsidRDefault="00FF32CE" w:rsidP="00FF32CE">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7184517C" w14:textId="77777777" w:rsidR="00FF32CE" w:rsidRPr="009174B5" w:rsidRDefault="00FF32CE" w:rsidP="00FF32CE">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technologies  –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7C36F848" w14:textId="77777777" w:rsidR="00FF32CE" w:rsidRPr="00A06588" w:rsidRDefault="00FF32CE" w:rsidP="00FF32CE">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63DFD445" w14:textId="77777777" w:rsidR="00FF32CE" w:rsidRPr="009174B5" w:rsidRDefault="00FF32CE" w:rsidP="00FF32CE">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1CDF4D7C" w14:textId="77777777" w:rsidR="00FF32CE" w:rsidRPr="00835B9A" w:rsidRDefault="00FF32CE" w:rsidP="00FF32CE">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3DAC4F89" w14:textId="77777777" w:rsidR="00FF32CE" w:rsidRPr="00A06588" w:rsidRDefault="00FF32CE" w:rsidP="00FF32CE">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NATO’s global peace is unraveling and we can’t see it, July 15, https://www.brookings.edu/blog/order-from-chaos/2018/07/15/natos-global-peace-is-unraveling-and-we-cant-see-it/]</w:t>
      </w:r>
    </w:p>
    <w:p w14:paraId="16740B2C" w14:textId="77777777" w:rsidR="00FF32CE" w:rsidRPr="00A06588" w:rsidRDefault="00FF32CE" w:rsidP="00FF32CE">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7CDD46A3" w14:textId="77777777" w:rsidR="00FF32CE" w:rsidRPr="00A06588" w:rsidRDefault="00FF32CE" w:rsidP="00FF32CE">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4FEBC922" w14:textId="77777777" w:rsidR="00FF32CE" w:rsidRPr="009174B5" w:rsidRDefault="00FF32CE" w:rsidP="00FF32CE">
      <w:pPr>
        <w:rPr>
          <w:sz w:val="16"/>
        </w:rPr>
      </w:pPr>
      <w:r w:rsidRPr="009174B5">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2390092D" w14:textId="77777777" w:rsidR="00FF32CE" w:rsidRPr="009174B5" w:rsidRDefault="00FF32CE" w:rsidP="00FF32CE">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67BCC56F" w14:textId="77777777" w:rsidR="00FF32CE" w:rsidRPr="009174B5" w:rsidRDefault="00FF32CE" w:rsidP="00FF32CE">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4FEF151B" w14:textId="77777777" w:rsidR="00FF32CE" w:rsidRPr="009174B5" w:rsidRDefault="00FF32CE" w:rsidP="00FF32CE">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22098839" w14:textId="77777777" w:rsidR="00FF32CE" w:rsidRPr="009174B5" w:rsidRDefault="00FF32CE" w:rsidP="00FF32CE">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62BBBD42" w14:textId="77777777" w:rsidR="00FF32CE" w:rsidRPr="009174B5" w:rsidRDefault="00FF32CE" w:rsidP="00FF32CE">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575882EA" w14:textId="77777777" w:rsidR="00FF32CE" w:rsidRPr="009174B5" w:rsidRDefault="00FF32CE" w:rsidP="00FF32CE">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79A32119" w14:textId="77777777" w:rsidR="00FF32CE" w:rsidRPr="009174B5" w:rsidRDefault="00FF32CE" w:rsidP="00FF32CE">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r w:rsidRPr="00A06588">
        <w:rPr>
          <w:rStyle w:val="StyleUnderline"/>
          <w:highlight w:val="cyan"/>
        </w:rPr>
        <w:t xml:space="preserve">set in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0239B0F9" w14:textId="77777777" w:rsidR="00FF32CE" w:rsidRPr="00A06588" w:rsidRDefault="00FF32CE" w:rsidP="00FF32CE">
      <w:pPr>
        <w:pStyle w:val="Heading4"/>
        <w:rPr>
          <w:rFonts w:cs="Arial"/>
        </w:rPr>
      </w:pPr>
      <w:r w:rsidRPr="00A06588">
        <w:rPr>
          <w:rFonts w:cs="Arial"/>
        </w:rPr>
        <w:t xml:space="preserve">European authoritarianism breaks the EU </w:t>
      </w:r>
      <w:r>
        <w:rPr>
          <w:rFonts w:cs="Arial"/>
        </w:rPr>
        <w:t>(skip to last card if not enough time)</w:t>
      </w:r>
    </w:p>
    <w:p w14:paraId="7A4701B7" w14:textId="77777777" w:rsidR="00FF32CE" w:rsidRPr="00A06588" w:rsidRDefault="00FF32CE" w:rsidP="00FF32CE">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1119D1B5" w14:textId="77777777" w:rsidR="00FF32CE" w:rsidRPr="00A06588" w:rsidRDefault="00FF32CE" w:rsidP="00FF32CE">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268EB97D" w14:textId="77777777" w:rsidR="00FF32CE" w:rsidRPr="00A06588" w:rsidRDefault="00FF32CE" w:rsidP="00FF32CE">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4C6EB4BF" w14:textId="77777777" w:rsidR="00FF32CE" w:rsidRPr="00A06588" w:rsidRDefault="00FF32CE" w:rsidP="00FF32CE">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4E18D00A" w14:textId="77777777" w:rsidR="00FF32CE" w:rsidRPr="00A06588" w:rsidRDefault="00FF32CE" w:rsidP="00FF32CE">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28F1E281" w14:textId="77777777" w:rsidR="00FF32CE" w:rsidRPr="00A06588" w:rsidRDefault="00FF32CE" w:rsidP="00FF32CE">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628B44A8" w14:textId="77777777" w:rsidR="00FF32CE" w:rsidRPr="00A06588" w:rsidRDefault="00FF32CE" w:rsidP="00FF32CE">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13D5BA0D" w14:textId="77777777" w:rsidR="00FF32CE" w:rsidRPr="00A06588" w:rsidRDefault="00FF32CE" w:rsidP="00FF32CE">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094F301C" w14:textId="77777777" w:rsidR="00FF32CE" w:rsidRPr="00A06588" w:rsidRDefault="00FF32CE" w:rsidP="00FF32CE">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3DF55C2B" w14:textId="77777777" w:rsidR="00FF32CE" w:rsidRPr="00A06588" w:rsidRDefault="00FF32CE" w:rsidP="00FF32CE">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08DDA7BB" w14:textId="77777777" w:rsidR="00FF32CE" w:rsidRPr="00336AF5" w:rsidRDefault="00FF32CE" w:rsidP="00FF32CE">
      <w:pPr>
        <w:pStyle w:val="Heading4"/>
      </w:pPr>
      <w:r>
        <w:t xml:space="preserve">Ensuring the </w:t>
      </w:r>
      <w:r>
        <w:rPr>
          <w:u w:val="single"/>
        </w:rPr>
        <w:t>right to strike</w:t>
      </w:r>
      <w:r>
        <w:t xml:space="preserve"> solves democracy and </w:t>
      </w:r>
      <w:r>
        <w:rPr>
          <w:u w:val="single"/>
        </w:rPr>
        <w:t>inequality</w:t>
      </w:r>
      <w:r>
        <w:t xml:space="preserve"> </w:t>
      </w:r>
    </w:p>
    <w:p w14:paraId="3A7856B3" w14:textId="77777777" w:rsidR="00FF32CE" w:rsidRPr="001D4DEF" w:rsidRDefault="00FF32CE" w:rsidP="00FF32CE">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35A2D97C" w14:textId="77777777" w:rsidR="00FF32CE" w:rsidRPr="00336AF5" w:rsidRDefault="00FF32CE" w:rsidP="00FF32CE">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437E3653" w14:textId="77777777" w:rsidR="00FF32CE" w:rsidRPr="00336AF5" w:rsidRDefault="00FF32CE" w:rsidP="00FF32CE">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5BF6E48B" w14:textId="77777777" w:rsidR="00FF32CE" w:rsidRPr="00336AF5" w:rsidRDefault="00FF32CE" w:rsidP="00FF32CE">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29AA92E5" w14:textId="77777777" w:rsidR="00FF32CE" w:rsidRPr="00A509A5" w:rsidRDefault="00FF32CE" w:rsidP="00FF32CE">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3BC8FB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FA41BC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34228C"/>
    <w:multiLevelType w:val="hybridMultilevel"/>
    <w:tmpl w:val="C9E27F6E"/>
    <w:lvl w:ilvl="0" w:tplc="CC06A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E3994"/>
    <w:multiLevelType w:val="hybridMultilevel"/>
    <w:tmpl w:val="C2B2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2E7B09"/>
    <w:multiLevelType w:val="hybridMultilevel"/>
    <w:tmpl w:val="3EF48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37"/>
  </w:num>
  <w:num w:numId="14">
    <w:abstractNumId w:val="21"/>
  </w:num>
  <w:num w:numId="15">
    <w:abstractNumId w:val="41"/>
  </w:num>
  <w:num w:numId="16">
    <w:abstractNumId w:val="27"/>
  </w:num>
  <w:num w:numId="17">
    <w:abstractNumId w:val="31"/>
  </w:num>
  <w:num w:numId="18">
    <w:abstractNumId w:val="43"/>
  </w:num>
  <w:num w:numId="19">
    <w:abstractNumId w:val="38"/>
  </w:num>
  <w:num w:numId="20">
    <w:abstractNumId w:val="13"/>
  </w:num>
  <w:num w:numId="21">
    <w:abstractNumId w:val="15"/>
  </w:num>
  <w:num w:numId="22">
    <w:abstractNumId w:val="40"/>
  </w:num>
  <w:num w:numId="23">
    <w:abstractNumId w:val="32"/>
  </w:num>
  <w:num w:numId="24">
    <w:abstractNumId w:val="44"/>
  </w:num>
  <w:num w:numId="25">
    <w:abstractNumId w:val="30"/>
  </w:num>
  <w:num w:numId="26">
    <w:abstractNumId w:val="16"/>
  </w:num>
  <w:num w:numId="27">
    <w:abstractNumId w:val="42"/>
  </w:num>
  <w:num w:numId="28">
    <w:abstractNumId w:val="33"/>
  </w:num>
  <w:num w:numId="29">
    <w:abstractNumId w:val="34"/>
  </w:num>
  <w:num w:numId="30">
    <w:abstractNumId w:val="25"/>
  </w:num>
  <w:num w:numId="31">
    <w:abstractNumId w:val="24"/>
  </w:num>
  <w:num w:numId="32">
    <w:abstractNumId w:val="29"/>
  </w:num>
  <w:num w:numId="33">
    <w:abstractNumId w:val="26"/>
  </w:num>
  <w:num w:numId="34">
    <w:abstractNumId w:val="11"/>
  </w:num>
  <w:num w:numId="35">
    <w:abstractNumId w:val="22"/>
  </w:num>
  <w:num w:numId="36">
    <w:abstractNumId w:val="35"/>
  </w:num>
  <w:num w:numId="37">
    <w:abstractNumId w:val="12"/>
  </w:num>
  <w:num w:numId="38">
    <w:abstractNumId w:val="23"/>
  </w:num>
  <w:num w:numId="39">
    <w:abstractNumId w:val="14"/>
  </w:num>
  <w:num w:numId="40">
    <w:abstractNumId w:val="18"/>
  </w:num>
  <w:num w:numId="41">
    <w:abstractNumId w:val="17"/>
  </w:num>
  <w:num w:numId="42">
    <w:abstractNumId w:val="20"/>
  </w:num>
  <w:num w:numId="43">
    <w:abstractNumId w:val="19"/>
  </w:num>
  <w:num w:numId="44">
    <w:abstractNumId w:val="36"/>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32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AD644"/>
  <w14:defaultImageDpi w14:val="300"/>
  <w15:docId w15:val="{5828CD9C-8144-C443-BE4F-B2752DC6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32CE"/>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F32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F32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F32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FF32CE"/>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FF32C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FF32C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FF32C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FF32C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FF32C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FF32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2CE"/>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F32CE"/>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F32C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FF32C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FF32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32C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FF32C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FF32C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F32CE"/>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FF32CE"/>
    <w:rPr>
      <w:color w:val="auto"/>
      <w:u w:val="none"/>
    </w:rPr>
  </w:style>
  <w:style w:type="paragraph" w:styleId="DocumentMap">
    <w:name w:val="Document Map"/>
    <w:basedOn w:val="Normal"/>
    <w:link w:val="DocumentMapChar"/>
    <w:uiPriority w:val="99"/>
    <w:unhideWhenUsed/>
    <w:rsid w:val="00FF32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F32CE"/>
    <w:rPr>
      <w:rFonts w:ascii="Lucida Grande" w:hAnsi="Lucida Grande" w:cs="Lucida Grande"/>
    </w:rPr>
  </w:style>
  <w:style w:type="character" w:customStyle="1" w:styleId="Heading5Char">
    <w:name w:val="Heading 5 Char"/>
    <w:aliases w:val="Text Char"/>
    <w:basedOn w:val="DefaultParagraphFont"/>
    <w:link w:val="Heading5"/>
    <w:uiPriority w:val="99"/>
    <w:rsid w:val="00FF32C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FF32C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FF32C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FF32C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FF32C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FF32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FF32C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F32CE"/>
    <w:rPr>
      <w:color w:val="605E5C"/>
      <w:shd w:val="clear" w:color="auto" w:fill="E1DFDD"/>
    </w:rPr>
  </w:style>
  <w:style w:type="paragraph" w:customStyle="1" w:styleId="textbold">
    <w:name w:val="text bold"/>
    <w:basedOn w:val="Normal"/>
    <w:uiPriority w:val="7"/>
    <w:qFormat/>
    <w:rsid w:val="00FF32C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FF32CE"/>
    <w:rPr>
      <w:u w:val="single"/>
    </w:rPr>
  </w:style>
  <w:style w:type="paragraph" w:styleId="ListParagraph">
    <w:name w:val="List Paragraph"/>
    <w:aliases w:val="6 font"/>
    <w:basedOn w:val="Normal"/>
    <w:uiPriority w:val="99"/>
    <w:unhideWhenUsed/>
    <w:qFormat/>
    <w:rsid w:val="00FF32CE"/>
    <w:pPr>
      <w:ind w:left="720"/>
      <w:contextualSpacing/>
    </w:pPr>
  </w:style>
  <w:style w:type="paragraph" w:customStyle="1" w:styleId="Emphasize">
    <w:name w:val="Emphasize"/>
    <w:basedOn w:val="Normal"/>
    <w:uiPriority w:val="7"/>
    <w:qFormat/>
    <w:rsid w:val="00FF32CE"/>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FF32C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FF32CE"/>
    <w:rPr>
      <w:color w:val="808080"/>
    </w:rPr>
  </w:style>
  <w:style w:type="paragraph" w:styleId="BalloonText">
    <w:name w:val="Balloon Text"/>
    <w:basedOn w:val="Normal"/>
    <w:link w:val="BalloonTextChar"/>
    <w:uiPriority w:val="99"/>
    <w:unhideWhenUsed/>
    <w:rsid w:val="00FF32CE"/>
    <w:rPr>
      <w:rFonts w:ascii="Segoe UI" w:hAnsi="Segoe UI" w:cs="Segoe UI"/>
      <w:sz w:val="18"/>
      <w:szCs w:val="18"/>
    </w:rPr>
  </w:style>
  <w:style w:type="character" w:customStyle="1" w:styleId="BalloonTextChar">
    <w:name w:val="Balloon Text Char"/>
    <w:basedOn w:val="DefaultParagraphFont"/>
    <w:link w:val="BalloonText"/>
    <w:uiPriority w:val="99"/>
    <w:rsid w:val="00FF32CE"/>
    <w:rPr>
      <w:rFonts w:ascii="Segoe UI" w:hAnsi="Segoe UI" w:cs="Segoe UI"/>
      <w:sz w:val="18"/>
      <w:szCs w:val="18"/>
    </w:rPr>
  </w:style>
  <w:style w:type="character" w:styleId="CommentReference">
    <w:name w:val="annotation reference"/>
    <w:basedOn w:val="DefaultParagraphFont"/>
    <w:uiPriority w:val="99"/>
    <w:unhideWhenUsed/>
    <w:rsid w:val="00FF32CE"/>
    <w:rPr>
      <w:sz w:val="16"/>
      <w:szCs w:val="16"/>
    </w:rPr>
  </w:style>
  <w:style w:type="paragraph" w:styleId="CommentText">
    <w:name w:val="annotation text"/>
    <w:basedOn w:val="Normal"/>
    <w:link w:val="CommentTextChar"/>
    <w:uiPriority w:val="99"/>
    <w:unhideWhenUsed/>
    <w:rsid w:val="00FF32CE"/>
    <w:rPr>
      <w:sz w:val="20"/>
      <w:szCs w:val="20"/>
    </w:rPr>
  </w:style>
  <w:style w:type="character" w:customStyle="1" w:styleId="CommentTextChar">
    <w:name w:val="Comment Text Char"/>
    <w:basedOn w:val="DefaultParagraphFont"/>
    <w:link w:val="CommentText"/>
    <w:uiPriority w:val="99"/>
    <w:rsid w:val="00FF32CE"/>
    <w:rPr>
      <w:rFonts w:ascii="Calibri" w:hAnsi="Calibri"/>
      <w:sz w:val="20"/>
      <w:szCs w:val="20"/>
    </w:rPr>
  </w:style>
  <w:style w:type="paragraph" w:styleId="CommentSubject">
    <w:name w:val="annotation subject"/>
    <w:basedOn w:val="CommentText"/>
    <w:next w:val="CommentText"/>
    <w:link w:val="CommentSubjectChar"/>
    <w:uiPriority w:val="99"/>
    <w:unhideWhenUsed/>
    <w:rsid w:val="00FF32CE"/>
    <w:rPr>
      <w:b/>
      <w:bCs/>
    </w:rPr>
  </w:style>
  <w:style w:type="character" w:customStyle="1" w:styleId="CommentSubjectChar">
    <w:name w:val="Comment Subject Char"/>
    <w:basedOn w:val="CommentTextChar"/>
    <w:link w:val="CommentSubject"/>
    <w:uiPriority w:val="99"/>
    <w:rsid w:val="00FF32CE"/>
    <w:rPr>
      <w:rFonts w:ascii="Calibri" w:hAnsi="Calibri"/>
      <w:b/>
      <w:bCs/>
      <w:sz w:val="20"/>
      <w:szCs w:val="20"/>
    </w:rPr>
  </w:style>
  <w:style w:type="character" w:customStyle="1" w:styleId="Style11pt">
    <w:name w:val="Style 11 pt"/>
    <w:rsid w:val="00FF32CE"/>
    <w:rPr>
      <w:sz w:val="20"/>
    </w:rPr>
  </w:style>
  <w:style w:type="character" w:customStyle="1" w:styleId="Style11ptUnderline">
    <w:name w:val="Style 11 pt Underline"/>
    <w:rsid w:val="00FF32CE"/>
    <w:rPr>
      <w:sz w:val="20"/>
      <w:u w:val="single"/>
    </w:rPr>
  </w:style>
  <w:style w:type="paragraph" w:customStyle="1" w:styleId="StyleStyle411pt">
    <w:name w:val="Style Style4 + 11 pt"/>
    <w:basedOn w:val="Normal"/>
    <w:link w:val="StyleStyle411ptChar"/>
    <w:qFormat/>
    <w:rsid w:val="00FF32CE"/>
    <w:rPr>
      <w:rFonts w:eastAsia="Times New Roman" w:cs="Times New Roman"/>
      <w:u w:val="single"/>
    </w:rPr>
  </w:style>
  <w:style w:type="character" w:customStyle="1" w:styleId="StyleStyle411ptChar">
    <w:name w:val="Style Style4 + 11 pt Char"/>
    <w:link w:val="StyleStyle411pt"/>
    <w:rsid w:val="00FF32CE"/>
    <w:rPr>
      <w:rFonts w:ascii="Calibri" w:eastAsia="Times New Roman" w:hAnsi="Calibri" w:cs="Times New Roman"/>
      <w:sz w:val="22"/>
      <w:u w:val="single"/>
    </w:rPr>
  </w:style>
  <w:style w:type="character" w:customStyle="1" w:styleId="Style11ptItalicUnderline">
    <w:name w:val="Style 11 pt Italic Underline"/>
    <w:rsid w:val="00FF32CE"/>
    <w:rPr>
      <w:i/>
      <w:iCs/>
      <w:sz w:val="20"/>
      <w:u w:val="single"/>
    </w:rPr>
  </w:style>
  <w:style w:type="character" w:customStyle="1" w:styleId="Style11ptItalic">
    <w:name w:val="Style 11 pt Italic"/>
    <w:rsid w:val="00FF32CE"/>
    <w:rPr>
      <w:rFonts w:ascii="Times New Roman" w:hAnsi="Times New Roman" w:cs="Times New Roman" w:hint="default"/>
      <w:i/>
      <w:iCs/>
      <w:sz w:val="20"/>
    </w:rPr>
  </w:style>
  <w:style w:type="paragraph" w:customStyle="1" w:styleId="UnderlinePara">
    <w:name w:val="Underline Para"/>
    <w:basedOn w:val="Normal"/>
    <w:uiPriority w:val="6"/>
    <w:qFormat/>
    <w:rsid w:val="00FF32CE"/>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FF32CE"/>
    <w:pPr>
      <w:ind w:left="288" w:right="288"/>
    </w:pPr>
    <w:rPr>
      <w:rFonts w:cs="Calibri"/>
    </w:rPr>
  </w:style>
  <w:style w:type="character" w:customStyle="1" w:styleId="cardtextChar">
    <w:name w:val="card text Char"/>
    <w:basedOn w:val="DefaultParagraphFont"/>
    <w:link w:val="cardtext"/>
    <w:uiPriority w:val="99"/>
    <w:rsid w:val="00FF32CE"/>
    <w:rPr>
      <w:rFonts w:ascii="Calibri" w:hAnsi="Calibri" w:cs="Calibri"/>
      <w:sz w:val="22"/>
    </w:rPr>
  </w:style>
  <w:style w:type="character" w:customStyle="1" w:styleId="m4841727538114946087gmail-styleunderline">
    <w:name w:val="m_4841727538114946087gmail-styleunderline"/>
    <w:basedOn w:val="DefaultParagraphFont"/>
    <w:rsid w:val="00FF32CE"/>
  </w:style>
  <w:style w:type="paragraph" w:customStyle="1" w:styleId="BreakTag">
    <w:name w:val="Break Tag"/>
    <w:basedOn w:val="Normal"/>
    <w:autoRedefine/>
    <w:uiPriority w:val="4"/>
    <w:qFormat/>
    <w:rsid w:val="00FF32CE"/>
    <w:pPr>
      <w:spacing w:before="240"/>
    </w:pPr>
    <w:rPr>
      <w:rFonts w:cs="Calibri"/>
      <w:b/>
      <w:sz w:val="26"/>
    </w:rPr>
  </w:style>
  <w:style w:type="paragraph" w:customStyle="1" w:styleId="BreakBlock">
    <w:name w:val="Break Block"/>
    <w:basedOn w:val="Normal"/>
    <w:link w:val="BreakBlockChar"/>
    <w:autoRedefine/>
    <w:qFormat/>
    <w:rsid w:val="00FF32C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FF32CE"/>
    <w:rPr>
      <w:rFonts w:ascii="Arial Bold" w:hAnsi="Arial Bold" w:cs="Calibri"/>
      <w:b/>
      <w:caps/>
      <w:sz w:val="32"/>
      <w:u w:val="single"/>
    </w:rPr>
  </w:style>
  <w:style w:type="character" w:customStyle="1" w:styleId="Mention1">
    <w:name w:val="Mention1"/>
    <w:basedOn w:val="DefaultParagraphFont"/>
    <w:uiPriority w:val="99"/>
    <w:semiHidden/>
    <w:unhideWhenUsed/>
    <w:rsid w:val="00FF32CE"/>
    <w:rPr>
      <w:color w:val="2B579A"/>
      <w:shd w:val="clear" w:color="auto" w:fill="E6E6E6"/>
    </w:rPr>
  </w:style>
  <w:style w:type="character" w:customStyle="1" w:styleId="UnresolvedMention1">
    <w:name w:val="Unresolved Mention1"/>
    <w:basedOn w:val="DefaultParagraphFont"/>
    <w:uiPriority w:val="99"/>
    <w:unhideWhenUsed/>
    <w:rsid w:val="00FF32CE"/>
    <w:rPr>
      <w:color w:val="808080"/>
      <w:shd w:val="clear" w:color="auto" w:fill="E6E6E6"/>
    </w:rPr>
  </w:style>
  <w:style w:type="paragraph" w:customStyle="1" w:styleId="evidencetext">
    <w:name w:val="evidence text"/>
    <w:basedOn w:val="Normal"/>
    <w:link w:val="evidencetextChar1"/>
    <w:qFormat/>
    <w:rsid w:val="00FF32CE"/>
    <w:pPr>
      <w:ind w:left="432" w:right="432"/>
    </w:pPr>
    <w:rPr>
      <w:rFonts w:cs="Calibri"/>
      <w:color w:val="000000"/>
      <w:lang w:val="x-none" w:eastAsia="x-none"/>
    </w:rPr>
  </w:style>
  <w:style w:type="character" w:customStyle="1" w:styleId="evidencetextChar1">
    <w:name w:val="evidence text Char1"/>
    <w:link w:val="evidencetext"/>
    <w:rsid w:val="00FF32CE"/>
    <w:rPr>
      <w:rFonts w:ascii="Calibri" w:hAnsi="Calibri" w:cs="Calibri"/>
      <w:color w:val="000000"/>
      <w:sz w:val="22"/>
      <w:lang w:val="x-none" w:eastAsia="x-none"/>
    </w:rPr>
  </w:style>
  <w:style w:type="character" w:customStyle="1" w:styleId="Author-Date">
    <w:name w:val="Author-Date"/>
    <w:qFormat/>
    <w:rsid w:val="00FF32CE"/>
    <w:rPr>
      <w:b/>
      <w:sz w:val="24"/>
    </w:rPr>
  </w:style>
  <w:style w:type="paragraph" w:customStyle="1" w:styleId="Nothing">
    <w:name w:val="Nothing"/>
    <w:link w:val="NothingChar"/>
    <w:qFormat/>
    <w:rsid w:val="00FF32C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Non Read Text,Debate Normal"/>
    <w:basedOn w:val="Normal"/>
    <w:link w:val="TitleChar1"/>
    <w:qFormat/>
    <w:rsid w:val="00FF32CE"/>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aliases w:val="Non Read Text Char,Debate Normal Char"/>
    <w:basedOn w:val="DefaultParagraphFont"/>
    <w:uiPriority w:val="99"/>
    <w:qFormat/>
    <w:rsid w:val="00FF32C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1,Debate Normal Char1"/>
    <w:basedOn w:val="DefaultParagraphFont"/>
    <w:link w:val="Title"/>
    <w:rsid w:val="00FF32CE"/>
    <w:rPr>
      <w:rFonts w:ascii="Calibri" w:hAnsi="Calibri" w:cs="Calibri"/>
      <w:u w:val="single"/>
    </w:rPr>
  </w:style>
  <w:style w:type="paragraph" w:customStyle="1" w:styleId="Style4">
    <w:name w:val="Style4"/>
    <w:basedOn w:val="Normal"/>
    <w:link w:val="Style4Char"/>
    <w:qFormat/>
    <w:rsid w:val="00FF32CE"/>
    <w:rPr>
      <w:rFonts w:eastAsia="Times New Roman" w:cs="Calibri"/>
      <w:u w:val="single"/>
    </w:rPr>
  </w:style>
  <w:style w:type="character" w:customStyle="1" w:styleId="Style4Char">
    <w:name w:val="Style4 Char"/>
    <w:link w:val="Style4"/>
    <w:rsid w:val="00FF32C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FF32CE"/>
    <w:rPr>
      <w:rFonts w:ascii="Georgia" w:hAnsi="Georgia" w:cs="Calibri"/>
    </w:rPr>
  </w:style>
  <w:style w:type="character" w:customStyle="1" w:styleId="term">
    <w:name w:val="term"/>
    <w:basedOn w:val="DefaultParagraphFont"/>
    <w:rsid w:val="00FF32CE"/>
  </w:style>
  <w:style w:type="character" w:customStyle="1" w:styleId="Style1Char">
    <w:name w:val="Style1 Char"/>
    <w:rsid w:val="00FF32CE"/>
    <w:rPr>
      <w:rFonts w:ascii="Times New Roman" w:eastAsia="SimSun" w:hAnsi="Times New Roman" w:cs="Times New Roman"/>
      <w:sz w:val="20"/>
      <w:szCs w:val="24"/>
      <w:u w:val="single"/>
      <w:lang w:eastAsia="zh-CN"/>
    </w:rPr>
  </w:style>
  <w:style w:type="character" w:customStyle="1" w:styleId="Styleunderline11pt">
    <w:name w:val="Style underline + 11 pt"/>
    <w:rsid w:val="00FF32CE"/>
    <w:rPr>
      <w:rFonts w:ascii="Times New Roman" w:hAnsi="Times New Roman"/>
      <w:sz w:val="20"/>
      <w:u w:val="single"/>
    </w:rPr>
  </w:style>
  <w:style w:type="paragraph" w:customStyle="1" w:styleId="Stylecard11pt">
    <w:name w:val="Style card + 11 pt"/>
    <w:basedOn w:val="Normal"/>
    <w:link w:val="Stylecard11ptChar"/>
    <w:qFormat/>
    <w:rsid w:val="00FF32CE"/>
    <w:pPr>
      <w:ind w:left="288" w:right="288"/>
    </w:pPr>
    <w:rPr>
      <w:rFonts w:ascii="Georgia" w:eastAsia="SimSun" w:hAnsi="Georgia" w:cs="Calibri"/>
      <w:lang w:eastAsia="zh-CN"/>
    </w:rPr>
  </w:style>
  <w:style w:type="character" w:customStyle="1" w:styleId="Stylecard11ptChar">
    <w:name w:val="Style card + 11 pt Char"/>
    <w:link w:val="Stylecard11pt"/>
    <w:rsid w:val="00FF32CE"/>
    <w:rPr>
      <w:rFonts w:ascii="Georgia" w:eastAsia="SimSun" w:hAnsi="Georgia" w:cs="Calibri"/>
      <w:sz w:val="22"/>
      <w:lang w:eastAsia="zh-CN"/>
    </w:rPr>
  </w:style>
  <w:style w:type="paragraph" w:customStyle="1" w:styleId="Minimize">
    <w:name w:val="Minimize"/>
    <w:basedOn w:val="Normal"/>
    <w:next w:val="Normal"/>
    <w:link w:val="MinimizeChar"/>
    <w:qFormat/>
    <w:rsid w:val="00FF32C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FF32C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FF32CE"/>
    <w:rPr>
      <w:rFonts w:ascii="Arial" w:eastAsiaTheme="minorHAnsi" w:hAnsi="Arial" w:cs="Arial"/>
      <w:sz w:val="22"/>
      <w:szCs w:val="22"/>
      <w:u w:val="single"/>
    </w:rPr>
  </w:style>
  <w:style w:type="character" w:customStyle="1" w:styleId="byline">
    <w:name w:val="byline"/>
    <w:basedOn w:val="DefaultParagraphFont"/>
    <w:rsid w:val="00FF32C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FF32CE"/>
    <w:rPr>
      <w:rFonts w:ascii="Arial" w:hAnsi="Arial"/>
      <w:b/>
      <w:sz w:val="24"/>
      <w:szCs w:val="22"/>
      <w:u w:val="single"/>
    </w:rPr>
  </w:style>
  <w:style w:type="character" w:customStyle="1" w:styleId="Style11ptBoldUnderline">
    <w:name w:val="Style 11 pt Bold Underline"/>
    <w:rsid w:val="00FF32CE"/>
    <w:rPr>
      <w:b/>
      <w:bCs/>
      <w:sz w:val="20"/>
      <w:u w:val="single"/>
    </w:rPr>
  </w:style>
  <w:style w:type="paragraph" w:customStyle="1" w:styleId="StyleStyle411ptBold">
    <w:name w:val="Style Style4 + 11 pt Bold"/>
    <w:basedOn w:val="Normal"/>
    <w:link w:val="StyleStyle411ptBoldChar"/>
    <w:qFormat/>
    <w:rsid w:val="00FF32CE"/>
    <w:rPr>
      <w:rFonts w:eastAsia="Times New Roman" w:cs="Calibri"/>
      <w:b/>
      <w:bCs/>
      <w:u w:val="single"/>
    </w:rPr>
  </w:style>
  <w:style w:type="character" w:customStyle="1" w:styleId="StyleStyle411ptBoldChar">
    <w:name w:val="Style Style4 + 11 pt Bold Char"/>
    <w:basedOn w:val="DefaultParagraphFont"/>
    <w:link w:val="StyleStyle411ptBold"/>
    <w:rsid w:val="00FF32C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FF32CE"/>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FF32CE"/>
    <w:rPr>
      <w:rFonts w:ascii="Calibri" w:eastAsia="Times New Roman" w:hAnsi="Calibri" w:cs="Calibri"/>
      <w:b/>
      <w:sz w:val="32"/>
      <w:szCs w:val="20"/>
      <w:u w:val="single"/>
    </w:rPr>
  </w:style>
  <w:style w:type="character" w:customStyle="1" w:styleId="Emphasis2">
    <w:name w:val="Emphasis2"/>
    <w:basedOn w:val="DefaultParagraphFont"/>
    <w:rsid w:val="00FF32CE"/>
    <w:rPr>
      <w:rFonts w:ascii="Franklin Gothic Heavy" w:hAnsi="Franklin Gothic Heavy"/>
      <w:iCs/>
      <w:u w:val="single"/>
    </w:rPr>
  </w:style>
  <w:style w:type="paragraph" w:customStyle="1" w:styleId="Cards">
    <w:name w:val="Cards"/>
    <w:basedOn w:val="Normal"/>
    <w:link w:val="CardsChar1"/>
    <w:qFormat/>
    <w:rsid w:val="00FF32C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F32CE"/>
    <w:rPr>
      <w:rFonts w:ascii="Times New Roman" w:eastAsia="Times New Roman" w:hAnsi="Times New Roman" w:cs="Times New Roman"/>
      <w:sz w:val="20"/>
      <w:szCs w:val="24"/>
    </w:rPr>
  </w:style>
  <w:style w:type="paragraph" w:styleId="Header">
    <w:name w:val="header"/>
    <w:basedOn w:val="Normal"/>
    <w:link w:val="HeaderChar"/>
    <w:uiPriority w:val="99"/>
    <w:qFormat/>
    <w:rsid w:val="00FF32CE"/>
    <w:pPr>
      <w:tabs>
        <w:tab w:val="center" w:pos="4680"/>
        <w:tab w:val="right" w:pos="9360"/>
      </w:tabs>
    </w:pPr>
    <w:rPr>
      <w:rFonts w:cs="Calibri"/>
    </w:rPr>
  </w:style>
  <w:style w:type="character" w:customStyle="1" w:styleId="HeaderChar">
    <w:name w:val="Header Char"/>
    <w:basedOn w:val="DefaultParagraphFont"/>
    <w:link w:val="Header"/>
    <w:uiPriority w:val="99"/>
    <w:rsid w:val="00FF32CE"/>
    <w:rPr>
      <w:rFonts w:ascii="Calibri" w:hAnsi="Calibri" w:cs="Calibri"/>
      <w:sz w:val="22"/>
    </w:rPr>
  </w:style>
  <w:style w:type="character" w:customStyle="1" w:styleId="pmterms1">
    <w:name w:val="pmterms1"/>
    <w:basedOn w:val="DefaultParagraphFont"/>
    <w:rsid w:val="00FF32CE"/>
  </w:style>
  <w:style w:type="character" w:customStyle="1" w:styleId="hilite1">
    <w:name w:val="hilite1"/>
    <w:basedOn w:val="DefaultParagraphFont"/>
    <w:rsid w:val="00FF32C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F32C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FF32C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FF32CE"/>
    <w:rPr>
      <w:rFonts w:eastAsia="Times New Roman" w:cs="Calibri"/>
      <w:b/>
      <w:szCs w:val="20"/>
    </w:rPr>
  </w:style>
  <w:style w:type="character" w:customStyle="1" w:styleId="NormaltagChar">
    <w:name w:val="Normal tag Char"/>
    <w:basedOn w:val="DefaultParagraphFont"/>
    <w:link w:val="Normaltag"/>
    <w:uiPriority w:val="99"/>
    <w:locked/>
    <w:rsid w:val="00FF32CE"/>
    <w:rPr>
      <w:rFonts w:ascii="Calibri" w:eastAsia="Times New Roman" w:hAnsi="Calibri" w:cs="Calibri"/>
      <w:b/>
      <w:sz w:val="22"/>
      <w:szCs w:val="20"/>
    </w:rPr>
  </w:style>
  <w:style w:type="character" w:customStyle="1" w:styleId="DebateUnderline">
    <w:name w:val="Debate Underline"/>
    <w:qFormat/>
    <w:rsid w:val="00FF32CE"/>
    <w:rPr>
      <w:rFonts w:ascii="Times New Roman" w:hAnsi="Times New Roman"/>
      <w:sz w:val="20"/>
      <w:szCs w:val="24"/>
      <w:u w:val="thick"/>
    </w:rPr>
  </w:style>
  <w:style w:type="character" w:customStyle="1" w:styleId="blue">
    <w:name w:val="blue"/>
    <w:basedOn w:val="DefaultParagraphFont"/>
    <w:rsid w:val="00FF32CE"/>
    <w:rPr>
      <w:rFonts w:cs="Times New Roman"/>
    </w:rPr>
  </w:style>
  <w:style w:type="paragraph" w:customStyle="1" w:styleId="cites">
    <w:name w:val="cites"/>
    <w:link w:val="Heading1Char3"/>
    <w:autoRedefine/>
    <w:qFormat/>
    <w:rsid w:val="00FF32C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FF32CE"/>
    <w:rPr>
      <w:rFonts w:ascii="Times New Roman" w:eastAsia="Malgun Gothic" w:hAnsi="Times New Roman" w:cs="Times New Roman"/>
      <w:b/>
      <w:u w:val="single"/>
    </w:rPr>
  </w:style>
  <w:style w:type="paragraph" w:customStyle="1" w:styleId="tiny">
    <w:name w:val="tiny"/>
    <w:next w:val="Normal"/>
    <w:link w:val="tinyChar"/>
    <w:autoRedefine/>
    <w:qFormat/>
    <w:rsid w:val="00FF32C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FF32CE"/>
    <w:rPr>
      <w:rFonts w:ascii="Times New Roman" w:eastAsia="Malgun Gothic" w:hAnsi="Times New Roman" w:cs="Times New Roman"/>
      <w:sz w:val="12"/>
    </w:rPr>
  </w:style>
  <w:style w:type="character" w:customStyle="1" w:styleId="CitesChar2">
    <w:name w:val="Cites Char2"/>
    <w:link w:val="Cites0"/>
    <w:rsid w:val="00FF32CE"/>
    <w:rPr>
      <w:rFonts w:eastAsia="Times New Roman" w:cs="Times New Roman"/>
      <w:b/>
      <w:bCs/>
      <w:sz w:val="20"/>
      <w:szCs w:val="20"/>
    </w:rPr>
  </w:style>
  <w:style w:type="paragraph" w:styleId="Footer">
    <w:name w:val="footer"/>
    <w:basedOn w:val="Normal"/>
    <w:link w:val="FooterChar"/>
    <w:uiPriority w:val="99"/>
    <w:rsid w:val="00FF32CE"/>
    <w:pPr>
      <w:tabs>
        <w:tab w:val="center" w:pos="4680"/>
        <w:tab w:val="right" w:pos="9360"/>
      </w:tabs>
    </w:pPr>
    <w:rPr>
      <w:rFonts w:cs="Calibri"/>
    </w:rPr>
  </w:style>
  <w:style w:type="character" w:customStyle="1" w:styleId="FooterChar">
    <w:name w:val="Footer Char"/>
    <w:basedOn w:val="DefaultParagraphFont"/>
    <w:link w:val="Footer"/>
    <w:uiPriority w:val="99"/>
    <w:rsid w:val="00FF32CE"/>
    <w:rPr>
      <w:rFonts w:ascii="Calibri" w:hAnsi="Calibri" w:cs="Calibri"/>
      <w:sz w:val="22"/>
    </w:rPr>
  </w:style>
  <w:style w:type="character" w:styleId="PageNumber">
    <w:name w:val="page number"/>
    <w:aliases w:val="card ununderlined"/>
    <w:basedOn w:val="DefaultParagraphFont"/>
    <w:uiPriority w:val="99"/>
    <w:rsid w:val="00FF32CE"/>
  </w:style>
  <w:style w:type="paragraph" w:customStyle="1" w:styleId="BlockTitle2">
    <w:name w:val="Block Title2"/>
    <w:basedOn w:val="Normal"/>
    <w:next w:val="Normal"/>
    <w:qFormat/>
    <w:rsid w:val="00FF32CE"/>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FF32CE"/>
    <w:pPr>
      <w:spacing w:before="120" w:after="120"/>
    </w:pPr>
    <w:rPr>
      <w:rFonts w:eastAsia="Times New Roman" w:cs="Calibri"/>
      <w:b/>
      <w:u w:val="single"/>
      <w:lang w:bidi="en-US"/>
    </w:rPr>
  </w:style>
  <w:style w:type="paragraph" w:styleId="TOC9">
    <w:name w:val="toc 9"/>
    <w:basedOn w:val="Normal"/>
    <w:next w:val="Normal"/>
    <w:autoRedefine/>
    <w:rsid w:val="00FF32CE"/>
    <w:pPr>
      <w:ind w:left="1600"/>
    </w:pPr>
    <w:rPr>
      <w:rFonts w:eastAsia="Times New Roman" w:cs="Calibri"/>
      <w:sz w:val="20"/>
      <w:lang w:bidi="en-US"/>
    </w:rPr>
  </w:style>
  <w:style w:type="paragraph" w:customStyle="1" w:styleId="TxBrp1">
    <w:name w:val="TxBr_p1"/>
    <w:basedOn w:val="Normal"/>
    <w:qFormat/>
    <w:rsid w:val="00FF32CE"/>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F32CE"/>
    <w:pPr>
      <w:spacing w:before="100" w:beforeAutospacing="1" w:after="100" w:afterAutospacing="1"/>
    </w:pPr>
    <w:rPr>
      <w:rFonts w:eastAsia="Times New Roman" w:cs="Calibri"/>
      <w:lang w:bidi="en-US"/>
    </w:rPr>
  </w:style>
  <w:style w:type="paragraph" w:customStyle="1" w:styleId="fullstory">
    <w:name w:val="fullstory"/>
    <w:basedOn w:val="Normal"/>
    <w:qFormat/>
    <w:rsid w:val="00FF32CE"/>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FF32CE"/>
  </w:style>
  <w:style w:type="paragraph" w:customStyle="1" w:styleId="hat">
    <w:name w:val="hat"/>
    <w:basedOn w:val="Normal"/>
    <w:next w:val="Normal"/>
    <w:link w:val="hatChar"/>
    <w:qFormat/>
    <w:rsid w:val="00FF32CE"/>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FF32CE"/>
  </w:style>
  <w:style w:type="paragraph" w:customStyle="1" w:styleId="HotRouteChar">
    <w:name w:val="Hot Route! Char"/>
    <w:basedOn w:val="Normal"/>
    <w:qFormat/>
    <w:rsid w:val="00FF32CE"/>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FF32CE"/>
    <w:rPr>
      <w:rFonts w:cs="Times New Roman"/>
      <w:b/>
      <w:bCs/>
    </w:rPr>
  </w:style>
  <w:style w:type="paragraph" w:customStyle="1" w:styleId="Default">
    <w:name w:val="Default"/>
    <w:qFormat/>
    <w:rsid w:val="00FF32C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F32CE"/>
    <w:rPr>
      <w:rFonts w:ascii="Cambria" w:hAnsi="Cambria" w:cs="Times New Roman"/>
      <w:b/>
      <w:bCs/>
      <w:sz w:val="26"/>
      <w:szCs w:val="26"/>
    </w:rPr>
  </w:style>
  <w:style w:type="character" w:customStyle="1" w:styleId="UnderliningChar">
    <w:name w:val="Underlining Char"/>
    <w:basedOn w:val="DefaultParagraphFont"/>
    <w:link w:val="Underlining"/>
    <w:rsid w:val="00FF32CE"/>
    <w:rPr>
      <w:rFonts w:ascii="Arial Narrow" w:hAnsi="Arial Narrow" w:cs="Times New Roman"/>
      <w:u w:val="single"/>
    </w:rPr>
  </w:style>
  <w:style w:type="character" w:customStyle="1" w:styleId="CardCharChar1">
    <w:name w:val="Card Char Char1"/>
    <w:basedOn w:val="DefaultParagraphFont"/>
    <w:rsid w:val="00FF32CE"/>
    <w:rPr>
      <w:rFonts w:cs="Times New Roman"/>
      <w:b/>
      <w:bCs/>
      <w:sz w:val="28"/>
      <w:szCs w:val="28"/>
    </w:rPr>
  </w:style>
  <w:style w:type="paragraph" w:customStyle="1" w:styleId="Cites0">
    <w:name w:val="Cites"/>
    <w:basedOn w:val="Normal"/>
    <w:link w:val="CitesChar2"/>
    <w:qFormat/>
    <w:rsid w:val="00FF32C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F32CE"/>
    <w:rPr>
      <w:rFonts w:ascii="Times New Roman" w:eastAsia="Calibri" w:hAnsi="Times New Roman" w:cs="Times New Roman"/>
      <w:sz w:val="24"/>
      <w:szCs w:val="24"/>
    </w:rPr>
  </w:style>
  <w:style w:type="character" w:customStyle="1" w:styleId="apple-converted-space">
    <w:name w:val="apple-converted-space"/>
    <w:basedOn w:val="DefaultParagraphFont"/>
    <w:rsid w:val="00FF32CE"/>
  </w:style>
  <w:style w:type="character" w:customStyle="1" w:styleId="hit">
    <w:name w:val="hit"/>
    <w:basedOn w:val="DefaultParagraphFont"/>
    <w:rsid w:val="00FF32CE"/>
    <w:rPr>
      <w:rFonts w:cs="Times New Roman"/>
    </w:rPr>
  </w:style>
  <w:style w:type="paragraph" w:customStyle="1" w:styleId="SmallFont">
    <w:name w:val="Small Font"/>
    <w:basedOn w:val="Normal"/>
    <w:link w:val="SmallFontChar"/>
    <w:qFormat/>
    <w:rsid w:val="00FF32CE"/>
    <w:pPr>
      <w:spacing w:after="200"/>
      <w:jc w:val="both"/>
    </w:pPr>
    <w:rPr>
      <w:rFonts w:eastAsia="Calibri" w:cs="Calibri"/>
      <w:szCs w:val="18"/>
    </w:rPr>
  </w:style>
  <w:style w:type="character" w:customStyle="1" w:styleId="SmallFontChar">
    <w:name w:val="Small Font Char"/>
    <w:basedOn w:val="DefaultParagraphFont"/>
    <w:link w:val="SmallFont"/>
    <w:locked/>
    <w:rsid w:val="00FF32CE"/>
    <w:rPr>
      <w:rFonts w:ascii="Calibri" w:eastAsia="Calibri" w:hAnsi="Calibri" w:cs="Calibri"/>
      <w:sz w:val="22"/>
      <w:szCs w:val="18"/>
    </w:rPr>
  </w:style>
  <w:style w:type="character" w:customStyle="1" w:styleId="CircleChar1">
    <w:name w:val="Circle Char1"/>
    <w:basedOn w:val="DefaultParagraphFont"/>
    <w:rsid w:val="00FF32CE"/>
    <w:rPr>
      <w:rFonts w:cs="Times New Roman"/>
      <w:b/>
      <w:i/>
      <w:sz w:val="18"/>
      <w:szCs w:val="18"/>
      <w:u w:val="single"/>
      <w:lang w:val="en-US" w:eastAsia="en-US" w:bidi="ar-SA"/>
    </w:rPr>
  </w:style>
  <w:style w:type="paragraph" w:styleId="BodyText">
    <w:name w:val="Body Text"/>
    <w:basedOn w:val="Normal"/>
    <w:link w:val="BodyTextChar"/>
    <w:qFormat/>
    <w:rsid w:val="00FF32CE"/>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FF32CE"/>
    <w:rPr>
      <w:rFonts w:ascii="Calibri" w:eastAsia="Times New Roman" w:hAnsi="Calibri" w:cs="Calibri"/>
      <w:sz w:val="20"/>
      <w:szCs w:val="20"/>
      <w:lang w:eastAsia="ar-SA"/>
    </w:rPr>
  </w:style>
  <w:style w:type="character" w:customStyle="1" w:styleId="verdana">
    <w:name w:val="verdana"/>
    <w:basedOn w:val="DefaultParagraphFont"/>
    <w:rsid w:val="00FF32CE"/>
  </w:style>
  <w:style w:type="character" w:customStyle="1" w:styleId="CardsChar1">
    <w:name w:val="Cards Char1"/>
    <w:link w:val="Cards"/>
    <w:rsid w:val="00FF32CE"/>
    <w:rPr>
      <w:rFonts w:ascii="Calibri" w:eastAsia="Times New Roman" w:hAnsi="Calibri" w:cs="Times New Roman"/>
      <w:sz w:val="20"/>
      <w:szCs w:val="20"/>
    </w:rPr>
  </w:style>
  <w:style w:type="paragraph" w:customStyle="1" w:styleId="BlockHeadings">
    <w:name w:val="Block Headings"/>
    <w:basedOn w:val="Normal"/>
    <w:link w:val="BlockHeadingsChar"/>
    <w:qFormat/>
    <w:rsid w:val="00FF32C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F32CE"/>
    <w:rPr>
      <w:rFonts w:ascii="Calibri" w:eastAsia="Times New Roman" w:hAnsi="Calibri" w:cs="Times New Roman"/>
      <w:b/>
      <w:sz w:val="20"/>
      <w:szCs w:val="20"/>
    </w:rPr>
  </w:style>
  <w:style w:type="paragraph" w:customStyle="1" w:styleId="loose">
    <w:name w:val="loose"/>
    <w:basedOn w:val="Normal"/>
    <w:qFormat/>
    <w:rsid w:val="00FF32CE"/>
    <w:pPr>
      <w:spacing w:before="210"/>
    </w:pPr>
    <w:rPr>
      <w:rFonts w:eastAsia="Times New Roman" w:cs="Calibri"/>
      <w:lang w:eastAsia="zh-CN" w:bidi="he-IL"/>
    </w:rPr>
  </w:style>
  <w:style w:type="character" w:customStyle="1" w:styleId="hit1">
    <w:name w:val="hit1"/>
    <w:basedOn w:val="DefaultParagraphFont"/>
    <w:rsid w:val="00FF32CE"/>
    <w:rPr>
      <w:b/>
      <w:bCs/>
      <w:color w:val="CC0033"/>
    </w:rPr>
  </w:style>
  <w:style w:type="character" w:customStyle="1" w:styleId="upper">
    <w:name w:val="upper"/>
    <w:basedOn w:val="DefaultParagraphFont"/>
    <w:rsid w:val="00FF32CE"/>
  </w:style>
  <w:style w:type="character" w:customStyle="1" w:styleId="Author">
    <w:name w:val="Author"/>
    <w:aliases w:val="Style Date"/>
    <w:basedOn w:val="DefaultParagraphFont"/>
    <w:qFormat/>
    <w:rsid w:val="00FF32CE"/>
    <w:rPr>
      <w:b/>
      <w:sz w:val="24"/>
    </w:rPr>
  </w:style>
  <w:style w:type="character" w:customStyle="1" w:styleId="SmallFont7pt">
    <w:name w:val="Small Font (7 pt)"/>
    <w:basedOn w:val="DefaultParagraphFont"/>
    <w:rsid w:val="00FF32CE"/>
    <w:rPr>
      <w:sz w:val="14"/>
    </w:rPr>
  </w:style>
  <w:style w:type="paragraph" w:customStyle="1" w:styleId="UnderlinedText">
    <w:name w:val="Underlined Text"/>
    <w:basedOn w:val="Normal"/>
    <w:qFormat/>
    <w:rsid w:val="00FF32CE"/>
    <w:rPr>
      <w:rFonts w:eastAsia="Times New Roman" w:cs="Calibri"/>
      <w:b/>
      <w:szCs w:val="20"/>
    </w:rPr>
  </w:style>
  <w:style w:type="character" w:customStyle="1" w:styleId="SmallText-New">
    <w:name w:val="Small Text - New"/>
    <w:basedOn w:val="DefaultParagraphFont"/>
    <w:rsid w:val="00FF32CE"/>
    <w:rPr>
      <w:rFonts w:ascii="Arial Narrow" w:hAnsi="Arial Narrow"/>
      <w:sz w:val="14"/>
    </w:rPr>
  </w:style>
  <w:style w:type="paragraph" w:customStyle="1" w:styleId="Smalltext">
    <w:name w:val="Small text"/>
    <w:aliases w:val="Quote1,Quote11"/>
    <w:basedOn w:val="Normal"/>
    <w:link w:val="SmalltextChar"/>
    <w:qFormat/>
    <w:rsid w:val="00FF32CE"/>
    <w:rPr>
      <w:rFonts w:ascii="Arial Narrow" w:eastAsia="Times New Roman" w:hAnsi="Arial Narrow" w:cs="Calibri"/>
    </w:rPr>
  </w:style>
  <w:style w:type="character" w:customStyle="1" w:styleId="Underlined-New">
    <w:name w:val="Underlined - New"/>
    <w:basedOn w:val="DefaultParagraphFont"/>
    <w:rsid w:val="00FF32CE"/>
    <w:rPr>
      <w:rFonts w:ascii="Arial Narrow" w:hAnsi="Arial Narrow"/>
      <w:sz w:val="16"/>
      <w:u w:val="single"/>
    </w:rPr>
  </w:style>
  <w:style w:type="paragraph" w:styleId="TOC2">
    <w:name w:val="toc 2"/>
    <w:basedOn w:val="Normal"/>
    <w:next w:val="Normal"/>
    <w:autoRedefine/>
    <w:uiPriority w:val="39"/>
    <w:rsid w:val="00FF32CE"/>
    <w:pPr>
      <w:ind w:left="200"/>
    </w:pPr>
    <w:rPr>
      <w:rFonts w:eastAsia="Times New Roman" w:cs="Calibri"/>
      <w:sz w:val="20"/>
      <w:lang w:bidi="en-US"/>
    </w:rPr>
  </w:style>
  <w:style w:type="paragraph" w:styleId="Caption">
    <w:name w:val="caption"/>
    <w:basedOn w:val="Normal"/>
    <w:next w:val="Normal"/>
    <w:qFormat/>
    <w:rsid w:val="00FF32CE"/>
    <w:rPr>
      <w:rFonts w:eastAsia="Times New Roman" w:cs="Calibri"/>
      <w:b/>
      <w:bCs/>
      <w:sz w:val="18"/>
      <w:szCs w:val="18"/>
      <w:lang w:bidi="en-US"/>
    </w:rPr>
  </w:style>
  <w:style w:type="paragraph" w:styleId="TOCHeading">
    <w:name w:val="TOC Heading"/>
    <w:basedOn w:val="Heading1"/>
    <w:next w:val="Normal"/>
    <w:uiPriority w:val="39"/>
    <w:qFormat/>
    <w:rsid w:val="00FF32C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FF32CE"/>
    <w:rPr>
      <w:rFonts w:ascii="Arial Narrow" w:hAnsi="Arial Narrow"/>
      <w:dstrike w:val="0"/>
      <w:sz w:val="20"/>
      <w:bdr w:val="single" w:sz="2" w:space="0" w:color="auto"/>
      <w:vertAlign w:val="baseline"/>
    </w:rPr>
  </w:style>
  <w:style w:type="character" w:customStyle="1" w:styleId="style65">
    <w:name w:val="style65"/>
    <w:basedOn w:val="DefaultParagraphFont"/>
    <w:rsid w:val="00FF32C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F32CE"/>
    <w:rPr>
      <w:rFonts w:cs="Arial"/>
      <w:bCs/>
      <w:szCs w:val="26"/>
      <w:u w:val="single"/>
      <w:lang w:val="en-US" w:eastAsia="en-US" w:bidi="ar-SA"/>
    </w:rPr>
  </w:style>
  <w:style w:type="character" w:customStyle="1" w:styleId="qlabel">
    <w:name w:val="q_label"/>
    <w:basedOn w:val="DefaultParagraphFont"/>
    <w:rsid w:val="00FF32CE"/>
  </w:style>
  <w:style w:type="character" w:customStyle="1" w:styleId="alabel">
    <w:name w:val="a_label"/>
    <w:basedOn w:val="DefaultParagraphFont"/>
    <w:rsid w:val="00FF32CE"/>
  </w:style>
  <w:style w:type="character" w:customStyle="1" w:styleId="Style1Char1">
    <w:name w:val="Style1 Char1"/>
    <w:basedOn w:val="DefaultParagraphFont"/>
    <w:rsid w:val="00FF32CE"/>
    <w:rPr>
      <w:rFonts w:eastAsia="SimSun"/>
      <w:sz w:val="20"/>
      <w:szCs w:val="24"/>
      <w:u w:val="single"/>
      <w:lang w:val="en-US" w:eastAsia="zh-CN" w:bidi="ar-SA"/>
    </w:rPr>
  </w:style>
  <w:style w:type="character" w:customStyle="1" w:styleId="UnderlineCharChar">
    <w:name w:val="Underline Char Char"/>
    <w:basedOn w:val="DefaultParagraphFont"/>
    <w:rsid w:val="00FF32C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F32CE"/>
    <w:rPr>
      <w:rFonts w:eastAsia="MS Mincho"/>
      <w:b/>
      <w:u w:val="single"/>
      <w:lang w:val="en-US" w:eastAsia="en-US" w:bidi="ar-SA"/>
    </w:rPr>
  </w:style>
  <w:style w:type="character" w:customStyle="1" w:styleId="CardTextChar0">
    <w:name w:val="Card Text Char"/>
    <w:basedOn w:val="DefaultParagraphFont"/>
    <w:rsid w:val="00FF32CE"/>
    <w:rPr>
      <w:rFonts w:ascii="Times New Roman" w:eastAsia="Times New Roman" w:hAnsi="Times New Roman" w:cs="Times New Roman"/>
      <w:szCs w:val="24"/>
    </w:rPr>
  </w:style>
  <w:style w:type="character" w:customStyle="1" w:styleId="reduce2">
    <w:name w:val="reduce2"/>
    <w:basedOn w:val="DefaultParagraphFont"/>
    <w:rsid w:val="00FF32CE"/>
    <w:rPr>
      <w:rFonts w:ascii="Arial" w:hAnsi="Arial" w:cs="Arial"/>
      <w:color w:val="000000"/>
      <w:sz w:val="10"/>
      <w:szCs w:val="22"/>
    </w:rPr>
  </w:style>
  <w:style w:type="paragraph" w:customStyle="1" w:styleId="BoldUnderline">
    <w:name w:val="BoldUnderline"/>
    <w:link w:val="BoldUnderlineChar"/>
    <w:uiPriority w:val="99"/>
    <w:qFormat/>
    <w:rsid w:val="00FF32C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FF32C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F32CE"/>
    <w:rPr>
      <w:rFonts w:cs="Arial"/>
      <w:bCs/>
      <w:szCs w:val="26"/>
      <w:u w:val="single"/>
      <w:lang w:val="en-US" w:eastAsia="en-US" w:bidi="ar-SA"/>
    </w:rPr>
  </w:style>
  <w:style w:type="paragraph" w:customStyle="1" w:styleId="evidencetextChar">
    <w:name w:val="evidence text Char"/>
    <w:basedOn w:val="Normal"/>
    <w:qFormat/>
    <w:rsid w:val="00FF32CE"/>
    <w:pPr>
      <w:ind w:left="1728" w:right="1008"/>
    </w:pPr>
    <w:rPr>
      <w:rFonts w:eastAsia="Times New Roman" w:cs="Calibri"/>
      <w:color w:val="000000"/>
      <w:sz w:val="18"/>
    </w:rPr>
  </w:style>
  <w:style w:type="character" w:customStyle="1" w:styleId="underline2">
    <w:name w:val="underline2"/>
    <w:basedOn w:val="DefaultParagraphFont"/>
    <w:rsid w:val="00FF32CE"/>
    <w:rPr>
      <w:u w:val="single"/>
    </w:rPr>
  </w:style>
  <w:style w:type="character" w:customStyle="1" w:styleId="Style11ptUnderlineBorderSinglesolidlineAuto05pt">
    <w:name w:val="Style 11 pt Underline Border: : (Single solid line Auto  0.5 pt..."/>
    <w:rsid w:val="00FF32C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F32C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F32C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FF32CE"/>
    <w:rPr>
      <w:u w:val="single"/>
    </w:rPr>
  </w:style>
  <w:style w:type="paragraph" w:customStyle="1" w:styleId="UnderlineChar4">
    <w:name w:val="Underline Char4"/>
    <w:basedOn w:val="Normal"/>
    <w:link w:val="UnderlineChar4Char"/>
    <w:qFormat/>
    <w:rsid w:val="00FF32C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F32CE"/>
    <w:rPr>
      <w:b/>
      <w:u w:val="single"/>
    </w:rPr>
  </w:style>
  <w:style w:type="paragraph" w:customStyle="1" w:styleId="BoldandUnderlineChar3">
    <w:name w:val="Bold and Underline Char3"/>
    <w:basedOn w:val="Normal"/>
    <w:link w:val="BoldandUnderlineChar3Char2"/>
    <w:qFormat/>
    <w:rsid w:val="00FF32CE"/>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FF32CE"/>
    <w:rPr>
      <w:rFonts w:eastAsia="Times New Roman" w:cs="Calibri"/>
      <w:u w:val="single"/>
    </w:rPr>
  </w:style>
  <w:style w:type="character" w:customStyle="1" w:styleId="StyleUnderlineChar11ptChar">
    <w:name w:val="Style Underline Char + 11 pt Char"/>
    <w:basedOn w:val="DefaultParagraphFont"/>
    <w:link w:val="StyleUnderlineChar11pt"/>
    <w:rsid w:val="00FF32C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FF32CE"/>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FF32CE"/>
    <w:rPr>
      <w:rFonts w:ascii="Calibri" w:eastAsia="Times New Roman" w:hAnsi="Calibri" w:cs="Calibri"/>
      <w:b/>
      <w:bCs/>
      <w:sz w:val="22"/>
      <w:u w:val="single"/>
    </w:rPr>
  </w:style>
  <w:style w:type="character" w:customStyle="1" w:styleId="inside-head">
    <w:name w:val="inside-head"/>
    <w:basedOn w:val="DefaultParagraphFont"/>
    <w:rsid w:val="00FF32CE"/>
  </w:style>
  <w:style w:type="paragraph" w:customStyle="1" w:styleId="Style3">
    <w:name w:val="Style3"/>
    <w:basedOn w:val="Normal"/>
    <w:link w:val="Style3Char"/>
    <w:qFormat/>
    <w:rsid w:val="00FF32CE"/>
    <w:rPr>
      <w:rFonts w:ascii="Arial Narrow" w:eastAsia="Times New Roman" w:hAnsi="Arial Narrow" w:cs="Calibri"/>
      <w:b/>
    </w:rPr>
  </w:style>
  <w:style w:type="character" w:customStyle="1" w:styleId="Style3Char">
    <w:name w:val="Style3 Char"/>
    <w:basedOn w:val="DefaultParagraphFont"/>
    <w:link w:val="Style3"/>
    <w:rsid w:val="00FF32CE"/>
    <w:rPr>
      <w:rFonts w:ascii="Arial Narrow" w:eastAsia="Times New Roman" w:hAnsi="Arial Narrow" w:cs="Calibri"/>
      <w:b/>
      <w:sz w:val="22"/>
    </w:rPr>
  </w:style>
  <w:style w:type="character" w:customStyle="1" w:styleId="7TimesNewRoman">
    <w:name w:val="7 Times New Roman"/>
    <w:rsid w:val="00FF32C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F32CE"/>
  </w:style>
  <w:style w:type="character" w:customStyle="1" w:styleId="officialsbureau">
    <w:name w:val="official_s_bureau"/>
    <w:basedOn w:val="DefaultParagraphFont"/>
    <w:rsid w:val="00FF32CE"/>
  </w:style>
  <w:style w:type="paragraph" w:customStyle="1" w:styleId="Stylecard11ptUnderline">
    <w:name w:val="Style card + 11 pt Underline"/>
    <w:basedOn w:val="Normal"/>
    <w:link w:val="Stylecard11ptUnderlineChar"/>
    <w:qFormat/>
    <w:rsid w:val="00FF32C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FF32C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FF32C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FF32C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FF32C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F32C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FF32CE"/>
    <w:rPr>
      <w:rFonts w:ascii="Georgia" w:eastAsia="SimSun" w:hAnsi="Georgia" w:cs="Calibri"/>
      <w:sz w:val="22"/>
      <w:u w:val="single"/>
      <w:lang w:eastAsia="zh-CN"/>
    </w:rPr>
  </w:style>
  <w:style w:type="paragraph" w:styleId="HTMLPreformatted">
    <w:name w:val="HTML Preformatted"/>
    <w:basedOn w:val="Normal"/>
    <w:link w:val="HTMLPreformattedChar"/>
    <w:rsid w:val="00FF3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F32C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F32CE"/>
    <w:rPr>
      <w:rFonts w:cs="Calibri"/>
      <w:u w:val="single"/>
    </w:rPr>
  </w:style>
  <w:style w:type="character" w:customStyle="1" w:styleId="StyleUnderlining11ptChar">
    <w:name w:val="Style Underlining + 11 pt Char"/>
    <w:basedOn w:val="DefaultParagraphFont"/>
    <w:link w:val="StyleUnderlining11pt"/>
    <w:rsid w:val="00FF32CE"/>
    <w:rPr>
      <w:rFonts w:ascii="Calibri" w:hAnsi="Calibri" w:cs="Calibri"/>
      <w:sz w:val="22"/>
      <w:u w:val="single"/>
    </w:rPr>
  </w:style>
  <w:style w:type="paragraph" w:customStyle="1" w:styleId="StyleCardText9pt">
    <w:name w:val="Style Card Text + 9 pt"/>
    <w:basedOn w:val="Normal"/>
    <w:link w:val="StyleCardText9ptChar"/>
    <w:qFormat/>
    <w:rsid w:val="00FF32CE"/>
    <w:pPr>
      <w:spacing w:after="200"/>
      <w:contextualSpacing/>
    </w:pPr>
    <w:rPr>
      <w:rFonts w:eastAsia="Calibri" w:cs="Calibri"/>
    </w:rPr>
  </w:style>
  <w:style w:type="character" w:customStyle="1" w:styleId="StyleCardText9ptChar">
    <w:name w:val="Style Card Text + 9 pt Char"/>
    <w:basedOn w:val="DefaultParagraphFont"/>
    <w:link w:val="StyleCardText9pt"/>
    <w:rsid w:val="00FF32CE"/>
    <w:rPr>
      <w:rFonts w:ascii="Calibri" w:eastAsia="Calibri" w:hAnsi="Calibri" w:cs="Calibri"/>
      <w:sz w:val="22"/>
    </w:rPr>
  </w:style>
  <w:style w:type="paragraph" w:styleId="Quote">
    <w:name w:val="Quote"/>
    <w:basedOn w:val="Normal"/>
    <w:next w:val="Normal"/>
    <w:link w:val="QuoteChar"/>
    <w:uiPriority w:val="29"/>
    <w:qFormat/>
    <w:rsid w:val="00FF32CE"/>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FF32C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FF32CE"/>
    <w:rPr>
      <w:rFonts w:ascii="Arial Narrow" w:hAnsi="Arial Narrow" w:cs="Times New Roman"/>
      <w:sz w:val="24"/>
      <w:u w:val="single"/>
    </w:rPr>
  </w:style>
  <w:style w:type="character" w:customStyle="1" w:styleId="ital-inline">
    <w:name w:val="ital-inline"/>
    <w:basedOn w:val="DefaultParagraphFont"/>
    <w:rsid w:val="00FF32CE"/>
  </w:style>
  <w:style w:type="character" w:customStyle="1" w:styleId="underlineChar">
    <w:name w:val="underline Char"/>
    <w:basedOn w:val="DefaultParagraphFont"/>
    <w:rsid w:val="00FF32C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F32C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F32CE"/>
    <w:rPr>
      <w:sz w:val="20"/>
      <w:u w:val="single"/>
    </w:rPr>
  </w:style>
  <w:style w:type="paragraph" w:styleId="BodyTextIndent2">
    <w:name w:val="Body Text Indent 2"/>
    <w:basedOn w:val="Normal"/>
    <w:link w:val="BodyTextIndent2Char"/>
    <w:unhideWhenUsed/>
    <w:rsid w:val="00FF32CE"/>
    <w:pPr>
      <w:spacing w:after="120" w:line="480" w:lineRule="auto"/>
      <w:ind w:left="360"/>
    </w:pPr>
    <w:rPr>
      <w:rFonts w:cs="Calibri"/>
    </w:rPr>
  </w:style>
  <w:style w:type="character" w:customStyle="1" w:styleId="BodyTextIndent2Char">
    <w:name w:val="Body Text Indent 2 Char"/>
    <w:basedOn w:val="DefaultParagraphFont"/>
    <w:link w:val="BodyTextIndent2"/>
    <w:rsid w:val="00FF32CE"/>
    <w:rPr>
      <w:rFonts w:ascii="Calibri" w:hAnsi="Calibri" w:cs="Calibri"/>
      <w:sz w:val="22"/>
    </w:rPr>
  </w:style>
  <w:style w:type="paragraph" w:styleId="BodyTextIndent3">
    <w:name w:val="Body Text Indent 3"/>
    <w:basedOn w:val="Normal"/>
    <w:link w:val="BodyTextIndent3Char"/>
    <w:uiPriority w:val="99"/>
    <w:semiHidden/>
    <w:unhideWhenUsed/>
    <w:rsid w:val="00FF32CE"/>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FF32CE"/>
    <w:rPr>
      <w:rFonts w:ascii="Calibri" w:hAnsi="Calibri" w:cs="Calibri"/>
      <w:sz w:val="22"/>
      <w:szCs w:val="16"/>
    </w:rPr>
  </w:style>
  <w:style w:type="paragraph" w:styleId="BodyText2">
    <w:name w:val="Body Text 2"/>
    <w:basedOn w:val="Normal"/>
    <w:link w:val="BodyText2Char"/>
    <w:unhideWhenUsed/>
    <w:rsid w:val="00FF32CE"/>
    <w:pPr>
      <w:spacing w:after="120" w:line="480" w:lineRule="auto"/>
    </w:pPr>
    <w:rPr>
      <w:rFonts w:cs="Calibri"/>
    </w:rPr>
  </w:style>
  <w:style w:type="character" w:customStyle="1" w:styleId="BodyText2Char">
    <w:name w:val="Body Text 2 Char"/>
    <w:basedOn w:val="DefaultParagraphFont"/>
    <w:link w:val="BodyText2"/>
    <w:rsid w:val="00FF32CE"/>
    <w:rPr>
      <w:rFonts w:ascii="Calibri" w:hAnsi="Calibri" w:cs="Calibri"/>
      <w:sz w:val="22"/>
    </w:rPr>
  </w:style>
  <w:style w:type="paragraph" w:styleId="BodyTextIndent">
    <w:name w:val="Body Text Indent"/>
    <w:basedOn w:val="Normal"/>
    <w:link w:val="BodyTextIndentChar"/>
    <w:uiPriority w:val="99"/>
    <w:unhideWhenUsed/>
    <w:rsid w:val="00FF32CE"/>
    <w:pPr>
      <w:spacing w:after="120"/>
      <w:ind w:left="360"/>
    </w:pPr>
    <w:rPr>
      <w:rFonts w:cs="Calibri"/>
    </w:rPr>
  </w:style>
  <w:style w:type="character" w:customStyle="1" w:styleId="BodyTextIndentChar">
    <w:name w:val="Body Text Indent Char"/>
    <w:basedOn w:val="DefaultParagraphFont"/>
    <w:link w:val="BodyTextIndent"/>
    <w:uiPriority w:val="99"/>
    <w:rsid w:val="00FF32CE"/>
    <w:rPr>
      <w:rFonts w:ascii="Calibri" w:hAnsi="Calibri" w:cs="Calibri"/>
      <w:sz w:val="22"/>
    </w:rPr>
  </w:style>
  <w:style w:type="paragraph" w:styleId="BodyText3">
    <w:name w:val="Body Text 3"/>
    <w:basedOn w:val="Normal"/>
    <w:link w:val="BodyText3Char"/>
    <w:unhideWhenUsed/>
    <w:rsid w:val="00FF32CE"/>
    <w:pPr>
      <w:spacing w:after="120"/>
    </w:pPr>
    <w:rPr>
      <w:rFonts w:cs="Calibri"/>
      <w:szCs w:val="16"/>
    </w:rPr>
  </w:style>
  <w:style w:type="character" w:customStyle="1" w:styleId="BodyText3Char">
    <w:name w:val="Body Text 3 Char"/>
    <w:basedOn w:val="DefaultParagraphFont"/>
    <w:link w:val="BodyText3"/>
    <w:rsid w:val="00FF32CE"/>
    <w:rPr>
      <w:rFonts w:ascii="Calibri" w:hAnsi="Calibri" w:cs="Calibri"/>
      <w:sz w:val="22"/>
      <w:szCs w:val="16"/>
    </w:rPr>
  </w:style>
  <w:style w:type="character" w:customStyle="1" w:styleId="StyleBold">
    <w:name w:val="Style Bold"/>
    <w:basedOn w:val="DefaultParagraphFont"/>
    <w:uiPriority w:val="9"/>
    <w:semiHidden/>
    <w:rsid w:val="00FF32CE"/>
    <w:rPr>
      <w:b/>
      <w:bCs/>
    </w:rPr>
  </w:style>
  <w:style w:type="character" w:customStyle="1" w:styleId="body-text">
    <w:name w:val="body-text"/>
    <w:basedOn w:val="DefaultParagraphFont"/>
    <w:rsid w:val="00FF32CE"/>
  </w:style>
  <w:style w:type="paragraph" w:customStyle="1" w:styleId="StyleStyle411ptBoldBorderSinglesolidlineAuto0">
    <w:name w:val="Style Style4 + 11 pt Bold Border: : (Single solid line Auto  0...."/>
    <w:basedOn w:val="Normal"/>
    <w:link w:val="StyleStyle411ptBoldBorderSinglesolidlineAuto0Char"/>
    <w:qFormat/>
    <w:rsid w:val="00FF32CE"/>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F32C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FF32CE"/>
    <w:rPr>
      <w:rFonts w:ascii="Segoe UI" w:eastAsiaTheme="minorHAnsi" w:hAnsi="Segoe UI" w:cs="Segoe UI"/>
      <w:sz w:val="18"/>
      <w:szCs w:val="18"/>
    </w:rPr>
  </w:style>
  <w:style w:type="character" w:customStyle="1" w:styleId="globalcontentbody">
    <w:name w:val="globalcontentbody"/>
    <w:basedOn w:val="DefaultParagraphFont"/>
    <w:rsid w:val="00FF32CE"/>
  </w:style>
  <w:style w:type="paragraph" w:customStyle="1" w:styleId="StyleStyle112pt">
    <w:name w:val="Style Style1 + 12 pt"/>
    <w:basedOn w:val="Normal"/>
    <w:link w:val="StyleStyle112ptChar"/>
    <w:qFormat/>
    <w:rsid w:val="00FF32CE"/>
    <w:rPr>
      <w:rFonts w:eastAsia="SimSun" w:cs="Calibri"/>
      <w:u w:val="single"/>
      <w:lang w:eastAsia="zh-CN"/>
    </w:rPr>
  </w:style>
  <w:style w:type="character" w:customStyle="1" w:styleId="StyleStyle112ptChar">
    <w:name w:val="Style Style1 + 12 pt Char"/>
    <w:basedOn w:val="DefaultParagraphFont"/>
    <w:link w:val="StyleStyle112pt"/>
    <w:rsid w:val="00FF32CE"/>
    <w:rPr>
      <w:rFonts w:ascii="Calibri" w:eastAsia="SimSun" w:hAnsi="Calibri" w:cs="Calibri"/>
      <w:sz w:val="22"/>
      <w:u w:val="single"/>
      <w:lang w:eastAsia="zh-CN"/>
    </w:rPr>
  </w:style>
  <w:style w:type="paragraph" w:customStyle="1" w:styleId="MinimizedText">
    <w:name w:val="Minimized Text"/>
    <w:basedOn w:val="Normal"/>
    <w:link w:val="MinimizedTextChar"/>
    <w:qFormat/>
    <w:rsid w:val="00FF32CE"/>
    <w:rPr>
      <w:rFonts w:eastAsia="Times New Roman" w:cs="Calibri"/>
    </w:rPr>
  </w:style>
  <w:style w:type="character" w:customStyle="1" w:styleId="MinimizedTextChar">
    <w:name w:val="Minimized Text Char"/>
    <w:basedOn w:val="DefaultParagraphFont"/>
    <w:link w:val="MinimizedText"/>
    <w:rsid w:val="00FF32CE"/>
    <w:rPr>
      <w:rFonts w:ascii="Calibri" w:eastAsia="Times New Roman" w:hAnsi="Calibri" w:cs="Calibri"/>
      <w:sz w:val="22"/>
    </w:rPr>
  </w:style>
  <w:style w:type="character" w:customStyle="1" w:styleId="term1">
    <w:name w:val="term1"/>
    <w:basedOn w:val="DefaultParagraphFont"/>
    <w:rsid w:val="00FF32CE"/>
    <w:rPr>
      <w:b/>
      <w:bCs/>
    </w:rPr>
  </w:style>
  <w:style w:type="character" w:customStyle="1" w:styleId="Styleterm111ptUnderline">
    <w:name w:val="Style term1 + 11 pt Underline"/>
    <w:basedOn w:val="term1"/>
    <w:rsid w:val="00FF32CE"/>
    <w:rPr>
      <w:b/>
      <w:bCs/>
      <w:sz w:val="20"/>
      <w:u w:val="single"/>
    </w:rPr>
  </w:style>
  <w:style w:type="paragraph" w:customStyle="1" w:styleId="StyleMinimizedTextArialNarrow10pt">
    <w:name w:val="Style Minimized Text + Arial Narrow 10 pt"/>
    <w:basedOn w:val="MinimizedText"/>
    <w:link w:val="StyleMinimizedTextArialNarrow10ptChar"/>
    <w:qFormat/>
    <w:rsid w:val="00FF32CE"/>
    <w:rPr>
      <w:sz w:val="20"/>
    </w:rPr>
  </w:style>
  <w:style w:type="character" w:customStyle="1" w:styleId="StyleMinimizedTextArialNarrow10ptChar">
    <w:name w:val="Style Minimized Text + Arial Narrow 10 pt Char"/>
    <w:basedOn w:val="MinimizedTextChar"/>
    <w:link w:val="StyleMinimizedTextArialNarrow10pt"/>
    <w:rsid w:val="00FF32CE"/>
    <w:rPr>
      <w:rFonts w:ascii="Calibri" w:eastAsia="Times New Roman" w:hAnsi="Calibri" w:cs="Calibri"/>
      <w:sz w:val="20"/>
    </w:rPr>
  </w:style>
  <w:style w:type="character" w:customStyle="1" w:styleId="Styleunderline11ptBold">
    <w:name w:val="Style underline + 11 pt Bold"/>
    <w:basedOn w:val="underline"/>
    <w:rsid w:val="00FF32C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F32CE"/>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F32CE"/>
    <w:rPr>
      <w:rFonts w:ascii="Calibri" w:eastAsia="Times New Roman" w:hAnsi="Calibri" w:cs="Calibri"/>
      <w:sz w:val="22"/>
      <w:u w:val="single"/>
      <w:bdr w:val="single" w:sz="4" w:space="0" w:color="auto"/>
    </w:rPr>
  </w:style>
  <w:style w:type="character" w:customStyle="1" w:styleId="Style9pt">
    <w:name w:val="Style 9 pt"/>
    <w:basedOn w:val="DefaultParagraphFont"/>
    <w:rsid w:val="00FF32CE"/>
    <w:rPr>
      <w:rFonts w:ascii="Times New Roman" w:hAnsi="Times New Roman"/>
      <w:sz w:val="20"/>
    </w:rPr>
  </w:style>
  <w:style w:type="paragraph" w:customStyle="1" w:styleId="StyleStyle49pt3">
    <w:name w:val="Style Style4 + 9 pt3"/>
    <w:basedOn w:val="Style4"/>
    <w:link w:val="StyleStyle49pt3Char"/>
    <w:qFormat/>
    <w:rsid w:val="00FF32CE"/>
    <w:rPr>
      <w:rFonts w:cs="Times New Roman"/>
    </w:rPr>
  </w:style>
  <w:style w:type="character" w:customStyle="1" w:styleId="StyleStyle49pt3Char">
    <w:name w:val="Style Style4 + 9 pt3 Char"/>
    <w:basedOn w:val="Style4Char"/>
    <w:link w:val="StyleStyle49pt3"/>
    <w:rsid w:val="00FF32C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FF32CE"/>
    <w:rPr>
      <w:rFonts w:cs="Times New Roman"/>
      <w:b/>
      <w:bCs/>
    </w:rPr>
  </w:style>
  <w:style w:type="character" w:customStyle="1" w:styleId="StyleStyle4BoldChar">
    <w:name w:val="Style Style4 + Bold Char"/>
    <w:basedOn w:val="Style4Char"/>
    <w:link w:val="StyleStyle4Bold"/>
    <w:rsid w:val="00FF32CE"/>
    <w:rPr>
      <w:rFonts w:ascii="Calibri" w:eastAsia="Times New Roman" w:hAnsi="Calibri" w:cs="Times New Roman"/>
      <w:b/>
      <w:bCs/>
      <w:sz w:val="22"/>
      <w:u w:val="single"/>
    </w:rPr>
  </w:style>
  <w:style w:type="character" w:customStyle="1" w:styleId="CharChar11">
    <w:name w:val="Char Char11"/>
    <w:basedOn w:val="DefaultParagraphFont"/>
    <w:rsid w:val="00FF32CE"/>
    <w:rPr>
      <w:rFonts w:cs="Arial"/>
      <w:bCs/>
      <w:szCs w:val="26"/>
      <w:u w:val="single"/>
      <w:lang w:val="en-US" w:eastAsia="en-US" w:bidi="ar-SA"/>
    </w:rPr>
  </w:style>
  <w:style w:type="character" w:customStyle="1" w:styleId="authorbio">
    <w:name w:val="authorbio"/>
    <w:basedOn w:val="DefaultParagraphFont"/>
    <w:rsid w:val="00FF32CE"/>
  </w:style>
  <w:style w:type="character" w:customStyle="1" w:styleId="a">
    <w:name w:val="a"/>
    <w:basedOn w:val="DefaultParagraphFont"/>
    <w:rsid w:val="00FF32CE"/>
  </w:style>
  <w:style w:type="character" w:customStyle="1" w:styleId="StyleStyleUnderline411pt">
    <w:name w:val="Style Style Underline4 + 11 pt"/>
    <w:basedOn w:val="DefaultParagraphFont"/>
    <w:rsid w:val="00FF32CE"/>
    <w:rPr>
      <w:sz w:val="20"/>
      <w:u w:val="single"/>
    </w:rPr>
  </w:style>
  <w:style w:type="character" w:customStyle="1" w:styleId="StyleStyleUnderline411ptBold">
    <w:name w:val="Style Style Underline4 + 11 pt Bold"/>
    <w:basedOn w:val="DefaultParagraphFont"/>
    <w:rsid w:val="00FF32CE"/>
    <w:rPr>
      <w:b/>
      <w:bCs/>
      <w:sz w:val="20"/>
      <w:u w:val="single"/>
    </w:rPr>
  </w:style>
  <w:style w:type="character" w:customStyle="1" w:styleId="StyleStyleUnderline311pt">
    <w:name w:val="Style Style Underline3 + 11 pt"/>
    <w:basedOn w:val="DefaultParagraphFont"/>
    <w:rsid w:val="00FF32CE"/>
    <w:rPr>
      <w:sz w:val="20"/>
      <w:u w:val="single"/>
    </w:rPr>
  </w:style>
  <w:style w:type="character" w:customStyle="1" w:styleId="StyleStyleUnderline311ptBold">
    <w:name w:val="Style Style Underline3 + 11 pt Bold"/>
    <w:basedOn w:val="DefaultParagraphFont"/>
    <w:rsid w:val="00FF32CE"/>
    <w:rPr>
      <w:b/>
      <w:bCs/>
      <w:sz w:val="20"/>
      <w:u w:val="single"/>
    </w:rPr>
  </w:style>
  <w:style w:type="character" w:customStyle="1" w:styleId="StyleUnderline3">
    <w:name w:val="Style Underline3"/>
    <w:basedOn w:val="DefaultParagraphFont"/>
    <w:rsid w:val="00FF32CE"/>
    <w:rPr>
      <w:u w:val="single"/>
    </w:rPr>
  </w:style>
  <w:style w:type="paragraph" w:customStyle="1" w:styleId="StyleStyle111ptBorderSinglesolidlineAuto05ptL">
    <w:name w:val="Style Style1 + 11 pt Border: : (Single solid line Auto  0.5 pt L..."/>
    <w:link w:val="StyleStyle111ptBorderSinglesolidlineAuto05ptLChar"/>
    <w:qFormat/>
    <w:rsid w:val="00FF32C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F32C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F32CE"/>
    <w:rPr>
      <w:u w:val="single"/>
    </w:rPr>
  </w:style>
  <w:style w:type="character" w:customStyle="1" w:styleId="NothingChar">
    <w:name w:val="Nothing Char"/>
    <w:basedOn w:val="DefaultParagraphFont"/>
    <w:link w:val="Nothing"/>
    <w:rsid w:val="00FF32CE"/>
    <w:rPr>
      <w:rFonts w:ascii="Times New Roman" w:eastAsia="Times New Roman" w:hAnsi="Times New Roman" w:cs="Times New Roman"/>
      <w:sz w:val="20"/>
    </w:rPr>
  </w:style>
  <w:style w:type="character" w:customStyle="1" w:styleId="CardsFont12pt0">
    <w:name w:val="Cards + Font 12pt"/>
    <w:basedOn w:val="DefaultParagraphFont"/>
    <w:rsid w:val="00FF32CE"/>
    <w:rPr>
      <w:rFonts w:ascii="Times New Roman" w:eastAsia="Calibri" w:hAnsi="Times New Roman" w:cs="Times New Roman"/>
      <w:sz w:val="24"/>
      <w:szCs w:val="20"/>
      <w:u w:val="single"/>
    </w:rPr>
  </w:style>
  <w:style w:type="character" w:customStyle="1" w:styleId="SmallTextChar0">
    <w:name w:val="Small Text Char"/>
    <w:basedOn w:val="CardTextChar0"/>
    <w:rsid w:val="00FF32CE"/>
    <w:rPr>
      <w:rFonts w:ascii="Times New Roman" w:eastAsia="MS Mincho" w:hAnsi="Times New Roman" w:cs="Times New Roman"/>
      <w:sz w:val="15"/>
      <w:szCs w:val="24"/>
      <w:lang w:eastAsia="ja-JP"/>
    </w:rPr>
  </w:style>
  <w:style w:type="paragraph" w:customStyle="1" w:styleId="Circled">
    <w:name w:val="Circled"/>
    <w:link w:val="CircledChar"/>
    <w:qFormat/>
    <w:rsid w:val="00FF32C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FF32C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FF32C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F32CE"/>
  </w:style>
  <w:style w:type="character" w:customStyle="1" w:styleId="part-of-speech">
    <w:name w:val="part-of-speech"/>
    <w:basedOn w:val="DefaultParagraphFont"/>
    <w:rsid w:val="00FF32CE"/>
  </w:style>
  <w:style w:type="character" w:customStyle="1" w:styleId="sep">
    <w:name w:val="sep"/>
    <w:basedOn w:val="DefaultParagraphFont"/>
    <w:rsid w:val="00FF32CE"/>
  </w:style>
  <w:style w:type="character" w:customStyle="1" w:styleId="pron">
    <w:name w:val="pron"/>
    <w:basedOn w:val="DefaultParagraphFont"/>
    <w:rsid w:val="00FF32CE"/>
  </w:style>
  <w:style w:type="paragraph" w:customStyle="1" w:styleId="StyleStyle4LatinTimesNewRomanAsianSimSun">
    <w:name w:val="Style Style4 + (Latin) Times New Roman (Asian) SimSun"/>
    <w:basedOn w:val="Normal"/>
    <w:link w:val="StyleStyle4LatinTimesNewRomanAsianSimSunChar"/>
    <w:qFormat/>
    <w:rsid w:val="00FF32CE"/>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FF32C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F32CE"/>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F32CE"/>
    <w:rPr>
      <w:rFonts w:ascii="Calibri" w:eastAsia="SimSun" w:hAnsi="Calibri" w:cs="Calibri"/>
      <w:b/>
      <w:bCs/>
      <w:sz w:val="22"/>
      <w:u w:val="single"/>
    </w:rPr>
  </w:style>
  <w:style w:type="character" w:customStyle="1" w:styleId="CharChar3">
    <w:name w:val="Char Char3"/>
    <w:basedOn w:val="DefaultParagraphFont"/>
    <w:rsid w:val="00FF32C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F32CE"/>
    <w:rPr>
      <w:bCs/>
      <w:szCs w:val="26"/>
      <w:u w:val="single"/>
    </w:rPr>
  </w:style>
  <w:style w:type="paragraph" w:styleId="Subtitle">
    <w:name w:val="Subtitle"/>
    <w:aliases w:val="Underlined card text"/>
    <w:basedOn w:val="Normal"/>
    <w:next w:val="Normal"/>
    <w:link w:val="SubtitleChar"/>
    <w:uiPriority w:val="99"/>
    <w:qFormat/>
    <w:rsid w:val="00FF32CE"/>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FF32CE"/>
    <w:rPr>
      <w:color w:val="5A5A5A" w:themeColor="text1" w:themeTint="A5"/>
      <w:spacing w:val="15"/>
      <w:sz w:val="22"/>
      <w:szCs w:val="22"/>
    </w:rPr>
  </w:style>
  <w:style w:type="paragraph" w:customStyle="1" w:styleId="StyleStyle411pt1">
    <w:name w:val="Style Style4 + 11 pt1"/>
    <w:basedOn w:val="Style4"/>
    <w:link w:val="StyleStyle411pt1Char"/>
    <w:qFormat/>
    <w:rsid w:val="00FF32CE"/>
    <w:rPr>
      <w:rFonts w:cs="Times New Roman"/>
    </w:rPr>
  </w:style>
  <w:style w:type="character" w:customStyle="1" w:styleId="StyleStyle411pt1Char">
    <w:name w:val="Style Style4 + 11 pt1 Char"/>
    <w:basedOn w:val="Style4Char"/>
    <w:link w:val="StyleStyle411pt1"/>
    <w:rsid w:val="00FF32C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FF32CE"/>
    <w:rPr>
      <w:b/>
      <w:u w:val="single"/>
      <w:lang w:val="en-US" w:eastAsia="en-US" w:bidi="ar-SA"/>
    </w:rPr>
  </w:style>
  <w:style w:type="character" w:customStyle="1" w:styleId="StyleUnderlineCharChar111pt">
    <w:name w:val="Style Underline Char Char1 + 11 pt"/>
    <w:basedOn w:val="DefaultParagraphFont"/>
    <w:rsid w:val="00FF32C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F32C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F32C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F32CE"/>
    <w:rPr>
      <w:sz w:val="22"/>
      <w:u w:val="single"/>
    </w:rPr>
  </w:style>
  <w:style w:type="paragraph" w:customStyle="1" w:styleId="StyleMinimizedTextArialNarrow9pt">
    <w:name w:val="Style Minimized Text + Arial Narrow 9 pt"/>
    <w:basedOn w:val="Normal"/>
    <w:link w:val="StyleMinimizedTextArialNarrow9ptChar"/>
    <w:qFormat/>
    <w:rsid w:val="00FF32CE"/>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FF32C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FF32C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F32C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F32C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F32C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F32C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F32CE"/>
    <w:rPr>
      <w:b w:val="0"/>
      <w:bCs/>
      <w:sz w:val="20"/>
      <w:u w:val="single"/>
      <w:lang w:val="en-US" w:eastAsia="en-US" w:bidi="ar-SA"/>
    </w:rPr>
  </w:style>
  <w:style w:type="character" w:customStyle="1" w:styleId="Styleunderline9pt">
    <w:name w:val="Style underline + 9 pt"/>
    <w:basedOn w:val="underline"/>
    <w:rsid w:val="00FF32CE"/>
    <w:rPr>
      <w:rFonts w:ascii="Times New Roman" w:hAnsi="Times New Roman" w:cs="Times New Roman"/>
      <w:b/>
      <w:sz w:val="20"/>
      <w:u w:val="single"/>
    </w:rPr>
  </w:style>
  <w:style w:type="character" w:customStyle="1" w:styleId="StyleTimesNewRoman9pt">
    <w:name w:val="Style Times New Roman 9 pt"/>
    <w:basedOn w:val="DefaultParagraphFont"/>
    <w:rsid w:val="00FF32CE"/>
    <w:rPr>
      <w:rFonts w:ascii="Times New Roman" w:hAnsi="Times New Roman"/>
      <w:sz w:val="20"/>
    </w:rPr>
  </w:style>
  <w:style w:type="character" w:customStyle="1" w:styleId="Styleunderline9pt1">
    <w:name w:val="Style underline + 9 pt1"/>
    <w:basedOn w:val="underline"/>
    <w:rsid w:val="00FF32C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F32C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F32C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F32CE"/>
    <w:rPr>
      <w:b/>
      <w:bCs/>
      <w:noProof w:val="0"/>
      <w:sz w:val="20"/>
      <w:u w:val="single"/>
      <w:lang w:val="en-US" w:eastAsia="en-US" w:bidi="ar-SA"/>
    </w:rPr>
  </w:style>
  <w:style w:type="character" w:customStyle="1" w:styleId="Hyperlink23">
    <w:name w:val="Hyperlink23"/>
    <w:basedOn w:val="DefaultParagraphFont"/>
    <w:rsid w:val="00FF32CE"/>
    <w:rPr>
      <w:color w:val="3300CC"/>
      <w:u w:val="single"/>
    </w:rPr>
  </w:style>
  <w:style w:type="paragraph" w:customStyle="1" w:styleId="cardCharChar">
    <w:name w:val="card Char Char"/>
    <w:basedOn w:val="Normal"/>
    <w:link w:val="cardCharCharChar"/>
    <w:qFormat/>
    <w:rsid w:val="00FF32CE"/>
    <w:pPr>
      <w:ind w:left="288" w:right="288"/>
    </w:pPr>
    <w:rPr>
      <w:rFonts w:eastAsia="Times New Roman" w:cs="Calibri"/>
      <w:szCs w:val="20"/>
    </w:rPr>
  </w:style>
  <w:style w:type="character" w:customStyle="1" w:styleId="cardCharCharChar">
    <w:name w:val="card Char Char Char"/>
    <w:basedOn w:val="DefaultParagraphFont"/>
    <w:link w:val="cardCharChar"/>
    <w:rsid w:val="00FF32CE"/>
    <w:rPr>
      <w:rFonts w:ascii="Calibri" w:eastAsia="Times New Roman" w:hAnsi="Calibri" w:cs="Calibri"/>
      <w:sz w:val="22"/>
      <w:szCs w:val="20"/>
    </w:rPr>
  </w:style>
  <w:style w:type="character" w:customStyle="1" w:styleId="StyleunderlineArialNarrow9ptBold">
    <w:name w:val="Style underline + Arial Narrow 9 pt Bold"/>
    <w:basedOn w:val="underline"/>
    <w:rsid w:val="00FF32C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F32CE"/>
  </w:style>
  <w:style w:type="character" w:customStyle="1" w:styleId="StylecardCharCharArialNarrow9ptChar">
    <w:name w:val="Style card Char Char + Arial Narrow 9 pt Char"/>
    <w:basedOn w:val="cardCharCharChar"/>
    <w:link w:val="StylecardCharCharArialNarrow9pt"/>
    <w:rsid w:val="00FF32CE"/>
    <w:rPr>
      <w:rFonts w:ascii="Calibri" w:eastAsia="Times New Roman" w:hAnsi="Calibri" w:cs="Calibri"/>
      <w:sz w:val="22"/>
      <w:szCs w:val="20"/>
    </w:rPr>
  </w:style>
  <w:style w:type="character" w:customStyle="1" w:styleId="UnderlineCharCharChar">
    <w:name w:val="Underline Char Char Char"/>
    <w:basedOn w:val="DefaultParagraphFont"/>
    <w:rsid w:val="00FF32CE"/>
    <w:rPr>
      <w:noProof w:val="0"/>
      <w:u w:val="single"/>
      <w:lang w:val="en-US" w:eastAsia="en-US" w:bidi="ar-SA"/>
    </w:rPr>
  </w:style>
  <w:style w:type="character" w:customStyle="1" w:styleId="CardTextChar1">
    <w:name w:val="Card Text Char1"/>
    <w:basedOn w:val="DefaultParagraphFont"/>
    <w:rsid w:val="00FF32C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F32C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FF32C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F32C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F32C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F32C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F32C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FF32C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F32CE"/>
    <w:rPr>
      <w:rFonts w:eastAsia="Times New Roman" w:cs="Calibri"/>
    </w:rPr>
  </w:style>
  <w:style w:type="character" w:customStyle="1" w:styleId="TextsmallChar">
    <w:name w:val="Textsmall Char"/>
    <w:basedOn w:val="DefaultParagraphFont"/>
    <w:link w:val="Textsmall"/>
    <w:rsid w:val="00FF32CE"/>
    <w:rPr>
      <w:rFonts w:ascii="Calibri" w:eastAsia="Times New Roman" w:hAnsi="Calibri" w:cs="Calibri"/>
      <w:sz w:val="22"/>
    </w:rPr>
  </w:style>
  <w:style w:type="character" w:customStyle="1" w:styleId="CharChar111">
    <w:name w:val="Char Char111"/>
    <w:basedOn w:val="DefaultParagraphFont"/>
    <w:rsid w:val="00FF32CE"/>
    <w:rPr>
      <w:rFonts w:cs="Arial"/>
      <w:bCs/>
      <w:szCs w:val="26"/>
      <w:u w:val="single"/>
      <w:lang w:val="en-US" w:eastAsia="en-US" w:bidi="ar-SA"/>
    </w:rPr>
  </w:style>
  <w:style w:type="character" w:customStyle="1" w:styleId="UnderlineBold">
    <w:name w:val="Underline + Bold"/>
    <w:uiPriority w:val="1"/>
    <w:qFormat/>
    <w:rsid w:val="00FF32CE"/>
    <w:rPr>
      <w:b/>
      <w:sz w:val="20"/>
      <w:u w:val="single"/>
    </w:rPr>
  </w:style>
  <w:style w:type="paragraph" w:customStyle="1" w:styleId="cardtextsmall">
    <w:name w:val="card text small"/>
    <w:basedOn w:val="Normal"/>
    <w:qFormat/>
    <w:rsid w:val="00FF32CE"/>
    <w:rPr>
      <w:rFonts w:ascii="Arial Narrow" w:eastAsia="Times New Roman" w:hAnsi="Arial Narrow" w:cs="Calibri"/>
    </w:rPr>
  </w:style>
  <w:style w:type="character" w:customStyle="1" w:styleId="AUnterdline">
    <w:name w:val="AUnterdline"/>
    <w:qFormat/>
    <w:rsid w:val="00FF32C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F32CE"/>
    <w:rPr>
      <w:rFonts w:ascii="Times New Roman" w:hAnsi="Times New Roman"/>
      <w:b/>
      <w:bCs/>
      <w:sz w:val="20"/>
      <w:u w:val="single"/>
      <w:bdr w:val="single" w:sz="4" w:space="0" w:color="auto"/>
    </w:rPr>
  </w:style>
  <w:style w:type="character" w:customStyle="1" w:styleId="highlightedsearchterm">
    <w:name w:val="highlightedsearchterm"/>
    <w:rsid w:val="00FF32CE"/>
  </w:style>
  <w:style w:type="character" w:customStyle="1" w:styleId="StyleUnderline1">
    <w:name w:val="Style Underline1"/>
    <w:basedOn w:val="DefaultParagraphFont"/>
    <w:rsid w:val="00FF32CE"/>
    <w:rPr>
      <w:rFonts w:ascii="Times New Roman" w:hAnsi="Times New Roman"/>
      <w:sz w:val="20"/>
      <w:u w:val="single"/>
    </w:rPr>
  </w:style>
  <w:style w:type="paragraph" w:customStyle="1" w:styleId="CardIndented">
    <w:name w:val="Card (Indented)"/>
    <w:basedOn w:val="Normal"/>
    <w:link w:val="CardIndentedChar"/>
    <w:qFormat/>
    <w:rsid w:val="00FF32CE"/>
    <w:pPr>
      <w:ind w:left="288"/>
    </w:pPr>
    <w:rPr>
      <w:rFonts w:cs="Calibri"/>
    </w:rPr>
  </w:style>
  <w:style w:type="paragraph" w:customStyle="1" w:styleId="StyleStyle49pt10">
    <w:name w:val="Style Style4 + 9 pt10"/>
    <w:basedOn w:val="Style4"/>
    <w:link w:val="StyleStyle49pt10Char"/>
    <w:qFormat/>
    <w:rsid w:val="00FF32CE"/>
    <w:rPr>
      <w:rFonts w:cs="Times New Roman"/>
    </w:rPr>
  </w:style>
  <w:style w:type="character" w:customStyle="1" w:styleId="StyleStyle49pt10Char">
    <w:name w:val="Style Style4 + 9 pt10 Char"/>
    <w:basedOn w:val="Style4Char"/>
    <w:link w:val="StyleStyle49pt10"/>
    <w:rsid w:val="00FF32C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FF32CE"/>
    <w:rPr>
      <w:rFonts w:cs="Times New Roman"/>
      <w:b/>
      <w:bCs/>
    </w:rPr>
  </w:style>
  <w:style w:type="character" w:customStyle="1" w:styleId="StyleStyle49ptBold7Char">
    <w:name w:val="Style Style4 + 9 pt Bold7 Char"/>
    <w:link w:val="StyleStyle49ptBold7"/>
    <w:rsid w:val="00FF32C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FF32CE"/>
    <w:pPr>
      <w:ind w:left="288"/>
    </w:pPr>
    <w:rPr>
      <w:rFonts w:eastAsia="Times New Roman" w:cs="Calibri"/>
      <w:u w:val="single"/>
    </w:rPr>
  </w:style>
  <w:style w:type="character" w:customStyle="1" w:styleId="NormalUnderlineChar">
    <w:name w:val="Normal Underline Char"/>
    <w:link w:val="NormalUnderline"/>
    <w:rsid w:val="00FF32CE"/>
    <w:rPr>
      <w:rFonts w:ascii="Calibri" w:eastAsia="Times New Roman" w:hAnsi="Calibri" w:cs="Calibri"/>
      <w:sz w:val="22"/>
      <w:u w:val="single"/>
    </w:rPr>
  </w:style>
  <w:style w:type="character" w:customStyle="1" w:styleId="DontRead">
    <w:name w:val="Don't Read"/>
    <w:qFormat/>
    <w:rsid w:val="00FF32CE"/>
    <w:rPr>
      <w:rFonts w:ascii="Times New Roman" w:hAnsi="Times New Roman"/>
      <w:sz w:val="16"/>
    </w:rPr>
  </w:style>
  <w:style w:type="paragraph" w:customStyle="1" w:styleId="Underlinestyle">
    <w:name w:val="Underline style"/>
    <w:basedOn w:val="Normal"/>
    <w:qFormat/>
    <w:rsid w:val="00FF32CE"/>
    <w:rPr>
      <w:rFonts w:eastAsia="Times New Roman" w:cs="Calibri"/>
      <w:u w:val="single"/>
    </w:rPr>
  </w:style>
  <w:style w:type="character" w:customStyle="1" w:styleId="Style11ptUnderline3">
    <w:name w:val="Style 11 pt Underline3"/>
    <w:rsid w:val="00FF32CE"/>
    <w:rPr>
      <w:sz w:val="20"/>
      <w:u w:val="single"/>
    </w:rPr>
  </w:style>
  <w:style w:type="character" w:customStyle="1" w:styleId="27">
    <w:name w:val="27"/>
    <w:rsid w:val="00FF32CE"/>
    <w:rPr>
      <w:rFonts w:cs="Arial"/>
      <w:bCs/>
      <w:sz w:val="20"/>
      <w:u w:val="single"/>
      <w:lang w:val="en-US" w:eastAsia="en-US" w:bidi="ar-SA"/>
    </w:rPr>
  </w:style>
  <w:style w:type="character" w:customStyle="1" w:styleId="2">
    <w:name w:val="2"/>
    <w:rsid w:val="00FF32CE"/>
    <w:rPr>
      <w:rFonts w:cs="Arial"/>
      <w:bCs/>
      <w:sz w:val="20"/>
      <w:u w:val="single"/>
      <w:lang w:val="en-US" w:eastAsia="en-US" w:bidi="ar-SA"/>
    </w:rPr>
  </w:style>
  <w:style w:type="character" w:customStyle="1" w:styleId="Style9ptUnderline11">
    <w:name w:val="Style 9 pt Underline11"/>
    <w:basedOn w:val="DefaultParagraphFont"/>
    <w:rsid w:val="00FF32CE"/>
    <w:rPr>
      <w:sz w:val="20"/>
      <w:u w:val="single"/>
    </w:rPr>
  </w:style>
  <w:style w:type="character" w:customStyle="1" w:styleId="Style9ptBoldUnderline5">
    <w:name w:val="Style 9 pt Bold Underline5"/>
    <w:basedOn w:val="DefaultParagraphFont"/>
    <w:rsid w:val="00FF32CE"/>
    <w:rPr>
      <w:b/>
      <w:bCs/>
      <w:sz w:val="20"/>
      <w:u w:val="single"/>
    </w:rPr>
  </w:style>
  <w:style w:type="character" w:customStyle="1" w:styleId="CharChar114">
    <w:name w:val="Char Char114"/>
    <w:basedOn w:val="DefaultParagraphFont"/>
    <w:rsid w:val="00FF32CE"/>
    <w:rPr>
      <w:rFonts w:cs="Arial"/>
      <w:bCs/>
      <w:szCs w:val="26"/>
      <w:u w:val="single"/>
      <w:lang w:val="en-US" w:eastAsia="en-US" w:bidi="ar-SA"/>
    </w:rPr>
  </w:style>
  <w:style w:type="character" w:customStyle="1" w:styleId="CharChar113">
    <w:name w:val="Char Char113"/>
    <w:basedOn w:val="DefaultParagraphFont"/>
    <w:rsid w:val="00FF32CE"/>
    <w:rPr>
      <w:rFonts w:cs="Arial"/>
      <w:bCs/>
      <w:szCs w:val="26"/>
      <w:u w:val="single"/>
      <w:lang w:val="en-US" w:eastAsia="en-US" w:bidi="ar-SA"/>
    </w:rPr>
  </w:style>
  <w:style w:type="character" w:customStyle="1" w:styleId="CharChar112">
    <w:name w:val="Char Char112"/>
    <w:basedOn w:val="DefaultParagraphFont"/>
    <w:rsid w:val="00FF32CE"/>
    <w:rPr>
      <w:rFonts w:cs="Arial"/>
      <w:bCs/>
      <w:szCs w:val="26"/>
      <w:u w:val="single"/>
      <w:lang w:val="en-US" w:eastAsia="en-US" w:bidi="ar-SA"/>
    </w:rPr>
  </w:style>
  <w:style w:type="character" w:customStyle="1" w:styleId="ssl0">
    <w:name w:val="ss_l0"/>
    <w:basedOn w:val="DefaultParagraphFont"/>
    <w:rsid w:val="00FF32CE"/>
  </w:style>
  <w:style w:type="character" w:customStyle="1" w:styleId="CommentSubjectChar1">
    <w:name w:val="Comment Subject Char1"/>
    <w:basedOn w:val="CommentTextChar"/>
    <w:uiPriority w:val="99"/>
    <w:semiHidden/>
    <w:rsid w:val="00FF32CE"/>
    <w:rPr>
      <w:rFonts w:ascii="Calibri" w:eastAsiaTheme="minorHAnsi" w:hAnsi="Calibri" w:cs="Calibri"/>
      <w:b/>
      <w:bCs/>
      <w:sz w:val="22"/>
      <w:szCs w:val="20"/>
    </w:rPr>
  </w:style>
  <w:style w:type="paragraph" w:customStyle="1" w:styleId="WW-Default1">
    <w:name w:val="WW-Default1"/>
    <w:basedOn w:val="Normal"/>
    <w:qFormat/>
    <w:rsid w:val="00FF32CE"/>
    <w:pPr>
      <w:suppressAutoHyphens/>
    </w:pPr>
    <w:rPr>
      <w:rFonts w:eastAsia="Times New Roman" w:cs="Calibri"/>
      <w:b/>
      <w:bCs/>
      <w:szCs w:val="20"/>
      <w:lang w:eastAsia="ar-SA"/>
    </w:rPr>
  </w:style>
  <w:style w:type="paragraph" w:customStyle="1" w:styleId="Normal1">
    <w:name w:val="Normal1"/>
    <w:basedOn w:val="BodyText"/>
    <w:qFormat/>
    <w:rsid w:val="00FF32CE"/>
    <w:pPr>
      <w:widowControl/>
    </w:pPr>
    <w:rPr>
      <w:sz w:val="22"/>
    </w:rPr>
  </w:style>
  <w:style w:type="character" w:customStyle="1" w:styleId="zoomme">
    <w:name w:val="zoomme"/>
    <w:basedOn w:val="DefaultParagraphFont"/>
    <w:rsid w:val="00FF32CE"/>
  </w:style>
  <w:style w:type="character" w:customStyle="1" w:styleId="Date1">
    <w:name w:val="Date1"/>
    <w:basedOn w:val="DefaultParagraphFont"/>
    <w:rsid w:val="00FF32CE"/>
  </w:style>
  <w:style w:type="character" w:customStyle="1" w:styleId="classauthor">
    <w:name w:val="class=&quot;author&quot;"/>
    <w:basedOn w:val="DefaultParagraphFont"/>
    <w:rsid w:val="00FF32CE"/>
  </w:style>
  <w:style w:type="paragraph" w:customStyle="1" w:styleId="CardStyle">
    <w:name w:val="Card Style"/>
    <w:basedOn w:val="Normal"/>
    <w:link w:val="CardStyleChar"/>
    <w:qFormat/>
    <w:rsid w:val="00FF32CE"/>
    <w:rPr>
      <w:rFonts w:eastAsia="Times New Roman" w:cs="Calibri"/>
    </w:rPr>
  </w:style>
  <w:style w:type="character" w:customStyle="1" w:styleId="CharCharChar">
    <w:name w:val="Char Char Char"/>
    <w:basedOn w:val="DefaultParagraphFont"/>
    <w:rsid w:val="00FF32CE"/>
    <w:rPr>
      <w:rFonts w:cs="Arial"/>
      <w:bCs/>
      <w:szCs w:val="26"/>
      <w:u w:val="single"/>
      <w:lang w:val="en-US" w:eastAsia="en-US" w:bidi="ar-SA"/>
    </w:rPr>
  </w:style>
  <w:style w:type="character" w:customStyle="1" w:styleId="BoldUnderlineChar0">
    <w:name w:val="Bold Underline Char"/>
    <w:rsid w:val="00FF32CE"/>
    <w:rPr>
      <w:rFonts w:ascii="Times New Roman" w:eastAsia="Times New Roman" w:hAnsi="Times New Roman"/>
      <w:b/>
      <w:bCs/>
      <w:szCs w:val="24"/>
      <w:u w:val="single"/>
    </w:rPr>
  </w:style>
  <w:style w:type="character" w:customStyle="1" w:styleId="texto1">
    <w:name w:val="texto1"/>
    <w:rsid w:val="00FF32CE"/>
  </w:style>
  <w:style w:type="character" w:customStyle="1" w:styleId="apple-style-span">
    <w:name w:val="apple-style-span"/>
    <w:rsid w:val="00FF32CE"/>
  </w:style>
  <w:style w:type="paragraph" w:customStyle="1" w:styleId="citenon-bold">
    <w:name w:val="cite non-bold"/>
    <w:basedOn w:val="Normal"/>
    <w:link w:val="citenon-boldChar"/>
    <w:qFormat/>
    <w:rsid w:val="00FF32C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F32CE"/>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F32CE"/>
    <w:rPr>
      <w:rFonts w:ascii="Calibri" w:eastAsia="Times New Roman" w:hAnsi="Calibri" w:cs="Arial"/>
      <w:b/>
      <w:bCs/>
      <w:szCs w:val="28"/>
    </w:rPr>
  </w:style>
  <w:style w:type="paragraph" w:customStyle="1" w:styleId="Style23">
    <w:name w:val="Style23"/>
    <w:basedOn w:val="Normal"/>
    <w:uiPriority w:val="99"/>
    <w:qFormat/>
    <w:rsid w:val="00FF32CE"/>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F32CE"/>
    <w:rPr>
      <w:rFonts w:ascii="Calibri" w:eastAsia="Times New Roman" w:hAnsi="Calibri" w:cs="Calibri"/>
      <w:sz w:val="22"/>
      <w:lang w:bidi="en-US"/>
    </w:rPr>
  </w:style>
  <w:style w:type="character" w:customStyle="1" w:styleId="gray">
    <w:name w:val="gray"/>
    <w:basedOn w:val="DefaultParagraphFont"/>
    <w:rsid w:val="00FF32CE"/>
  </w:style>
  <w:style w:type="paragraph" w:customStyle="1" w:styleId="Tagtemplate">
    <w:name w:val="Tagtemplate"/>
    <w:basedOn w:val="Normal"/>
    <w:link w:val="TagtemplateChar"/>
    <w:autoRedefine/>
    <w:qFormat/>
    <w:rsid w:val="00FF32CE"/>
    <w:pPr>
      <w:keepNext/>
      <w:keepLines/>
    </w:pPr>
    <w:rPr>
      <w:rFonts w:eastAsia="Calibri" w:cs="Calibri"/>
      <w:b/>
    </w:rPr>
  </w:style>
  <w:style w:type="character" w:customStyle="1" w:styleId="TagtemplateChar">
    <w:name w:val="Tagtemplate Char"/>
    <w:basedOn w:val="DefaultParagraphFont"/>
    <w:link w:val="Tagtemplate"/>
    <w:rsid w:val="00FF32CE"/>
    <w:rPr>
      <w:rFonts w:ascii="Calibri" w:eastAsia="Calibri" w:hAnsi="Calibri" w:cs="Calibri"/>
      <w:b/>
      <w:sz w:val="22"/>
    </w:rPr>
  </w:style>
  <w:style w:type="character" w:customStyle="1" w:styleId="Styleunderline11ptBorderSinglesolidlineAuto05p">
    <w:name w:val="Style underline + 11 pt Border: : (Single solid line Auto  0.5 p..."/>
    <w:rsid w:val="00FF32CE"/>
    <w:rPr>
      <w:sz w:val="20"/>
      <w:u w:val="single"/>
      <w:bdr w:val="single" w:sz="4" w:space="0" w:color="auto"/>
    </w:rPr>
  </w:style>
  <w:style w:type="paragraph" w:customStyle="1" w:styleId="Citation-FirstLine">
    <w:name w:val="Citation - First Line"/>
    <w:basedOn w:val="Normal"/>
    <w:next w:val="Normal"/>
    <w:autoRedefine/>
    <w:qFormat/>
    <w:rsid w:val="00FF32CE"/>
    <w:pPr>
      <w:spacing w:line="240" w:lineRule="atLeast"/>
      <w:jc w:val="both"/>
    </w:pPr>
    <w:rPr>
      <w:rFonts w:ascii="Book Antiqua" w:eastAsia="Times New Roman" w:hAnsi="Book Antiqua" w:cs="Calibri"/>
    </w:rPr>
  </w:style>
  <w:style w:type="character" w:customStyle="1" w:styleId="CardText-Underlined">
    <w:name w:val="Card Text - Underlined"/>
    <w:rsid w:val="00FF32CE"/>
    <w:rPr>
      <w:b/>
      <w:sz w:val="20"/>
      <w:u w:val="single"/>
    </w:rPr>
  </w:style>
  <w:style w:type="paragraph" w:customStyle="1" w:styleId="Citation-Complete">
    <w:name w:val="Citation - Complete"/>
    <w:basedOn w:val="Normal"/>
    <w:next w:val="Normal"/>
    <w:link w:val="Citation-CompleteChar"/>
    <w:autoRedefine/>
    <w:qFormat/>
    <w:rsid w:val="00FF32C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FF32CE"/>
    <w:rPr>
      <w:rFonts w:ascii="Book Antiqua" w:eastAsia="Times New Roman" w:hAnsi="Book Antiqua" w:cs="Calibri"/>
      <w:sz w:val="22"/>
    </w:rPr>
  </w:style>
  <w:style w:type="character" w:customStyle="1" w:styleId="MicroTextChar">
    <w:name w:val="MicroText Char"/>
    <w:link w:val="MicroText"/>
    <w:rsid w:val="00FF32CE"/>
    <w:rPr>
      <w:rFonts w:ascii="Arial Narrow" w:hAnsi="Arial Narrow"/>
      <w:sz w:val="12"/>
    </w:rPr>
  </w:style>
  <w:style w:type="paragraph" w:customStyle="1" w:styleId="TagCite">
    <w:name w:val="Tag/Cite"/>
    <w:basedOn w:val="Normal"/>
    <w:qFormat/>
    <w:rsid w:val="00FF32CE"/>
    <w:rPr>
      <w:rFonts w:eastAsia="Times New Roman" w:cs="Calibri"/>
      <w:b/>
    </w:rPr>
  </w:style>
  <w:style w:type="character" w:customStyle="1" w:styleId="BoldandUnderlineChar">
    <w:name w:val="Bold and Underline Char"/>
    <w:basedOn w:val="DefaultParagraphFont"/>
    <w:link w:val="BoldandUnderline"/>
    <w:locked/>
    <w:rsid w:val="00FF32CE"/>
    <w:rPr>
      <w:b/>
      <w:u w:val="single"/>
    </w:rPr>
  </w:style>
  <w:style w:type="paragraph" w:customStyle="1" w:styleId="BoldandUnderline">
    <w:name w:val="Bold and Underline"/>
    <w:basedOn w:val="Normal"/>
    <w:link w:val="BoldandUnderlineChar"/>
    <w:qFormat/>
    <w:rsid w:val="00FF32CE"/>
    <w:rPr>
      <w:rFonts w:asciiTheme="minorHAnsi" w:hAnsiTheme="minorHAnsi"/>
      <w:b/>
      <w:sz w:val="24"/>
      <w:u w:val="single"/>
    </w:rPr>
  </w:style>
  <w:style w:type="character" w:customStyle="1" w:styleId="hdr">
    <w:name w:val="hdr"/>
    <w:basedOn w:val="DefaultParagraphFont"/>
    <w:rsid w:val="00FF32CE"/>
  </w:style>
  <w:style w:type="paragraph" w:customStyle="1" w:styleId="StyleStyle49ptBold3">
    <w:name w:val="Style Style4 + 9 pt Bold3"/>
    <w:basedOn w:val="Style4"/>
    <w:link w:val="StyleStyle49ptBold3Char"/>
    <w:qFormat/>
    <w:rsid w:val="00FF32CE"/>
    <w:rPr>
      <w:rFonts w:cs="Times New Roman"/>
      <w:b/>
      <w:bCs/>
    </w:rPr>
  </w:style>
  <w:style w:type="character" w:customStyle="1" w:styleId="StyleStyle49ptBold3Char">
    <w:name w:val="Style Style4 + 9 pt Bold3 Char"/>
    <w:basedOn w:val="Style4Char"/>
    <w:link w:val="StyleStyle49ptBold3"/>
    <w:rsid w:val="00FF32CE"/>
    <w:rPr>
      <w:rFonts w:ascii="Calibri" w:eastAsia="Times New Roman" w:hAnsi="Calibri" w:cs="Times New Roman"/>
      <w:b/>
      <w:bCs/>
      <w:sz w:val="22"/>
      <w:u w:val="single"/>
    </w:rPr>
  </w:style>
  <w:style w:type="character" w:customStyle="1" w:styleId="Style9ptUnderline6">
    <w:name w:val="Style 9 pt Underline6"/>
    <w:basedOn w:val="DefaultParagraphFont"/>
    <w:rsid w:val="00FF32CE"/>
    <w:rPr>
      <w:sz w:val="20"/>
      <w:u w:val="single"/>
    </w:rPr>
  </w:style>
  <w:style w:type="character" w:customStyle="1" w:styleId="ct-with-fmlt">
    <w:name w:val="ct-with-fmlt"/>
    <w:basedOn w:val="DefaultParagraphFont"/>
    <w:rsid w:val="00FF32C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FF32CE"/>
    <w:rPr>
      <w:rFonts w:ascii="Arial" w:hAnsi="Arial" w:cs="Arial" w:hint="default"/>
      <w:b w:val="0"/>
      <w:bCs w:val="0"/>
      <w:sz w:val="20"/>
      <w:u w:val="single"/>
    </w:rPr>
  </w:style>
  <w:style w:type="paragraph" w:customStyle="1" w:styleId="TagText">
    <w:name w:val="TagText"/>
    <w:basedOn w:val="Normal"/>
    <w:uiPriority w:val="99"/>
    <w:qFormat/>
    <w:rsid w:val="00FF32CE"/>
    <w:rPr>
      <w:rFonts w:cs="Calibri"/>
      <w:b/>
    </w:rPr>
  </w:style>
  <w:style w:type="paragraph" w:customStyle="1" w:styleId="StyleStyle49pt">
    <w:name w:val="Style Style4 + 9 pt"/>
    <w:basedOn w:val="Normal"/>
    <w:link w:val="StyleStyle49ptChar"/>
    <w:qFormat/>
    <w:rsid w:val="00FF32CE"/>
    <w:rPr>
      <w:rFonts w:eastAsia="Times New Roman" w:cs="Calibri"/>
      <w:u w:val="single"/>
    </w:rPr>
  </w:style>
  <w:style w:type="character" w:customStyle="1" w:styleId="StyleStyle49ptChar">
    <w:name w:val="Style Style4 + 9 pt Char"/>
    <w:basedOn w:val="DefaultParagraphFont"/>
    <w:link w:val="StyleStyle49pt"/>
    <w:rsid w:val="00FF32C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FF32CE"/>
    <w:rPr>
      <w:rFonts w:eastAsia="Times New Roman" w:cs="Calibri"/>
      <w:b/>
      <w:bCs/>
      <w:u w:val="single"/>
    </w:rPr>
  </w:style>
  <w:style w:type="character" w:customStyle="1" w:styleId="StyleStyle49ptBoldChar">
    <w:name w:val="Style Style4 + 9 pt Bold Char"/>
    <w:basedOn w:val="DefaultParagraphFont"/>
    <w:link w:val="StyleStyle49ptBold"/>
    <w:rsid w:val="00FF32C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FF32CE"/>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FF32C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FF32C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F32CE"/>
    <w:rPr>
      <w:rFonts w:ascii="Arial" w:eastAsia="Times New Roman" w:hAnsi="Arial" w:cs="Arial"/>
      <w:b/>
      <w:bCs/>
      <w:sz w:val="22"/>
      <w:u w:val="single"/>
    </w:rPr>
  </w:style>
  <w:style w:type="paragraph" w:customStyle="1" w:styleId="StyleUnderlined11pt">
    <w:name w:val="Style Underlined + 11 pt"/>
    <w:link w:val="StyleUnderlined11ptChar"/>
    <w:qFormat/>
    <w:rsid w:val="00FF32C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F32CE"/>
    <w:rPr>
      <w:rFonts w:ascii="Arial" w:eastAsia="Times New Roman" w:hAnsi="Arial" w:cs="Arial"/>
      <w:sz w:val="22"/>
      <w:u w:val="single"/>
    </w:rPr>
  </w:style>
  <w:style w:type="character" w:customStyle="1" w:styleId="newscontent">
    <w:name w:val="newscontent"/>
    <w:rsid w:val="00FF32CE"/>
  </w:style>
  <w:style w:type="character" w:customStyle="1" w:styleId="StyleUnderlinePatternClearYellow">
    <w:name w:val="Style Underline Pattern: Clear (Yellow)"/>
    <w:basedOn w:val="DefaultParagraphFont"/>
    <w:rsid w:val="00FF32CE"/>
    <w:rPr>
      <w:u w:val="single"/>
      <w:shd w:val="clear" w:color="auto" w:fill="00FF00"/>
    </w:rPr>
  </w:style>
  <w:style w:type="paragraph" w:customStyle="1" w:styleId="StyleUnderlineChar11pt3">
    <w:name w:val="Style Underline Char + 11 pt3"/>
    <w:link w:val="StyleUnderlineChar11pt3Char"/>
    <w:qFormat/>
    <w:rsid w:val="00FF32C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F32C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FF32CE"/>
    <w:rPr>
      <w:b w:val="0"/>
      <w:bCs/>
      <w:u w:val="single"/>
    </w:rPr>
  </w:style>
  <w:style w:type="character" w:customStyle="1" w:styleId="date-display-single">
    <w:name w:val="date-display-single"/>
    <w:basedOn w:val="DefaultParagraphFont"/>
    <w:rsid w:val="00FF32CE"/>
  </w:style>
  <w:style w:type="character" w:customStyle="1" w:styleId="CommentTextChar1">
    <w:name w:val="Comment Text Char1"/>
    <w:basedOn w:val="DefaultParagraphFont"/>
    <w:uiPriority w:val="99"/>
    <w:rsid w:val="00FF32C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F32CE"/>
    <w:rPr>
      <w:rFonts w:ascii="Times New Roman" w:hAnsi="Times New Roman" w:cs="Times New Roman"/>
      <w:sz w:val="20"/>
    </w:rPr>
  </w:style>
  <w:style w:type="paragraph" w:customStyle="1" w:styleId="Cite2">
    <w:name w:val="Cite 2"/>
    <w:basedOn w:val="Normal"/>
    <w:qFormat/>
    <w:rsid w:val="00FF32CE"/>
    <w:rPr>
      <w:rFonts w:eastAsia="MS Mincho" w:cs="Calibri"/>
      <w:b/>
      <w:u w:val="single"/>
    </w:rPr>
  </w:style>
  <w:style w:type="character" w:customStyle="1" w:styleId="StyleunderlineBold">
    <w:name w:val="Style underline + Bold"/>
    <w:basedOn w:val="underline"/>
    <w:rsid w:val="00FF32CE"/>
    <w:rPr>
      <w:rFonts w:ascii="Times New Roman" w:hAnsi="Times New Roman" w:cs="Times New Roman"/>
      <w:bCs/>
      <w:sz w:val="20"/>
      <w:u w:val="single"/>
    </w:rPr>
  </w:style>
  <w:style w:type="paragraph" w:customStyle="1" w:styleId="cards0">
    <w:name w:val="cards"/>
    <w:basedOn w:val="Cites0"/>
    <w:qFormat/>
    <w:rsid w:val="00FF32CE"/>
    <w:pPr>
      <w:widowControl/>
      <w:jc w:val="left"/>
    </w:pPr>
    <w:rPr>
      <w:szCs w:val="22"/>
    </w:rPr>
  </w:style>
  <w:style w:type="character" w:customStyle="1" w:styleId="Style10ptUnderline">
    <w:name w:val="Style 10 pt Underline"/>
    <w:basedOn w:val="DefaultParagraphFont"/>
    <w:rsid w:val="00FF32CE"/>
    <w:rPr>
      <w:sz w:val="20"/>
      <w:u w:val="single"/>
    </w:rPr>
  </w:style>
  <w:style w:type="character" w:styleId="HTMLCite">
    <w:name w:val="HTML Cite"/>
    <w:uiPriority w:val="99"/>
    <w:rsid w:val="00FF32CE"/>
    <w:rPr>
      <w:i/>
      <w:iCs/>
    </w:rPr>
  </w:style>
  <w:style w:type="character" w:customStyle="1" w:styleId="slug-pub-date">
    <w:name w:val="slug-pub-date"/>
    <w:basedOn w:val="DefaultParagraphFont"/>
    <w:rsid w:val="00FF32CE"/>
  </w:style>
  <w:style w:type="character" w:customStyle="1" w:styleId="slug-vol">
    <w:name w:val="slug-vol"/>
    <w:basedOn w:val="DefaultParagraphFont"/>
    <w:rsid w:val="00FF32CE"/>
  </w:style>
  <w:style w:type="character" w:customStyle="1" w:styleId="slug-issue">
    <w:name w:val="slug-issue"/>
    <w:basedOn w:val="DefaultParagraphFont"/>
    <w:rsid w:val="00FF32CE"/>
  </w:style>
  <w:style w:type="character" w:customStyle="1" w:styleId="slug-pages">
    <w:name w:val="slug-pages"/>
    <w:basedOn w:val="DefaultParagraphFont"/>
    <w:rsid w:val="00FF32C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F32CE"/>
    <w:rPr>
      <w:b/>
      <w:bCs/>
      <w:strike w:val="0"/>
      <w:dstrike w:val="0"/>
      <w:sz w:val="24"/>
      <w:u w:val="none"/>
      <w:effect w:val="none"/>
    </w:rPr>
  </w:style>
  <w:style w:type="paragraph" w:customStyle="1" w:styleId="Tag2">
    <w:name w:val="Tag2"/>
    <w:basedOn w:val="Normal"/>
    <w:autoRedefine/>
    <w:qFormat/>
    <w:rsid w:val="00FF32CE"/>
    <w:pPr>
      <w:spacing w:before="120"/>
    </w:pPr>
    <w:rPr>
      <w:rFonts w:cs="Calibri"/>
      <w:b/>
      <w:sz w:val="26"/>
    </w:rPr>
  </w:style>
  <w:style w:type="character" w:customStyle="1" w:styleId="tagchar">
    <w:name w:val="tagchar"/>
    <w:basedOn w:val="DefaultParagraphFont"/>
    <w:rsid w:val="00FF32CE"/>
  </w:style>
  <w:style w:type="paragraph" w:customStyle="1" w:styleId="NormalText">
    <w:name w:val="Normal Text"/>
    <w:basedOn w:val="Normal"/>
    <w:link w:val="NormalTextChar"/>
    <w:autoRedefine/>
    <w:qFormat/>
    <w:rsid w:val="00FF32CE"/>
    <w:pPr>
      <w:jc w:val="both"/>
    </w:pPr>
    <w:rPr>
      <w:rFonts w:eastAsia="Times New Roman" w:cs="Calibri"/>
      <w:szCs w:val="26"/>
    </w:rPr>
  </w:style>
  <w:style w:type="character" w:customStyle="1" w:styleId="pmterms11">
    <w:name w:val="pmterms11"/>
    <w:basedOn w:val="DefaultParagraphFont"/>
    <w:rsid w:val="00FF32CE"/>
    <w:rPr>
      <w:b/>
      <w:bCs/>
      <w:i w:val="0"/>
      <w:iCs w:val="0"/>
      <w:color w:val="000000"/>
    </w:rPr>
  </w:style>
  <w:style w:type="character" w:customStyle="1" w:styleId="StyleUnderlineChar9ptBold">
    <w:name w:val="Style Underline Char + 9 pt Bold"/>
    <w:basedOn w:val="DefaultParagraphFont"/>
    <w:rsid w:val="00FF32CE"/>
    <w:rPr>
      <w:rFonts w:ascii="Times New Roman" w:hAnsi="Times New Roman"/>
      <w:b/>
      <w:bCs/>
      <w:sz w:val="20"/>
      <w:u w:val="single"/>
      <w:lang w:val="en-US" w:eastAsia="en-US" w:bidi="ar-SA"/>
    </w:rPr>
  </w:style>
  <w:style w:type="character" w:customStyle="1" w:styleId="Style8pt">
    <w:name w:val="Style 8 pt"/>
    <w:basedOn w:val="DefaultParagraphFont"/>
    <w:rsid w:val="00FF32CE"/>
    <w:rPr>
      <w:sz w:val="20"/>
    </w:rPr>
  </w:style>
  <w:style w:type="character" w:customStyle="1" w:styleId="UnderlineChar5Char">
    <w:name w:val="Underline Char5 Char"/>
    <w:basedOn w:val="DefaultParagraphFont"/>
    <w:rsid w:val="00FF32CE"/>
    <w:rPr>
      <w:szCs w:val="24"/>
      <w:u w:val="single"/>
      <w:lang w:val="en-US" w:eastAsia="en-US" w:bidi="ar-SA"/>
    </w:rPr>
  </w:style>
  <w:style w:type="character" w:customStyle="1" w:styleId="BoldandUnderlineChar2Char1">
    <w:name w:val="Bold and Underline Char2 Char1"/>
    <w:basedOn w:val="DefaultParagraphFont"/>
    <w:rsid w:val="00FF32C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F32C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F32CE"/>
    <w:rPr>
      <w:szCs w:val="24"/>
      <w:u w:val="single"/>
      <w:lang w:val="en-US" w:eastAsia="en-US" w:bidi="ar-SA"/>
    </w:rPr>
  </w:style>
  <w:style w:type="paragraph" w:customStyle="1" w:styleId="Language">
    <w:name w:val="Language"/>
    <w:basedOn w:val="Normal"/>
    <w:link w:val="LanguageChar"/>
    <w:qFormat/>
    <w:rsid w:val="00FF32CE"/>
    <w:rPr>
      <w:rFonts w:eastAsia="Times New Roman" w:cs="Calibri"/>
      <w:strike/>
      <w:szCs w:val="20"/>
    </w:rPr>
  </w:style>
  <w:style w:type="character" w:customStyle="1" w:styleId="LanguageChar">
    <w:name w:val="Language Char"/>
    <w:basedOn w:val="DefaultParagraphFont"/>
    <w:link w:val="Language"/>
    <w:rsid w:val="00FF32CE"/>
    <w:rPr>
      <w:rFonts w:ascii="Calibri" w:eastAsia="Times New Roman" w:hAnsi="Calibri" w:cs="Calibri"/>
      <w:strike/>
      <w:sz w:val="22"/>
      <w:szCs w:val="20"/>
    </w:rPr>
  </w:style>
  <w:style w:type="paragraph" w:customStyle="1" w:styleId="UnderlineChar3">
    <w:name w:val="Underline Char3"/>
    <w:basedOn w:val="Normal"/>
    <w:link w:val="UnderlineChar3Char"/>
    <w:qFormat/>
    <w:rsid w:val="00FF32CE"/>
    <w:rPr>
      <w:rFonts w:eastAsia="Times New Roman" w:cs="Calibri"/>
      <w:u w:val="single"/>
    </w:rPr>
  </w:style>
  <w:style w:type="character" w:customStyle="1" w:styleId="UnderlineChar3Char">
    <w:name w:val="Underline Char3 Char"/>
    <w:basedOn w:val="DefaultParagraphFont"/>
    <w:link w:val="UnderlineChar3"/>
    <w:rsid w:val="00FF32C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FF32CE"/>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FF32CE"/>
    <w:rPr>
      <w:rFonts w:ascii="Calibri" w:eastAsia="Times New Roman" w:hAnsi="Calibri" w:cs="Calibri"/>
      <w:b/>
      <w:sz w:val="22"/>
      <w:u w:val="single"/>
    </w:rPr>
  </w:style>
  <w:style w:type="character" w:customStyle="1" w:styleId="UnderlineChar1">
    <w:name w:val="Underline Char1"/>
    <w:basedOn w:val="DefaultParagraphFont"/>
    <w:rsid w:val="00FF32CE"/>
    <w:rPr>
      <w:szCs w:val="24"/>
      <w:u w:val="single"/>
      <w:lang w:val="en-US" w:eastAsia="en-US" w:bidi="ar-SA"/>
    </w:rPr>
  </w:style>
  <w:style w:type="character" w:customStyle="1" w:styleId="BoldandUnderlineChar1Char2Char">
    <w:name w:val="Bold and Underline Char1 Char2 Char"/>
    <w:basedOn w:val="DefaultParagraphFont"/>
    <w:rsid w:val="00FF32CE"/>
    <w:rPr>
      <w:b/>
      <w:szCs w:val="24"/>
      <w:u w:val="single"/>
      <w:lang w:val="en-US" w:eastAsia="en-US" w:bidi="ar-SA"/>
    </w:rPr>
  </w:style>
  <w:style w:type="character" w:customStyle="1" w:styleId="SmalltextChar">
    <w:name w:val="Small text Char"/>
    <w:aliases w:val="Quote1 Char1"/>
    <w:link w:val="Smalltext"/>
    <w:rsid w:val="00FF32CE"/>
    <w:rPr>
      <w:rFonts w:ascii="Arial Narrow" w:eastAsia="Times New Roman" w:hAnsi="Arial Narrow" w:cs="Calibri"/>
      <w:sz w:val="22"/>
    </w:rPr>
  </w:style>
  <w:style w:type="paragraph" w:customStyle="1" w:styleId="HotRoute">
    <w:name w:val="Hot Route"/>
    <w:basedOn w:val="Normal"/>
    <w:link w:val="HotRouteChar0"/>
    <w:qFormat/>
    <w:rsid w:val="00FF32CE"/>
    <w:pPr>
      <w:ind w:left="144"/>
    </w:pPr>
    <w:rPr>
      <w:rFonts w:eastAsia="Times New Roman" w:cs="Calibri"/>
    </w:rPr>
  </w:style>
  <w:style w:type="paragraph" w:customStyle="1" w:styleId="Cardstyle0">
    <w:name w:val="Cardstyle"/>
    <w:basedOn w:val="Normal"/>
    <w:next w:val="Normal"/>
    <w:qFormat/>
    <w:rsid w:val="00FF32CE"/>
    <w:rPr>
      <w:rFonts w:eastAsia="Times New Roman" w:cs="Calibri"/>
    </w:rPr>
  </w:style>
  <w:style w:type="character" w:customStyle="1" w:styleId="Style12ptBoldUnderline1">
    <w:name w:val="Style 12 pt Bold Underline1"/>
    <w:basedOn w:val="DefaultParagraphFont"/>
    <w:rsid w:val="00FF32CE"/>
    <w:rPr>
      <w:b/>
      <w:bCs/>
      <w:sz w:val="24"/>
      <w:u w:val="single"/>
    </w:rPr>
  </w:style>
  <w:style w:type="character" w:customStyle="1" w:styleId="StyleEmphasisArial12ptBoldNotItalic">
    <w:name w:val="Style Emphasis + Arial 12 pt Bold Not Italic"/>
    <w:basedOn w:val="Emphasis"/>
    <w:rsid w:val="00FF32CE"/>
    <w:rPr>
      <w:rFonts w:ascii="Arial" w:hAnsi="Arial" w:cs="Times New Roman"/>
      <w:b w:val="0"/>
      <w:bCs/>
      <w:i/>
      <w:iCs/>
      <w:sz w:val="24"/>
      <w:u w:val="single"/>
      <w:bdr w:val="single" w:sz="8" w:space="0" w:color="auto"/>
    </w:rPr>
  </w:style>
  <w:style w:type="character" w:customStyle="1" w:styleId="DebateHighlighted">
    <w:name w:val="Debate Highlighted"/>
    <w:qFormat/>
    <w:rsid w:val="00FF32C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F32CE"/>
    <w:rPr>
      <w:rFonts w:ascii="SimSun" w:eastAsia="SimSun" w:hAnsi="SimSun"/>
      <w:sz w:val="15"/>
      <w:lang w:eastAsia="zh-CN"/>
    </w:rPr>
  </w:style>
  <w:style w:type="paragraph" w:customStyle="1" w:styleId="UnreadText">
    <w:name w:val="Unread Text"/>
    <w:basedOn w:val="Normal"/>
    <w:next w:val="Normal"/>
    <w:link w:val="UnreadTextChar"/>
    <w:autoRedefine/>
    <w:qFormat/>
    <w:rsid w:val="00FF32CE"/>
    <w:pPr>
      <w:ind w:left="360"/>
    </w:pPr>
    <w:rPr>
      <w:rFonts w:ascii="SimSun" w:eastAsia="SimSun" w:hAnsi="SimSun"/>
      <w:sz w:val="15"/>
      <w:lang w:eastAsia="zh-CN"/>
    </w:rPr>
  </w:style>
  <w:style w:type="paragraph" w:customStyle="1" w:styleId="AuthorDate">
    <w:name w:val="AuthorDate"/>
    <w:next w:val="Normal"/>
    <w:link w:val="AuthorDateChar"/>
    <w:qFormat/>
    <w:rsid w:val="00FF32C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FF32C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FF32C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F32CE"/>
    <w:rPr>
      <w:rFonts w:ascii="Times New Roman" w:hAnsi="Times New Roman"/>
      <w:sz w:val="20"/>
      <w:u w:val="single"/>
      <w:bdr w:val="none" w:sz="0" w:space="0" w:color="auto"/>
      <w:shd w:val="clear" w:color="auto" w:fill="C0C0C0"/>
    </w:rPr>
  </w:style>
  <w:style w:type="character" w:customStyle="1" w:styleId="smallChar">
    <w:name w:val="small Char"/>
    <w:rsid w:val="00FF32CE"/>
    <w:rPr>
      <w:rFonts w:ascii="Calibri" w:eastAsia="Calibri" w:hAnsi="Calibri" w:cs="Calibri"/>
      <w:sz w:val="16"/>
      <w:szCs w:val="20"/>
      <w:lang w:val="x-none" w:eastAsia="x-none"/>
    </w:rPr>
  </w:style>
  <w:style w:type="paragraph" w:customStyle="1" w:styleId="HotRoute0">
    <w:name w:val="Hot Route!"/>
    <w:basedOn w:val="Normal"/>
    <w:qFormat/>
    <w:rsid w:val="00FF32CE"/>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FF32CE"/>
    <w:rPr>
      <w:rFonts w:ascii="Times New Roman" w:hAnsi="Times New Roman" w:cs="Times New Roman"/>
      <w:sz w:val="16"/>
      <w:szCs w:val="16"/>
    </w:rPr>
  </w:style>
  <w:style w:type="character" w:customStyle="1" w:styleId="BodyText2Char1">
    <w:name w:val="Body Text 2 Char1"/>
    <w:basedOn w:val="DefaultParagraphFont"/>
    <w:semiHidden/>
    <w:rsid w:val="00FF32CE"/>
    <w:rPr>
      <w:rFonts w:ascii="Times New Roman" w:hAnsi="Times New Roman" w:cs="Times New Roman"/>
      <w:sz w:val="20"/>
    </w:rPr>
  </w:style>
  <w:style w:type="character" w:customStyle="1" w:styleId="Heading2Char1CharCharCharCharCharC">
    <w:name w:val="Heading 2 Char1 Char Char Char Char Char C"/>
    <w:rsid w:val="00FF32CE"/>
    <w:rPr>
      <w:rFonts w:cs="Arial"/>
      <w:b/>
      <w:bCs/>
      <w:iCs/>
      <w:sz w:val="24"/>
      <w:szCs w:val="28"/>
      <w:lang w:val="en-US" w:eastAsia="en-US" w:bidi="ar-SA"/>
    </w:rPr>
  </w:style>
  <w:style w:type="character" w:customStyle="1" w:styleId="underline1">
    <w:name w:val="underline1"/>
    <w:basedOn w:val="DefaultParagraphFont"/>
    <w:rsid w:val="00FF32CE"/>
    <w:rPr>
      <w:u w:val="single"/>
    </w:rPr>
  </w:style>
  <w:style w:type="character" w:customStyle="1" w:styleId="author0">
    <w:name w:val="author"/>
    <w:basedOn w:val="DefaultParagraphFont"/>
    <w:rsid w:val="00FF32CE"/>
    <w:rPr>
      <w:rFonts w:ascii="Times New Roman" w:hAnsi="Times New Roman"/>
      <w:b/>
      <w:sz w:val="24"/>
    </w:rPr>
  </w:style>
  <w:style w:type="character" w:customStyle="1" w:styleId="FontStyle291">
    <w:name w:val="Font Style291"/>
    <w:basedOn w:val="DefaultParagraphFont"/>
    <w:uiPriority w:val="99"/>
    <w:rsid w:val="00FF32C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F32C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F32CE"/>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FF32CE"/>
    <w:rPr>
      <w:rFonts w:ascii="Calibri" w:eastAsia="Times New Roman" w:hAnsi="Calibri" w:cs="Calibri"/>
      <w:sz w:val="22"/>
    </w:rPr>
  </w:style>
  <w:style w:type="paragraph" w:customStyle="1" w:styleId="Cards1">
    <w:name w:val="Cards1"/>
    <w:basedOn w:val="Normal"/>
    <w:link w:val="Cards1Char"/>
    <w:qFormat/>
    <w:rsid w:val="00FF32CE"/>
    <w:pPr>
      <w:ind w:left="288"/>
    </w:pPr>
    <w:rPr>
      <w:rFonts w:eastAsia="Times New Roman" w:cs="Calibri"/>
      <w:u w:val="single"/>
    </w:rPr>
  </w:style>
  <w:style w:type="character" w:customStyle="1" w:styleId="Cards1Char">
    <w:name w:val="Cards1 Char"/>
    <w:basedOn w:val="DefaultParagraphFont"/>
    <w:link w:val="Cards1"/>
    <w:rsid w:val="00FF32C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FF32C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F32CE"/>
    <w:rPr>
      <w:rFonts w:ascii="Arial" w:eastAsia="Calibri" w:hAnsi="Arial" w:cs="Arial"/>
      <w:sz w:val="22"/>
      <w:szCs w:val="22"/>
      <w:u w:val="single"/>
    </w:rPr>
  </w:style>
  <w:style w:type="character" w:customStyle="1" w:styleId="EmphasizeThis">
    <w:name w:val="EmphasizeThis"/>
    <w:rsid w:val="00FF32CE"/>
    <w:rPr>
      <w:rFonts w:ascii="Georgia" w:hAnsi="Georgia"/>
      <w:b/>
      <w:iCs/>
      <w:sz w:val="24"/>
      <w:u w:val="thick"/>
    </w:rPr>
  </w:style>
  <w:style w:type="paragraph" w:customStyle="1" w:styleId="Stylecard8pt">
    <w:name w:val="Style card + 8 pt"/>
    <w:basedOn w:val="Normal"/>
    <w:link w:val="Stylecard8ptChar"/>
    <w:qFormat/>
    <w:rsid w:val="00FF32C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FF32CE"/>
    <w:rPr>
      <w:rFonts w:ascii="Georgia" w:hAnsi="Georgia" w:cs="Calibri"/>
      <w:color w:val="000000"/>
      <w:sz w:val="22"/>
      <w:lang w:eastAsia="ar-SA"/>
    </w:rPr>
  </w:style>
  <w:style w:type="character" w:customStyle="1" w:styleId="bhl">
    <w:name w:val="bhl"/>
    <w:basedOn w:val="DefaultParagraphFont"/>
    <w:rsid w:val="00FF32CE"/>
  </w:style>
  <w:style w:type="paragraph" w:customStyle="1" w:styleId="TagGA11">
    <w:name w:val="Tag GA 11"/>
    <w:basedOn w:val="TOC1"/>
    <w:qFormat/>
    <w:rsid w:val="00FF32CE"/>
    <w:pPr>
      <w:spacing w:before="0" w:after="160"/>
    </w:pPr>
    <w:rPr>
      <w:rFonts w:ascii="Georgia" w:eastAsia="Calibri" w:hAnsi="Georgia"/>
      <w:u w:val="none"/>
      <w:lang w:bidi="ar-SA"/>
    </w:rPr>
  </w:style>
  <w:style w:type="paragraph" w:customStyle="1" w:styleId="CiteCard">
    <w:name w:val="Cite/Card"/>
    <w:basedOn w:val="TOC2"/>
    <w:qFormat/>
    <w:rsid w:val="00FF32C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F32C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FF32CE"/>
    <w:rPr>
      <w:rFonts w:ascii="Tahoma" w:hAnsi="Tahoma" w:cs="Tahoma"/>
      <w:sz w:val="16"/>
      <w:szCs w:val="16"/>
    </w:rPr>
  </w:style>
  <w:style w:type="character" w:customStyle="1" w:styleId="addmd">
    <w:name w:val="addmd"/>
    <w:basedOn w:val="DefaultParagraphFont"/>
    <w:rsid w:val="00FF32C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F32CE"/>
    <w:rPr>
      <w:rFonts w:ascii="Arial" w:hAnsi="Arial"/>
      <w:b/>
      <w:sz w:val="26"/>
    </w:rPr>
  </w:style>
  <w:style w:type="paragraph" w:styleId="FootnoteText">
    <w:name w:val="footnote text"/>
    <w:basedOn w:val="Normal"/>
    <w:link w:val="FootnoteTextChar"/>
    <w:unhideWhenUsed/>
    <w:rsid w:val="00FF32CE"/>
    <w:rPr>
      <w:rFonts w:ascii="Georgia" w:eastAsia="Calibri" w:hAnsi="Georgia" w:cs="Calibri"/>
      <w:szCs w:val="20"/>
      <w:lang w:eastAsia="zh-CN"/>
    </w:rPr>
  </w:style>
  <w:style w:type="character" w:customStyle="1" w:styleId="FootnoteTextChar">
    <w:name w:val="Footnote Text Char"/>
    <w:basedOn w:val="DefaultParagraphFont"/>
    <w:link w:val="FootnoteText"/>
    <w:rsid w:val="00FF32CE"/>
    <w:rPr>
      <w:rFonts w:ascii="Georgia" w:eastAsia="Calibri" w:hAnsi="Georgia" w:cs="Calibri"/>
      <w:sz w:val="22"/>
      <w:szCs w:val="20"/>
      <w:lang w:eastAsia="zh-CN"/>
    </w:rPr>
  </w:style>
  <w:style w:type="character" w:customStyle="1" w:styleId="UnderlinedTextCharChar">
    <w:name w:val="Underlined Text Char Char"/>
    <w:basedOn w:val="DefaultParagraphFont"/>
    <w:rsid w:val="00FF32CE"/>
    <w:rPr>
      <w:rFonts w:cs="Arial"/>
      <w:bCs/>
      <w:noProof w:val="0"/>
      <w:szCs w:val="26"/>
      <w:u w:val="single"/>
      <w:lang w:val="en-US" w:eastAsia="en-US" w:bidi="ar-SA"/>
    </w:rPr>
  </w:style>
  <w:style w:type="character" w:customStyle="1" w:styleId="StyleTimesNewRoman12ptBold">
    <w:name w:val="Style Times New Roman 12 pt Bold"/>
    <w:rsid w:val="00FF32CE"/>
    <w:rPr>
      <w:b/>
      <w:bCs/>
      <w:sz w:val="24"/>
    </w:rPr>
  </w:style>
  <w:style w:type="character" w:customStyle="1" w:styleId="CardText1Char">
    <w:name w:val="Card Text 1 Char"/>
    <w:rsid w:val="00FF32CE"/>
    <w:rPr>
      <w:rFonts w:ascii="Georgia" w:hAnsi="Georgia"/>
      <w:color w:val="000000"/>
      <w:sz w:val="22"/>
      <w:szCs w:val="22"/>
      <w:u w:val="single"/>
    </w:rPr>
  </w:style>
  <w:style w:type="character" w:customStyle="1" w:styleId="BoldUnderlining">
    <w:name w:val="Bold Underlining"/>
    <w:rsid w:val="00FF32CE"/>
    <w:rPr>
      <w:u w:val="single"/>
    </w:rPr>
  </w:style>
  <w:style w:type="character" w:customStyle="1" w:styleId="Intemphasis">
    <w:name w:val="Intemphasis"/>
    <w:uiPriority w:val="1"/>
    <w:qFormat/>
    <w:rsid w:val="00FF32C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F32CE"/>
    <w:pPr>
      <w:ind w:left="288" w:right="288"/>
    </w:pPr>
    <w:rPr>
      <w:rFonts w:cs="Calibri"/>
      <w:szCs w:val="16"/>
    </w:rPr>
  </w:style>
  <w:style w:type="character" w:customStyle="1" w:styleId="cardtextChar2">
    <w:name w:val="cardtext Char"/>
    <w:basedOn w:val="DefaultParagraphFont"/>
    <w:link w:val="cardtext0"/>
    <w:rsid w:val="00FF32CE"/>
    <w:rPr>
      <w:rFonts w:ascii="Calibri" w:hAnsi="Calibri" w:cs="Calibri"/>
      <w:sz w:val="22"/>
      <w:szCs w:val="16"/>
    </w:rPr>
  </w:style>
  <w:style w:type="character" w:customStyle="1" w:styleId="BoldUnderlineChar1">
    <w:name w:val="BoldUnderline Char1"/>
    <w:rsid w:val="00FF32C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F32CE"/>
    <w:pPr>
      <w:spacing w:after="200"/>
      <w:contextualSpacing/>
    </w:pPr>
    <w:rPr>
      <w:rFonts w:eastAsia="Calibri" w:cs="Calibri"/>
      <w:u w:val="single"/>
    </w:rPr>
  </w:style>
  <w:style w:type="character" w:customStyle="1" w:styleId="UnderlinedCardTextChar">
    <w:name w:val="Underlined Card Text Char"/>
    <w:link w:val="UnderlinedCardText"/>
    <w:rsid w:val="00FF32CE"/>
    <w:rPr>
      <w:rFonts w:ascii="Calibri" w:eastAsia="Calibri" w:hAnsi="Calibri" w:cs="Calibri"/>
      <w:sz w:val="22"/>
      <w:u w:val="single"/>
    </w:rPr>
  </w:style>
  <w:style w:type="character" w:customStyle="1" w:styleId="Hyperlink6">
    <w:name w:val="Hyperlink6"/>
    <w:basedOn w:val="DefaultParagraphFont"/>
    <w:rsid w:val="00FF32CE"/>
    <w:rPr>
      <w:color w:val="3300CC"/>
      <w:u w:val="single"/>
    </w:rPr>
  </w:style>
  <w:style w:type="paragraph" w:customStyle="1" w:styleId="Tag12">
    <w:name w:val="Tag12"/>
    <w:basedOn w:val="Normal"/>
    <w:qFormat/>
    <w:rsid w:val="00FF32CE"/>
    <w:pPr>
      <w:contextualSpacing/>
    </w:pPr>
    <w:rPr>
      <w:rFonts w:eastAsia="Cambria" w:cs="Calibri"/>
      <w:b/>
    </w:rPr>
  </w:style>
  <w:style w:type="paragraph" w:customStyle="1" w:styleId="Shrink8">
    <w:name w:val="Shrink8"/>
    <w:basedOn w:val="Normal"/>
    <w:qFormat/>
    <w:rsid w:val="00FF32CE"/>
    <w:rPr>
      <w:rFonts w:eastAsia="Cambria" w:cs="Calibri"/>
    </w:rPr>
  </w:style>
  <w:style w:type="character" w:customStyle="1" w:styleId="highlight2">
    <w:name w:val="highlight2"/>
    <w:rsid w:val="00FF32CE"/>
    <w:rPr>
      <w:rFonts w:ascii="Arial" w:hAnsi="Arial"/>
      <w:b/>
      <w:sz w:val="19"/>
      <w:u w:val="thick"/>
      <w:bdr w:val="none" w:sz="0" w:space="0" w:color="auto"/>
      <w:shd w:val="clear" w:color="auto" w:fill="auto"/>
    </w:rPr>
  </w:style>
  <w:style w:type="character" w:customStyle="1" w:styleId="citation">
    <w:name w:val="citation"/>
    <w:basedOn w:val="DefaultParagraphFont"/>
    <w:rsid w:val="00FF32CE"/>
  </w:style>
  <w:style w:type="paragraph" w:customStyle="1" w:styleId="UnderlineText">
    <w:name w:val="Underline Text"/>
    <w:basedOn w:val="Normal"/>
    <w:link w:val="UnderlineTextChar"/>
    <w:qFormat/>
    <w:rsid w:val="00FF32CE"/>
    <w:pPr>
      <w:ind w:left="288"/>
    </w:pPr>
    <w:rPr>
      <w:rFonts w:eastAsia="Times New Roman" w:cs="Calibri"/>
      <w:u w:val="single"/>
    </w:rPr>
  </w:style>
  <w:style w:type="character" w:customStyle="1" w:styleId="UnderlineTextChar">
    <w:name w:val="Underline Text Char"/>
    <w:basedOn w:val="DefaultParagraphFont"/>
    <w:link w:val="UnderlineText"/>
    <w:rsid w:val="00FF32CE"/>
    <w:rPr>
      <w:rFonts w:ascii="Calibri" w:eastAsia="Times New Roman" w:hAnsi="Calibri" w:cs="Calibri"/>
      <w:sz w:val="22"/>
      <w:u w:val="single"/>
    </w:rPr>
  </w:style>
  <w:style w:type="character" w:customStyle="1" w:styleId="il">
    <w:name w:val="il"/>
    <w:basedOn w:val="DefaultParagraphFont"/>
    <w:rsid w:val="00FF32CE"/>
  </w:style>
  <w:style w:type="character" w:customStyle="1" w:styleId="commentstext">
    <w:name w:val="comments_text"/>
    <w:uiPriority w:val="99"/>
    <w:rsid w:val="00FF32CE"/>
    <w:rPr>
      <w:rFonts w:cs="Times New Roman"/>
    </w:rPr>
  </w:style>
  <w:style w:type="paragraph" w:customStyle="1" w:styleId="Heading42">
    <w:name w:val="Heading 42"/>
    <w:basedOn w:val="Normal"/>
    <w:qFormat/>
    <w:rsid w:val="00FF32CE"/>
    <w:rPr>
      <w:rFonts w:eastAsia="Times New Roman" w:cs="Calibri"/>
    </w:rPr>
  </w:style>
  <w:style w:type="paragraph" w:customStyle="1" w:styleId="DebateNormal">
    <w:name w:val="DebateNormal"/>
    <w:basedOn w:val="Normal"/>
    <w:link w:val="DebateNormalChar"/>
    <w:qFormat/>
    <w:rsid w:val="00FF32CE"/>
    <w:pPr>
      <w:spacing w:line="276" w:lineRule="auto"/>
    </w:pPr>
    <w:rPr>
      <w:rFonts w:eastAsia="Calibri" w:cs="Calibri"/>
      <w:szCs w:val="20"/>
    </w:rPr>
  </w:style>
  <w:style w:type="character" w:customStyle="1" w:styleId="DebateNormalChar">
    <w:name w:val="DebateNormal Char"/>
    <w:basedOn w:val="DefaultParagraphFont"/>
    <w:link w:val="DebateNormal"/>
    <w:rsid w:val="00FF32CE"/>
    <w:rPr>
      <w:rFonts w:ascii="Calibri" w:eastAsia="Calibri" w:hAnsi="Calibri" w:cs="Calibri"/>
      <w:sz w:val="22"/>
      <w:szCs w:val="20"/>
    </w:rPr>
  </w:style>
  <w:style w:type="paragraph" w:customStyle="1" w:styleId="DebateEmphasis">
    <w:name w:val="DebateEmphasis"/>
    <w:basedOn w:val="Normal"/>
    <w:link w:val="DebateEmphasisChar"/>
    <w:qFormat/>
    <w:rsid w:val="00FF32CE"/>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FF32CE"/>
    <w:rPr>
      <w:rFonts w:ascii="Calibri" w:eastAsia="Calibri" w:hAnsi="Calibri" w:cs="Calibri"/>
      <w:b/>
      <w:sz w:val="22"/>
      <w:szCs w:val="20"/>
      <w:u w:val="single"/>
    </w:rPr>
  </w:style>
  <w:style w:type="paragraph" w:customStyle="1" w:styleId="NormalCite">
    <w:name w:val="NormalCite"/>
    <w:link w:val="NormalCiteChar"/>
    <w:qFormat/>
    <w:rsid w:val="00FF32C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F32CE"/>
    <w:rPr>
      <w:rFonts w:ascii="Times New Roman" w:eastAsiaTheme="minorHAnsi" w:hAnsi="Times New Roman" w:cs="Times New Roman"/>
      <w:sz w:val="18"/>
      <w:szCs w:val="22"/>
    </w:rPr>
  </w:style>
  <w:style w:type="character" w:customStyle="1" w:styleId="articletext">
    <w:name w:val="articletext"/>
    <w:basedOn w:val="DefaultParagraphFont"/>
    <w:rsid w:val="00FF32CE"/>
  </w:style>
  <w:style w:type="character" w:customStyle="1" w:styleId="grey10">
    <w:name w:val="grey10"/>
    <w:basedOn w:val="DefaultParagraphFont"/>
    <w:rsid w:val="00FF32CE"/>
  </w:style>
  <w:style w:type="character" w:customStyle="1" w:styleId="navy13bd">
    <w:name w:val="navy13bd"/>
    <w:basedOn w:val="DefaultParagraphFont"/>
    <w:rsid w:val="00FF32CE"/>
  </w:style>
  <w:style w:type="character" w:customStyle="1" w:styleId="Style9ptUnderline2">
    <w:name w:val="Style 9 pt Underline2"/>
    <w:basedOn w:val="DefaultParagraphFont"/>
    <w:rsid w:val="00FF32CE"/>
    <w:rPr>
      <w:sz w:val="20"/>
      <w:u w:val="single"/>
    </w:rPr>
  </w:style>
  <w:style w:type="character" w:customStyle="1" w:styleId="Style9ptBoldUnderline1">
    <w:name w:val="Style 9 pt Bold Underline1"/>
    <w:basedOn w:val="DefaultParagraphFont"/>
    <w:rsid w:val="00FF32CE"/>
    <w:rPr>
      <w:b/>
      <w:bCs/>
      <w:sz w:val="20"/>
      <w:u w:val="single"/>
    </w:rPr>
  </w:style>
  <w:style w:type="character" w:customStyle="1" w:styleId="TagsCharChar">
    <w:name w:val="Tags Char Char"/>
    <w:basedOn w:val="DefaultParagraphFont"/>
    <w:rsid w:val="00FF32CE"/>
    <w:rPr>
      <w:rFonts w:eastAsia="SimSun"/>
      <w:b/>
      <w:sz w:val="24"/>
      <w:lang w:val="en-US" w:eastAsia="zh-CN" w:bidi="ar-SA"/>
    </w:rPr>
  </w:style>
  <w:style w:type="paragraph" w:customStyle="1" w:styleId="cardCharCharCharChar">
    <w:name w:val="card Char Char Char Char"/>
    <w:basedOn w:val="Normal"/>
    <w:qFormat/>
    <w:rsid w:val="00FF32CE"/>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FF32CE"/>
    <w:rPr>
      <w:rFonts w:ascii="Times" w:eastAsia="Times New Roman" w:hAnsi="Times" w:cs="Calibri"/>
    </w:rPr>
  </w:style>
  <w:style w:type="paragraph" w:customStyle="1" w:styleId="CARD">
    <w:name w:val="CARD"/>
    <w:basedOn w:val="Normal"/>
    <w:link w:val="CARDChar0"/>
    <w:qFormat/>
    <w:rsid w:val="00FF32CE"/>
    <w:rPr>
      <w:rFonts w:eastAsia="Times New Roman" w:cs="Calibri"/>
      <w:u w:val="single"/>
    </w:rPr>
  </w:style>
  <w:style w:type="character" w:customStyle="1" w:styleId="CARDChar0">
    <w:name w:val="CARD Char"/>
    <w:basedOn w:val="DefaultParagraphFont"/>
    <w:link w:val="CARD"/>
    <w:rsid w:val="00FF32CE"/>
    <w:rPr>
      <w:rFonts w:ascii="Calibri" w:eastAsia="Times New Roman" w:hAnsi="Calibri" w:cs="Calibri"/>
      <w:sz w:val="22"/>
      <w:u w:val="single"/>
    </w:rPr>
  </w:style>
  <w:style w:type="paragraph" w:customStyle="1" w:styleId="Normal2">
    <w:name w:val="Normal2"/>
    <w:basedOn w:val="Normal"/>
    <w:qFormat/>
    <w:rsid w:val="00FF32CE"/>
    <w:rPr>
      <w:rFonts w:eastAsia="Times New Roman" w:cs="Calibri"/>
    </w:rPr>
  </w:style>
  <w:style w:type="character" w:customStyle="1" w:styleId="Style11ptThickunderline">
    <w:name w:val="Style 11 pt Thick underline"/>
    <w:rsid w:val="00FF32CE"/>
    <w:rPr>
      <w:rFonts w:ascii="Times New Roman" w:hAnsi="Times New Roman"/>
      <w:sz w:val="20"/>
      <w:u w:val="single"/>
    </w:rPr>
  </w:style>
  <w:style w:type="character" w:customStyle="1" w:styleId="Style11ptBoldThickunderline">
    <w:name w:val="Style 11 pt Bold Thick underline"/>
    <w:rsid w:val="00FF32CE"/>
    <w:rPr>
      <w:rFonts w:ascii="Times New Roman" w:hAnsi="Times New Roman"/>
      <w:b/>
      <w:bCs/>
      <w:sz w:val="20"/>
      <w:u w:val="single"/>
    </w:rPr>
  </w:style>
  <w:style w:type="character" w:styleId="FootnoteReference">
    <w:name w:val="footnote reference"/>
    <w:unhideWhenUsed/>
    <w:rsid w:val="00FF32CE"/>
    <w:rPr>
      <w:vertAlign w:val="superscript"/>
    </w:rPr>
  </w:style>
  <w:style w:type="character" w:customStyle="1" w:styleId="CharChar5">
    <w:name w:val="Char Char5"/>
    <w:rsid w:val="00FF32C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F32CE"/>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FF32C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FF32CE"/>
    <w:rPr>
      <w:u w:val="single"/>
    </w:rPr>
  </w:style>
  <w:style w:type="character" w:customStyle="1" w:styleId="StyleUnderlineBoldIndent11ptChar">
    <w:name w:val="Style Underline + Bold Indent + 11 pt Char"/>
    <w:link w:val="StyleUnderlineBoldIndent11pt"/>
    <w:rsid w:val="00FF32C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F32CE"/>
    <w:rPr>
      <w:b/>
      <w:bCs/>
      <w:u w:val="single"/>
    </w:rPr>
  </w:style>
  <w:style w:type="character" w:customStyle="1" w:styleId="StyleUnderlineBoldIndent11ptBoldChar">
    <w:name w:val="Style Underline + Bold Indent + 11 pt Bold Char"/>
    <w:link w:val="StyleUnderlineBoldIndent11ptBold"/>
    <w:rsid w:val="00FF32CE"/>
    <w:rPr>
      <w:rFonts w:ascii="Calibri" w:eastAsia="Times New Roman" w:hAnsi="Calibri" w:cs="Calibri"/>
      <w:b/>
      <w:bCs/>
      <w:sz w:val="22"/>
      <w:szCs w:val="20"/>
      <w:u w:val="single"/>
    </w:rPr>
  </w:style>
  <w:style w:type="paragraph" w:customStyle="1" w:styleId="Normal20pt">
    <w:name w:val="Normal  + 20 pt"/>
    <w:basedOn w:val="Normal"/>
    <w:uiPriority w:val="6"/>
    <w:qFormat/>
    <w:rsid w:val="00FF32CE"/>
    <w:rPr>
      <w:rFonts w:cs="Calibri"/>
      <w:bCs/>
      <w:u w:val="single"/>
    </w:rPr>
  </w:style>
  <w:style w:type="character" w:customStyle="1" w:styleId="StyleStyle4CharTimesNewRoman11pt">
    <w:name w:val="Style Style4 Char + Times New Roman 11 pt"/>
    <w:basedOn w:val="DefaultParagraphFont"/>
    <w:rsid w:val="00FF32CE"/>
    <w:rPr>
      <w:rFonts w:ascii="Times New Roman" w:hAnsi="Times New Roman"/>
      <w:sz w:val="20"/>
      <w:szCs w:val="24"/>
      <w:u w:val="single"/>
      <w:lang w:val="en-US" w:eastAsia="en-US" w:bidi="ar-SA"/>
    </w:rPr>
  </w:style>
  <w:style w:type="paragraph" w:customStyle="1" w:styleId="author-name">
    <w:name w:val="author-name"/>
    <w:basedOn w:val="Normal"/>
    <w:qFormat/>
    <w:rsid w:val="00FF32CE"/>
    <w:pPr>
      <w:spacing w:before="100" w:beforeAutospacing="1" w:after="100" w:afterAutospacing="1"/>
    </w:pPr>
    <w:rPr>
      <w:rFonts w:eastAsia="Times New Roman" w:cs="Calibri"/>
    </w:rPr>
  </w:style>
  <w:style w:type="paragraph" w:customStyle="1" w:styleId="author-credentials">
    <w:name w:val="author-credentials"/>
    <w:basedOn w:val="Normal"/>
    <w:qFormat/>
    <w:rsid w:val="00FF32CE"/>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FF32CE"/>
    <w:rPr>
      <w:rFonts w:ascii="Consolas" w:hAnsi="Consolas" w:cs="Consolas"/>
      <w:sz w:val="20"/>
      <w:szCs w:val="20"/>
    </w:rPr>
  </w:style>
  <w:style w:type="character" w:customStyle="1" w:styleId="StyleStyle4CharTimesNewRoman11ptBold">
    <w:name w:val="Style Style4 Char + Times New Roman 11 pt Bold"/>
    <w:basedOn w:val="DefaultParagraphFont"/>
    <w:rsid w:val="00FF32C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F32CE"/>
    <w:rPr>
      <w:rFonts w:ascii="Times New Roman" w:hAnsi="Times New Roman"/>
      <w:i/>
      <w:iCs/>
      <w:sz w:val="20"/>
      <w:szCs w:val="24"/>
      <w:u w:val="single"/>
      <w:lang w:val="en-US" w:eastAsia="en-US" w:bidi="ar-SA"/>
    </w:rPr>
  </w:style>
  <w:style w:type="character" w:customStyle="1" w:styleId="headline">
    <w:name w:val="headline"/>
    <w:basedOn w:val="DefaultParagraphFont"/>
    <w:rsid w:val="00FF32CE"/>
  </w:style>
  <w:style w:type="character" w:customStyle="1" w:styleId="CharChar4">
    <w:name w:val="Char Char4"/>
    <w:basedOn w:val="DefaultParagraphFont"/>
    <w:rsid w:val="00FF32CE"/>
    <w:rPr>
      <w:rFonts w:cs="Arial"/>
      <w:b/>
      <w:bCs/>
      <w:iCs/>
      <w:szCs w:val="28"/>
      <w:lang w:val="en-US" w:eastAsia="en-US" w:bidi="ar-SA"/>
    </w:rPr>
  </w:style>
  <w:style w:type="character" w:customStyle="1" w:styleId="yshortcuts">
    <w:name w:val="yshortcuts"/>
    <w:basedOn w:val="DefaultParagraphFont"/>
    <w:rsid w:val="00FF32CE"/>
  </w:style>
  <w:style w:type="character" w:customStyle="1" w:styleId="HotRouteChar0">
    <w:name w:val="Hot Route Char"/>
    <w:link w:val="HotRoute"/>
    <w:rsid w:val="00FF32CE"/>
    <w:rPr>
      <w:rFonts w:ascii="Calibri" w:eastAsia="Times New Roman" w:hAnsi="Calibri" w:cs="Calibri"/>
      <w:sz w:val="22"/>
    </w:rPr>
  </w:style>
  <w:style w:type="paragraph" w:styleId="PlainText">
    <w:name w:val="Plain Text"/>
    <w:basedOn w:val="Normal"/>
    <w:link w:val="PlainTextChar"/>
    <w:rsid w:val="00FF32CE"/>
    <w:rPr>
      <w:rFonts w:ascii="Courier New" w:eastAsia="Times New Roman" w:hAnsi="Courier New" w:cs="Courier New"/>
      <w:szCs w:val="20"/>
    </w:rPr>
  </w:style>
  <w:style w:type="character" w:customStyle="1" w:styleId="PlainTextChar">
    <w:name w:val="Plain Text Char"/>
    <w:basedOn w:val="DefaultParagraphFont"/>
    <w:link w:val="PlainText"/>
    <w:rsid w:val="00FF32CE"/>
    <w:rPr>
      <w:rFonts w:ascii="Courier New" w:eastAsia="Times New Roman" w:hAnsi="Courier New" w:cs="Courier New"/>
      <w:sz w:val="22"/>
      <w:szCs w:val="20"/>
    </w:rPr>
  </w:style>
  <w:style w:type="character" w:customStyle="1" w:styleId="senselabelstart">
    <w:name w:val="sense_label start"/>
    <w:basedOn w:val="DefaultParagraphFont"/>
    <w:rsid w:val="00FF32CE"/>
  </w:style>
  <w:style w:type="character" w:customStyle="1" w:styleId="sensecontent">
    <w:name w:val="sense_content"/>
    <w:basedOn w:val="DefaultParagraphFont"/>
    <w:rsid w:val="00FF32CE"/>
  </w:style>
  <w:style w:type="character" w:customStyle="1" w:styleId="vi">
    <w:name w:val="vi"/>
    <w:basedOn w:val="DefaultParagraphFont"/>
    <w:rsid w:val="00FF32CE"/>
  </w:style>
  <w:style w:type="character" w:customStyle="1" w:styleId="italic">
    <w:name w:val="italic"/>
    <w:basedOn w:val="DefaultParagraphFont"/>
    <w:rsid w:val="00FF32CE"/>
  </w:style>
  <w:style w:type="paragraph" w:customStyle="1" w:styleId="Microtext0">
    <w:name w:val="Microtext"/>
    <w:basedOn w:val="Normal"/>
    <w:next w:val="Normal"/>
    <w:link w:val="MicrotextChar0"/>
    <w:qFormat/>
    <w:rsid w:val="00FF32CE"/>
    <w:rPr>
      <w:rFonts w:cs="Calibri"/>
      <w:sz w:val="12"/>
    </w:rPr>
  </w:style>
  <w:style w:type="character" w:customStyle="1" w:styleId="MicrotextChar0">
    <w:name w:val="Microtext Char"/>
    <w:link w:val="Microtext0"/>
    <w:rsid w:val="00FF32CE"/>
    <w:rPr>
      <w:rFonts w:ascii="Calibri" w:hAnsi="Calibri" w:cs="Calibri"/>
      <w:sz w:val="12"/>
    </w:rPr>
  </w:style>
  <w:style w:type="character" w:customStyle="1" w:styleId="st">
    <w:name w:val="st"/>
    <w:basedOn w:val="DefaultParagraphFont"/>
    <w:rsid w:val="00FF32CE"/>
  </w:style>
  <w:style w:type="paragraph" w:customStyle="1" w:styleId="Style6">
    <w:name w:val="Style6"/>
    <w:basedOn w:val="Normal"/>
    <w:link w:val="Style6Char"/>
    <w:autoRedefine/>
    <w:qFormat/>
    <w:rsid w:val="00FF32CE"/>
    <w:rPr>
      <w:rFonts w:cs="Calibri"/>
      <w:b/>
    </w:rPr>
  </w:style>
  <w:style w:type="character" w:customStyle="1" w:styleId="Style6Char">
    <w:name w:val="Style6 Char"/>
    <w:basedOn w:val="DefaultParagraphFont"/>
    <w:link w:val="Style6"/>
    <w:rsid w:val="00FF32CE"/>
    <w:rPr>
      <w:rFonts w:ascii="Calibri" w:hAnsi="Calibri" w:cs="Calibri"/>
      <w:b/>
      <w:sz w:val="22"/>
    </w:rPr>
  </w:style>
  <w:style w:type="paragraph" w:customStyle="1" w:styleId="Style11">
    <w:name w:val="Style11"/>
    <w:basedOn w:val="Normal"/>
    <w:link w:val="Style11Char"/>
    <w:qFormat/>
    <w:rsid w:val="00FF32CE"/>
    <w:rPr>
      <w:rFonts w:eastAsia="Times New Roman" w:cs="Calibri"/>
      <w:b/>
      <w:szCs w:val="20"/>
      <w:u w:val="thick"/>
    </w:rPr>
  </w:style>
  <w:style w:type="paragraph" w:customStyle="1" w:styleId="Style12">
    <w:name w:val="Style12"/>
    <w:basedOn w:val="Normal"/>
    <w:link w:val="Style12Char"/>
    <w:qFormat/>
    <w:rsid w:val="00FF32CE"/>
    <w:rPr>
      <w:rFonts w:eastAsia="Times New Roman" w:cs="Calibri"/>
      <w:b/>
      <w:u w:val="thick"/>
    </w:rPr>
  </w:style>
  <w:style w:type="character" w:customStyle="1" w:styleId="Style11Char">
    <w:name w:val="Style11 Char"/>
    <w:basedOn w:val="DefaultParagraphFont"/>
    <w:link w:val="Style11"/>
    <w:rsid w:val="00FF32CE"/>
    <w:rPr>
      <w:rFonts w:ascii="Calibri" w:eastAsia="Times New Roman" w:hAnsi="Calibri" w:cs="Calibri"/>
      <w:b/>
      <w:sz w:val="22"/>
      <w:szCs w:val="20"/>
      <w:u w:val="thick"/>
    </w:rPr>
  </w:style>
  <w:style w:type="character" w:customStyle="1" w:styleId="Style12Char">
    <w:name w:val="Style12 Char"/>
    <w:basedOn w:val="DefaultParagraphFont"/>
    <w:link w:val="Style12"/>
    <w:rsid w:val="00FF32CE"/>
    <w:rPr>
      <w:rFonts w:ascii="Calibri" w:eastAsia="Times New Roman" w:hAnsi="Calibri" w:cs="Calibri"/>
      <w:b/>
      <w:sz w:val="22"/>
      <w:u w:val="thick"/>
    </w:rPr>
  </w:style>
  <w:style w:type="character" w:customStyle="1" w:styleId="caps-label">
    <w:name w:val="caps-label"/>
    <w:basedOn w:val="DefaultParagraphFont"/>
    <w:rsid w:val="00FF32CE"/>
  </w:style>
  <w:style w:type="character" w:customStyle="1" w:styleId="wikiexternallink">
    <w:name w:val="wikiexternallink"/>
    <w:basedOn w:val="DefaultParagraphFont"/>
    <w:rsid w:val="00FF32CE"/>
  </w:style>
  <w:style w:type="character" w:customStyle="1" w:styleId="wikigeneratedlinkcontent">
    <w:name w:val="wikigeneratedlinkcontent"/>
    <w:basedOn w:val="DefaultParagraphFont"/>
    <w:rsid w:val="00FF32CE"/>
  </w:style>
  <w:style w:type="character" w:customStyle="1" w:styleId="ShrinkChar">
    <w:name w:val="Shrink Char"/>
    <w:link w:val="Shrink"/>
    <w:locked/>
    <w:rsid w:val="00FF32CE"/>
    <w:rPr>
      <w:rFonts w:ascii="Garamond" w:eastAsia="Times New Roman" w:hAnsi="Garamond"/>
      <w:sz w:val="12"/>
    </w:rPr>
  </w:style>
  <w:style w:type="paragraph" w:customStyle="1" w:styleId="Shrink">
    <w:name w:val="Shrink"/>
    <w:link w:val="ShrinkChar"/>
    <w:qFormat/>
    <w:rsid w:val="00FF32CE"/>
    <w:pPr>
      <w:ind w:left="288" w:right="288"/>
    </w:pPr>
    <w:rPr>
      <w:rFonts w:ascii="Garamond" w:eastAsia="Times New Roman" w:hAnsi="Garamond"/>
      <w:sz w:val="12"/>
    </w:rPr>
  </w:style>
  <w:style w:type="character" w:customStyle="1" w:styleId="aqj">
    <w:name w:val="aqj"/>
    <w:basedOn w:val="DefaultParagraphFont"/>
    <w:rsid w:val="00FF32CE"/>
  </w:style>
  <w:style w:type="character" w:customStyle="1" w:styleId="StyleStyleBoldUnderlineIntenseEmphasisUnderlineapple-style-s">
    <w:name w:val="Style Style Bold UnderlineIntense EmphasisUnderlineapple-style-s..."/>
    <w:basedOn w:val="DefaultParagraphFont"/>
    <w:rsid w:val="00FF32CE"/>
    <w:rPr>
      <w:b w:val="0"/>
      <w:bCs w:val="0"/>
      <w:sz w:val="22"/>
      <w:u w:val="single"/>
      <w:bdr w:val="none" w:sz="0" w:space="0" w:color="auto"/>
    </w:rPr>
  </w:style>
  <w:style w:type="paragraph" w:customStyle="1" w:styleId="blocktitle0">
    <w:name w:val="block title"/>
    <w:basedOn w:val="Normal"/>
    <w:link w:val="blocktitleChar0"/>
    <w:autoRedefine/>
    <w:qFormat/>
    <w:rsid w:val="00FF32CE"/>
    <w:pPr>
      <w:spacing w:after="240"/>
      <w:jc w:val="center"/>
      <w:outlineLvl w:val="0"/>
    </w:pPr>
    <w:rPr>
      <w:rFonts w:eastAsia="Calibri" w:cs="Calibri"/>
      <w:b/>
      <w:caps/>
      <w:sz w:val="28"/>
      <w:szCs w:val="28"/>
      <w:lang w:val="es-ES"/>
    </w:rPr>
  </w:style>
  <w:style w:type="character" w:customStyle="1" w:styleId="Boxed">
    <w:name w:val="Boxed"/>
    <w:qFormat/>
    <w:rsid w:val="00FF32CE"/>
    <w:rPr>
      <w:rFonts w:ascii="Times New Roman" w:hAnsi="Times New Roman"/>
      <w:sz w:val="20"/>
      <w:bdr w:val="single" w:sz="6" w:space="0" w:color="auto"/>
    </w:rPr>
  </w:style>
  <w:style w:type="character" w:customStyle="1" w:styleId="UnderlineCard">
    <w:name w:val="Underline Card"/>
    <w:uiPriority w:val="6"/>
    <w:qFormat/>
    <w:rsid w:val="00FF32CE"/>
    <w:rPr>
      <w:rFonts w:ascii="Arial" w:hAnsi="Arial"/>
      <w:b w:val="0"/>
      <w:bCs/>
      <w:sz w:val="20"/>
      <w:u w:val="single"/>
    </w:rPr>
  </w:style>
  <w:style w:type="character" w:customStyle="1" w:styleId="story-author">
    <w:name w:val="story-author"/>
    <w:basedOn w:val="DefaultParagraphFont"/>
    <w:rsid w:val="00FF32CE"/>
  </w:style>
  <w:style w:type="paragraph" w:customStyle="1" w:styleId="type">
    <w:name w:val="type"/>
    <w:basedOn w:val="Normal"/>
    <w:qFormat/>
    <w:rsid w:val="00FF32CE"/>
    <w:pPr>
      <w:spacing w:before="100" w:beforeAutospacing="1" w:after="100" w:afterAutospacing="1"/>
    </w:pPr>
    <w:rPr>
      <w:rFonts w:eastAsia="Times New Roman" w:cs="Calibri"/>
    </w:rPr>
  </w:style>
  <w:style w:type="character" w:customStyle="1" w:styleId="institution">
    <w:name w:val="institution"/>
    <w:basedOn w:val="DefaultParagraphFont"/>
    <w:rsid w:val="00FF32CE"/>
  </w:style>
  <w:style w:type="character" w:customStyle="1" w:styleId="abodyblack3">
    <w:name w:val="abodyblack3"/>
    <w:basedOn w:val="DefaultParagraphFont"/>
    <w:rsid w:val="00FF32CE"/>
  </w:style>
  <w:style w:type="paragraph" w:customStyle="1" w:styleId="UnderlineChar2CharChar">
    <w:name w:val="Underline Char2 Char Char"/>
    <w:basedOn w:val="Normal"/>
    <w:link w:val="UnderlineChar2CharCharChar"/>
    <w:qFormat/>
    <w:rsid w:val="00FF32CE"/>
    <w:rPr>
      <w:rFonts w:eastAsia="MS Mincho" w:cs="Calibri"/>
      <w:szCs w:val="20"/>
      <w:u w:val="single"/>
    </w:rPr>
  </w:style>
  <w:style w:type="character" w:customStyle="1" w:styleId="UnderlineChar2CharCharChar">
    <w:name w:val="Underline Char2 Char Char Char"/>
    <w:link w:val="UnderlineChar2CharChar"/>
    <w:rsid w:val="00FF32CE"/>
    <w:rPr>
      <w:rFonts w:ascii="Calibri" w:eastAsia="MS Mincho" w:hAnsi="Calibri" w:cs="Calibri"/>
      <w:sz w:val="22"/>
      <w:szCs w:val="20"/>
      <w:u w:val="single"/>
    </w:rPr>
  </w:style>
  <w:style w:type="character" w:customStyle="1" w:styleId="CharacterStyle1">
    <w:name w:val="Character Style 1"/>
    <w:rsid w:val="00FF32CE"/>
    <w:rPr>
      <w:sz w:val="20"/>
      <w:szCs w:val="20"/>
    </w:rPr>
  </w:style>
  <w:style w:type="character" w:customStyle="1" w:styleId="FontStyle177">
    <w:name w:val="Font Style177"/>
    <w:basedOn w:val="DefaultParagraphFont"/>
    <w:uiPriority w:val="99"/>
    <w:rsid w:val="00FF32CE"/>
    <w:rPr>
      <w:rFonts w:ascii="Times New Roman" w:hAnsi="Times New Roman" w:cs="Times New Roman"/>
      <w:sz w:val="20"/>
      <w:szCs w:val="20"/>
    </w:rPr>
  </w:style>
  <w:style w:type="character" w:customStyle="1" w:styleId="FontStyle173">
    <w:name w:val="Font Style173"/>
    <w:basedOn w:val="DefaultParagraphFont"/>
    <w:uiPriority w:val="99"/>
    <w:rsid w:val="00FF32CE"/>
    <w:rPr>
      <w:rFonts w:ascii="Times New Roman" w:hAnsi="Times New Roman" w:cs="Times New Roman"/>
      <w:sz w:val="14"/>
      <w:szCs w:val="14"/>
    </w:rPr>
  </w:style>
  <w:style w:type="character" w:customStyle="1" w:styleId="FontStyle151">
    <w:name w:val="Font Style151"/>
    <w:basedOn w:val="DefaultParagraphFont"/>
    <w:uiPriority w:val="99"/>
    <w:rsid w:val="00FF32CE"/>
    <w:rPr>
      <w:rFonts w:ascii="Arial Narrow" w:hAnsi="Arial Narrow" w:cs="Arial Narrow"/>
      <w:b/>
      <w:bCs/>
      <w:sz w:val="12"/>
      <w:szCs w:val="12"/>
    </w:rPr>
  </w:style>
  <w:style w:type="character" w:customStyle="1" w:styleId="FontStyle156">
    <w:name w:val="Font Style156"/>
    <w:basedOn w:val="DefaultParagraphFont"/>
    <w:uiPriority w:val="99"/>
    <w:rsid w:val="00FF32CE"/>
    <w:rPr>
      <w:rFonts w:ascii="Arial Narrow" w:hAnsi="Arial Narrow" w:cs="Arial Narrow"/>
      <w:sz w:val="8"/>
      <w:szCs w:val="8"/>
    </w:rPr>
  </w:style>
  <w:style w:type="character" w:customStyle="1" w:styleId="FontStyle160">
    <w:name w:val="Font Style160"/>
    <w:basedOn w:val="DefaultParagraphFont"/>
    <w:uiPriority w:val="99"/>
    <w:rsid w:val="00FF32CE"/>
    <w:rPr>
      <w:rFonts w:ascii="Times New Roman" w:hAnsi="Times New Roman" w:cs="Times New Roman"/>
      <w:b/>
      <w:bCs/>
      <w:sz w:val="20"/>
      <w:szCs w:val="20"/>
    </w:rPr>
  </w:style>
  <w:style w:type="character" w:customStyle="1" w:styleId="FontStyle178">
    <w:name w:val="Font Style178"/>
    <w:basedOn w:val="DefaultParagraphFont"/>
    <w:uiPriority w:val="99"/>
    <w:rsid w:val="00FF32CE"/>
    <w:rPr>
      <w:rFonts w:ascii="Times New Roman" w:hAnsi="Times New Roman" w:cs="Times New Roman"/>
      <w:sz w:val="18"/>
      <w:szCs w:val="18"/>
    </w:rPr>
  </w:style>
  <w:style w:type="paragraph" w:customStyle="1" w:styleId="Style14">
    <w:name w:val="Style14"/>
    <w:basedOn w:val="Normal"/>
    <w:uiPriority w:val="99"/>
    <w:qFormat/>
    <w:rsid w:val="00FF32CE"/>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FF32CE"/>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FF32CE"/>
    <w:rPr>
      <w:rFonts w:ascii="Times New Roman" w:hAnsi="Times New Roman" w:cs="Times New Roman"/>
      <w:sz w:val="12"/>
      <w:szCs w:val="12"/>
    </w:rPr>
  </w:style>
  <w:style w:type="paragraph" w:customStyle="1" w:styleId="Style9">
    <w:name w:val="Style9"/>
    <w:basedOn w:val="Normal"/>
    <w:uiPriority w:val="99"/>
    <w:qFormat/>
    <w:rsid w:val="00FF32CE"/>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FF32CE"/>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FF32CE"/>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FF32CE"/>
    <w:rPr>
      <w:rFonts w:ascii="Times New Roman" w:hAnsi="Times New Roman" w:cs="Times New Roman"/>
      <w:sz w:val="16"/>
      <w:szCs w:val="16"/>
    </w:rPr>
  </w:style>
  <w:style w:type="character" w:customStyle="1" w:styleId="f">
    <w:name w:val="f"/>
    <w:basedOn w:val="DefaultParagraphFont"/>
    <w:rsid w:val="00FF32CE"/>
  </w:style>
  <w:style w:type="character" w:customStyle="1" w:styleId="TagsChar2">
    <w:name w:val="Tags Char2"/>
    <w:rsid w:val="00FF32CE"/>
    <w:rPr>
      <w:b/>
      <w:sz w:val="24"/>
    </w:rPr>
  </w:style>
  <w:style w:type="paragraph" w:customStyle="1" w:styleId="CardsFont6ptChar">
    <w:name w:val="Cards + Font: 6 pt Char"/>
    <w:basedOn w:val="Normal"/>
    <w:link w:val="CardsFont6ptCharChar"/>
    <w:qFormat/>
    <w:rsid w:val="00FF32CE"/>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FF32CE"/>
    <w:rPr>
      <w:rFonts w:ascii="Calibri" w:eastAsia="Times New Roman" w:hAnsi="Calibri" w:cs="Calibri"/>
      <w:sz w:val="12"/>
    </w:rPr>
  </w:style>
  <w:style w:type="character" w:customStyle="1" w:styleId="FontStyle172">
    <w:name w:val="Font Style172"/>
    <w:basedOn w:val="DefaultParagraphFont"/>
    <w:uiPriority w:val="99"/>
    <w:rsid w:val="00FF32CE"/>
    <w:rPr>
      <w:rFonts w:ascii="Times New Roman" w:hAnsi="Times New Roman" w:cs="Times New Roman"/>
      <w:b/>
      <w:bCs/>
      <w:sz w:val="16"/>
      <w:szCs w:val="16"/>
    </w:rPr>
  </w:style>
  <w:style w:type="paragraph" w:customStyle="1" w:styleId="Style18">
    <w:name w:val="Style18"/>
    <w:basedOn w:val="Normal"/>
    <w:uiPriority w:val="99"/>
    <w:qFormat/>
    <w:rsid w:val="00FF32CE"/>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FF32CE"/>
    <w:rPr>
      <w:rFonts w:ascii="Times New Roman" w:hAnsi="Times New Roman" w:cs="Times New Roman"/>
      <w:i/>
      <w:iCs/>
      <w:sz w:val="16"/>
      <w:szCs w:val="16"/>
    </w:rPr>
  </w:style>
  <w:style w:type="character" w:customStyle="1" w:styleId="FontStyle162">
    <w:name w:val="Font Style162"/>
    <w:basedOn w:val="DefaultParagraphFont"/>
    <w:uiPriority w:val="99"/>
    <w:rsid w:val="00FF32CE"/>
    <w:rPr>
      <w:rFonts w:ascii="Times New Roman" w:hAnsi="Times New Roman" w:cs="Times New Roman"/>
      <w:b/>
      <w:bCs/>
      <w:sz w:val="18"/>
      <w:szCs w:val="18"/>
    </w:rPr>
  </w:style>
  <w:style w:type="character" w:customStyle="1" w:styleId="FontStyle167">
    <w:name w:val="Font Style167"/>
    <w:basedOn w:val="DefaultParagraphFont"/>
    <w:uiPriority w:val="99"/>
    <w:rsid w:val="00FF32CE"/>
    <w:rPr>
      <w:rFonts w:ascii="Times New Roman" w:hAnsi="Times New Roman" w:cs="Times New Roman"/>
      <w:sz w:val="10"/>
      <w:szCs w:val="10"/>
    </w:rPr>
  </w:style>
  <w:style w:type="character" w:customStyle="1" w:styleId="FontStyle174">
    <w:name w:val="Font Style174"/>
    <w:basedOn w:val="DefaultParagraphFont"/>
    <w:uiPriority w:val="99"/>
    <w:rsid w:val="00FF32CE"/>
    <w:rPr>
      <w:rFonts w:ascii="Arial Narrow" w:hAnsi="Arial Narrow" w:cs="Arial Narrow"/>
      <w:b/>
      <w:bCs/>
      <w:sz w:val="18"/>
      <w:szCs w:val="18"/>
    </w:rPr>
  </w:style>
  <w:style w:type="paragraph" w:customStyle="1" w:styleId="Style47">
    <w:name w:val="Style47"/>
    <w:basedOn w:val="Normal"/>
    <w:uiPriority w:val="99"/>
    <w:qFormat/>
    <w:rsid w:val="00FF32CE"/>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FF32CE"/>
    <w:rPr>
      <w:rFonts w:ascii="Times New Roman" w:hAnsi="Times New Roman" w:cs="Times New Roman"/>
      <w:sz w:val="12"/>
      <w:szCs w:val="12"/>
    </w:rPr>
  </w:style>
  <w:style w:type="paragraph" w:customStyle="1" w:styleId="Style24">
    <w:name w:val="Style24"/>
    <w:basedOn w:val="Normal"/>
    <w:uiPriority w:val="99"/>
    <w:qFormat/>
    <w:rsid w:val="00FF32CE"/>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FF32CE"/>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FF32CE"/>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FF32CE"/>
    <w:rPr>
      <w:rFonts w:ascii="Times New Roman" w:hAnsi="Times New Roman" w:cs="Times New Roman"/>
      <w:b/>
      <w:bCs/>
      <w:sz w:val="18"/>
      <w:szCs w:val="18"/>
    </w:rPr>
  </w:style>
  <w:style w:type="paragraph" w:customStyle="1" w:styleId="Style21">
    <w:name w:val="Style21"/>
    <w:basedOn w:val="Normal"/>
    <w:uiPriority w:val="99"/>
    <w:qFormat/>
    <w:rsid w:val="00FF32CE"/>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FF32CE"/>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FF32CE"/>
    <w:rPr>
      <w:rFonts w:ascii="Calibri" w:hAnsi="Calibri"/>
      <w:sz w:val="20"/>
      <w:szCs w:val="20"/>
    </w:rPr>
  </w:style>
  <w:style w:type="paragraph" w:customStyle="1" w:styleId="Standard">
    <w:name w:val="Standard"/>
    <w:qFormat/>
    <w:rsid w:val="00FF32C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F32CE"/>
    <w:rPr>
      <w:color w:val="000000"/>
      <w:sz w:val="32"/>
      <w:szCs w:val="32"/>
    </w:rPr>
  </w:style>
  <w:style w:type="paragraph" w:customStyle="1" w:styleId="Cardnon-underlined">
    <w:name w:val="Card non-underlined"/>
    <w:basedOn w:val="Normal"/>
    <w:link w:val="Cardnon-underlinedChar"/>
    <w:autoRedefine/>
    <w:uiPriority w:val="99"/>
    <w:qFormat/>
    <w:rsid w:val="00FF32CE"/>
    <w:rPr>
      <w:rFonts w:eastAsia="Times New Roman" w:cs="Calibri"/>
      <w:szCs w:val="20"/>
    </w:rPr>
  </w:style>
  <w:style w:type="character" w:customStyle="1" w:styleId="Cardnon-underlinedChar">
    <w:name w:val="Card non-underlined Char"/>
    <w:basedOn w:val="DefaultParagraphFont"/>
    <w:link w:val="Cardnon-underlined"/>
    <w:uiPriority w:val="99"/>
    <w:rsid w:val="00FF32CE"/>
    <w:rPr>
      <w:rFonts w:ascii="Calibri" w:eastAsia="Times New Roman" w:hAnsi="Calibri" w:cs="Calibri"/>
      <w:sz w:val="22"/>
      <w:szCs w:val="20"/>
    </w:rPr>
  </w:style>
  <w:style w:type="numbering" w:customStyle="1" w:styleId="NoList1">
    <w:name w:val="No List1"/>
    <w:next w:val="NoList"/>
    <w:semiHidden/>
    <w:unhideWhenUsed/>
    <w:rsid w:val="00FF32CE"/>
  </w:style>
  <w:style w:type="character" w:customStyle="1" w:styleId="TitleChar2">
    <w:name w:val="Title Char2"/>
    <w:basedOn w:val="DefaultParagraphFont"/>
    <w:uiPriority w:val="10"/>
    <w:qFormat/>
    <w:locked/>
    <w:rsid w:val="00FF32CE"/>
    <w:rPr>
      <w:b/>
      <w:bCs/>
      <w:u w:val="single"/>
    </w:rPr>
  </w:style>
  <w:style w:type="paragraph" w:styleId="TOC3">
    <w:name w:val="toc 3"/>
    <w:basedOn w:val="Normal"/>
    <w:next w:val="Normal"/>
    <w:autoRedefine/>
    <w:rsid w:val="00FF32CE"/>
    <w:pPr>
      <w:ind w:left="400"/>
    </w:pPr>
    <w:rPr>
      <w:rFonts w:eastAsia="Times New Roman" w:cs="Calibri"/>
      <w:szCs w:val="20"/>
    </w:rPr>
  </w:style>
  <w:style w:type="paragraph" w:styleId="TOC4">
    <w:name w:val="toc 4"/>
    <w:basedOn w:val="Normal"/>
    <w:next w:val="Normal"/>
    <w:autoRedefine/>
    <w:rsid w:val="00FF32CE"/>
    <w:pPr>
      <w:ind w:left="600"/>
    </w:pPr>
    <w:rPr>
      <w:rFonts w:eastAsia="Times New Roman" w:cs="Calibri"/>
      <w:szCs w:val="20"/>
    </w:rPr>
  </w:style>
  <w:style w:type="paragraph" w:styleId="TOC5">
    <w:name w:val="toc 5"/>
    <w:basedOn w:val="Normal"/>
    <w:next w:val="Normal"/>
    <w:autoRedefine/>
    <w:rsid w:val="00FF32CE"/>
    <w:pPr>
      <w:ind w:left="800"/>
    </w:pPr>
    <w:rPr>
      <w:rFonts w:eastAsia="Times New Roman" w:cs="Calibri"/>
      <w:szCs w:val="20"/>
    </w:rPr>
  </w:style>
  <w:style w:type="paragraph" w:styleId="TOC6">
    <w:name w:val="toc 6"/>
    <w:basedOn w:val="Normal"/>
    <w:next w:val="Normal"/>
    <w:autoRedefine/>
    <w:rsid w:val="00FF32CE"/>
    <w:pPr>
      <w:ind w:left="1000"/>
    </w:pPr>
    <w:rPr>
      <w:rFonts w:eastAsia="Times New Roman" w:cs="Calibri"/>
      <w:szCs w:val="20"/>
    </w:rPr>
  </w:style>
  <w:style w:type="paragraph" w:styleId="TOC7">
    <w:name w:val="toc 7"/>
    <w:basedOn w:val="Normal"/>
    <w:next w:val="Normal"/>
    <w:autoRedefine/>
    <w:rsid w:val="00FF32CE"/>
    <w:pPr>
      <w:ind w:left="1200"/>
    </w:pPr>
    <w:rPr>
      <w:rFonts w:eastAsia="Times New Roman" w:cs="Calibri"/>
      <w:szCs w:val="20"/>
    </w:rPr>
  </w:style>
  <w:style w:type="paragraph" w:styleId="TOC8">
    <w:name w:val="toc 8"/>
    <w:basedOn w:val="Normal"/>
    <w:next w:val="Normal"/>
    <w:autoRedefine/>
    <w:rsid w:val="00FF32CE"/>
    <w:pPr>
      <w:ind w:left="1400"/>
    </w:pPr>
    <w:rPr>
      <w:rFonts w:eastAsia="Times New Roman" w:cs="Calibri"/>
      <w:szCs w:val="20"/>
    </w:rPr>
  </w:style>
  <w:style w:type="character" w:customStyle="1" w:styleId="allocatoragentsleft">
    <w:name w:val="al_locatoragentsleft"/>
    <w:basedOn w:val="DefaultParagraphFont"/>
    <w:rsid w:val="00FF32CE"/>
  </w:style>
  <w:style w:type="character" w:styleId="HTMLTypewriter">
    <w:name w:val="HTML Typewriter"/>
    <w:basedOn w:val="DefaultParagraphFont"/>
    <w:unhideWhenUsed/>
    <w:rsid w:val="00FF32CE"/>
    <w:rPr>
      <w:rFonts w:ascii="Courier New" w:eastAsia="Times New Roman" w:hAnsi="Courier New" w:cs="Courier New"/>
      <w:sz w:val="20"/>
      <w:szCs w:val="20"/>
    </w:rPr>
  </w:style>
  <w:style w:type="character" w:customStyle="1" w:styleId="caps">
    <w:name w:val="caps"/>
    <w:basedOn w:val="DefaultParagraphFont"/>
    <w:rsid w:val="00FF32CE"/>
  </w:style>
  <w:style w:type="character" w:customStyle="1" w:styleId="UnderlinesCharChar">
    <w:name w:val="Underlines Char Char"/>
    <w:basedOn w:val="DefaultParagraphFont"/>
    <w:rsid w:val="00FF32CE"/>
    <w:rPr>
      <w:rFonts w:cs="Arial"/>
      <w:b/>
      <w:bCs/>
      <w:noProof w:val="0"/>
      <w:sz w:val="22"/>
      <w:szCs w:val="26"/>
      <w:u w:val="single"/>
      <w:lang w:val="en-US" w:eastAsia="en-US" w:bidi="ar-SA"/>
    </w:rPr>
  </w:style>
  <w:style w:type="paragraph" w:customStyle="1" w:styleId="Carding">
    <w:name w:val="Carding"/>
    <w:basedOn w:val="Normal"/>
    <w:uiPriority w:val="99"/>
    <w:qFormat/>
    <w:rsid w:val="00FF32CE"/>
    <w:rPr>
      <w:rFonts w:eastAsia="Times New Roman" w:cs="Calibri"/>
      <w:sz w:val="18"/>
    </w:rPr>
  </w:style>
  <w:style w:type="character" w:customStyle="1" w:styleId="TagsChar1">
    <w:name w:val="Tags Char1"/>
    <w:aliases w:val="Super Script Char1,TagStyle Char1"/>
    <w:basedOn w:val="DefaultParagraphFont"/>
    <w:rsid w:val="00FF32CE"/>
    <w:rPr>
      <w:rFonts w:ascii="Arial Narrow" w:hAnsi="Arial Narrow"/>
      <w:b/>
      <w:noProof w:val="0"/>
      <w:sz w:val="22"/>
      <w:szCs w:val="60"/>
      <w:lang w:val="en-US" w:eastAsia="en-US" w:bidi="ar-SA"/>
    </w:rPr>
  </w:style>
  <w:style w:type="character" w:customStyle="1" w:styleId="aunderline">
    <w:name w:val="aunderline"/>
    <w:basedOn w:val="DefaultParagraphFont"/>
    <w:qFormat/>
    <w:rsid w:val="00FF32CE"/>
    <w:rPr>
      <w:rFonts w:ascii="Times New Roman" w:hAnsi="Times New Roman"/>
      <w:sz w:val="20"/>
      <w:szCs w:val="24"/>
      <w:u w:val="thick"/>
    </w:rPr>
  </w:style>
  <w:style w:type="character" w:customStyle="1" w:styleId="tagChar1">
    <w:name w:val="tag Char1"/>
    <w:basedOn w:val="DefaultParagraphFont"/>
    <w:rsid w:val="00FF32CE"/>
    <w:rPr>
      <w:b/>
      <w:noProof w:val="0"/>
      <w:sz w:val="24"/>
      <w:lang w:val="en-US" w:eastAsia="en-US" w:bidi="ar-SA"/>
    </w:rPr>
  </w:style>
  <w:style w:type="character" w:customStyle="1" w:styleId="tagChar2">
    <w:name w:val="tag Char2"/>
    <w:basedOn w:val="DefaultParagraphFont"/>
    <w:qFormat/>
    <w:rsid w:val="00FF32CE"/>
    <w:rPr>
      <w:b/>
      <w:noProof w:val="0"/>
      <w:sz w:val="24"/>
      <w:lang w:val="en-US" w:eastAsia="en-US" w:bidi="ar-SA"/>
    </w:rPr>
  </w:style>
  <w:style w:type="character" w:customStyle="1" w:styleId="Taggin-New">
    <w:name w:val="Taggin - New"/>
    <w:basedOn w:val="DefaultParagraphFont"/>
    <w:rsid w:val="00FF32CE"/>
    <w:rPr>
      <w:rFonts w:ascii="Arial Narrow" w:hAnsi="Arial Narrow"/>
      <w:b/>
      <w:sz w:val="22"/>
    </w:rPr>
  </w:style>
  <w:style w:type="character" w:customStyle="1" w:styleId="Boxing-New">
    <w:name w:val="Boxing - New"/>
    <w:basedOn w:val="DefaultParagraphFont"/>
    <w:rsid w:val="00FF32CE"/>
    <w:rPr>
      <w:rFonts w:ascii="Arial Narrow" w:hAnsi="Arial Narrow"/>
      <w:sz w:val="16"/>
      <w:u w:val="none"/>
      <w:bdr w:val="single" w:sz="4" w:space="0" w:color="auto"/>
    </w:rPr>
  </w:style>
  <w:style w:type="character" w:customStyle="1" w:styleId="ilad">
    <w:name w:val="il_ad"/>
    <w:rsid w:val="00FF32CE"/>
  </w:style>
  <w:style w:type="paragraph" w:customStyle="1" w:styleId="CardsHighlighted">
    <w:name w:val="Cards Highlighted"/>
    <w:next w:val="Normal"/>
    <w:link w:val="CardsHighlightedChar"/>
    <w:qFormat/>
    <w:rsid w:val="00FF32C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F32C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F32CE"/>
    <w:rPr>
      <w:rFonts w:ascii="Garamond" w:hAnsi="Garamond"/>
      <w:sz w:val="22"/>
      <w:szCs w:val="24"/>
      <w:u w:val="single"/>
      <w:lang w:val="en-US" w:eastAsia="en-US" w:bidi="ar-SA"/>
    </w:rPr>
  </w:style>
  <w:style w:type="paragraph" w:customStyle="1" w:styleId="Style2">
    <w:name w:val="Style2"/>
    <w:basedOn w:val="Heading4"/>
    <w:qFormat/>
    <w:rsid w:val="00FF32CE"/>
    <w:pPr>
      <w:spacing w:before="0"/>
    </w:pPr>
    <w:rPr>
      <w:rFonts w:eastAsia="Times New Roman" w:cs="Times New Roman"/>
      <w:bCs w:val="0"/>
      <w:caps/>
      <w:szCs w:val="20"/>
    </w:rPr>
  </w:style>
  <w:style w:type="character" w:customStyle="1" w:styleId="pagetitle">
    <w:name w:val="pagetitle"/>
    <w:basedOn w:val="DefaultParagraphFont"/>
    <w:rsid w:val="00FF32CE"/>
  </w:style>
  <w:style w:type="paragraph" w:customStyle="1" w:styleId="text">
    <w:name w:val="text"/>
    <w:basedOn w:val="Normal"/>
    <w:uiPriority w:val="99"/>
    <w:qFormat/>
    <w:rsid w:val="00FF32CE"/>
    <w:pPr>
      <w:spacing w:before="100" w:beforeAutospacing="1" w:after="100" w:afterAutospacing="1"/>
    </w:pPr>
    <w:rPr>
      <w:rFonts w:eastAsia="Times New Roman" w:cs="Calibri"/>
    </w:rPr>
  </w:style>
  <w:style w:type="character" w:customStyle="1" w:styleId="StyleUnderlineCharChar9ptBold1">
    <w:name w:val="Style Underline Char Char + 9 pt Bold1"/>
    <w:rsid w:val="00FF32C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F32CE"/>
    <w:rPr>
      <w:rFonts w:ascii="Times New Roman" w:hAnsi="Times New Roman"/>
      <w:sz w:val="20"/>
      <w:szCs w:val="24"/>
      <w:u w:val="single"/>
      <w:lang w:val="en-US" w:eastAsia="en-US" w:bidi="ar-SA"/>
    </w:rPr>
  </w:style>
  <w:style w:type="character" w:customStyle="1" w:styleId="Style9ptBoldUnderline">
    <w:name w:val="Style 9 pt Bold Underline"/>
    <w:rsid w:val="00FF32CE"/>
    <w:rPr>
      <w:b/>
      <w:bCs/>
      <w:sz w:val="20"/>
      <w:u w:val="single"/>
    </w:rPr>
  </w:style>
  <w:style w:type="paragraph" w:customStyle="1" w:styleId="StyleUnderline9pt0">
    <w:name w:val="Style Underline + 9 pt"/>
    <w:link w:val="StyleUnderline9ptChar"/>
    <w:qFormat/>
    <w:rsid w:val="00FF32C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F32CE"/>
    <w:rPr>
      <w:rFonts w:ascii="Arial" w:eastAsia="Times New Roman" w:hAnsi="Arial" w:cs="Times New Roman"/>
      <w:sz w:val="22"/>
      <w:szCs w:val="20"/>
      <w:u w:val="single"/>
    </w:rPr>
  </w:style>
  <w:style w:type="character" w:customStyle="1" w:styleId="StyleUnderlineChar1Bold">
    <w:name w:val="Style Underline Char1 + Bold"/>
    <w:rsid w:val="00FF32C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F32CE"/>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FF32CE"/>
    <w:rPr>
      <w:rFonts w:ascii="Calibri" w:hAnsi="Calibri" w:cs="Calibri"/>
      <w:kern w:val="32"/>
      <w:sz w:val="22"/>
      <w:szCs w:val="20"/>
      <w:lang w:eastAsia="ar-SA"/>
    </w:rPr>
  </w:style>
  <w:style w:type="character" w:customStyle="1" w:styleId="TagsCharCharChar">
    <w:name w:val="Tags Char Char Char"/>
    <w:basedOn w:val="DefaultParagraphFont"/>
    <w:rsid w:val="00FF32C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F32CE"/>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FF32CE"/>
    <w:rPr>
      <w:color w:val="000000"/>
      <w:sz w:val="20"/>
      <w:u w:val="single"/>
    </w:rPr>
  </w:style>
  <w:style w:type="character" w:customStyle="1" w:styleId="Style11ptBlack">
    <w:name w:val="Style 11 pt Black"/>
    <w:basedOn w:val="DefaultParagraphFont"/>
    <w:rsid w:val="00FF32CE"/>
    <w:rPr>
      <w:color w:val="000000"/>
      <w:sz w:val="20"/>
    </w:rPr>
  </w:style>
  <w:style w:type="character" w:customStyle="1" w:styleId="StyleUnderlineCharTimesBold">
    <w:name w:val="Style Underline Char + Times Bold"/>
    <w:basedOn w:val="DefaultParagraphFont"/>
    <w:rsid w:val="00FF32CE"/>
    <w:rPr>
      <w:rFonts w:ascii="Times" w:hAnsi="Times"/>
      <w:b w:val="0"/>
      <w:bCs/>
      <w:sz w:val="20"/>
      <w:u w:val="single"/>
    </w:rPr>
  </w:style>
  <w:style w:type="character" w:customStyle="1" w:styleId="blubigktbiz">
    <w:name w:val="blubigktbiz"/>
    <w:rsid w:val="00FF32C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F32CE"/>
  </w:style>
  <w:style w:type="character" w:customStyle="1" w:styleId="StyleevidencetextBorderSinglesolidlineAuto05ptLChar">
    <w:name w:val="Style evidence text + Border: : (Single solid line Auto  0.5 pt L... Char"/>
    <w:link w:val="StyleevidencetextBorderSinglesolidlineAuto05ptL"/>
    <w:rsid w:val="00FF32CE"/>
    <w:rPr>
      <w:rFonts w:ascii="Calibri" w:hAnsi="Calibri" w:cs="Calibri"/>
      <w:color w:val="000000"/>
      <w:sz w:val="22"/>
      <w:lang w:val="x-none" w:eastAsia="x-none"/>
    </w:rPr>
  </w:style>
  <w:style w:type="character" w:customStyle="1" w:styleId="Style4CharChar">
    <w:name w:val="Style4 Char Char"/>
    <w:basedOn w:val="DefaultParagraphFont"/>
    <w:rsid w:val="00FF32C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F32CE"/>
    <w:rPr>
      <w:rFonts w:ascii="Times New Roman" w:hAnsi="Times New Roman" w:cs="Times New Roman"/>
      <w:sz w:val="16"/>
      <w:szCs w:val="16"/>
    </w:rPr>
  </w:style>
  <w:style w:type="character" w:customStyle="1" w:styleId="StyleEmphasisArial12ptBold">
    <w:name w:val="Style Emphasis + Arial 12 pt Bold"/>
    <w:rsid w:val="00FF32CE"/>
    <w:rPr>
      <w:rFonts w:ascii="Arial" w:hAnsi="Arial"/>
      <w:b/>
      <w:bCs/>
      <w:i/>
      <w:iCs/>
      <w:sz w:val="24"/>
    </w:rPr>
  </w:style>
  <w:style w:type="character" w:customStyle="1" w:styleId="super">
    <w:name w:val="super"/>
    <w:rsid w:val="00FF32CE"/>
  </w:style>
  <w:style w:type="character" w:customStyle="1" w:styleId="text30">
    <w:name w:val="text30"/>
    <w:rsid w:val="00FF32CE"/>
  </w:style>
  <w:style w:type="character" w:customStyle="1" w:styleId="uppercase">
    <w:name w:val="uppercase"/>
    <w:rsid w:val="00FF32CE"/>
  </w:style>
  <w:style w:type="character" w:customStyle="1" w:styleId="bodytext0">
    <w:name w:val="bodytext"/>
    <w:rsid w:val="00FF32CE"/>
  </w:style>
  <w:style w:type="character" w:customStyle="1" w:styleId="entry-title">
    <w:name w:val="entry-title"/>
    <w:rsid w:val="00FF32CE"/>
  </w:style>
  <w:style w:type="character" w:customStyle="1" w:styleId="BodyTextIndentChar1">
    <w:name w:val="Body Text Indent Char1"/>
    <w:basedOn w:val="DefaultParagraphFont"/>
    <w:uiPriority w:val="99"/>
    <w:semiHidden/>
    <w:rsid w:val="00FF32CE"/>
    <w:rPr>
      <w:rFonts w:ascii="Times New Roman" w:hAnsi="Times New Roman" w:cs="Times New Roman"/>
      <w:sz w:val="20"/>
    </w:rPr>
  </w:style>
  <w:style w:type="character" w:customStyle="1" w:styleId="Style6pt">
    <w:name w:val="Style 6 pt"/>
    <w:basedOn w:val="DefaultParagraphFont"/>
    <w:qFormat/>
    <w:rsid w:val="00FF32CE"/>
    <w:rPr>
      <w:sz w:val="12"/>
    </w:rPr>
  </w:style>
  <w:style w:type="character" w:customStyle="1" w:styleId="CiteCharCharCharCharCharChar">
    <w:name w:val="Cite Char Char Char Char Char Char"/>
    <w:basedOn w:val="DefaultParagraphFont"/>
    <w:rsid w:val="00FF32CE"/>
    <w:rPr>
      <w:b/>
      <w:noProof w:val="0"/>
      <w:sz w:val="22"/>
      <w:szCs w:val="24"/>
      <w:u w:val="single"/>
      <w:lang w:val="en-US" w:eastAsia="en-US" w:bidi="ar-SA"/>
    </w:rPr>
  </w:style>
  <w:style w:type="character" w:customStyle="1" w:styleId="mainbody1">
    <w:name w:val="mainbody1"/>
    <w:basedOn w:val="DefaultParagraphFont"/>
    <w:rsid w:val="00FF32CE"/>
    <w:rPr>
      <w:rFonts w:ascii="Verdana" w:hAnsi="Verdana" w:hint="default"/>
      <w:color w:val="000000"/>
      <w:sz w:val="22"/>
      <w:szCs w:val="22"/>
    </w:rPr>
  </w:style>
  <w:style w:type="character" w:customStyle="1" w:styleId="ssl4">
    <w:name w:val="ss_l4"/>
    <w:basedOn w:val="DefaultParagraphFont"/>
    <w:rsid w:val="00FF32CE"/>
  </w:style>
  <w:style w:type="paragraph" w:customStyle="1" w:styleId="StyleNormalWeb11ptUnderline">
    <w:name w:val="Style Normal (Web) + 11 pt Underline"/>
    <w:basedOn w:val="NormalWeb"/>
    <w:link w:val="StyleNormalWeb11ptUnderlineChar"/>
    <w:qFormat/>
    <w:rsid w:val="00FF32C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F32CE"/>
    <w:rPr>
      <w:rFonts w:ascii="Calibri" w:eastAsia="Calibri" w:hAnsi="Calibri" w:cs="Calibri"/>
      <w:sz w:val="22"/>
      <w:u w:val="single"/>
    </w:rPr>
  </w:style>
  <w:style w:type="character" w:customStyle="1" w:styleId="cit-first-element">
    <w:name w:val="cit-first-element"/>
    <w:basedOn w:val="DefaultParagraphFont"/>
    <w:rsid w:val="00FF32CE"/>
  </w:style>
  <w:style w:type="character" w:customStyle="1" w:styleId="title1">
    <w:name w:val="title1"/>
    <w:basedOn w:val="DefaultParagraphFont"/>
    <w:rsid w:val="00FF32CE"/>
  </w:style>
  <w:style w:type="character" w:customStyle="1" w:styleId="StyleThickunderline1">
    <w:name w:val="Style Thick underline1"/>
    <w:basedOn w:val="DefaultParagraphFont"/>
    <w:rsid w:val="00FF32C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F32CE"/>
    <w:rPr>
      <w:rFonts w:ascii="Georgia" w:hAnsi="Georgia"/>
    </w:rPr>
  </w:style>
  <w:style w:type="character" w:customStyle="1" w:styleId="FooterChar1">
    <w:name w:val="Footer Char1"/>
    <w:basedOn w:val="DefaultParagraphFont"/>
    <w:uiPriority w:val="99"/>
    <w:semiHidden/>
    <w:rsid w:val="00FF32CE"/>
    <w:rPr>
      <w:rFonts w:ascii="Georgia" w:hAnsi="Georgia"/>
    </w:rPr>
  </w:style>
  <w:style w:type="character" w:customStyle="1" w:styleId="UnderlineBold0">
    <w:name w:val="Underline Bold"/>
    <w:uiPriority w:val="6"/>
    <w:qFormat/>
    <w:rsid w:val="00FF32CE"/>
    <w:rPr>
      <w:b/>
      <w:sz w:val="20"/>
      <w:u w:val="single"/>
    </w:rPr>
  </w:style>
  <w:style w:type="paragraph" w:customStyle="1" w:styleId="Underline20">
    <w:name w:val="Underline2"/>
    <w:basedOn w:val="Normal"/>
    <w:link w:val="Underline2Char"/>
    <w:autoRedefine/>
    <w:uiPriority w:val="4"/>
    <w:qFormat/>
    <w:rsid w:val="00FF32CE"/>
    <w:rPr>
      <w:rFonts w:cs="Calibri"/>
      <w:b/>
      <w:u w:val="single"/>
    </w:rPr>
  </w:style>
  <w:style w:type="character" w:customStyle="1" w:styleId="Underline2Char">
    <w:name w:val="Underline2 Char"/>
    <w:basedOn w:val="DefaultParagraphFont"/>
    <w:link w:val="Underline20"/>
    <w:uiPriority w:val="4"/>
    <w:rsid w:val="00FF32CE"/>
    <w:rPr>
      <w:rFonts w:ascii="Calibri" w:hAnsi="Calibri" w:cs="Calibri"/>
      <w:b/>
      <w:sz w:val="22"/>
      <w:u w:val="single"/>
    </w:rPr>
  </w:style>
  <w:style w:type="character" w:customStyle="1" w:styleId="NormalTextChar">
    <w:name w:val="Normal Text Char"/>
    <w:link w:val="NormalText"/>
    <w:rsid w:val="00FF32CE"/>
    <w:rPr>
      <w:rFonts w:ascii="Calibri" w:eastAsia="Times New Roman" w:hAnsi="Calibri" w:cs="Calibri"/>
      <w:sz w:val="22"/>
      <w:szCs w:val="26"/>
    </w:rPr>
  </w:style>
  <w:style w:type="paragraph" w:customStyle="1" w:styleId="TableParagraph">
    <w:name w:val="Table Paragraph"/>
    <w:basedOn w:val="Normal"/>
    <w:uiPriority w:val="1"/>
    <w:qFormat/>
    <w:rsid w:val="00FF32CE"/>
    <w:pPr>
      <w:widowControl w:val="0"/>
    </w:pPr>
    <w:rPr>
      <w:rFonts w:cs="Calibri"/>
    </w:rPr>
  </w:style>
  <w:style w:type="character" w:customStyle="1" w:styleId="UnderlineChar0">
    <w:name w:val="UnderlineChar"/>
    <w:rsid w:val="00FF32CE"/>
    <w:rPr>
      <w:sz w:val="24"/>
      <w:u w:val="single"/>
      <w:shd w:val="clear" w:color="auto" w:fill="auto"/>
    </w:rPr>
  </w:style>
  <w:style w:type="character" w:customStyle="1" w:styleId="foreground">
    <w:name w:val="foreground"/>
    <w:basedOn w:val="DefaultParagraphFont"/>
    <w:rsid w:val="00FF32CE"/>
  </w:style>
  <w:style w:type="paragraph" w:customStyle="1" w:styleId="StyleCircled11pt">
    <w:name w:val="Style Circled + 11 pt"/>
    <w:basedOn w:val="Normal"/>
    <w:link w:val="StyleCircled11ptChar"/>
    <w:qFormat/>
    <w:rsid w:val="00FF32CE"/>
    <w:rPr>
      <w:rFonts w:eastAsia="Times New Roman" w:cs="Calibri"/>
      <w:b/>
      <w:bCs/>
      <w:sz w:val="20"/>
      <w:u w:val="single"/>
    </w:rPr>
  </w:style>
  <w:style w:type="character" w:customStyle="1" w:styleId="StyleCircled11ptChar">
    <w:name w:val="Style Circled + 11 pt Char"/>
    <w:link w:val="StyleCircled11pt"/>
    <w:rsid w:val="00FF32C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FF32C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FF32CE"/>
    <w:rPr>
      <w:rFonts w:ascii="Times" w:eastAsia="Times New Roman" w:hAnsi="Times" w:cs="Calibri"/>
      <w:sz w:val="20"/>
      <w:szCs w:val="28"/>
      <w:u w:val="single"/>
    </w:rPr>
  </w:style>
  <w:style w:type="paragraph" w:customStyle="1" w:styleId="cite20">
    <w:name w:val="cite2"/>
    <w:basedOn w:val="Normal"/>
    <w:uiPriority w:val="99"/>
    <w:qFormat/>
    <w:rsid w:val="00FF32CE"/>
    <w:rPr>
      <w:rFonts w:eastAsia="Times New Roman" w:cs="Calibri"/>
      <w:color w:val="000000"/>
      <w:sz w:val="20"/>
      <w:szCs w:val="20"/>
    </w:rPr>
  </w:style>
  <w:style w:type="character" w:customStyle="1" w:styleId="postby">
    <w:name w:val="post_by"/>
    <w:basedOn w:val="DefaultParagraphFont"/>
    <w:rsid w:val="00FF32CE"/>
  </w:style>
  <w:style w:type="character" w:customStyle="1" w:styleId="Style11ptBorderSinglesolidlineAuto05ptLinewidth">
    <w:name w:val="Style 11 pt Border: : (Single solid line Auto  0.5 pt Line width)"/>
    <w:rsid w:val="00FF32CE"/>
    <w:rPr>
      <w:sz w:val="20"/>
      <w:bdr w:val="single" w:sz="4" w:space="0" w:color="auto" w:frame="1"/>
    </w:rPr>
  </w:style>
  <w:style w:type="character" w:customStyle="1" w:styleId="StyleUnderlineChar9ptBorderSinglesolidlineAuto0">
    <w:name w:val="Style Underline Char + 9 pt Border: : (Single solid line Auto  0..."/>
    <w:rsid w:val="00FF32C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F32C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F32C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F32C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F32CE"/>
    <w:rPr>
      <w:sz w:val="20"/>
      <w:szCs w:val="24"/>
      <w:u w:val="single"/>
      <w:bdr w:val="single" w:sz="4" w:space="0" w:color="auto"/>
      <w:lang w:val="en-US" w:eastAsia="en-US" w:bidi="ar-SA"/>
    </w:rPr>
  </w:style>
  <w:style w:type="character" w:customStyle="1" w:styleId="StyleLatinGaramondUnderline">
    <w:name w:val="Style (Latin) Garamond Underline"/>
    <w:rsid w:val="00FF32CE"/>
    <w:rPr>
      <w:rFonts w:ascii="Times New Roman" w:hAnsi="Times New Roman"/>
      <w:sz w:val="20"/>
      <w:u w:val="single"/>
    </w:rPr>
  </w:style>
  <w:style w:type="character" w:customStyle="1" w:styleId="StyleLatinGaramond">
    <w:name w:val="Style (Latin) Garamond"/>
    <w:rsid w:val="00FF32CE"/>
    <w:rPr>
      <w:rFonts w:ascii="Times New Roman" w:hAnsi="Times New Roman"/>
      <w:sz w:val="20"/>
    </w:rPr>
  </w:style>
  <w:style w:type="character" w:customStyle="1" w:styleId="styletimesnewroman12ptbold0">
    <w:name w:val="styletimesnewroman12ptbold"/>
    <w:basedOn w:val="DefaultParagraphFont"/>
    <w:rsid w:val="00FF32CE"/>
  </w:style>
  <w:style w:type="character" w:customStyle="1" w:styleId="CharCharCharCharChar">
    <w:name w:val="Char Char Char Char Char"/>
    <w:aliases w:val="Char Char Char Char,Char Char Char Char Char Char Char1,Heading 2 Char1 Char Char Char Char Char Char"/>
    <w:basedOn w:val="DefaultParagraphFont"/>
    <w:rsid w:val="00FF32CE"/>
    <w:rPr>
      <w:rFonts w:cs="Arial"/>
      <w:b/>
      <w:bCs/>
      <w:iCs/>
      <w:sz w:val="24"/>
      <w:szCs w:val="28"/>
      <w:lang w:val="en-US" w:eastAsia="en-US" w:bidi="ar-SA"/>
    </w:rPr>
  </w:style>
  <w:style w:type="character" w:customStyle="1" w:styleId="mainheading">
    <w:name w:val="mainheading"/>
    <w:basedOn w:val="DefaultParagraphFont"/>
    <w:rsid w:val="00FF32CE"/>
  </w:style>
  <w:style w:type="paragraph" w:customStyle="1" w:styleId="BoldandUnderlineChar2CharChar">
    <w:name w:val="Bold and Underline Char2 Char Char"/>
    <w:basedOn w:val="Normal"/>
    <w:link w:val="BoldandUnderlineChar2CharCharChar"/>
    <w:qFormat/>
    <w:rsid w:val="00FF32CE"/>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FF32CE"/>
    <w:rPr>
      <w:rFonts w:ascii="Calibri" w:eastAsia="Times New Roman" w:hAnsi="Calibri" w:cs="Calibri"/>
      <w:b/>
      <w:sz w:val="22"/>
      <w:u w:val="single"/>
    </w:rPr>
  </w:style>
  <w:style w:type="character" w:customStyle="1" w:styleId="StyleUnderlineChar9ptChar">
    <w:name w:val="Style Underline Char + 9 pt Char"/>
    <w:basedOn w:val="UnderlineCharChar"/>
    <w:rsid w:val="00FF32C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F32C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F32CE"/>
    <w:rPr>
      <w:sz w:val="16"/>
    </w:rPr>
  </w:style>
  <w:style w:type="paragraph" w:customStyle="1" w:styleId="Reduce8pt">
    <w:name w:val="Reduce 8pt"/>
    <w:basedOn w:val="Normal"/>
    <w:link w:val="Reduce8ptCharChar"/>
    <w:qFormat/>
    <w:rsid w:val="00FF32C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F32CE"/>
    <w:pPr>
      <w:contextualSpacing/>
    </w:pPr>
    <w:rPr>
      <w:rFonts w:eastAsia="Calibri" w:cs="Calibri"/>
    </w:rPr>
  </w:style>
  <w:style w:type="character" w:customStyle="1" w:styleId="CardIndentedChar">
    <w:name w:val="Card (Indented) Char"/>
    <w:link w:val="CardIndented"/>
    <w:locked/>
    <w:rsid w:val="00FF32CE"/>
    <w:rPr>
      <w:rFonts w:ascii="Calibri" w:hAnsi="Calibri" w:cs="Calibri"/>
      <w:sz w:val="22"/>
    </w:rPr>
  </w:style>
  <w:style w:type="character" w:customStyle="1" w:styleId="citenon-boldChar">
    <w:name w:val="cite non-bold Char"/>
    <w:basedOn w:val="DefaultParagraphFont"/>
    <w:link w:val="citenon-bold"/>
    <w:locked/>
    <w:rsid w:val="00FF32CE"/>
    <w:rPr>
      <w:rFonts w:ascii="Garamond" w:eastAsia="Times New Roman" w:hAnsi="Garamond" w:cs="Calibri"/>
      <w:sz w:val="22"/>
      <w:szCs w:val="20"/>
    </w:rPr>
  </w:style>
  <w:style w:type="character" w:customStyle="1" w:styleId="boldciteChar4">
    <w:name w:val="bold cite Char4"/>
    <w:link w:val="boldcite"/>
    <w:locked/>
    <w:rsid w:val="00FF32CE"/>
    <w:rPr>
      <w:rFonts w:eastAsia="Times New Roman" w:cs="Times New Roman"/>
      <w:b/>
      <w:color w:val="000000"/>
      <w:sz w:val="20"/>
      <w:u w:val="thick" w:color="000000"/>
    </w:rPr>
  </w:style>
  <w:style w:type="paragraph" w:customStyle="1" w:styleId="boldcite">
    <w:name w:val="bold cite"/>
    <w:basedOn w:val="Normal"/>
    <w:link w:val="boldciteChar4"/>
    <w:qFormat/>
    <w:rsid w:val="00FF32C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F32C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FF32CE"/>
    <w:rPr>
      <w:rFonts w:eastAsia="Calibri" w:cs="Calibri"/>
      <w:b/>
    </w:rPr>
  </w:style>
  <w:style w:type="character" w:customStyle="1" w:styleId="HeadingsBaseChar">
    <w:name w:val="Headings Base Char"/>
    <w:basedOn w:val="DefaultParagraphFont"/>
    <w:link w:val="HeadingsBase"/>
    <w:locked/>
    <w:rsid w:val="00FF32CE"/>
    <w:rPr>
      <w:rFonts w:ascii="Times New Roman" w:hAnsi="Times New Roman" w:cs="Times New Roman"/>
      <w:b/>
      <w:sz w:val="32"/>
    </w:rPr>
  </w:style>
  <w:style w:type="paragraph" w:customStyle="1" w:styleId="HeadingsBase">
    <w:name w:val="Headings Base"/>
    <w:basedOn w:val="Normal"/>
    <w:link w:val="HeadingsBaseChar"/>
    <w:qFormat/>
    <w:rsid w:val="00FF32C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F32CE"/>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FF32CE"/>
    <w:pPr>
      <w:spacing w:line="480" w:lineRule="auto"/>
      <w:ind w:firstLine="720"/>
    </w:pPr>
    <w:rPr>
      <w:rFonts w:eastAsia="Calibri" w:cs="Calibri"/>
    </w:rPr>
  </w:style>
  <w:style w:type="paragraph" w:customStyle="1" w:styleId="SchoolBlockQuote">
    <w:name w:val="School Block Quote"/>
    <w:basedOn w:val="SchoolPaper"/>
    <w:qFormat/>
    <w:rsid w:val="00FF32CE"/>
  </w:style>
  <w:style w:type="paragraph" w:customStyle="1" w:styleId="SchoolWorksCited">
    <w:name w:val="School Works Cited"/>
    <w:basedOn w:val="SchoolPaper"/>
    <w:qFormat/>
    <w:rsid w:val="00FF32CE"/>
  </w:style>
  <w:style w:type="paragraph" w:customStyle="1" w:styleId="BlockQuote">
    <w:name w:val="Block Quote"/>
    <w:basedOn w:val="Normal"/>
    <w:qFormat/>
    <w:rsid w:val="00FF32CE"/>
    <w:pPr>
      <w:ind w:left="720" w:right="720"/>
    </w:pPr>
    <w:rPr>
      <w:rFonts w:eastAsia="Calibri" w:cs="Calibri"/>
    </w:rPr>
  </w:style>
  <w:style w:type="paragraph" w:customStyle="1" w:styleId="PaperBody">
    <w:name w:val="Paper Body"/>
    <w:basedOn w:val="Normal"/>
    <w:qFormat/>
    <w:rsid w:val="00FF32CE"/>
    <w:pPr>
      <w:spacing w:line="480" w:lineRule="auto"/>
      <w:ind w:firstLine="720"/>
    </w:pPr>
    <w:rPr>
      <w:rFonts w:eastAsia="Calibri" w:cs="Calibri"/>
    </w:rPr>
  </w:style>
  <w:style w:type="paragraph" w:customStyle="1" w:styleId="PaperCitation">
    <w:name w:val="Paper Citation"/>
    <w:basedOn w:val="Normal"/>
    <w:qFormat/>
    <w:rsid w:val="00FF32CE"/>
    <w:pPr>
      <w:spacing w:line="480" w:lineRule="auto"/>
      <w:ind w:left="720" w:hanging="720"/>
    </w:pPr>
    <w:rPr>
      <w:rFonts w:eastAsia="Calibri" w:cs="Calibri"/>
    </w:rPr>
  </w:style>
  <w:style w:type="character" w:customStyle="1" w:styleId="hatChar">
    <w:name w:val="hat Char"/>
    <w:basedOn w:val="DefaultParagraphFont"/>
    <w:link w:val="hat"/>
    <w:locked/>
    <w:rsid w:val="00FF32CE"/>
    <w:rPr>
      <w:rFonts w:ascii="Calibri" w:eastAsia="Times New Roman" w:hAnsi="Calibri" w:cs="Calibri"/>
      <w:b/>
      <w:bCs/>
      <w:sz w:val="32"/>
      <w:u w:val="single"/>
      <w:lang w:bidi="en-US"/>
    </w:rPr>
  </w:style>
  <w:style w:type="paragraph" w:customStyle="1" w:styleId="WW-Default">
    <w:name w:val="WW-Default"/>
    <w:qFormat/>
    <w:rsid w:val="00FF32CE"/>
    <w:pPr>
      <w:suppressAutoHyphens/>
    </w:pPr>
    <w:rPr>
      <w:rFonts w:ascii="Georgia" w:eastAsia="Calibri" w:hAnsi="Georgia" w:cs="Calibri"/>
      <w:sz w:val="22"/>
      <w:szCs w:val="22"/>
      <w:lang w:eastAsia="ar-SA"/>
    </w:rPr>
  </w:style>
  <w:style w:type="paragraph" w:customStyle="1" w:styleId="B-TagCite">
    <w:name w:val="B-TagCite"/>
    <w:qFormat/>
    <w:rsid w:val="00FF32C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F32CE"/>
    <w:rPr>
      <w:rFonts w:ascii="Times New Roman" w:hAnsi="Times New Roman" w:cs="Times New Roman"/>
      <w:b/>
      <w:sz w:val="20"/>
    </w:rPr>
  </w:style>
  <w:style w:type="paragraph" w:customStyle="1" w:styleId="MicroText">
    <w:name w:val="MicroText"/>
    <w:basedOn w:val="Normal"/>
    <w:next w:val="Normal"/>
    <w:link w:val="MicroTextChar"/>
    <w:qFormat/>
    <w:rsid w:val="00FF32CE"/>
    <w:rPr>
      <w:rFonts w:ascii="Arial Narrow" w:hAnsi="Arial Narrow"/>
      <w:sz w:val="12"/>
    </w:rPr>
  </w:style>
  <w:style w:type="character" w:customStyle="1" w:styleId="Footnote2Char">
    <w:name w:val="Footnote2 Char"/>
    <w:link w:val="Footnote2"/>
    <w:locked/>
    <w:rsid w:val="00FF32CE"/>
  </w:style>
  <w:style w:type="paragraph" w:customStyle="1" w:styleId="Footnote2">
    <w:name w:val="Footnote2"/>
    <w:basedOn w:val="Normal"/>
    <w:next w:val="Normal"/>
    <w:link w:val="Footnote2Char"/>
    <w:autoRedefine/>
    <w:qFormat/>
    <w:rsid w:val="00FF32CE"/>
    <w:pPr>
      <w:spacing w:after="120" w:line="480" w:lineRule="auto"/>
    </w:pPr>
    <w:rPr>
      <w:rFonts w:asciiTheme="minorHAnsi" w:hAnsiTheme="minorHAnsi"/>
      <w:sz w:val="24"/>
    </w:rPr>
  </w:style>
  <w:style w:type="paragraph" w:customStyle="1" w:styleId="indent">
    <w:name w:val="indent"/>
    <w:basedOn w:val="Normal"/>
    <w:qFormat/>
    <w:rsid w:val="00FF32CE"/>
    <w:pPr>
      <w:spacing w:before="100" w:beforeAutospacing="1" w:after="100" w:afterAutospacing="1"/>
    </w:pPr>
    <w:rPr>
      <w:rFonts w:eastAsia="Times New Roman" w:cs="Calibri"/>
    </w:rPr>
  </w:style>
  <w:style w:type="paragraph" w:customStyle="1" w:styleId="PageHeaderLine1">
    <w:name w:val="PageHeaderLine1"/>
    <w:basedOn w:val="Normal"/>
    <w:qFormat/>
    <w:rsid w:val="00FF32CE"/>
    <w:pPr>
      <w:tabs>
        <w:tab w:val="right" w:pos="10800"/>
      </w:tabs>
    </w:pPr>
    <w:rPr>
      <w:rFonts w:eastAsia="Calibri" w:cs="Calibri"/>
      <w:b/>
    </w:rPr>
  </w:style>
  <w:style w:type="paragraph" w:customStyle="1" w:styleId="PageHeaderLine2">
    <w:name w:val="PageHeaderLine2"/>
    <w:basedOn w:val="Normal"/>
    <w:next w:val="Normal"/>
    <w:link w:val="PageHeaderLine2Char"/>
    <w:qFormat/>
    <w:rsid w:val="00FF32CE"/>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FF32CE"/>
    <w:rPr>
      <w:rFonts w:ascii="Times New Roman" w:hAnsi="Times New Roman" w:cs="Times New Roman"/>
      <w:sz w:val="20"/>
    </w:rPr>
  </w:style>
  <w:style w:type="paragraph" w:customStyle="1" w:styleId="CardText1">
    <w:name w:val="CardText"/>
    <w:basedOn w:val="Normal"/>
    <w:link w:val="CardTextChar3"/>
    <w:qFormat/>
    <w:rsid w:val="00FF32CE"/>
    <w:pPr>
      <w:ind w:left="288"/>
    </w:pPr>
    <w:rPr>
      <w:rFonts w:ascii="Times New Roman" w:hAnsi="Times New Roman" w:cs="Times New Roman"/>
      <w:sz w:val="20"/>
    </w:rPr>
  </w:style>
  <w:style w:type="character" w:customStyle="1" w:styleId="stylestylebold12pt">
    <w:name w:val="stylestylebold12pt"/>
    <w:basedOn w:val="DefaultParagraphFont"/>
    <w:rsid w:val="00FF32CE"/>
  </w:style>
  <w:style w:type="character" w:customStyle="1" w:styleId="styleboldunderline">
    <w:name w:val="styleboldunderline"/>
    <w:basedOn w:val="DefaultParagraphFont"/>
    <w:rsid w:val="00FF32CE"/>
  </w:style>
  <w:style w:type="character" w:customStyle="1" w:styleId="box">
    <w:name w:val="box"/>
    <w:basedOn w:val="DefaultParagraphFont"/>
    <w:rsid w:val="00FF32C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F32CE"/>
    <w:rPr>
      <w:rFonts w:ascii="Arial Narrow" w:hAnsi="Arial Narrow" w:cs="Arial Narrow" w:hint="default"/>
      <w:sz w:val="18"/>
      <w:szCs w:val="18"/>
    </w:rPr>
  </w:style>
  <w:style w:type="character" w:customStyle="1" w:styleId="FontStyle14">
    <w:name w:val="Font Style14"/>
    <w:basedOn w:val="DefaultParagraphFont"/>
    <w:uiPriority w:val="99"/>
    <w:rsid w:val="00FF32C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F32CE"/>
    <w:rPr>
      <w:rFonts w:ascii="Arial Narrow" w:hAnsi="Arial Narrow" w:cs="Arial Narrow" w:hint="default"/>
      <w:b/>
      <w:bCs/>
      <w:sz w:val="10"/>
      <w:szCs w:val="10"/>
    </w:rPr>
  </w:style>
  <w:style w:type="character" w:customStyle="1" w:styleId="CardTagandCiteChar">
    <w:name w:val="Card Tag and Cite Char"/>
    <w:basedOn w:val="DefaultParagraphFont"/>
    <w:rsid w:val="00FF32C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F32CE"/>
    <w:rPr>
      <w:rFonts w:ascii="Arial Narrow" w:hAnsi="Arial Narrow"/>
      <w:b/>
      <w:color w:val="000000"/>
      <w:sz w:val="22"/>
      <w:szCs w:val="22"/>
      <w:u w:val="single"/>
    </w:rPr>
  </w:style>
  <w:style w:type="character" w:customStyle="1" w:styleId="SmallText0">
    <w:name w:val="SmallText"/>
    <w:rsid w:val="00FF32CE"/>
    <w:rPr>
      <w:color w:val="000000"/>
    </w:rPr>
  </w:style>
  <w:style w:type="character" w:customStyle="1" w:styleId="CitesChar1">
    <w:name w:val="Cites Char1"/>
    <w:basedOn w:val="DefaultParagraphFont"/>
    <w:rsid w:val="00FF32CE"/>
    <w:rPr>
      <w:b/>
      <w:bCs w:val="0"/>
      <w:szCs w:val="24"/>
      <w:u w:val="single"/>
      <w:lang w:val="en-US" w:eastAsia="en-US" w:bidi="ar-SA"/>
    </w:rPr>
  </w:style>
  <w:style w:type="character" w:customStyle="1" w:styleId="CardUnderlinedChar">
    <w:name w:val="Card Underlined Char"/>
    <w:basedOn w:val="DefaultParagraphFont"/>
    <w:rsid w:val="00FF32CE"/>
    <w:rPr>
      <w:rFonts w:ascii="Arial Narrow" w:hAnsi="Arial Narrow" w:hint="default"/>
      <w:sz w:val="22"/>
      <w:szCs w:val="24"/>
      <w:u w:val="single"/>
      <w:lang w:val="en-US" w:eastAsia="en-US" w:bidi="ar-SA"/>
    </w:rPr>
  </w:style>
  <w:style w:type="character" w:customStyle="1" w:styleId="underline3">
    <w:name w:val="underline3"/>
    <w:basedOn w:val="underline2"/>
    <w:rsid w:val="00FF32CE"/>
    <w:rPr>
      <w:rFonts w:ascii="Arial" w:hAnsi="Arial"/>
      <w:sz w:val="18"/>
      <w:u w:val="single"/>
      <w:bdr w:val="none" w:sz="0" w:space="0" w:color="auto" w:frame="1"/>
      <w:shd w:val="clear" w:color="auto" w:fill="FFFF00"/>
    </w:rPr>
  </w:style>
  <w:style w:type="character" w:customStyle="1" w:styleId="menu">
    <w:name w:val="menu"/>
    <w:basedOn w:val="DefaultParagraphFont"/>
    <w:rsid w:val="00FF32CE"/>
  </w:style>
  <w:style w:type="character" w:customStyle="1" w:styleId="itxtrst">
    <w:name w:val="itxtrst"/>
    <w:rsid w:val="00FF32CE"/>
  </w:style>
  <w:style w:type="character" w:customStyle="1" w:styleId="A-Underlining">
    <w:name w:val="A-Underlining"/>
    <w:basedOn w:val="DefaultParagraphFont"/>
    <w:rsid w:val="00FF32CE"/>
    <w:rPr>
      <w:rFonts w:ascii="Garamond" w:hAnsi="Garamond" w:hint="default"/>
      <w:color w:val="auto"/>
      <w:sz w:val="24"/>
      <w:u w:val="single"/>
    </w:rPr>
  </w:style>
  <w:style w:type="character" w:customStyle="1" w:styleId="StyleUnderlineBold0">
    <w:name w:val="Style Underline + Bold"/>
    <w:rsid w:val="00FF32CE"/>
    <w:rPr>
      <w:b/>
      <w:bCs/>
      <w:u w:val="single"/>
    </w:rPr>
  </w:style>
  <w:style w:type="character" w:customStyle="1" w:styleId="Underline-Highlighted">
    <w:name w:val="Underline-Highlighted"/>
    <w:uiPriority w:val="1"/>
    <w:qFormat/>
    <w:rsid w:val="00FF32C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F32CE"/>
  </w:style>
  <w:style w:type="character" w:customStyle="1" w:styleId="newsmain">
    <w:name w:val="news_main"/>
    <w:basedOn w:val="DefaultParagraphFont"/>
    <w:rsid w:val="00FF32CE"/>
  </w:style>
  <w:style w:type="character" w:customStyle="1" w:styleId="vitstoryheadline">
    <w:name w:val="vitstoryheadline"/>
    <w:rsid w:val="00FF32CE"/>
  </w:style>
  <w:style w:type="character" w:customStyle="1" w:styleId="AuthorDate0">
    <w:name w:val="Author Date"/>
    <w:rsid w:val="00FF32CE"/>
    <w:rPr>
      <w:b/>
      <w:bCs w:val="0"/>
      <w:sz w:val="24"/>
      <w:u w:val="thick"/>
    </w:rPr>
  </w:style>
  <w:style w:type="character" w:customStyle="1" w:styleId="red">
    <w:name w:val="red"/>
    <w:basedOn w:val="DefaultParagraphFont"/>
    <w:rsid w:val="00FF32CE"/>
  </w:style>
  <w:style w:type="character" w:customStyle="1" w:styleId="at">
    <w:name w:val="at"/>
    <w:rsid w:val="00FF32CE"/>
  </w:style>
  <w:style w:type="character" w:customStyle="1" w:styleId="org">
    <w:name w:val="org"/>
    <w:rsid w:val="00FF32CE"/>
  </w:style>
  <w:style w:type="character" w:customStyle="1" w:styleId="pnumber">
    <w:name w:val="pnumber"/>
    <w:rsid w:val="00FF32CE"/>
  </w:style>
  <w:style w:type="character" w:customStyle="1" w:styleId="ital">
    <w:name w:val="ital"/>
    <w:rsid w:val="00FF32CE"/>
  </w:style>
  <w:style w:type="character" w:customStyle="1" w:styleId="orgdiv">
    <w:name w:val="orgdiv"/>
    <w:rsid w:val="00FF32CE"/>
  </w:style>
  <w:style w:type="character" w:customStyle="1" w:styleId="orgname">
    <w:name w:val="orgname"/>
    <w:rsid w:val="00FF32CE"/>
  </w:style>
  <w:style w:type="character" w:customStyle="1" w:styleId="city">
    <w:name w:val="city"/>
    <w:rsid w:val="00FF32CE"/>
  </w:style>
  <w:style w:type="character" w:customStyle="1" w:styleId="state">
    <w:name w:val="state"/>
    <w:rsid w:val="00FF32CE"/>
  </w:style>
  <w:style w:type="character" w:customStyle="1" w:styleId="country">
    <w:name w:val="country"/>
    <w:rsid w:val="00FF32CE"/>
  </w:style>
  <w:style w:type="character" w:customStyle="1" w:styleId="articletitle">
    <w:name w:val="articletitle"/>
    <w:rsid w:val="00FF32CE"/>
    <w:rPr>
      <w:rFonts w:ascii="Times New Roman" w:hAnsi="Times New Roman" w:cs="Times New Roman" w:hint="default"/>
    </w:rPr>
  </w:style>
  <w:style w:type="character" w:customStyle="1" w:styleId="6pointChar">
    <w:name w:val="6 point Char"/>
    <w:rsid w:val="00FF32CE"/>
    <w:rPr>
      <w:rFonts w:ascii="Times New Roman" w:hAnsi="Times New Roman" w:cs="Times New Roman" w:hint="default"/>
      <w:sz w:val="12"/>
      <w:lang w:val="en-US" w:eastAsia="en-US"/>
    </w:rPr>
  </w:style>
  <w:style w:type="character" w:customStyle="1" w:styleId="StyleThickunderline">
    <w:name w:val="Style Thick underline"/>
    <w:qFormat/>
    <w:rsid w:val="00FF32CE"/>
    <w:rPr>
      <w:u w:val="thick"/>
    </w:rPr>
  </w:style>
  <w:style w:type="character" w:customStyle="1" w:styleId="Box0">
    <w:name w:val="Box!"/>
    <w:rsid w:val="00FF32CE"/>
    <w:rPr>
      <w:rFonts w:ascii="Garamond" w:hAnsi="Garamond" w:hint="default"/>
      <w:sz w:val="24"/>
      <w:u w:val="single"/>
      <w:bdr w:val="single" w:sz="4" w:space="0" w:color="auto" w:frame="1"/>
    </w:rPr>
  </w:style>
  <w:style w:type="character" w:customStyle="1" w:styleId="citechar">
    <w:name w:val="citechar"/>
    <w:basedOn w:val="DefaultParagraphFont"/>
    <w:rsid w:val="00FF32CE"/>
  </w:style>
  <w:style w:type="character" w:customStyle="1" w:styleId="underlinechar2">
    <w:name w:val="underlinechar"/>
    <w:basedOn w:val="DefaultParagraphFont"/>
    <w:rsid w:val="00FF32CE"/>
  </w:style>
  <w:style w:type="character" w:customStyle="1" w:styleId="CardUnderlineChar">
    <w:name w:val="Card Underline Char"/>
    <w:rsid w:val="00FF32CE"/>
    <w:rPr>
      <w:szCs w:val="24"/>
      <w:u w:val="single"/>
      <w:lang w:val="en-US" w:eastAsia="en-US" w:bidi="ar-SA"/>
    </w:rPr>
  </w:style>
  <w:style w:type="character" w:customStyle="1" w:styleId="tagciteChar">
    <w:name w:val="tag/cite Char"/>
    <w:basedOn w:val="DefaultParagraphFont"/>
    <w:rsid w:val="00FF32CE"/>
    <w:rPr>
      <w:b/>
      <w:bCs w:val="0"/>
      <w:sz w:val="24"/>
      <w:lang w:val="en-US" w:eastAsia="en-US" w:bidi="ar-SA"/>
    </w:rPr>
  </w:style>
  <w:style w:type="character" w:customStyle="1" w:styleId="8pointChar">
    <w:name w:val="8 point Char"/>
    <w:basedOn w:val="DefaultParagraphFont"/>
    <w:rsid w:val="00FF32CE"/>
    <w:rPr>
      <w:sz w:val="16"/>
      <w:lang w:val="en-US" w:eastAsia="en-US" w:bidi="ar-SA"/>
    </w:rPr>
  </w:style>
  <w:style w:type="character" w:customStyle="1" w:styleId="BoldText12pt">
    <w:name w:val="Bold Text 12 pt"/>
    <w:rsid w:val="00FF32C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F32CE"/>
  </w:style>
  <w:style w:type="table" w:styleId="TableGrid">
    <w:name w:val="Table Grid"/>
    <w:basedOn w:val="TableNormal"/>
    <w:rsid w:val="00FF32C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F32CE"/>
    <w:rPr>
      <w:b/>
      <w:bCs w:val="0"/>
      <w:sz w:val="24"/>
      <w:lang w:val="en-US" w:eastAsia="en-US" w:bidi="ar-SA"/>
    </w:rPr>
  </w:style>
  <w:style w:type="character" w:customStyle="1" w:styleId="Mention11">
    <w:name w:val="Mention11"/>
    <w:basedOn w:val="DefaultParagraphFont"/>
    <w:uiPriority w:val="99"/>
    <w:semiHidden/>
    <w:unhideWhenUsed/>
    <w:rsid w:val="00FF32CE"/>
    <w:rPr>
      <w:color w:val="2B579A"/>
      <w:shd w:val="clear" w:color="auto" w:fill="E6E6E6"/>
    </w:rPr>
  </w:style>
  <w:style w:type="character" w:customStyle="1" w:styleId="Emph">
    <w:name w:val="Emph"/>
    <w:basedOn w:val="DefaultParagraphFont"/>
    <w:uiPriority w:val="1"/>
    <w:qFormat/>
    <w:rsid w:val="00FF32C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F32CE"/>
  </w:style>
  <w:style w:type="character" w:customStyle="1" w:styleId="Mention2">
    <w:name w:val="Mention2"/>
    <w:basedOn w:val="DefaultParagraphFont"/>
    <w:uiPriority w:val="99"/>
    <w:semiHidden/>
    <w:unhideWhenUsed/>
    <w:rsid w:val="00FF32CE"/>
    <w:rPr>
      <w:color w:val="2B579A"/>
      <w:shd w:val="clear" w:color="auto" w:fill="E6E6E6"/>
    </w:rPr>
  </w:style>
  <w:style w:type="paragraph" w:customStyle="1" w:styleId="FlashTag">
    <w:name w:val="FlashTag"/>
    <w:basedOn w:val="Normal"/>
    <w:link w:val="FlashTagChar"/>
    <w:autoRedefine/>
    <w:uiPriority w:val="4"/>
    <w:qFormat/>
    <w:rsid w:val="00FF32CE"/>
    <w:rPr>
      <w:rFonts w:asciiTheme="majorHAnsi" w:hAnsiTheme="majorHAnsi" w:cs="Calibri"/>
      <w:b/>
      <w:sz w:val="28"/>
    </w:rPr>
  </w:style>
  <w:style w:type="character" w:customStyle="1" w:styleId="FlashTagChar">
    <w:name w:val="FlashTag Char"/>
    <w:basedOn w:val="DefaultParagraphFont"/>
    <w:link w:val="FlashTag"/>
    <w:uiPriority w:val="4"/>
    <w:rsid w:val="00FF32CE"/>
    <w:rPr>
      <w:rFonts w:asciiTheme="majorHAnsi" w:hAnsiTheme="majorHAnsi" w:cs="Calibri"/>
      <w:b/>
      <w:sz w:val="28"/>
    </w:rPr>
  </w:style>
  <w:style w:type="paragraph" w:customStyle="1" w:styleId="Warrant">
    <w:name w:val="Warrant"/>
    <w:autoRedefine/>
    <w:uiPriority w:val="4"/>
    <w:qFormat/>
    <w:rsid w:val="00FF32C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FF32CE"/>
  </w:style>
  <w:style w:type="character" w:customStyle="1" w:styleId="m3965771245576658108gmail-styleunderline">
    <w:name w:val="m_3965771245576658108gmail-styleunderline"/>
    <w:basedOn w:val="DefaultParagraphFont"/>
    <w:rsid w:val="00FF32CE"/>
  </w:style>
  <w:style w:type="paragraph" w:customStyle="1" w:styleId="Header1">
    <w:name w:val="Header1"/>
    <w:aliases w:val="Header Char Char,Header Char Char Char Char Char Char Char Cha,Header Char2,Header Char1 Char,Char Char Char Cha"/>
    <w:basedOn w:val="Normal"/>
    <w:qFormat/>
    <w:rsid w:val="00FF32CE"/>
    <w:pPr>
      <w:tabs>
        <w:tab w:val="center" w:pos="4680"/>
        <w:tab w:val="right" w:pos="9360"/>
      </w:tabs>
    </w:pPr>
    <w:rPr>
      <w:rFonts w:cs="Calibri"/>
    </w:rPr>
  </w:style>
  <w:style w:type="character" w:customStyle="1" w:styleId="EndnoteTextChar">
    <w:name w:val="Endnote Text Char"/>
    <w:basedOn w:val="DefaultParagraphFont"/>
    <w:link w:val="EndnoteText"/>
    <w:locked/>
    <w:rsid w:val="00FF32CE"/>
    <w:rPr>
      <w:rFonts w:ascii="Georgia" w:eastAsia="Times New Roman" w:hAnsi="Georgia"/>
      <w:szCs w:val="20"/>
    </w:rPr>
  </w:style>
  <w:style w:type="paragraph" w:styleId="EndnoteText">
    <w:name w:val="endnote text"/>
    <w:basedOn w:val="Normal"/>
    <w:link w:val="EndnoteTextChar"/>
    <w:unhideWhenUsed/>
    <w:rsid w:val="00FF32CE"/>
    <w:rPr>
      <w:rFonts w:ascii="Georgia" w:eastAsia="Times New Roman" w:hAnsi="Georgia"/>
      <w:sz w:val="24"/>
      <w:szCs w:val="20"/>
    </w:rPr>
  </w:style>
  <w:style w:type="character" w:customStyle="1" w:styleId="EndnoteTextChar1">
    <w:name w:val="Endnote Text Char1"/>
    <w:basedOn w:val="DefaultParagraphFont"/>
    <w:semiHidden/>
    <w:rsid w:val="00FF32CE"/>
    <w:rPr>
      <w:rFonts w:ascii="Calibri" w:hAnsi="Calibri"/>
      <w:sz w:val="20"/>
      <w:szCs w:val="20"/>
    </w:rPr>
  </w:style>
  <w:style w:type="character" w:customStyle="1" w:styleId="DateChar">
    <w:name w:val="Date Char"/>
    <w:aliases w:val="date Char"/>
    <w:basedOn w:val="DefaultParagraphFont"/>
    <w:link w:val="Date"/>
    <w:uiPriority w:val="99"/>
    <w:locked/>
    <w:rsid w:val="00FF32CE"/>
    <w:rPr>
      <w:rFonts w:ascii="Georgia" w:eastAsia="Times New Roman" w:hAnsi="Georgia"/>
    </w:rPr>
  </w:style>
  <w:style w:type="paragraph" w:styleId="Date">
    <w:name w:val="Date"/>
    <w:aliases w:val="date"/>
    <w:basedOn w:val="Normal"/>
    <w:next w:val="Normal"/>
    <w:link w:val="DateChar"/>
    <w:uiPriority w:val="99"/>
    <w:unhideWhenUsed/>
    <w:rsid w:val="00FF32CE"/>
    <w:rPr>
      <w:rFonts w:ascii="Georgia" w:eastAsia="Times New Roman" w:hAnsi="Georgia"/>
      <w:sz w:val="24"/>
    </w:rPr>
  </w:style>
  <w:style w:type="character" w:customStyle="1" w:styleId="DateChar1">
    <w:name w:val="Date Char1"/>
    <w:basedOn w:val="DefaultParagraphFont"/>
    <w:uiPriority w:val="99"/>
    <w:semiHidden/>
    <w:rsid w:val="00FF32CE"/>
    <w:rPr>
      <w:rFonts w:ascii="Calibri" w:hAnsi="Calibri"/>
      <w:sz w:val="22"/>
    </w:rPr>
  </w:style>
  <w:style w:type="character" w:customStyle="1" w:styleId="BodyTextFirstIndentChar">
    <w:name w:val="Body Text First Indent Char"/>
    <w:basedOn w:val="BodyTextChar"/>
    <w:link w:val="BodyTextFirstIndent"/>
    <w:locked/>
    <w:rsid w:val="00FF32C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F32C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FF32C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FF32CE"/>
    <w:rPr>
      <w:rFonts w:ascii="Calibri" w:hAnsi="Calibri" w:cs="Calibri"/>
    </w:rPr>
  </w:style>
  <w:style w:type="character" w:customStyle="1" w:styleId="PlainTextChar1">
    <w:name w:val="Plain Text Char1"/>
    <w:basedOn w:val="DefaultParagraphFont"/>
    <w:semiHidden/>
    <w:rsid w:val="00FF32CE"/>
    <w:rPr>
      <w:rFonts w:ascii="Consolas" w:hAnsi="Consolas" w:cs="Calibri"/>
      <w:sz w:val="21"/>
      <w:szCs w:val="21"/>
    </w:rPr>
  </w:style>
  <w:style w:type="paragraph" w:customStyle="1" w:styleId="msolistparagraphcxspfirst">
    <w:name w:val="msolistparagraphcxspfirst"/>
    <w:basedOn w:val="Normal"/>
    <w:uiPriority w:val="99"/>
    <w:qFormat/>
    <w:rsid w:val="00FF32CE"/>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FF32CE"/>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FF32CE"/>
    <w:rPr>
      <w:rFonts w:ascii="Calibri" w:hAnsi="Calibri" w:cs="Calibri"/>
      <w:i/>
      <w:iCs/>
      <w:color w:val="000000" w:themeColor="text1"/>
    </w:rPr>
  </w:style>
  <w:style w:type="paragraph" w:customStyle="1" w:styleId="Heading2-NotBold">
    <w:name w:val="Heading 2 - Not Bold"/>
    <w:basedOn w:val="Heading2"/>
    <w:autoRedefine/>
    <w:uiPriority w:val="99"/>
    <w:qFormat/>
    <w:rsid w:val="00FF32CE"/>
    <w:pPr>
      <w:keepNext w:val="0"/>
      <w:keepLines w:val="0"/>
      <w:pageBreakBefore w:val="0"/>
      <w:jc w:val="left"/>
    </w:pPr>
    <w:rPr>
      <w:rFonts w:ascii="Garamond" w:eastAsia="Calibri" w:hAnsi="Garamond" w:cs="Times New Roman"/>
      <w:b w:val="0"/>
      <w:sz w:val="22"/>
      <w:szCs w:val="26"/>
      <w:u w:val="none"/>
    </w:rPr>
  </w:style>
  <w:style w:type="character" w:customStyle="1" w:styleId="PageHeaderLine2Char">
    <w:name w:val="PageHeaderLine2 Char"/>
    <w:link w:val="PageHeaderLine2"/>
    <w:locked/>
    <w:rsid w:val="00FF32CE"/>
    <w:rPr>
      <w:rFonts w:ascii="Calibri" w:eastAsia="Calibri" w:hAnsi="Calibri" w:cs="Calibri"/>
      <w:b/>
      <w:sz w:val="22"/>
    </w:rPr>
  </w:style>
  <w:style w:type="paragraph" w:customStyle="1" w:styleId="Heading2-Bold">
    <w:name w:val="Heading 2 - Bold"/>
    <w:basedOn w:val="Normal"/>
    <w:autoRedefine/>
    <w:uiPriority w:val="99"/>
    <w:qFormat/>
    <w:rsid w:val="00FF32CE"/>
    <w:rPr>
      <w:rFonts w:ascii="Garamond" w:eastAsia="Calibri" w:hAnsi="Garamond" w:cs="Calibri"/>
      <w:b/>
    </w:rPr>
  </w:style>
  <w:style w:type="paragraph" w:customStyle="1" w:styleId="tag">
    <w:name w:val="%tag"/>
    <w:basedOn w:val="Normal"/>
    <w:next w:val="Normal"/>
    <w:uiPriority w:val="99"/>
    <w:qFormat/>
    <w:rsid w:val="00FF32CE"/>
    <w:rPr>
      <w:rFonts w:ascii="Garamond" w:eastAsia="Calibri" w:hAnsi="Garamond" w:cs="Calibri"/>
      <w:bCs/>
      <w:sz w:val="18"/>
    </w:rPr>
  </w:style>
  <w:style w:type="character" w:customStyle="1" w:styleId="Style2Char">
    <w:name w:val="Style 2 Char"/>
    <w:link w:val="Style20"/>
    <w:uiPriority w:val="99"/>
    <w:locked/>
    <w:rsid w:val="00FF32C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F32C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F32C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F32CE"/>
    <w:rPr>
      <w:rFonts w:ascii="Garamond" w:eastAsia="Times New Roman" w:hAnsi="Garamond"/>
      <w:sz w:val="24"/>
      <w:szCs w:val="20"/>
      <w:u w:val="single"/>
      <w:lang w:val="x-none" w:eastAsia="x-none"/>
    </w:rPr>
  </w:style>
  <w:style w:type="character" w:customStyle="1" w:styleId="textsmallChar0">
    <w:name w:val="textsmall Char"/>
    <w:link w:val="textsmall0"/>
    <w:locked/>
    <w:rsid w:val="00FF32CE"/>
    <w:rPr>
      <w:rFonts w:ascii="Georgia" w:eastAsia="Times New Roman" w:hAnsi="Georgia"/>
      <w:sz w:val="18"/>
      <w:szCs w:val="20"/>
      <w:lang w:val="x-none" w:eastAsia="x-none"/>
    </w:rPr>
  </w:style>
  <w:style w:type="paragraph" w:customStyle="1" w:styleId="textsmall0">
    <w:name w:val="textsmall"/>
    <w:basedOn w:val="Normal"/>
    <w:link w:val="textsmallChar0"/>
    <w:qFormat/>
    <w:rsid w:val="00FF32C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F32C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F32C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F32CE"/>
    <w:rPr>
      <w:rFonts w:ascii="Arial" w:eastAsia="Times New Roman" w:hAnsi="Arial" w:cs="Arial"/>
      <w:sz w:val="12"/>
    </w:rPr>
  </w:style>
  <w:style w:type="paragraph" w:customStyle="1" w:styleId="Micro">
    <w:name w:val="Micro"/>
    <w:basedOn w:val="Normal"/>
    <w:next w:val="Normal"/>
    <w:link w:val="MicroChar"/>
    <w:qFormat/>
    <w:rsid w:val="00FF32CE"/>
    <w:rPr>
      <w:rFonts w:ascii="Arial" w:eastAsia="Times New Roman" w:hAnsi="Arial" w:cs="Arial"/>
      <w:sz w:val="12"/>
    </w:rPr>
  </w:style>
  <w:style w:type="character" w:customStyle="1" w:styleId="CardNotUnderlinedChar1">
    <w:name w:val="Card Not Underlined Char1"/>
    <w:link w:val="CardNotUnderlined"/>
    <w:locked/>
    <w:rsid w:val="00FF32CE"/>
    <w:rPr>
      <w:rFonts w:ascii="Bell MT" w:eastAsia="Calibri" w:hAnsi="Bell MT"/>
      <w:szCs w:val="20"/>
    </w:rPr>
  </w:style>
  <w:style w:type="paragraph" w:customStyle="1" w:styleId="CardNotUnderlined">
    <w:name w:val="Card Not Underlined"/>
    <w:basedOn w:val="Normal"/>
    <w:link w:val="CardNotUnderlinedChar1"/>
    <w:autoRedefine/>
    <w:qFormat/>
    <w:rsid w:val="00FF32CE"/>
    <w:rPr>
      <w:rFonts w:ascii="Bell MT" w:eastAsia="Calibri" w:hAnsi="Bell MT"/>
      <w:sz w:val="24"/>
      <w:szCs w:val="20"/>
    </w:rPr>
  </w:style>
  <w:style w:type="paragraph" w:customStyle="1" w:styleId="h-lead">
    <w:name w:val="h-lead"/>
    <w:basedOn w:val="Normal"/>
    <w:uiPriority w:val="99"/>
    <w:qFormat/>
    <w:rsid w:val="00FF32CE"/>
    <w:pPr>
      <w:spacing w:before="100" w:beforeAutospacing="1" w:after="100" w:afterAutospacing="1"/>
    </w:pPr>
    <w:rPr>
      <w:rFonts w:eastAsia="Times New Roman" w:cs="Calibri"/>
      <w:sz w:val="24"/>
    </w:rPr>
  </w:style>
  <w:style w:type="paragraph" w:customStyle="1" w:styleId="intro">
    <w:name w:val="intro"/>
    <w:basedOn w:val="Normal"/>
    <w:uiPriority w:val="99"/>
    <w:qFormat/>
    <w:rsid w:val="00FF32CE"/>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FF32CE"/>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FF32C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F32C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F32CE"/>
    <w:rPr>
      <w:rFonts w:eastAsia="Calibri" w:cs="Calibri"/>
    </w:rPr>
  </w:style>
  <w:style w:type="paragraph" w:customStyle="1" w:styleId="F3-TagAuthor">
    <w:name w:val="F3 - Tag/Author"/>
    <w:basedOn w:val="Normal"/>
    <w:uiPriority w:val="99"/>
    <w:qFormat/>
    <w:rsid w:val="00FF32CE"/>
    <w:rPr>
      <w:rFonts w:eastAsia="Times New Roman" w:cs="Calibri"/>
      <w:b/>
    </w:rPr>
  </w:style>
  <w:style w:type="paragraph" w:customStyle="1" w:styleId="F5-UnderlineNormal">
    <w:name w:val="F5 - Underline Normal"/>
    <w:basedOn w:val="Normal"/>
    <w:uiPriority w:val="99"/>
    <w:qFormat/>
    <w:rsid w:val="00FF32CE"/>
    <w:rPr>
      <w:rFonts w:eastAsia="Calibri" w:cs="Calibri"/>
      <w:u w:val="single"/>
    </w:rPr>
  </w:style>
  <w:style w:type="paragraph" w:customStyle="1" w:styleId="Brief-PrimarySource">
    <w:name w:val="Brief - Primary Source"/>
    <w:basedOn w:val="Normal"/>
    <w:uiPriority w:val="99"/>
    <w:qFormat/>
    <w:rsid w:val="00FF32CE"/>
    <w:rPr>
      <w:rFonts w:eastAsia="Times New Roman" w:cs="Calibri"/>
      <w:b/>
      <w:sz w:val="24"/>
      <w:u w:val="single"/>
    </w:rPr>
  </w:style>
  <w:style w:type="paragraph" w:customStyle="1" w:styleId="Brief-Underline">
    <w:name w:val="Brief - Underline"/>
    <w:basedOn w:val="Normal"/>
    <w:uiPriority w:val="99"/>
    <w:qFormat/>
    <w:rsid w:val="00FF32CE"/>
    <w:rPr>
      <w:rFonts w:eastAsia="Times New Roman" w:cs="Calibri"/>
      <w:u w:val="single"/>
    </w:rPr>
  </w:style>
  <w:style w:type="paragraph" w:customStyle="1" w:styleId="Brief">
    <w:name w:val="Brief"/>
    <w:basedOn w:val="Brief-PrimarySource"/>
    <w:uiPriority w:val="99"/>
    <w:qFormat/>
    <w:rsid w:val="00FF32CE"/>
    <w:rPr>
      <w:b w:val="0"/>
    </w:rPr>
  </w:style>
  <w:style w:type="paragraph" w:customStyle="1" w:styleId="CM2">
    <w:name w:val="CM2"/>
    <w:basedOn w:val="Normal"/>
    <w:next w:val="Normal"/>
    <w:uiPriority w:val="99"/>
    <w:qFormat/>
    <w:rsid w:val="00FF32CE"/>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FF32CE"/>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FF32CE"/>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FF32CE"/>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FF32CE"/>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FF32CE"/>
    <w:pPr>
      <w:widowControl w:val="0"/>
      <w:spacing w:line="276" w:lineRule="atLeast"/>
    </w:pPr>
    <w:rPr>
      <w:color w:val="auto"/>
    </w:rPr>
  </w:style>
  <w:style w:type="paragraph" w:customStyle="1" w:styleId="CM34">
    <w:name w:val="CM34"/>
    <w:basedOn w:val="Default"/>
    <w:next w:val="Default"/>
    <w:uiPriority w:val="99"/>
    <w:qFormat/>
    <w:rsid w:val="00FF32CE"/>
    <w:pPr>
      <w:widowControl w:val="0"/>
    </w:pPr>
    <w:rPr>
      <w:color w:val="auto"/>
    </w:rPr>
  </w:style>
  <w:style w:type="paragraph" w:customStyle="1" w:styleId="CM56">
    <w:name w:val="CM56"/>
    <w:basedOn w:val="Default"/>
    <w:next w:val="Default"/>
    <w:uiPriority w:val="99"/>
    <w:qFormat/>
    <w:rsid w:val="00FF32CE"/>
    <w:pPr>
      <w:widowControl w:val="0"/>
    </w:pPr>
    <w:rPr>
      <w:rFonts w:eastAsia="Calibri"/>
      <w:color w:val="auto"/>
    </w:rPr>
  </w:style>
  <w:style w:type="paragraph" w:customStyle="1" w:styleId="CM58">
    <w:name w:val="CM58"/>
    <w:basedOn w:val="Default"/>
    <w:next w:val="Default"/>
    <w:uiPriority w:val="99"/>
    <w:qFormat/>
    <w:rsid w:val="00FF32CE"/>
    <w:pPr>
      <w:widowControl w:val="0"/>
    </w:pPr>
    <w:rPr>
      <w:rFonts w:eastAsia="Calibri"/>
      <w:color w:val="auto"/>
    </w:rPr>
  </w:style>
  <w:style w:type="paragraph" w:customStyle="1" w:styleId="CM57">
    <w:name w:val="CM57"/>
    <w:basedOn w:val="Default"/>
    <w:next w:val="Default"/>
    <w:uiPriority w:val="99"/>
    <w:qFormat/>
    <w:rsid w:val="00FF32CE"/>
    <w:pPr>
      <w:widowControl w:val="0"/>
    </w:pPr>
    <w:rPr>
      <w:rFonts w:eastAsia="Calibri"/>
      <w:color w:val="auto"/>
    </w:rPr>
  </w:style>
  <w:style w:type="paragraph" w:customStyle="1" w:styleId="CM1">
    <w:name w:val="CM1"/>
    <w:basedOn w:val="Default"/>
    <w:next w:val="Default"/>
    <w:uiPriority w:val="99"/>
    <w:qFormat/>
    <w:rsid w:val="00FF32CE"/>
    <w:pPr>
      <w:widowControl w:val="0"/>
    </w:pPr>
    <w:rPr>
      <w:rFonts w:eastAsia="Calibri"/>
      <w:color w:val="auto"/>
    </w:rPr>
  </w:style>
  <w:style w:type="paragraph" w:customStyle="1" w:styleId="CM49">
    <w:name w:val="CM49"/>
    <w:basedOn w:val="Default"/>
    <w:next w:val="Default"/>
    <w:uiPriority w:val="99"/>
    <w:qFormat/>
    <w:rsid w:val="00FF32CE"/>
    <w:pPr>
      <w:widowControl w:val="0"/>
    </w:pPr>
    <w:rPr>
      <w:rFonts w:eastAsia="Calibri"/>
      <w:color w:val="auto"/>
    </w:rPr>
  </w:style>
  <w:style w:type="paragraph" w:customStyle="1" w:styleId="CM41">
    <w:name w:val="CM41"/>
    <w:basedOn w:val="Default"/>
    <w:next w:val="Default"/>
    <w:uiPriority w:val="99"/>
    <w:qFormat/>
    <w:rsid w:val="00FF32CE"/>
    <w:pPr>
      <w:widowControl w:val="0"/>
    </w:pPr>
    <w:rPr>
      <w:rFonts w:eastAsia="Calibri"/>
      <w:color w:val="auto"/>
    </w:rPr>
  </w:style>
  <w:style w:type="paragraph" w:customStyle="1" w:styleId="3rdOrderPara">
    <w:name w:val="3rd Order Para"/>
    <w:basedOn w:val="Default"/>
    <w:next w:val="Default"/>
    <w:qFormat/>
    <w:rsid w:val="00FF32CE"/>
    <w:pPr>
      <w:widowControl w:val="0"/>
    </w:pPr>
    <w:rPr>
      <w:rFonts w:eastAsia="Calibri"/>
      <w:color w:val="auto"/>
    </w:rPr>
  </w:style>
  <w:style w:type="paragraph" w:customStyle="1" w:styleId="2ndOrderPara">
    <w:name w:val="2nd Order Para"/>
    <w:basedOn w:val="Default"/>
    <w:next w:val="Default"/>
    <w:qFormat/>
    <w:rsid w:val="00FF32CE"/>
    <w:pPr>
      <w:widowControl w:val="0"/>
    </w:pPr>
    <w:rPr>
      <w:rFonts w:eastAsia="Calibri"/>
      <w:color w:val="auto"/>
    </w:rPr>
  </w:style>
  <w:style w:type="paragraph" w:customStyle="1" w:styleId="Normal-SIGN2">
    <w:name w:val="Normal-SIGN2"/>
    <w:basedOn w:val="Default"/>
    <w:next w:val="Default"/>
    <w:qFormat/>
    <w:rsid w:val="00FF32CE"/>
    <w:pPr>
      <w:widowControl w:val="0"/>
    </w:pPr>
    <w:rPr>
      <w:rFonts w:eastAsia="Calibri"/>
      <w:color w:val="auto"/>
    </w:rPr>
  </w:style>
  <w:style w:type="paragraph" w:customStyle="1" w:styleId="Normal-SIGN1">
    <w:name w:val="Normal-SIGN1"/>
    <w:basedOn w:val="Default"/>
    <w:next w:val="Default"/>
    <w:uiPriority w:val="99"/>
    <w:qFormat/>
    <w:rsid w:val="00FF32CE"/>
    <w:pPr>
      <w:widowControl w:val="0"/>
    </w:pPr>
    <w:rPr>
      <w:rFonts w:eastAsia="Calibri"/>
      <w:color w:val="auto"/>
    </w:rPr>
  </w:style>
  <w:style w:type="paragraph" w:customStyle="1" w:styleId="CM3">
    <w:name w:val="CM3"/>
    <w:basedOn w:val="Default"/>
    <w:next w:val="Default"/>
    <w:uiPriority w:val="99"/>
    <w:qFormat/>
    <w:rsid w:val="00FF32CE"/>
    <w:pPr>
      <w:widowControl w:val="0"/>
      <w:spacing w:line="553" w:lineRule="atLeast"/>
    </w:pPr>
    <w:rPr>
      <w:rFonts w:eastAsia="Calibri"/>
      <w:color w:val="auto"/>
    </w:rPr>
  </w:style>
  <w:style w:type="paragraph" w:customStyle="1" w:styleId="CM33">
    <w:name w:val="CM33"/>
    <w:basedOn w:val="Default"/>
    <w:next w:val="Default"/>
    <w:uiPriority w:val="99"/>
    <w:qFormat/>
    <w:rsid w:val="00FF32CE"/>
    <w:pPr>
      <w:widowControl w:val="0"/>
    </w:pPr>
    <w:rPr>
      <w:rFonts w:eastAsia="Calibri"/>
      <w:color w:val="auto"/>
    </w:rPr>
  </w:style>
  <w:style w:type="paragraph" w:customStyle="1" w:styleId="CM37">
    <w:name w:val="CM37"/>
    <w:basedOn w:val="Default"/>
    <w:next w:val="Default"/>
    <w:uiPriority w:val="99"/>
    <w:qFormat/>
    <w:rsid w:val="00FF32CE"/>
    <w:pPr>
      <w:widowControl w:val="0"/>
    </w:pPr>
    <w:rPr>
      <w:rFonts w:eastAsia="Calibri"/>
      <w:color w:val="auto"/>
    </w:rPr>
  </w:style>
  <w:style w:type="paragraph" w:customStyle="1" w:styleId="CM7">
    <w:name w:val="CM7"/>
    <w:basedOn w:val="Default"/>
    <w:next w:val="Default"/>
    <w:uiPriority w:val="99"/>
    <w:qFormat/>
    <w:rsid w:val="00FF32CE"/>
    <w:pPr>
      <w:widowControl w:val="0"/>
      <w:spacing w:line="553" w:lineRule="atLeast"/>
    </w:pPr>
    <w:rPr>
      <w:rFonts w:eastAsia="Calibri"/>
      <w:color w:val="auto"/>
    </w:rPr>
  </w:style>
  <w:style w:type="paragraph" w:customStyle="1" w:styleId="Brief-SecondarySource">
    <w:name w:val="Brief - Secondary Source"/>
    <w:basedOn w:val="Normal"/>
    <w:qFormat/>
    <w:rsid w:val="00FF32CE"/>
    <w:rPr>
      <w:rFonts w:eastAsia="Times New Roman" w:cs="Calibri"/>
      <w:sz w:val="14"/>
      <w:szCs w:val="20"/>
    </w:rPr>
  </w:style>
  <w:style w:type="paragraph" w:customStyle="1" w:styleId="Brief-Card">
    <w:name w:val="Brief - Card"/>
    <w:basedOn w:val="Normal"/>
    <w:uiPriority w:val="99"/>
    <w:qFormat/>
    <w:rsid w:val="00FF32CE"/>
    <w:rPr>
      <w:rFonts w:eastAsia="Times New Roman" w:cs="Calibri"/>
    </w:rPr>
  </w:style>
  <w:style w:type="paragraph" w:customStyle="1" w:styleId="Pa2">
    <w:name w:val="Pa2"/>
    <w:basedOn w:val="Default"/>
    <w:next w:val="Default"/>
    <w:uiPriority w:val="99"/>
    <w:qFormat/>
    <w:rsid w:val="00FF32C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F32CE"/>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FF32CE"/>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FF32CE"/>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FF32CE"/>
    <w:pPr>
      <w:widowControl w:val="0"/>
    </w:pPr>
    <w:rPr>
      <w:rFonts w:ascii="Arial Black" w:hAnsi="Arial Black"/>
      <w:color w:val="auto"/>
    </w:rPr>
  </w:style>
  <w:style w:type="paragraph" w:customStyle="1" w:styleId="Cover1">
    <w:name w:val="Cover 1"/>
    <w:basedOn w:val="Normal"/>
    <w:next w:val="Normal"/>
    <w:uiPriority w:val="99"/>
    <w:qFormat/>
    <w:rsid w:val="00FF32C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FF32C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FF32CE"/>
    <w:pPr>
      <w:widowControl w:val="0"/>
    </w:pPr>
    <w:rPr>
      <w:color w:val="auto"/>
    </w:rPr>
  </w:style>
  <w:style w:type="paragraph" w:customStyle="1" w:styleId="Pa11">
    <w:name w:val="Pa11"/>
    <w:basedOn w:val="Normal"/>
    <w:next w:val="Normal"/>
    <w:uiPriority w:val="99"/>
    <w:qFormat/>
    <w:rsid w:val="00FF32C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FF32C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FF32C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F32CE"/>
    <w:pPr>
      <w:widowControl w:val="0"/>
    </w:pPr>
    <w:rPr>
      <w:rFonts w:eastAsia="Calibri"/>
      <w:color w:val="auto"/>
    </w:rPr>
  </w:style>
  <w:style w:type="paragraph" w:customStyle="1" w:styleId="CM5">
    <w:name w:val="CM5"/>
    <w:basedOn w:val="Default"/>
    <w:next w:val="Default"/>
    <w:qFormat/>
    <w:rsid w:val="00FF32CE"/>
    <w:pPr>
      <w:widowControl w:val="0"/>
      <w:spacing w:line="553" w:lineRule="atLeast"/>
    </w:pPr>
    <w:rPr>
      <w:rFonts w:eastAsia="Calibri"/>
      <w:color w:val="auto"/>
    </w:rPr>
  </w:style>
  <w:style w:type="paragraph" w:customStyle="1" w:styleId="CM28">
    <w:name w:val="CM28"/>
    <w:basedOn w:val="Default"/>
    <w:next w:val="Default"/>
    <w:uiPriority w:val="99"/>
    <w:qFormat/>
    <w:rsid w:val="00FF32CE"/>
    <w:pPr>
      <w:widowControl w:val="0"/>
    </w:pPr>
    <w:rPr>
      <w:rFonts w:eastAsia="Calibri"/>
      <w:color w:val="auto"/>
    </w:rPr>
  </w:style>
  <w:style w:type="paragraph" w:customStyle="1" w:styleId="CM8">
    <w:name w:val="CM8"/>
    <w:basedOn w:val="Default"/>
    <w:next w:val="Default"/>
    <w:uiPriority w:val="99"/>
    <w:qFormat/>
    <w:rsid w:val="00FF32CE"/>
    <w:pPr>
      <w:widowControl w:val="0"/>
    </w:pPr>
    <w:rPr>
      <w:rFonts w:eastAsia="Calibri"/>
      <w:color w:val="auto"/>
    </w:rPr>
  </w:style>
  <w:style w:type="paragraph" w:customStyle="1" w:styleId="CM6">
    <w:name w:val="CM6"/>
    <w:basedOn w:val="Default"/>
    <w:next w:val="Default"/>
    <w:uiPriority w:val="99"/>
    <w:qFormat/>
    <w:rsid w:val="00FF32CE"/>
    <w:pPr>
      <w:widowControl w:val="0"/>
      <w:spacing w:line="553" w:lineRule="atLeast"/>
    </w:pPr>
    <w:rPr>
      <w:rFonts w:eastAsia="Calibri"/>
      <w:color w:val="auto"/>
    </w:rPr>
  </w:style>
  <w:style w:type="paragraph" w:customStyle="1" w:styleId="CM22">
    <w:name w:val="CM22"/>
    <w:basedOn w:val="Default"/>
    <w:next w:val="Default"/>
    <w:uiPriority w:val="99"/>
    <w:qFormat/>
    <w:rsid w:val="00FF32CE"/>
    <w:pPr>
      <w:widowControl w:val="0"/>
    </w:pPr>
    <w:rPr>
      <w:rFonts w:eastAsia="Calibri"/>
      <w:color w:val="auto"/>
    </w:rPr>
  </w:style>
  <w:style w:type="paragraph" w:customStyle="1" w:styleId="DoubleUnderlined">
    <w:name w:val="Double Underlined"/>
    <w:basedOn w:val="Heading2"/>
    <w:autoRedefine/>
    <w:uiPriority w:val="99"/>
    <w:qFormat/>
    <w:rsid w:val="00FF32C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F32C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FF32C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FF32CE"/>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FF32C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FF32C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F32CE"/>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FF32CE"/>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FF32C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FF32CE"/>
  </w:style>
  <w:style w:type="paragraph" w:customStyle="1" w:styleId="StyleUnderliningTimesNewRomanBoldNounderlineKernat16">
    <w:name w:val="Style Underlining + Times New Roman Bold No underline Kern at 16..."/>
    <w:basedOn w:val="Normal"/>
    <w:uiPriority w:val="99"/>
    <w:qFormat/>
    <w:rsid w:val="00FF32CE"/>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F32CE"/>
    <w:rPr>
      <w:rFonts w:eastAsia="Times New Roman" w:cs="Calibri"/>
      <w:b/>
      <w:bCs/>
      <w:kern w:val="32"/>
      <w:sz w:val="32"/>
      <w:szCs w:val="32"/>
    </w:rPr>
  </w:style>
  <w:style w:type="paragraph" w:customStyle="1" w:styleId="StyleBoldUnderliningKernat16pt">
    <w:name w:val="Style Bold Underlining + Kern at 16 pt"/>
    <w:uiPriority w:val="99"/>
    <w:qFormat/>
    <w:rsid w:val="00FF32C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F32CE"/>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FF32C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F32CE"/>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F32CE"/>
    <w:pPr>
      <w:ind w:left="400"/>
    </w:pPr>
    <w:rPr>
      <w:rFonts w:eastAsia="Times New Roman" w:cs="Calibri"/>
      <w:szCs w:val="20"/>
    </w:rPr>
  </w:style>
  <w:style w:type="paragraph" w:customStyle="1" w:styleId="Paste">
    <w:name w:val="Paste"/>
    <w:basedOn w:val="Normal"/>
    <w:qFormat/>
    <w:rsid w:val="00FF32C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FF32CE"/>
    <w:rPr>
      <w:rFonts w:ascii="Georgia" w:eastAsia="Times New Roman" w:hAnsi="Georgia"/>
      <w:b/>
      <w:u w:val="single"/>
    </w:rPr>
  </w:style>
  <w:style w:type="paragraph" w:customStyle="1" w:styleId="UnderlineStyle0">
    <w:name w:val="Underline Style"/>
    <w:basedOn w:val="Normal"/>
    <w:link w:val="UnderlineStyleChar"/>
    <w:qFormat/>
    <w:rsid w:val="00FF32CE"/>
    <w:rPr>
      <w:rFonts w:ascii="Georgia" w:eastAsia="Times New Roman" w:hAnsi="Georgia"/>
      <w:b/>
      <w:sz w:val="24"/>
      <w:u w:val="single"/>
    </w:rPr>
  </w:style>
  <w:style w:type="paragraph" w:customStyle="1" w:styleId="Normalization">
    <w:name w:val="Normalization"/>
    <w:basedOn w:val="Normal"/>
    <w:uiPriority w:val="99"/>
    <w:qFormat/>
    <w:rsid w:val="00FF32CE"/>
    <w:rPr>
      <w:rFonts w:eastAsia="Times New Roman" w:cs="Calibri"/>
      <w:sz w:val="18"/>
    </w:rPr>
  </w:style>
  <w:style w:type="paragraph" w:customStyle="1" w:styleId="BreifTitle">
    <w:name w:val="Breif Title"/>
    <w:basedOn w:val="Normal"/>
    <w:autoRedefine/>
    <w:uiPriority w:val="99"/>
    <w:qFormat/>
    <w:rsid w:val="00FF32CE"/>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FF32C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FF32C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F32CE"/>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FF32C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F32CE"/>
    <w:rPr>
      <w:bCs/>
    </w:rPr>
  </w:style>
  <w:style w:type="paragraph" w:customStyle="1" w:styleId="tagCharCharCharCharCharCharChar">
    <w:name w:val="tag Char Char Char Char Char Char Char"/>
    <w:basedOn w:val="Normal"/>
    <w:uiPriority w:val="99"/>
    <w:qFormat/>
    <w:rsid w:val="00FF32CE"/>
    <w:rPr>
      <w:rFonts w:eastAsia="Times New Roman" w:cs="Calibri"/>
      <w:b/>
      <w:sz w:val="24"/>
      <w:szCs w:val="20"/>
    </w:rPr>
  </w:style>
  <w:style w:type="paragraph" w:customStyle="1" w:styleId="title-bold-medium">
    <w:name w:val="title-bold-medium"/>
    <w:basedOn w:val="Normal"/>
    <w:uiPriority w:val="99"/>
    <w:qFormat/>
    <w:rsid w:val="00FF32C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FF32C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FF32CE"/>
    <w:rPr>
      <w:rFonts w:ascii="Arial Narrow" w:eastAsia="Times New Roman" w:hAnsi="Arial Narrow" w:cs="Calibri"/>
      <w:b/>
      <w:sz w:val="24"/>
    </w:rPr>
  </w:style>
  <w:style w:type="paragraph" w:customStyle="1" w:styleId="BLOCKTITLE1">
    <w:name w:val="BLOCK TITLE"/>
    <w:basedOn w:val="Heading1"/>
    <w:uiPriority w:val="99"/>
    <w:qFormat/>
    <w:rsid w:val="00FF32C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FF32CE"/>
    <w:pPr>
      <w:widowControl w:val="0"/>
      <w:autoSpaceDE w:val="0"/>
      <w:autoSpaceDN w:val="0"/>
      <w:adjustRightInd w:val="0"/>
    </w:pPr>
    <w:rPr>
      <w:sz w:val="24"/>
      <w:szCs w:val="20"/>
    </w:rPr>
  </w:style>
  <w:style w:type="paragraph" w:customStyle="1" w:styleId="BriefTitle1">
    <w:name w:val="Brief Title 1"/>
    <w:basedOn w:val="Normal"/>
    <w:uiPriority w:val="99"/>
    <w:qFormat/>
    <w:rsid w:val="00FF32CE"/>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FF32CE"/>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FF32CE"/>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FF32CE"/>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FF32CE"/>
    <w:pPr>
      <w:spacing w:before="100" w:beforeAutospacing="1" w:after="100" w:afterAutospacing="1"/>
    </w:pPr>
    <w:rPr>
      <w:rFonts w:eastAsia="Times New Roman" w:cs="Calibri"/>
    </w:rPr>
  </w:style>
  <w:style w:type="paragraph" w:customStyle="1" w:styleId="ToRead">
    <w:name w:val="To Read"/>
    <w:basedOn w:val="Normal"/>
    <w:uiPriority w:val="99"/>
    <w:qFormat/>
    <w:rsid w:val="00FF32CE"/>
    <w:pPr>
      <w:ind w:left="720"/>
    </w:pPr>
    <w:rPr>
      <w:rFonts w:ascii="Verdana" w:eastAsia="Times New Roman" w:hAnsi="Verdana" w:cs="Calibri"/>
      <w:b/>
      <w:u w:val="single"/>
    </w:rPr>
  </w:style>
  <w:style w:type="paragraph" w:customStyle="1" w:styleId="Style1">
    <w:name w:val="Style 1"/>
    <w:basedOn w:val="Normal"/>
    <w:uiPriority w:val="99"/>
    <w:qFormat/>
    <w:rsid w:val="00FF32CE"/>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FF32CE"/>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FF32CE"/>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FF32CE"/>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FF32CE"/>
    <w:pPr>
      <w:ind w:left="1660"/>
    </w:pPr>
  </w:style>
  <w:style w:type="paragraph" w:customStyle="1" w:styleId="PageNumber1">
    <w:name w:val="Page Number1"/>
    <w:basedOn w:val="Normal"/>
    <w:next w:val="Normal"/>
    <w:uiPriority w:val="99"/>
    <w:qFormat/>
    <w:rsid w:val="00FF32CE"/>
    <w:rPr>
      <w:rFonts w:eastAsia="Times New Roman" w:cs="Calibri"/>
    </w:rPr>
  </w:style>
  <w:style w:type="paragraph" w:customStyle="1" w:styleId="Card1">
    <w:name w:val="Card1"/>
    <w:uiPriority w:val="99"/>
    <w:qFormat/>
    <w:rsid w:val="00FF32C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F32C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FF32CE"/>
    <w:pPr>
      <w:ind w:left="288" w:right="288"/>
    </w:pPr>
    <w:rPr>
      <w:rFonts w:eastAsia="Times New Roman" w:cs="Calibri"/>
    </w:rPr>
  </w:style>
  <w:style w:type="paragraph" w:customStyle="1" w:styleId="CaseListNormal">
    <w:name w:val="Case List Normal"/>
    <w:basedOn w:val="Normal"/>
    <w:uiPriority w:val="99"/>
    <w:qFormat/>
    <w:rsid w:val="00FF32CE"/>
    <w:rPr>
      <w:rFonts w:ascii="Times" w:eastAsia="Times New Roman" w:hAnsi="Times" w:cs="Calibri"/>
      <w:szCs w:val="26"/>
    </w:rPr>
  </w:style>
  <w:style w:type="paragraph" w:customStyle="1" w:styleId="Body">
    <w:name w:val="Body"/>
    <w:basedOn w:val="Normal"/>
    <w:uiPriority w:val="99"/>
    <w:qFormat/>
    <w:rsid w:val="00FF32CE"/>
    <w:pPr>
      <w:outlineLvl w:val="3"/>
    </w:pPr>
    <w:rPr>
      <w:rFonts w:eastAsia="Times New Roman" w:cs="Calibri"/>
      <w:szCs w:val="20"/>
    </w:rPr>
  </w:style>
  <w:style w:type="paragraph" w:customStyle="1" w:styleId="3text">
    <w:name w:val="3text"/>
    <w:basedOn w:val="Normal"/>
    <w:uiPriority w:val="99"/>
    <w:qFormat/>
    <w:rsid w:val="00FF32CE"/>
    <w:pPr>
      <w:spacing w:before="100" w:beforeAutospacing="1" w:after="100" w:afterAutospacing="1"/>
    </w:pPr>
    <w:rPr>
      <w:rFonts w:eastAsia="Times New Roman" w:cs="Calibri"/>
      <w:sz w:val="24"/>
    </w:rPr>
  </w:style>
  <w:style w:type="paragraph" w:customStyle="1" w:styleId="TimesNewRoman12">
    <w:name w:val="TimesNewRoman12"/>
    <w:uiPriority w:val="99"/>
    <w:qFormat/>
    <w:rsid w:val="00FF32C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F32CE"/>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FF32CE"/>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FF32CE"/>
    <w:rPr>
      <w:rFonts w:eastAsia="Times New Roman" w:cs="Calibri"/>
      <w:color w:val="000000"/>
      <w:sz w:val="18"/>
    </w:rPr>
  </w:style>
  <w:style w:type="paragraph" w:customStyle="1" w:styleId="text1">
    <w:name w:val="text1"/>
    <w:basedOn w:val="Normal"/>
    <w:autoRedefine/>
    <w:uiPriority w:val="99"/>
    <w:qFormat/>
    <w:rsid w:val="00FF32CE"/>
    <w:rPr>
      <w:rFonts w:eastAsia="Times New Roman" w:cs="Calibri"/>
      <w:szCs w:val="20"/>
    </w:rPr>
  </w:style>
  <w:style w:type="paragraph" w:customStyle="1" w:styleId="RepeatBlockHeading">
    <w:name w:val="Repeat Block Heading"/>
    <w:basedOn w:val="Normal"/>
    <w:autoRedefine/>
    <w:uiPriority w:val="99"/>
    <w:qFormat/>
    <w:rsid w:val="00FF32CE"/>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FF32CE"/>
    <w:pPr>
      <w:spacing w:before="72" w:after="72"/>
    </w:pPr>
    <w:rPr>
      <w:rFonts w:eastAsia="Times New Roman" w:cs="Calibri"/>
      <w:b/>
      <w:bCs/>
      <w:sz w:val="26"/>
      <w:szCs w:val="26"/>
    </w:rPr>
  </w:style>
  <w:style w:type="paragraph" w:customStyle="1" w:styleId="story-body">
    <w:name w:val="story-body"/>
    <w:basedOn w:val="Normal"/>
    <w:uiPriority w:val="99"/>
    <w:qFormat/>
    <w:rsid w:val="00FF32C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FF32CE"/>
    <w:rPr>
      <w:rFonts w:eastAsia="Times New Roman" w:cs="Calibri"/>
      <w:b/>
      <w:bCs/>
    </w:rPr>
  </w:style>
  <w:style w:type="paragraph" w:customStyle="1" w:styleId="TextofCards">
    <w:name w:val="Text of Cards"/>
    <w:basedOn w:val="Normal"/>
    <w:uiPriority w:val="99"/>
    <w:qFormat/>
    <w:rsid w:val="00FF32CE"/>
    <w:rPr>
      <w:rFonts w:eastAsia="Times New Roman" w:cs="Calibri"/>
      <w:color w:val="000000"/>
      <w:spacing w:val="6"/>
      <w:szCs w:val="23"/>
    </w:rPr>
  </w:style>
  <w:style w:type="paragraph" w:customStyle="1" w:styleId="Corpotesto">
    <w:name w:val="Corpo testo"/>
    <w:basedOn w:val="Normal"/>
    <w:uiPriority w:val="99"/>
    <w:qFormat/>
    <w:rsid w:val="00FF32C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FF32CE"/>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FF32CE"/>
    <w:rPr>
      <w:rFonts w:eastAsia="Times New Roman" w:cs="Calibri"/>
      <w:b/>
      <w:bCs/>
    </w:rPr>
  </w:style>
  <w:style w:type="paragraph" w:customStyle="1" w:styleId="inside-copy">
    <w:name w:val="inside-copy"/>
    <w:basedOn w:val="Normal"/>
    <w:uiPriority w:val="99"/>
    <w:qFormat/>
    <w:rsid w:val="00FF32C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FF32C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FF32C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FF32CE"/>
    <w:rPr>
      <w:rFonts w:ascii="Arial" w:hAnsi="Arial"/>
      <w:b w:val="0"/>
      <w:caps w:val="0"/>
      <w:sz w:val="20"/>
    </w:rPr>
  </w:style>
  <w:style w:type="paragraph" w:customStyle="1" w:styleId="ProjectTitleLine">
    <w:name w:val="Project Title Line"/>
    <w:basedOn w:val="Normal"/>
    <w:next w:val="Normal"/>
    <w:autoRedefine/>
    <w:uiPriority w:val="99"/>
    <w:qFormat/>
    <w:rsid w:val="00FF32CE"/>
    <w:pPr>
      <w:jc w:val="center"/>
    </w:pPr>
    <w:rPr>
      <w:rFonts w:eastAsia="Times New Roman" w:cs="Calibri"/>
      <w:caps/>
      <w:szCs w:val="20"/>
    </w:rPr>
  </w:style>
  <w:style w:type="paragraph" w:customStyle="1" w:styleId="LanguageStrike">
    <w:name w:val="Language Strike"/>
    <w:basedOn w:val="Normal"/>
    <w:next w:val="Normal"/>
    <w:uiPriority w:val="99"/>
    <w:qFormat/>
    <w:rsid w:val="00FF32C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FF32CE"/>
    <w:rPr>
      <w:rFonts w:eastAsia="Times New Roman" w:cs="Calibri"/>
      <w:szCs w:val="20"/>
      <w:u w:val="single"/>
    </w:rPr>
  </w:style>
  <w:style w:type="paragraph" w:customStyle="1" w:styleId="Normal10pt">
    <w:name w:val="Normal + 10 pt"/>
    <w:basedOn w:val="Normal"/>
    <w:uiPriority w:val="99"/>
    <w:qFormat/>
    <w:rsid w:val="00FF32CE"/>
    <w:rPr>
      <w:rFonts w:eastAsia="Times New Roman" w:cs="Calibri"/>
      <w:szCs w:val="20"/>
    </w:rPr>
  </w:style>
  <w:style w:type="paragraph" w:customStyle="1" w:styleId="cardChar1Char">
    <w:name w:val="card Char1 Char"/>
    <w:basedOn w:val="Normal"/>
    <w:uiPriority w:val="99"/>
    <w:qFormat/>
    <w:rsid w:val="00FF32CE"/>
    <w:pPr>
      <w:ind w:left="288" w:right="288"/>
    </w:pPr>
    <w:rPr>
      <w:rFonts w:eastAsia="Times New Roman" w:cs="Calibri"/>
      <w:szCs w:val="20"/>
    </w:rPr>
  </w:style>
  <w:style w:type="paragraph" w:customStyle="1" w:styleId="CM12">
    <w:name w:val="CM12"/>
    <w:basedOn w:val="Default"/>
    <w:next w:val="Default"/>
    <w:uiPriority w:val="99"/>
    <w:qFormat/>
    <w:rsid w:val="00FF32C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F32CE"/>
    <w:pPr>
      <w:widowControl w:val="0"/>
      <w:spacing w:after="480"/>
    </w:pPr>
    <w:rPr>
      <w:rFonts w:ascii="Granjon LT Std" w:hAnsi="Granjon LT Std"/>
      <w:color w:val="auto"/>
    </w:rPr>
  </w:style>
  <w:style w:type="paragraph" w:customStyle="1" w:styleId="CM10">
    <w:name w:val="CM10"/>
    <w:basedOn w:val="Default"/>
    <w:next w:val="Default"/>
    <w:uiPriority w:val="99"/>
    <w:qFormat/>
    <w:rsid w:val="00FF32CE"/>
    <w:pPr>
      <w:widowControl w:val="0"/>
      <w:spacing w:line="320" w:lineRule="atLeast"/>
    </w:pPr>
    <w:rPr>
      <w:rFonts w:ascii="Granjon LT Std" w:hAnsi="Granjon LT Std"/>
      <w:color w:val="auto"/>
    </w:rPr>
  </w:style>
  <w:style w:type="paragraph" w:customStyle="1" w:styleId="bold">
    <w:name w:val="bold"/>
    <w:basedOn w:val="Normal"/>
    <w:uiPriority w:val="99"/>
    <w:qFormat/>
    <w:rsid w:val="00FF32CE"/>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FF32CE"/>
    <w:rPr>
      <w:rFonts w:ascii="Arial Narrow" w:eastAsia="Times New Roman" w:hAnsi="Arial Narrow" w:cs="Calibri"/>
      <w:strike/>
      <w:szCs w:val="20"/>
    </w:rPr>
  </w:style>
  <w:style w:type="paragraph" w:customStyle="1" w:styleId="textbodyblack">
    <w:name w:val="textbodyblack"/>
    <w:basedOn w:val="Normal"/>
    <w:uiPriority w:val="99"/>
    <w:qFormat/>
    <w:rsid w:val="00FF32CE"/>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FF32C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F32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FF32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FF32C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FF32CE"/>
    <w:rPr>
      <w:rFonts w:ascii="Georgia" w:eastAsia="Times New Roman" w:hAnsi="Georgia"/>
      <w:b/>
      <w:bCs/>
      <w:szCs w:val="16"/>
      <w:u w:val="single"/>
    </w:rPr>
  </w:style>
  <w:style w:type="paragraph" w:customStyle="1" w:styleId="CiteCorrected">
    <w:name w:val="Cite Corrected"/>
    <w:basedOn w:val="Normal"/>
    <w:link w:val="CiteCorrectedChar"/>
    <w:qFormat/>
    <w:rsid w:val="00FF32CE"/>
    <w:rPr>
      <w:rFonts w:ascii="Georgia" w:eastAsia="Times New Roman" w:hAnsi="Georgia"/>
      <w:b/>
      <w:bCs/>
      <w:sz w:val="24"/>
      <w:szCs w:val="16"/>
      <w:u w:val="single"/>
    </w:rPr>
  </w:style>
  <w:style w:type="paragraph" w:customStyle="1" w:styleId="CardText2">
    <w:name w:val="Card Text 2"/>
    <w:basedOn w:val="CardText10"/>
    <w:link w:val="CardText2Char"/>
    <w:qFormat/>
    <w:rsid w:val="00FF32C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FF32CE"/>
    <w:pPr>
      <w:ind w:left="288"/>
    </w:pPr>
    <w:rPr>
      <w:rFonts w:eastAsia="SimSun" w:cs="Calibri"/>
      <w:szCs w:val="20"/>
      <w:lang w:eastAsia="zh-CN"/>
    </w:rPr>
  </w:style>
  <w:style w:type="paragraph" w:customStyle="1" w:styleId="story-body-text">
    <w:name w:val="story-body-text"/>
    <w:basedOn w:val="Normal"/>
    <w:uiPriority w:val="99"/>
    <w:qFormat/>
    <w:rsid w:val="00FF32CE"/>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FF32C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F32CE"/>
    <w:rPr>
      <w:u w:val="single"/>
    </w:rPr>
  </w:style>
  <w:style w:type="paragraph" w:customStyle="1" w:styleId="StyleCardText11ptUnderline">
    <w:name w:val="Style Card Text + 11 pt Underline"/>
    <w:link w:val="StyleCardText11ptUnderlineChar"/>
    <w:qFormat/>
    <w:rsid w:val="00FF32C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F32CE"/>
    <w:rPr>
      <w:rFonts w:ascii="Georgia" w:hAnsi="Georgia"/>
      <w:sz w:val="16"/>
    </w:rPr>
  </w:style>
  <w:style w:type="paragraph" w:customStyle="1" w:styleId="StyleMinimizedText11pt">
    <w:name w:val="Style Minimized Text + 11 pt"/>
    <w:basedOn w:val="Normal"/>
    <w:link w:val="StyleMinimizedText11ptChar"/>
    <w:qFormat/>
    <w:rsid w:val="00FF32CE"/>
    <w:rPr>
      <w:rFonts w:ascii="Georgia" w:hAnsi="Georgia"/>
      <w:sz w:val="16"/>
    </w:rPr>
  </w:style>
  <w:style w:type="character" w:customStyle="1" w:styleId="StyleMinimizedText11pt1Char">
    <w:name w:val="Style Minimized Text + 11 pt1 Char"/>
    <w:basedOn w:val="DefaultParagraphFont"/>
    <w:link w:val="StyleMinimizedText11pt1"/>
    <w:locked/>
    <w:rsid w:val="00FF32CE"/>
    <w:rPr>
      <w:rFonts w:ascii="Georgia" w:hAnsi="Georgia"/>
      <w:sz w:val="16"/>
    </w:rPr>
  </w:style>
  <w:style w:type="paragraph" w:customStyle="1" w:styleId="StyleMinimizedText11pt1">
    <w:name w:val="Style Minimized Text + 11 pt1"/>
    <w:basedOn w:val="Normal"/>
    <w:link w:val="StyleMinimizedText11pt1Char"/>
    <w:qFormat/>
    <w:rsid w:val="00FF32CE"/>
    <w:rPr>
      <w:rFonts w:ascii="Georgia" w:hAnsi="Georgia"/>
      <w:sz w:val="16"/>
    </w:rPr>
  </w:style>
  <w:style w:type="character" w:customStyle="1" w:styleId="Debate-CardSmalltextF2Char">
    <w:name w:val="Debate- Card Small text F2 Char"/>
    <w:link w:val="Debate-CardSmalltextF2"/>
    <w:locked/>
    <w:rsid w:val="00FF32CE"/>
    <w:rPr>
      <w:rFonts w:ascii="Arial Narrow" w:hAnsi="Arial Narrow"/>
      <w:sz w:val="16"/>
    </w:rPr>
  </w:style>
  <w:style w:type="paragraph" w:customStyle="1" w:styleId="Debate-CardSmalltextF2">
    <w:name w:val="Debate- Card Small text F2"/>
    <w:basedOn w:val="Normal"/>
    <w:next w:val="Normal"/>
    <w:link w:val="Debate-CardSmalltextF2Char"/>
    <w:qFormat/>
    <w:rsid w:val="00FF32C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F32CE"/>
    <w:rPr>
      <w:rFonts w:ascii="Arial Narrow" w:hAnsi="Arial Narrow"/>
      <w:b/>
      <w:sz w:val="18"/>
      <w:u w:val="single"/>
    </w:rPr>
  </w:style>
  <w:style w:type="paragraph" w:customStyle="1" w:styleId="Debate-EmphasizedText-F5">
    <w:name w:val="Debate- Emphasized Text- F5"/>
    <w:basedOn w:val="Normal"/>
    <w:link w:val="Debate-EmphasizedText-F5Char"/>
    <w:qFormat/>
    <w:rsid w:val="00FF32C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F32C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F32C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F32C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F32CE"/>
    <w:rPr>
      <w:rFonts w:ascii="Times New Roman" w:eastAsia="Times New Roman" w:hAnsi="Times New Roman" w:cs="Calibri"/>
      <w:sz w:val="16"/>
    </w:rPr>
  </w:style>
  <w:style w:type="character" w:customStyle="1" w:styleId="CardStyleChar">
    <w:name w:val="Card Style Char"/>
    <w:link w:val="CardStyle"/>
    <w:locked/>
    <w:rsid w:val="00FF32CE"/>
    <w:rPr>
      <w:rFonts w:ascii="Calibri" w:eastAsia="Times New Roman" w:hAnsi="Calibri" w:cs="Calibri"/>
      <w:sz w:val="22"/>
    </w:rPr>
  </w:style>
  <w:style w:type="paragraph" w:customStyle="1" w:styleId="emactive">
    <w:name w:val="emactive"/>
    <w:basedOn w:val="Normal"/>
    <w:uiPriority w:val="99"/>
    <w:qFormat/>
    <w:rsid w:val="00FF32CE"/>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FF32CE"/>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FF32C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F32CE"/>
    <w:rPr>
      <w:rFonts w:ascii="Georgia" w:eastAsia="Times New Roman" w:hAnsi="Georgia" w:cs="Times New Roman"/>
      <w:b/>
      <w:sz w:val="24"/>
      <w:u w:val="single"/>
    </w:rPr>
  </w:style>
  <w:style w:type="character" w:customStyle="1" w:styleId="CardHighlightChar">
    <w:name w:val="Card Highlight Char"/>
    <w:link w:val="CardHighlight"/>
    <w:locked/>
    <w:rsid w:val="00FF32C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F32CE"/>
    <w:pPr>
      <w:shd w:val="clear" w:color="auto" w:fill="66FFFF"/>
    </w:pPr>
    <w:rPr>
      <w:rFonts w:eastAsia="Calibri" w:cs="Calibri"/>
      <w:sz w:val="24"/>
      <w:u w:val="single"/>
    </w:rPr>
  </w:style>
  <w:style w:type="character" w:customStyle="1" w:styleId="BlockHeaderHiddenChar">
    <w:name w:val="Block Header Hidden Char"/>
    <w:link w:val="BlockHeaderHidden"/>
    <w:locked/>
    <w:rsid w:val="00FF32C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F32C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F32CE"/>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FF32CE"/>
    <w:rPr>
      <w:rFonts w:eastAsia="MS Gothic" w:cs="Arial"/>
      <w:bCs w:val="0"/>
      <w:sz w:val="24"/>
      <w:szCs w:val="24"/>
    </w:rPr>
  </w:style>
  <w:style w:type="paragraph" w:customStyle="1" w:styleId="nromal">
    <w:name w:val="nromal"/>
    <w:basedOn w:val="Normal"/>
    <w:uiPriority w:val="99"/>
    <w:qFormat/>
    <w:rsid w:val="00FF32CE"/>
    <w:pPr>
      <w:keepNext/>
      <w:keepLines/>
      <w:spacing w:before="200"/>
      <w:outlineLvl w:val="3"/>
    </w:pPr>
    <w:rPr>
      <w:rFonts w:eastAsia="Times New Roman" w:cs="Cambria"/>
      <w:b/>
      <w:iCs/>
    </w:rPr>
  </w:style>
  <w:style w:type="paragraph" w:customStyle="1" w:styleId="natural">
    <w:name w:val="natural"/>
    <w:basedOn w:val="Normal"/>
    <w:uiPriority w:val="99"/>
    <w:qFormat/>
    <w:rsid w:val="00FF32CE"/>
    <w:pPr>
      <w:keepNext/>
      <w:keepLines/>
      <w:spacing w:before="200"/>
      <w:outlineLvl w:val="3"/>
    </w:pPr>
    <w:rPr>
      <w:rFonts w:eastAsia="Times New Roman" w:cs="Calibri"/>
      <w:b/>
      <w:iCs/>
    </w:rPr>
  </w:style>
  <w:style w:type="paragraph" w:customStyle="1" w:styleId="nroaml">
    <w:name w:val="nroaml"/>
    <w:basedOn w:val="Normal"/>
    <w:uiPriority w:val="99"/>
    <w:qFormat/>
    <w:rsid w:val="00FF32CE"/>
    <w:pPr>
      <w:keepNext/>
      <w:keepLines/>
      <w:spacing w:before="200"/>
      <w:outlineLvl w:val="3"/>
    </w:pPr>
    <w:rPr>
      <w:rFonts w:eastAsia="Times New Roman" w:cs="Calibri"/>
      <w:b/>
      <w:iCs/>
    </w:rPr>
  </w:style>
  <w:style w:type="paragraph" w:customStyle="1" w:styleId="noraml">
    <w:name w:val="noraml"/>
    <w:basedOn w:val="Normal"/>
    <w:uiPriority w:val="99"/>
    <w:qFormat/>
    <w:rsid w:val="00FF32CE"/>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FF32CE"/>
    <w:rPr>
      <w:rFonts w:ascii="Georgia" w:eastAsia="Calibri" w:hAnsi="Georgia"/>
      <w:sz w:val="16"/>
      <w:szCs w:val="16"/>
    </w:rPr>
  </w:style>
  <w:style w:type="paragraph" w:customStyle="1" w:styleId="SmallSizeParagraph">
    <w:name w:val="Small Size Paragraph"/>
    <w:basedOn w:val="Normal"/>
    <w:link w:val="SmallSizeParagraphChar"/>
    <w:qFormat/>
    <w:rsid w:val="00FF32C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F32C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F32C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FF32C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F32CE"/>
    <w:rPr>
      <w:rFonts w:ascii="Times New Roman" w:eastAsia="Times New Roman" w:hAnsi="Times New Roman" w:cs="Times New Roman"/>
      <w:strike/>
      <w:sz w:val="20"/>
    </w:rPr>
  </w:style>
  <w:style w:type="character" w:customStyle="1" w:styleId="CardT1Char">
    <w:name w:val="CardT1 Char"/>
    <w:link w:val="CardT1"/>
    <w:locked/>
    <w:rsid w:val="00FF32CE"/>
    <w:rPr>
      <w:rFonts w:ascii="Arial" w:eastAsia="Calibri" w:hAnsi="Arial" w:cs="Arial"/>
      <w:kern w:val="2"/>
      <w:sz w:val="14"/>
      <w:szCs w:val="14"/>
      <w:lang w:eastAsia="zh-TW"/>
    </w:rPr>
  </w:style>
  <w:style w:type="paragraph" w:customStyle="1" w:styleId="CardT1">
    <w:name w:val="CardT1"/>
    <w:basedOn w:val="Normal"/>
    <w:link w:val="CardT1Char"/>
    <w:qFormat/>
    <w:rsid w:val="00FF32C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F32C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F32C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F32CE"/>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FF32CE"/>
    <w:rPr>
      <w:rFonts w:eastAsia="MS Mincho" w:cs="Calibri"/>
      <w:b/>
      <w:sz w:val="24"/>
      <w:u w:val="single"/>
    </w:rPr>
  </w:style>
  <w:style w:type="paragraph" w:customStyle="1" w:styleId="2909F619802848F09E01365C32F34654">
    <w:name w:val="2909F619802848F09E01365C32F34654"/>
    <w:uiPriority w:val="99"/>
    <w:qFormat/>
    <w:rsid w:val="00FF32C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F32CE"/>
    <w:rPr>
      <w:rFonts w:ascii="Georgia" w:eastAsia="Calibri" w:hAnsi="Georgia"/>
      <w:u w:val="single"/>
      <w:lang w:val="x-none" w:eastAsia="zh-CN"/>
    </w:rPr>
  </w:style>
  <w:style w:type="paragraph" w:customStyle="1" w:styleId="UnderlineS">
    <w:name w:val="Underline S"/>
    <w:basedOn w:val="Normal"/>
    <w:link w:val="UnderlineSChar"/>
    <w:qFormat/>
    <w:rsid w:val="00FF32C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F32CE"/>
    <w:rPr>
      <w:rFonts w:ascii="Georgia" w:eastAsia="SimSun" w:hAnsi="Georgia"/>
      <w:sz w:val="12"/>
    </w:rPr>
  </w:style>
  <w:style w:type="paragraph" w:customStyle="1" w:styleId="Ununderlined">
    <w:name w:val="Ununderlined"/>
    <w:basedOn w:val="Normal"/>
    <w:link w:val="UnunderlinedChar"/>
    <w:qFormat/>
    <w:rsid w:val="00FF32CE"/>
    <w:rPr>
      <w:rFonts w:ascii="Georgia" w:eastAsia="SimSun" w:hAnsi="Georgia"/>
      <w:sz w:val="12"/>
    </w:rPr>
  </w:style>
  <w:style w:type="character" w:customStyle="1" w:styleId="HighlightingChar">
    <w:name w:val="Highlighting Char"/>
    <w:link w:val="Highlighting"/>
    <w:locked/>
    <w:rsid w:val="00FF32CE"/>
    <w:rPr>
      <w:rFonts w:ascii="Georgia" w:eastAsia="SimSun" w:hAnsi="Georgia"/>
      <w:u w:val="thick"/>
    </w:rPr>
  </w:style>
  <w:style w:type="paragraph" w:customStyle="1" w:styleId="Highlighting">
    <w:name w:val="Highlighting"/>
    <w:basedOn w:val="Normal"/>
    <w:link w:val="HighlightingChar"/>
    <w:autoRedefine/>
    <w:qFormat/>
    <w:rsid w:val="00FF32CE"/>
    <w:rPr>
      <w:rFonts w:ascii="Georgia" w:eastAsia="SimSun" w:hAnsi="Georgia"/>
      <w:sz w:val="24"/>
      <w:u w:val="thick"/>
    </w:rPr>
  </w:style>
  <w:style w:type="character" w:customStyle="1" w:styleId="CITEChar0">
    <w:name w:val="CITE Char"/>
    <w:link w:val="CITE"/>
    <w:locked/>
    <w:rsid w:val="00FF32C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F32C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FF32CE"/>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FF32CE"/>
    <w:rPr>
      <w:rFonts w:eastAsia="Calibri" w:cs="Calibri"/>
      <w:b/>
      <w:sz w:val="24"/>
    </w:rPr>
  </w:style>
  <w:style w:type="paragraph" w:customStyle="1" w:styleId="D345FF3D873148C5AE3FBF3267827368">
    <w:name w:val="D345FF3D873148C5AE3FBF3267827368"/>
    <w:uiPriority w:val="99"/>
    <w:qFormat/>
    <w:rsid w:val="00FF32C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F32C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F32C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F32C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F32CE"/>
    <w:rPr>
      <w:b/>
      <w:sz w:val="28"/>
    </w:rPr>
  </w:style>
  <w:style w:type="character" w:customStyle="1" w:styleId="SourcenameChar">
    <w:name w:val="Source name Char"/>
    <w:link w:val="Sourcename"/>
    <w:locked/>
    <w:rsid w:val="00FF32C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F32CE"/>
    <w:rPr>
      <w:b/>
      <w:bCs/>
      <w:sz w:val="20"/>
    </w:rPr>
  </w:style>
  <w:style w:type="character" w:customStyle="1" w:styleId="underlinedcardChar">
    <w:name w:val="underlined card Char"/>
    <w:link w:val="underlinedcard0"/>
    <w:locked/>
    <w:rsid w:val="00FF32C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F32CE"/>
    <w:rPr>
      <w:sz w:val="24"/>
      <w:u w:val="single"/>
    </w:rPr>
  </w:style>
  <w:style w:type="paragraph" w:customStyle="1" w:styleId="FullText">
    <w:name w:val="Full Text"/>
    <w:basedOn w:val="Normal"/>
    <w:uiPriority w:val="99"/>
    <w:qFormat/>
    <w:rsid w:val="00FF32CE"/>
    <w:rPr>
      <w:rFonts w:eastAsia="Times New Roman" w:cs="Calibri"/>
      <w:sz w:val="16"/>
    </w:rPr>
  </w:style>
  <w:style w:type="character" w:customStyle="1" w:styleId="TextUnderlineChar">
    <w:name w:val="Text Underline Char"/>
    <w:link w:val="TextUnderline"/>
    <w:locked/>
    <w:rsid w:val="00FF32C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F32C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F32C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F32C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F32C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F32C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F32CE"/>
    <w:pPr>
      <w:spacing w:before="240"/>
      <w:outlineLvl w:val="2"/>
    </w:pPr>
    <w:rPr>
      <w:rFonts w:eastAsia="Times New Roman" w:cs="Calibri"/>
      <w:b/>
    </w:rPr>
  </w:style>
  <w:style w:type="character" w:customStyle="1" w:styleId="CiteCardChar">
    <w:name w:val="Cite_Card Char"/>
    <w:link w:val="CiteCard0"/>
    <w:locked/>
    <w:rsid w:val="00FF32CE"/>
    <w:rPr>
      <w:rFonts w:ascii="Times New Roman" w:eastAsia="Times New Roman" w:hAnsi="Times New Roman" w:cs="Arial"/>
      <w:bCs/>
      <w:sz w:val="20"/>
      <w:szCs w:val="20"/>
    </w:rPr>
  </w:style>
  <w:style w:type="paragraph" w:customStyle="1" w:styleId="CiteCard0">
    <w:name w:val="Cite_Card"/>
    <w:link w:val="CiteCardChar"/>
    <w:qFormat/>
    <w:rsid w:val="00FF32C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F32CE"/>
    <w:pPr>
      <w:widowControl w:val="0"/>
    </w:pPr>
    <w:rPr>
      <w:rFonts w:eastAsia="MS Mincho"/>
      <w:color w:val="auto"/>
    </w:rPr>
  </w:style>
  <w:style w:type="paragraph" w:customStyle="1" w:styleId="dropcap">
    <w:name w:val="dropcap"/>
    <w:basedOn w:val="Normal"/>
    <w:uiPriority w:val="99"/>
    <w:qFormat/>
    <w:rsid w:val="00FF32CE"/>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FF32CE"/>
    <w:rPr>
      <w:rFonts w:ascii="Georgia" w:eastAsia="Times New Roman" w:hAnsi="Georgia" w:cs="Calibri"/>
      <w:sz w:val="22"/>
      <w:u w:val="single"/>
    </w:rPr>
  </w:style>
  <w:style w:type="paragraph" w:customStyle="1" w:styleId="StyleStyle49pt6">
    <w:name w:val="Style Style4 + 9 pt6"/>
    <w:basedOn w:val="Style4"/>
    <w:link w:val="StyleStyle49pt6Char"/>
    <w:qFormat/>
    <w:rsid w:val="00FF32CE"/>
    <w:rPr>
      <w:rFonts w:ascii="Georgia" w:hAnsi="Georgia"/>
    </w:rPr>
  </w:style>
  <w:style w:type="character" w:customStyle="1" w:styleId="UnderlineCharCharCharCharChar">
    <w:name w:val="Underline Char Char Char Char Char"/>
    <w:link w:val="UnderlineCharCharCharChar"/>
    <w:locked/>
    <w:rsid w:val="00FF32C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F32C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F32C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F32C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F32C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F32CE"/>
    <w:rPr>
      <w:rFonts w:ascii="Georgia" w:hAnsi="Georgia" w:cs="Calibri"/>
      <w:b/>
      <w:bCs/>
      <w:sz w:val="24"/>
      <w:u w:val="single"/>
    </w:rPr>
  </w:style>
  <w:style w:type="character" w:customStyle="1" w:styleId="DebatenoramlChar">
    <w:name w:val="Debatenoraml Char"/>
    <w:link w:val="Debatenoraml"/>
    <w:locked/>
    <w:rsid w:val="00FF32CE"/>
    <w:rPr>
      <w:rFonts w:ascii="Times New Roman" w:hAnsi="Times New Roman" w:cs="Times New Roman"/>
    </w:rPr>
  </w:style>
  <w:style w:type="paragraph" w:customStyle="1" w:styleId="Debatenoraml">
    <w:name w:val="Debatenoraml"/>
    <w:basedOn w:val="NoSpacing"/>
    <w:link w:val="DebatenoramlChar"/>
    <w:qFormat/>
    <w:rsid w:val="00FF32CE"/>
    <w:pPr>
      <w:spacing w:before="0" w:line="240" w:lineRule="auto"/>
    </w:pPr>
    <w:rPr>
      <w:rFonts w:ascii="Times New Roman" w:hAnsi="Times New Roman" w:cs="Times New Roman"/>
    </w:rPr>
  </w:style>
  <w:style w:type="paragraph" w:customStyle="1" w:styleId="SynergyTag">
    <w:name w:val="SynergyTag"/>
    <w:basedOn w:val="Normal"/>
    <w:uiPriority w:val="99"/>
    <w:qFormat/>
    <w:rsid w:val="00FF32CE"/>
    <w:rPr>
      <w:rFonts w:eastAsia="Calibri" w:cs="Calibri"/>
      <w:b/>
    </w:rPr>
  </w:style>
  <w:style w:type="character" w:customStyle="1" w:styleId="QualsChar">
    <w:name w:val="Quals Char"/>
    <w:link w:val="Quals"/>
    <w:locked/>
    <w:rsid w:val="00FF32CE"/>
    <w:rPr>
      <w:rFonts w:ascii="Georgia" w:eastAsia="Calibri" w:hAnsi="Georgia"/>
      <w:sz w:val="18"/>
    </w:rPr>
  </w:style>
  <w:style w:type="paragraph" w:customStyle="1" w:styleId="Quals">
    <w:name w:val="Quals"/>
    <w:basedOn w:val="Normal"/>
    <w:link w:val="QualsChar"/>
    <w:qFormat/>
    <w:rsid w:val="00FF32CE"/>
    <w:rPr>
      <w:rFonts w:ascii="Georgia" w:eastAsia="Calibri" w:hAnsi="Georgia"/>
      <w:sz w:val="18"/>
    </w:rPr>
  </w:style>
  <w:style w:type="paragraph" w:customStyle="1" w:styleId="times">
    <w:name w:val="times"/>
    <w:basedOn w:val="Normal"/>
    <w:qFormat/>
    <w:rsid w:val="00FF32CE"/>
    <w:pPr>
      <w:spacing w:before="100" w:beforeAutospacing="1" w:after="100" w:afterAutospacing="1"/>
    </w:pPr>
    <w:rPr>
      <w:rFonts w:eastAsia="Times New Roman" w:cs="Calibri"/>
      <w:sz w:val="24"/>
    </w:rPr>
  </w:style>
  <w:style w:type="paragraph" w:customStyle="1" w:styleId="BodyA">
    <w:name w:val="Body A"/>
    <w:uiPriority w:val="99"/>
    <w:qFormat/>
    <w:rsid w:val="00FF32CE"/>
    <w:rPr>
      <w:rFonts w:ascii="Helvetica" w:eastAsia="ヒラギノ角ゴ Pro W3" w:hAnsi="Helvetica" w:cs="Times New Roman"/>
      <w:color w:val="000000"/>
      <w:szCs w:val="20"/>
    </w:rPr>
  </w:style>
  <w:style w:type="character" w:customStyle="1" w:styleId="StarredChar">
    <w:name w:val="Starred Char"/>
    <w:link w:val="Starred"/>
    <w:locked/>
    <w:rsid w:val="00FF32CE"/>
    <w:rPr>
      <w:rFonts w:ascii="Georgia" w:eastAsia="Times New Roman" w:hAnsi="Georgia"/>
      <w:b/>
      <w:caps/>
      <w:szCs w:val="28"/>
      <w:u w:val="single"/>
    </w:rPr>
  </w:style>
  <w:style w:type="paragraph" w:customStyle="1" w:styleId="Starred">
    <w:name w:val="Starred"/>
    <w:basedOn w:val="Normal"/>
    <w:link w:val="StarredChar"/>
    <w:qFormat/>
    <w:rsid w:val="00FF32C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F32CE"/>
    <w:rPr>
      <w:rFonts w:ascii="Georgia" w:eastAsia="Times New Roman" w:hAnsi="Georgia"/>
      <w:b/>
      <w:caps/>
      <w:szCs w:val="28"/>
      <w:u w:val="single"/>
    </w:rPr>
  </w:style>
  <w:style w:type="paragraph" w:customStyle="1" w:styleId="NotStarred">
    <w:name w:val="NotStarred"/>
    <w:basedOn w:val="Normal"/>
    <w:link w:val="NotStarredChar"/>
    <w:qFormat/>
    <w:rsid w:val="00FF32C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F32C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F32C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F32C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FF32CE"/>
    <w:rPr>
      <w:rFonts w:ascii="Georgia" w:eastAsia="Calibri" w:hAnsi="Georgia"/>
      <w:b/>
    </w:rPr>
  </w:style>
  <w:style w:type="paragraph" w:customStyle="1" w:styleId="H4Tag">
    <w:name w:val="H4 (Tag)"/>
    <w:basedOn w:val="Normal"/>
    <w:link w:val="H4TagChar1"/>
    <w:qFormat/>
    <w:rsid w:val="00FF32CE"/>
    <w:rPr>
      <w:rFonts w:ascii="Georgia" w:eastAsia="Calibri" w:hAnsi="Georgia"/>
      <w:b/>
      <w:sz w:val="24"/>
    </w:rPr>
  </w:style>
  <w:style w:type="paragraph" w:customStyle="1" w:styleId="CM25">
    <w:name w:val="CM25"/>
    <w:basedOn w:val="Default"/>
    <w:next w:val="Default"/>
    <w:qFormat/>
    <w:rsid w:val="00FF32C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F32CE"/>
    <w:rPr>
      <w:rFonts w:ascii="Georgia" w:hAnsi="Georgia"/>
      <w:b/>
    </w:rPr>
  </w:style>
  <w:style w:type="paragraph" w:customStyle="1" w:styleId="Debate-CardTagandCite-F6">
    <w:name w:val="Debate- Card Tag and Cite- F6"/>
    <w:basedOn w:val="Normal"/>
    <w:link w:val="Debate-CardTagandCite-F6Char"/>
    <w:qFormat/>
    <w:rsid w:val="00FF32CE"/>
    <w:pPr>
      <w:contextualSpacing/>
    </w:pPr>
    <w:rPr>
      <w:rFonts w:ascii="Georgia" w:hAnsi="Georgia"/>
      <w:b/>
      <w:sz w:val="24"/>
    </w:rPr>
  </w:style>
  <w:style w:type="character" w:customStyle="1" w:styleId="CardtextChar4">
    <w:name w:val="Card text Char"/>
    <w:link w:val="Cardtext3"/>
    <w:locked/>
    <w:rsid w:val="00FF32CE"/>
    <w:rPr>
      <w:rFonts w:ascii="Arial Narrow" w:hAnsi="Arial Narrow"/>
      <w:u w:val="single"/>
    </w:rPr>
  </w:style>
  <w:style w:type="paragraph" w:customStyle="1" w:styleId="Cardtext3">
    <w:name w:val="Card text"/>
    <w:link w:val="CardtextChar4"/>
    <w:qFormat/>
    <w:rsid w:val="00FF32C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FF32CE"/>
    <w:rPr>
      <w:rFonts w:ascii="Georgia" w:eastAsia="Times New Roman" w:hAnsi="Georgia"/>
      <w:b/>
      <w:szCs w:val="28"/>
      <w:u w:val="single"/>
    </w:rPr>
  </w:style>
  <w:style w:type="paragraph" w:customStyle="1" w:styleId="NewHeading2">
    <w:name w:val="NewHeading2"/>
    <w:basedOn w:val="Normal"/>
    <w:link w:val="NewHeading2Char"/>
    <w:qFormat/>
    <w:rsid w:val="00FF32C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F32CE"/>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FF32CE"/>
    <w:rPr>
      <w:rFonts w:eastAsia="Calibri" w:cs="Calibri"/>
    </w:rPr>
  </w:style>
  <w:style w:type="paragraph" w:customStyle="1" w:styleId="TagLine">
    <w:name w:val="Tag Line"/>
    <w:basedOn w:val="Normal"/>
    <w:next w:val="FullText"/>
    <w:uiPriority w:val="99"/>
    <w:qFormat/>
    <w:rsid w:val="00FF32CE"/>
    <w:rPr>
      <w:rFonts w:ascii="Arial Narrow" w:eastAsia="Times New Roman" w:hAnsi="Arial Narrow" w:cs="Calibri"/>
      <w:b/>
      <w:sz w:val="28"/>
    </w:rPr>
  </w:style>
  <w:style w:type="paragraph" w:customStyle="1" w:styleId="Card6pt">
    <w:name w:val="Card 6pt"/>
    <w:basedOn w:val="Normal"/>
    <w:uiPriority w:val="99"/>
    <w:qFormat/>
    <w:rsid w:val="00FF32C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FF32CE"/>
    <w:rPr>
      <w:rFonts w:ascii="Garamond" w:eastAsia="Calibri" w:hAnsi="Garamond"/>
    </w:rPr>
  </w:style>
  <w:style w:type="paragraph" w:customStyle="1" w:styleId="FullCite">
    <w:name w:val="Full Cite"/>
    <w:basedOn w:val="Normal"/>
    <w:next w:val="Normal"/>
    <w:link w:val="FullCiteChar"/>
    <w:qFormat/>
    <w:rsid w:val="00FF32CE"/>
    <w:rPr>
      <w:rFonts w:ascii="Garamond" w:eastAsia="Calibri" w:hAnsi="Garamond"/>
      <w:sz w:val="24"/>
    </w:rPr>
  </w:style>
  <w:style w:type="character" w:customStyle="1" w:styleId="StyleCardStyleBlackUnderlineChar">
    <w:name w:val="Style Card Style + Black Underline Char"/>
    <w:link w:val="StyleCardStyleBlackUnderline"/>
    <w:locked/>
    <w:rsid w:val="00FF32C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F32C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F32CE"/>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FF32C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FF32C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F32CE"/>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FF32C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F32CE"/>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FF32CE"/>
    <w:pPr>
      <w:spacing w:after="200" w:line="276" w:lineRule="auto"/>
    </w:pPr>
    <w:rPr>
      <w:rFonts w:eastAsia="Calibri"/>
      <w:color w:val="auto"/>
      <w:sz w:val="22"/>
    </w:rPr>
  </w:style>
  <w:style w:type="paragraph" w:customStyle="1" w:styleId="font-null">
    <w:name w:val="font-null"/>
    <w:basedOn w:val="Normal"/>
    <w:uiPriority w:val="99"/>
    <w:qFormat/>
    <w:rsid w:val="00FF32CE"/>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FF32CE"/>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FF32C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F32CE"/>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FF32CE"/>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FF32CE"/>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FF32CE"/>
    <w:pPr>
      <w:spacing w:before="100" w:beforeAutospacing="1" w:after="100" w:afterAutospacing="1"/>
    </w:pPr>
    <w:rPr>
      <w:rFonts w:eastAsia="Times New Roman" w:cs="Calibri"/>
      <w:sz w:val="24"/>
    </w:rPr>
  </w:style>
  <w:style w:type="paragraph" w:customStyle="1" w:styleId="class">
    <w:name w:val="class"/>
    <w:basedOn w:val="Normal"/>
    <w:uiPriority w:val="99"/>
    <w:qFormat/>
    <w:rsid w:val="00FF32CE"/>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FF32CE"/>
    <w:rPr>
      <w:rFonts w:ascii="Calibri" w:eastAsia="Calibri" w:hAnsi="Calibri" w:cs="Calibri"/>
      <w:b/>
      <w:caps/>
      <w:sz w:val="28"/>
      <w:szCs w:val="28"/>
      <w:lang w:val="es-ES"/>
    </w:rPr>
  </w:style>
  <w:style w:type="paragraph" w:customStyle="1" w:styleId="Pa6">
    <w:name w:val="Pa6"/>
    <w:basedOn w:val="Normal"/>
    <w:next w:val="Normal"/>
    <w:uiPriority w:val="99"/>
    <w:qFormat/>
    <w:rsid w:val="00FF32CE"/>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FF32CE"/>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FF32CE"/>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FF32CE"/>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FF32CE"/>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FF32CE"/>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FF32C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F32CE"/>
    <w:rPr>
      <w:rFonts w:ascii="Georgia" w:eastAsia="SimSun" w:hAnsi="Georgia" w:cstheme="minorBidi"/>
      <w:b/>
      <w:bCs/>
      <w:sz w:val="24"/>
    </w:rPr>
  </w:style>
  <w:style w:type="paragraph" w:customStyle="1" w:styleId="summary">
    <w:name w:val="summary"/>
    <w:basedOn w:val="Normal"/>
    <w:uiPriority w:val="99"/>
    <w:qFormat/>
    <w:rsid w:val="00FF32CE"/>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FF32CE"/>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FF32C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F32C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F32C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FF32C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FF32CE"/>
    <w:pPr>
      <w:ind w:left="288"/>
    </w:pPr>
    <w:rPr>
      <w:rFonts w:ascii="Garamond" w:eastAsia="Times New Roman" w:hAnsi="Garamond" w:cs="Calibri"/>
      <w:sz w:val="16"/>
    </w:rPr>
  </w:style>
  <w:style w:type="paragraph" w:customStyle="1" w:styleId="AAAcard">
    <w:name w:val="AAAcard"/>
    <w:basedOn w:val="Normal"/>
    <w:uiPriority w:val="99"/>
    <w:qFormat/>
    <w:rsid w:val="00FF32CE"/>
    <w:pPr>
      <w:ind w:left="288" w:right="288"/>
    </w:pPr>
    <w:rPr>
      <w:rFonts w:eastAsia="Times New Roman" w:cs="Calibri"/>
    </w:rPr>
  </w:style>
  <w:style w:type="paragraph" w:customStyle="1" w:styleId="Caption3">
    <w:name w:val="Caption3"/>
    <w:basedOn w:val="Normal"/>
    <w:uiPriority w:val="99"/>
    <w:qFormat/>
    <w:rsid w:val="00FF32CE"/>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FF32CE"/>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FF32CE"/>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FF32CE"/>
    <w:pPr>
      <w:spacing w:before="100" w:beforeAutospacing="1" w:after="100" w:afterAutospacing="1"/>
    </w:pPr>
    <w:rPr>
      <w:rFonts w:eastAsia="Times New Roman" w:cs="Calibri"/>
      <w:sz w:val="24"/>
    </w:rPr>
  </w:style>
  <w:style w:type="paragraph" w:customStyle="1" w:styleId="CITEF3">
    <w:name w:val="CITE F3"/>
    <w:uiPriority w:val="99"/>
    <w:qFormat/>
    <w:rsid w:val="00FF32C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F32C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F32C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F32C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F32CE"/>
    <w:pPr>
      <w:spacing w:after="200"/>
    </w:pPr>
    <w:rPr>
      <w:rFonts w:ascii="Calibri" w:eastAsia="Calibri" w:hAnsi="Calibri" w:cs="Times New Roman"/>
      <w:sz w:val="20"/>
      <w:szCs w:val="20"/>
      <w:u w:val="single"/>
    </w:rPr>
  </w:style>
  <w:style w:type="paragraph" w:customStyle="1" w:styleId="hotroute1">
    <w:name w:val="hot route!"/>
    <w:basedOn w:val="Normal"/>
    <w:qFormat/>
    <w:rsid w:val="00FF32CE"/>
    <w:pPr>
      <w:ind w:left="144"/>
    </w:pPr>
    <w:rPr>
      <w:rFonts w:ascii="Cambria" w:eastAsia="Calibri" w:hAnsi="Cambria" w:cs="Calibri"/>
      <w:sz w:val="24"/>
    </w:rPr>
  </w:style>
  <w:style w:type="paragraph" w:customStyle="1" w:styleId="FreeFormA">
    <w:name w:val="Free Form A"/>
    <w:autoRedefine/>
    <w:uiPriority w:val="99"/>
    <w:qFormat/>
    <w:rsid w:val="00FF32C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F32CE"/>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FF32C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F32CE"/>
    <w:rPr>
      <w:rFonts w:ascii="Times New Roman" w:eastAsia="Times New Roman" w:hAnsi="Times New Roman" w:cs="Times New Roman"/>
      <w:sz w:val="10"/>
    </w:rPr>
  </w:style>
  <w:style w:type="paragraph" w:customStyle="1" w:styleId="subheader">
    <w:name w:val="subheader"/>
    <w:basedOn w:val="Normal"/>
    <w:uiPriority w:val="99"/>
    <w:qFormat/>
    <w:rsid w:val="00FF32CE"/>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FF32CE"/>
    <w:pPr>
      <w:spacing w:before="100" w:beforeAutospacing="1" w:after="100" w:afterAutospacing="1"/>
    </w:pPr>
    <w:rPr>
      <w:rFonts w:eastAsia="Times New Roman" w:cs="Calibri"/>
      <w:sz w:val="24"/>
    </w:rPr>
  </w:style>
  <w:style w:type="paragraph" w:customStyle="1" w:styleId="more">
    <w:name w:val="more"/>
    <w:basedOn w:val="Normal"/>
    <w:uiPriority w:val="99"/>
    <w:qFormat/>
    <w:rsid w:val="00FF32CE"/>
    <w:pPr>
      <w:spacing w:before="100" w:beforeAutospacing="1" w:after="100" w:afterAutospacing="1"/>
    </w:pPr>
    <w:rPr>
      <w:rFonts w:eastAsia="Times New Roman" w:cs="Calibri"/>
      <w:sz w:val="24"/>
    </w:rPr>
  </w:style>
  <w:style w:type="paragraph" w:customStyle="1" w:styleId="story">
    <w:name w:val="story"/>
    <w:basedOn w:val="Normal"/>
    <w:uiPriority w:val="99"/>
    <w:qFormat/>
    <w:rsid w:val="00FF32CE"/>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FF32CE"/>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F32CE"/>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F32CE"/>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FF32CE"/>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FF32CE"/>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FF32C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FF32C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FF32CE"/>
    <w:pPr>
      <w:widowControl w:val="0"/>
      <w:spacing w:after="63"/>
    </w:pPr>
    <w:rPr>
      <w:rFonts w:ascii="Arial" w:hAnsi="Arial"/>
      <w:color w:val="auto"/>
    </w:rPr>
  </w:style>
  <w:style w:type="paragraph" w:customStyle="1" w:styleId="CM35">
    <w:name w:val="CM35"/>
    <w:basedOn w:val="Default"/>
    <w:next w:val="Default"/>
    <w:uiPriority w:val="99"/>
    <w:qFormat/>
    <w:rsid w:val="00FF32C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F32C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F32C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F32C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F32C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F32C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FF32C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F32C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FF32C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F32C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F32C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F32C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F32C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F32CE"/>
    <w:rPr>
      <w:rFonts w:ascii="Georgia" w:hAnsi="Georgia" w:cstheme="minorBidi"/>
      <w:sz w:val="24"/>
      <w:lang w:val="x-none" w:eastAsia="x-none"/>
    </w:rPr>
  </w:style>
  <w:style w:type="character" w:customStyle="1" w:styleId="NormalFontChar">
    <w:name w:val="Normal Font Char"/>
    <w:link w:val="NormalFont"/>
    <w:locked/>
    <w:rsid w:val="00FF32CE"/>
    <w:rPr>
      <w:rFonts w:ascii="Times New Roman" w:eastAsia="Times New Roman" w:hAnsi="Times New Roman" w:cs="Times New Roman"/>
      <w:sz w:val="20"/>
      <w:szCs w:val="20"/>
    </w:rPr>
  </w:style>
  <w:style w:type="paragraph" w:customStyle="1" w:styleId="NormalFont">
    <w:name w:val="Normal Font"/>
    <w:link w:val="NormalFontChar"/>
    <w:qFormat/>
    <w:rsid w:val="00FF32CE"/>
    <w:rPr>
      <w:rFonts w:ascii="Times New Roman" w:eastAsia="Times New Roman" w:hAnsi="Times New Roman" w:cs="Times New Roman"/>
      <w:sz w:val="20"/>
      <w:szCs w:val="20"/>
    </w:rPr>
  </w:style>
  <w:style w:type="paragraph" w:customStyle="1" w:styleId="StyleSmall11pt">
    <w:name w:val="Style Small + 11 pt"/>
    <w:uiPriority w:val="99"/>
    <w:qFormat/>
    <w:rsid w:val="00FF32C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F32C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F32CE"/>
    <w:rPr>
      <w:u w:val="single"/>
      <w:lang w:val="x-none" w:eastAsia="x-none"/>
    </w:rPr>
  </w:style>
  <w:style w:type="character" w:customStyle="1" w:styleId="StyleNormalFont11ptBoldUnderlineChar">
    <w:name w:val="Style Normal Font + 11 pt Bold Underline Char"/>
    <w:link w:val="StyleNormalFont11ptBoldUnderline"/>
    <w:locked/>
    <w:rsid w:val="00FF32C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F32CE"/>
    <w:rPr>
      <w:b/>
      <w:bCs/>
      <w:u w:val="single"/>
      <w:lang w:val="x-none" w:eastAsia="x-none"/>
    </w:rPr>
  </w:style>
  <w:style w:type="paragraph" w:customStyle="1" w:styleId="Smallfont0">
    <w:name w:val="Smallfont"/>
    <w:basedOn w:val="Normal"/>
    <w:uiPriority w:val="99"/>
    <w:qFormat/>
    <w:rsid w:val="00FF32CE"/>
    <w:rPr>
      <w:rFonts w:eastAsia="Times New Roman" w:cs="Calibri"/>
      <w:sz w:val="15"/>
    </w:rPr>
  </w:style>
  <w:style w:type="paragraph" w:customStyle="1" w:styleId="formatvorlage2">
    <w:name w:val="formatvorlage2"/>
    <w:basedOn w:val="Normal"/>
    <w:uiPriority w:val="99"/>
    <w:qFormat/>
    <w:rsid w:val="00FF32CE"/>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FF32C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F32C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FF32C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F32C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FF32C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F32CE"/>
    <w:pPr>
      <w:ind w:left="144"/>
    </w:pPr>
    <w:rPr>
      <w:rFonts w:ascii="Georgia" w:eastAsia="Times New Roman" w:hAnsi="Georgia"/>
      <w:sz w:val="24"/>
      <w:lang w:val="x-none" w:eastAsia="x-none"/>
    </w:rPr>
  </w:style>
  <w:style w:type="paragraph" w:customStyle="1" w:styleId="deck">
    <w:name w:val="deck"/>
    <w:basedOn w:val="Normal"/>
    <w:uiPriority w:val="99"/>
    <w:qFormat/>
    <w:rsid w:val="00FF32CE"/>
    <w:pPr>
      <w:spacing w:before="100" w:beforeAutospacing="1" w:after="100" w:afterAutospacing="1"/>
    </w:pPr>
    <w:rPr>
      <w:rFonts w:eastAsia="Times New Roman" w:cs="Calibri"/>
      <w:sz w:val="24"/>
    </w:rPr>
  </w:style>
  <w:style w:type="paragraph" w:customStyle="1" w:styleId="i1">
    <w:name w:val="i1"/>
    <w:basedOn w:val="Normal"/>
    <w:uiPriority w:val="99"/>
    <w:qFormat/>
    <w:rsid w:val="00FF32CE"/>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FF32CE"/>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FF32CE"/>
    <w:pPr>
      <w:spacing w:before="100" w:beforeAutospacing="1" w:after="100" w:afterAutospacing="1"/>
    </w:pPr>
    <w:rPr>
      <w:rFonts w:eastAsia="Times New Roman" w:cs="Calibri"/>
      <w:sz w:val="24"/>
    </w:rPr>
  </w:style>
  <w:style w:type="paragraph" w:customStyle="1" w:styleId="Fifth">
    <w:name w:val="Fifth"/>
    <w:basedOn w:val="Normal"/>
    <w:link w:val="FifthChar"/>
    <w:qFormat/>
    <w:rsid w:val="00FF32CE"/>
    <w:rPr>
      <w:rFonts w:eastAsia="Calibri" w:cs="Calibri"/>
    </w:rPr>
  </w:style>
  <w:style w:type="paragraph" w:customStyle="1" w:styleId="NoteLevel22">
    <w:name w:val="Note Level 22"/>
    <w:basedOn w:val="Normal"/>
    <w:next w:val="Normal"/>
    <w:uiPriority w:val="99"/>
    <w:qFormat/>
    <w:rsid w:val="00FF32CE"/>
    <w:pPr>
      <w:keepNext/>
      <w:ind w:left="288" w:right="288"/>
    </w:pPr>
    <w:rPr>
      <w:rFonts w:ascii="Georgia" w:eastAsia="MS Gothic" w:hAnsi="Georgia" w:cs="Calibri"/>
      <w:szCs w:val="20"/>
    </w:rPr>
  </w:style>
  <w:style w:type="paragraph" w:customStyle="1" w:styleId="wp-caption-text">
    <w:name w:val="wp-caption-text"/>
    <w:basedOn w:val="Normal"/>
    <w:qFormat/>
    <w:rsid w:val="00FF32CE"/>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FF32C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F32C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F32CE"/>
    <w:pPr>
      <w:spacing w:before="100" w:beforeAutospacing="1" w:after="100" w:afterAutospacing="1"/>
    </w:pPr>
    <w:rPr>
      <w:rFonts w:cs="Calibri"/>
    </w:rPr>
  </w:style>
  <w:style w:type="paragraph" w:customStyle="1" w:styleId="description">
    <w:name w:val="description"/>
    <w:basedOn w:val="Normal"/>
    <w:uiPriority w:val="99"/>
    <w:qFormat/>
    <w:rsid w:val="00FF32CE"/>
    <w:pPr>
      <w:spacing w:before="100" w:beforeAutospacing="1" w:after="100" w:afterAutospacing="1"/>
    </w:pPr>
    <w:rPr>
      <w:rFonts w:cs="Calibri"/>
    </w:rPr>
  </w:style>
  <w:style w:type="paragraph" w:customStyle="1" w:styleId="graf">
    <w:name w:val="graf"/>
    <w:basedOn w:val="Normal"/>
    <w:uiPriority w:val="99"/>
    <w:qFormat/>
    <w:rsid w:val="00FF32CE"/>
    <w:pPr>
      <w:spacing w:before="100" w:beforeAutospacing="1" w:after="100" w:afterAutospacing="1"/>
    </w:pPr>
    <w:rPr>
      <w:rFonts w:cs="Calibri"/>
    </w:rPr>
  </w:style>
  <w:style w:type="paragraph" w:customStyle="1" w:styleId="column">
    <w:name w:val="column"/>
    <w:basedOn w:val="Normal"/>
    <w:uiPriority w:val="99"/>
    <w:qFormat/>
    <w:rsid w:val="00FF32CE"/>
    <w:pPr>
      <w:spacing w:before="100" w:beforeAutospacing="1" w:after="100" w:afterAutospacing="1"/>
    </w:pPr>
    <w:rPr>
      <w:rFonts w:cs="Calibri"/>
    </w:rPr>
  </w:style>
  <w:style w:type="paragraph" w:customStyle="1" w:styleId="recirc-container">
    <w:name w:val="recirc-container"/>
    <w:basedOn w:val="Normal"/>
    <w:uiPriority w:val="99"/>
    <w:qFormat/>
    <w:rsid w:val="00FF32C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F32C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F32C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F32C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F32CE"/>
    <w:rPr>
      <w:rFonts w:ascii="Georgia" w:hAnsi="Georgia" w:hint="default"/>
      <w:i/>
      <w:iCs/>
      <w:color w:val="808080"/>
    </w:rPr>
  </w:style>
  <w:style w:type="character" w:customStyle="1" w:styleId="cardchar00">
    <w:name w:val="cardchar0"/>
    <w:basedOn w:val="DefaultParagraphFont"/>
    <w:rsid w:val="00FF32CE"/>
  </w:style>
  <w:style w:type="character" w:customStyle="1" w:styleId="UnderlineNon-bold">
    <w:name w:val="Underline Non - bold"/>
    <w:rsid w:val="00FF32C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F32CE"/>
    <w:rPr>
      <w:rFonts w:cs="Calibri"/>
    </w:rPr>
  </w:style>
  <w:style w:type="character" w:customStyle="1" w:styleId="StyleHeading4UnderlinedsmalltextGaramondChar">
    <w:name w:val="Style Heading 4Underlinedsmall text + Garamond Char"/>
    <w:link w:val="StyleHeading4UnderlinedsmalltextGaramond"/>
    <w:locked/>
    <w:rsid w:val="00FF32CE"/>
    <w:rPr>
      <w:rFonts w:ascii="Calibri" w:hAnsi="Calibri" w:cs="Calibri"/>
      <w:sz w:val="22"/>
    </w:rPr>
  </w:style>
  <w:style w:type="character" w:customStyle="1" w:styleId="Heading5Char2">
    <w:name w:val="Heading 5 Char2"/>
    <w:rsid w:val="00FF32C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F32CE"/>
    <w:rPr>
      <w:rFonts w:ascii="Arial" w:hAnsi="Arial" w:cs="Arial"/>
      <w:vanish/>
      <w:sz w:val="16"/>
      <w:szCs w:val="16"/>
    </w:rPr>
  </w:style>
  <w:style w:type="paragraph" w:styleId="z-TopofForm">
    <w:name w:val="HTML Top of Form"/>
    <w:basedOn w:val="Normal"/>
    <w:next w:val="Normal"/>
    <w:link w:val="z-TopofFormChar"/>
    <w:hidden/>
    <w:uiPriority w:val="99"/>
    <w:unhideWhenUsed/>
    <w:rsid w:val="00FF32C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F32CE"/>
    <w:rPr>
      <w:rFonts w:ascii="Arial" w:hAnsi="Arial" w:cs="Arial"/>
      <w:vanish/>
      <w:sz w:val="16"/>
      <w:szCs w:val="16"/>
    </w:rPr>
  </w:style>
  <w:style w:type="character" w:customStyle="1" w:styleId="z-BottomofFormChar">
    <w:name w:val="z-Bottom of Form Char"/>
    <w:basedOn w:val="DefaultParagraphFont"/>
    <w:link w:val="z-BottomofForm"/>
    <w:uiPriority w:val="99"/>
    <w:rsid w:val="00FF32C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F32C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F32CE"/>
    <w:rPr>
      <w:rFonts w:ascii="Arial" w:hAnsi="Arial" w:cs="Arial"/>
      <w:vanish/>
      <w:sz w:val="16"/>
      <w:szCs w:val="16"/>
    </w:rPr>
  </w:style>
  <w:style w:type="character" w:customStyle="1" w:styleId="Style2CharChar">
    <w:name w:val="Style2 Char Char"/>
    <w:rsid w:val="00FF32CE"/>
    <w:rPr>
      <w:u w:val="thick"/>
      <w:lang w:val="en-US" w:eastAsia="en-US" w:bidi="ar-SA"/>
    </w:rPr>
  </w:style>
  <w:style w:type="character" w:customStyle="1" w:styleId="authordate1">
    <w:name w:val="authordate"/>
    <w:rsid w:val="00FF32CE"/>
  </w:style>
  <w:style w:type="character" w:customStyle="1" w:styleId="underline0">
    <w:name w:val="%underline"/>
    <w:qFormat/>
    <w:rsid w:val="00FF32CE"/>
    <w:rPr>
      <w:rFonts w:ascii="Times New Roman" w:hAnsi="Times New Roman" w:cs="Times New Roman" w:hint="default"/>
      <w:strike w:val="0"/>
      <w:dstrike w:val="0"/>
      <w:sz w:val="16"/>
      <w:u w:val="none"/>
      <w:effect w:val="none"/>
    </w:rPr>
  </w:style>
  <w:style w:type="character" w:customStyle="1" w:styleId="AUNDERLINE0">
    <w:name w:val="AUNDERLINE"/>
    <w:qFormat/>
    <w:rsid w:val="00FF32CE"/>
    <w:rPr>
      <w:rFonts w:ascii="Times New Roman" w:hAnsi="Times New Roman" w:cs="Times New Roman" w:hint="default"/>
      <w:sz w:val="20"/>
      <w:u w:val="single"/>
    </w:rPr>
  </w:style>
  <w:style w:type="character" w:customStyle="1" w:styleId="UnderlinedCharChar">
    <w:name w:val="Underlined Char Char"/>
    <w:rsid w:val="00FF32CE"/>
    <w:rPr>
      <w:rFonts w:ascii="Garamond" w:hAnsi="Garamond" w:hint="default"/>
      <w:szCs w:val="28"/>
      <w:u w:val="single"/>
      <w:lang w:val="en-US" w:eastAsia="en-US" w:bidi="ar-SA"/>
    </w:rPr>
  </w:style>
  <w:style w:type="character" w:customStyle="1" w:styleId="slug-doi">
    <w:name w:val="slug-doi"/>
    <w:basedOn w:val="DefaultParagraphFont"/>
    <w:rsid w:val="00FF32CE"/>
  </w:style>
  <w:style w:type="character" w:customStyle="1" w:styleId="af">
    <w:name w:val="af"/>
    <w:basedOn w:val="DefaultParagraphFont"/>
    <w:rsid w:val="00FF32CE"/>
  </w:style>
  <w:style w:type="character" w:customStyle="1" w:styleId="ab">
    <w:name w:val="ab"/>
    <w:basedOn w:val="DefaultParagraphFont"/>
    <w:rsid w:val="00FF32CE"/>
  </w:style>
  <w:style w:type="character" w:customStyle="1" w:styleId="em">
    <w:name w:val="em"/>
    <w:basedOn w:val="DefaultParagraphFont"/>
    <w:rsid w:val="00FF32CE"/>
  </w:style>
  <w:style w:type="character" w:customStyle="1" w:styleId="au">
    <w:name w:val="au"/>
    <w:basedOn w:val="DefaultParagraphFont"/>
    <w:rsid w:val="00FF32CE"/>
  </w:style>
  <w:style w:type="character" w:customStyle="1" w:styleId="ti">
    <w:name w:val="ti"/>
    <w:basedOn w:val="DefaultParagraphFont"/>
    <w:rsid w:val="00FF32CE"/>
  </w:style>
  <w:style w:type="character" w:customStyle="1" w:styleId="subheadblue">
    <w:name w:val="subhead_blue"/>
    <w:basedOn w:val="DefaultParagraphFont"/>
    <w:rsid w:val="00FF32CE"/>
  </w:style>
  <w:style w:type="character" w:customStyle="1" w:styleId="affiliation">
    <w:name w:val="affiliation"/>
    <w:basedOn w:val="DefaultParagraphFont"/>
    <w:rsid w:val="00FF32CE"/>
  </w:style>
  <w:style w:type="character" w:customStyle="1" w:styleId="slug-doi-wrapper">
    <w:name w:val="slug-doi-wrapper"/>
    <w:basedOn w:val="DefaultParagraphFont"/>
    <w:rsid w:val="00FF32CE"/>
  </w:style>
  <w:style w:type="character" w:customStyle="1" w:styleId="slug-metadata-noteahead-of-print">
    <w:name w:val="slug-metadata-note ahead-of-print"/>
    <w:basedOn w:val="DefaultParagraphFont"/>
    <w:rsid w:val="00FF32CE"/>
  </w:style>
  <w:style w:type="character" w:customStyle="1" w:styleId="slug-ahead-of-print-date">
    <w:name w:val="slug-ahead-of-print-date"/>
    <w:basedOn w:val="DefaultParagraphFont"/>
    <w:rsid w:val="00FF32CE"/>
  </w:style>
  <w:style w:type="character" w:customStyle="1" w:styleId="medium-bold">
    <w:name w:val="medium-bold"/>
    <w:basedOn w:val="DefaultParagraphFont"/>
    <w:rsid w:val="00FF32CE"/>
  </w:style>
  <w:style w:type="character" w:customStyle="1" w:styleId="updated-short-citation">
    <w:name w:val="updated-short-citation"/>
    <w:basedOn w:val="DefaultParagraphFont"/>
    <w:rsid w:val="00FF32CE"/>
  </w:style>
  <w:style w:type="character" w:customStyle="1" w:styleId="goohl0">
    <w:name w:val="goohl0"/>
    <w:basedOn w:val="DefaultParagraphFont"/>
    <w:rsid w:val="00FF32CE"/>
  </w:style>
  <w:style w:type="character" w:customStyle="1" w:styleId="CharChar6">
    <w:name w:val="Char Char6"/>
    <w:rsid w:val="00FF32CE"/>
    <w:rPr>
      <w:rFonts w:ascii="Arial" w:hAnsi="Arial" w:cs="Arial" w:hint="default"/>
      <w:bCs/>
      <w:sz w:val="16"/>
      <w:szCs w:val="26"/>
      <w:lang w:val="en-US" w:eastAsia="en-US" w:bidi="ar-SA"/>
    </w:rPr>
  </w:style>
  <w:style w:type="character" w:customStyle="1" w:styleId="TagCharChar1">
    <w:name w:val="Tag Char Char1"/>
    <w:rsid w:val="00FF32CE"/>
    <w:rPr>
      <w:b/>
      <w:bCs w:val="0"/>
      <w:sz w:val="24"/>
      <w:szCs w:val="24"/>
      <w:lang w:val="en-US" w:eastAsia="en-US" w:bidi="ar-SA"/>
    </w:rPr>
  </w:style>
  <w:style w:type="character" w:customStyle="1" w:styleId="12TimesNewRoman">
    <w:name w:val="12 Times New Roman"/>
    <w:rsid w:val="00FF32C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F32C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F32CE"/>
    <w:rPr>
      <w:rFonts w:ascii="Times New Roman" w:hAnsi="Times New Roman" w:cs="Times New Roman" w:hint="default"/>
      <w:strike w:val="0"/>
      <w:dstrike w:val="0"/>
      <w:sz w:val="14"/>
      <w:u w:val="none"/>
      <w:effect w:val="none"/>
    </w:rPr>
  </w:style>
  <w:style w:type="character" w:customStyle="1" w:styleId="F8-UnderlineBold">
    <w:name w:val="F8 - Underline/Bold"/>
    <w:rsid w:val="00FF32CE"/>
    <w:rPr>
      <w:rFonts w:ascii="Times New Roman" w:hAnsi="Times New Roman" w:cs="Times New Roman" w:hint="default"/>
      <w:b/>
      <w:bCs w:val="0"/>
      <w:sz w:val="20"/>
      <w:u w:val="single"/>
    </w:rPr>
  </w:style>
  <w:style w:type="character" w:customStyle="1" w:styleId="F7-SmallFont">
    <w:name w:val="F7 - Small Font"/>
    <w:rsid w:val="00FF32CE"/>
    <w:rPr>
      <w:rFonts w:ascii="Times New Roman" w:hAnsi="Times New Roman" w:cs="Times New Roman" w:hint="default"/>
      <w:sz w:val="14"/>
    </w:rPr>
  </w:style>
  <w:style w:type="character" w:customStyle="1" w:styleId="Brief-Bold">
    <w:name w:val="Brief - Bold"/>
    <w:rsid w:val="00FF32CE"/>
    <w:rPr>
      <w:rFonts w:ascii="Times New Roman" w:hAnsi="Times New Roman" w:cs="Times New Roman" w:hint="default"/>
      <w:b/>
      <w:bCs w:val="0"/>
    </w:rPr>
  </w:style>
  <w:style w:type="character" w:customStyle="1" w:styleId="Card-Underline">
    <w:name w:val="Card - Underline"/>
    <w:rsid w:val="00FF32CE"/>
    <w:rPr>
      <w:rFonts w:ascii="Times New Roman" w:hAnsi="Times New Roman" w:cs="Times New Roman" w:hint="default"/>
      <w:u w:val="single"/>
    </w:rPr>
  </w:style>
  <w:style w:type="character" w:customStyle="1" w:styleId="beriefunderline">
    <w:name w:val="berief = underline"/>
    <w:rsid w:val="00FF32CE"/>
    <w:rPr>
      <w:rFonts w:ascii="Times New Roman" w:eastAsia="Times New Roman" w:hAnsi="Times New Roman" w:cs="Times New Roman" w:hint="default"/>
      <w:sz w:val="20"/>
      <w:u w:val="single"/>
    </w:rPr>
  </w:style>
  <w:style w:type="character" w:customStyle="1" w:styleId="BoldText10pt">
    <w:name w:val="Bold Text 10 pt"/>
    <w:rsid w:val="00FF32C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FF32CE"/>
    <w:rPr>
      <w:i/>
      <w:iCs w:val="0"/>
    </w:rPr>
  </w:style>
  <w:style w:type="character" w:customStyle="1" w:styleId="eoeaheader">
    <w:name w:val="eoea_header"/>
    <w:basedOn w:val="DefaultParagraphFont"/>
    <w:rsid w:val="00FF32CE"/>
  </w:style>
  <w:style w:type="character" w:customStyle="1" w:styleId="SC4208902">
    <w:name w:val="SC.4.208902"/>
    <w:rsid w:val="00FF32CE"/>
    <w:rPr>
      <w:rFonts w:ascii="Century" w:hAnsi="Century" w:cs="Century" w:hint="default"/>
      <w:color w:val="000000"/>
      <w:sz w:val="22"/>
      <w:szCs w:val="22"/>
    </w:rPr>
  </w:style>
  <w:style w:type="character" w:customStyle="1" w:styleId="SC4208915">
    <w:name w:val="SC.4.208915"/>
    <w:rsid w:val="00FF32CE"/>
    <w:rPr>
      <w:rFonts w:ascii="Century" w:hAnsi="Century" w:cs="Century" w:hint="default"/>
      <w:color w:val="000000"/>
      <w:sz w:val="13"/>
      <w:szCs w:val="13"/>
    </w:rPr>
  </w:style>
  <w:style w:type="character" w:customStyle="1" w:styleId="SC273764">
    <w:name w:val="SC.2.73764"/>
    <w:rsid w:val="00FF32CE"/>
    <w:rPr>
      <w:rFonts w:ascii="Century" w:hAnsi="Century" w:cs="Century" w:hint="default"/>
      <w:color w:val="000000"/>
      <w:sz w:val="72"/>
      <w:szCs w:val="72"/>
    </w:rPr>
  </w:style>
  <w:style w:type="character" w:customStyle="1" w:styleId="SC273779">
    <w:name w:val="SC.2.73779"/>
    <w:rsid w:val="00FF32CE"/>
    <w:rPr>
      <w:rFonts w:ascii="Century" w:hAnsi="Century" w:cs="Century" w:hint="default"/>
      <w:color w:val="000000"/>
      <w:sz w:val="40"/>
      <w:szCs w:val="40"/>
    </w:rPr>
  </w:style>
  <w:style w:type="character" w:customStyle="1" w:styleId="SC273763">
    <w:name w:val="SC.2.73763"/>
    <w:rsid w:val="00FF32CE"/>
    <w:rPr>
      <w:rFonts w:ascii="Century" w:hAnsi="Century" w:cs="Century" w:hint="default"/>
      <w:b/>
      <w:bCs/>
      <w:color w:val="000000"/>
    </w:rPr>
  </w:style>
  <w:style w:type="character" w:customStyle="1" w:styleId="SC4208910">
    <w:name w:val="SC.4.208910"/>
    <w:rsid w:val="00FF32CE"/>
    <w:rPr>
      <w:rFonts w:ascii="Century" w:hAnsi="Century" w:cs="Century" w:hint="default"/>
      <w:color w:val="000000"/>
      <w:sz w:val="28"/>
      <w:szCs w:val="28"/>
    </w:rPr>
  </w:style>
  <w:style w:type="character" w:customStyle="1" w:styleId="SC4208911">
    <w:name w:val="SC.4.208911"/>
    <w:rsid w:val="00FF32CE"/>
    <w:rPr>
      <w:rFonts w:ascii="Century" w:hAnsi="Century" w:cs="Century" w:hint="default"/>
      <w:color w:val="000000"/>
    </w:rPr>
  </w:style>
  <w:style w:type="character" w:customStyle="1" w:styleId="articlesubtitle">
    <w:name w:val="article_sub_title"/>
    <w:basedOn w:val="DefaultParagraphFont"/>
    <w:rsid w:val="00FF32CE"/>
  </w:style>
  <w:style w:type="character" w:customStyle="1" w:styleId="newsdate2">
    <w:name w:val="news_date2"/>
    <w:basedOn w:val="DefaultParagraphFont"/>
    <w:rsid w:val="00FF32CE"/>
  </w:style>
  <w:style w:type="character" w:customStyle="1" w:styleId="readarticleheader">
    <w:name w:val="readarticleheader"/>
    <w:basedOn w:val="DefaultParagraphFont"/>
    <w:rsid w:val="00FF32CE"/>
  </w:style>
  <w:style w:type="character" w:customStyle="1" w:styleId="UnderlineChar20">
    <w:name w:val="Underline Char2"/>
    <w:rsid w:val="00FF32CE"/>
    <w:rPr>
      <w:rFonts w:ascii="Trebuchet MS" w:hAnsi="Trebuchet MS" w:hint="default"/>
      <w:u w:val="thick"/>
      <w:lang w:val="en-US" w:eastAsia="zh-CN" w:bidi="ar-SA"/>
    </w:rPr>
  </w:style>
  <w:style w:type="character" w:customStyle="1" w:styleId="BoldUnderliningChar">
    <w:name w:val="Bold Underlining Char"/>
    <w:rsid w:val="00FF32CE"/>
    <w:rPr>
      <w:rFonts w:ascii="Arial Narrow" w:eastAsia="Times New Roman" w:hAnsi="Arial Narrow" w:hint="default"/>
      <w:b/>
      <w:bCs w:val="0"/>
      <w:szCs w:val="24"/>
      <w:u w:val="single"/>
      <w:lang w:val="en-GB" w:eastAsia="en-US" w:bidi="ar-SA"/>
    </w:rPr>
  </w:style>
  <w:style w:type="character" w:customStyle="1" w:styleId="medium-normal1">
    <w:name w:val="medium-normal1"/>
    <w:rsid w:val="00FF32CE"/>
    <w:rPr>
      <w:rFonts w:ascii="Arial" w:hAnsi="Arial" w:cs="Arial" w:hint="default"/>
      <w:b w:val="0"/>
      <w:bCs w:val="0"/>
      <w:i w:val="0"/>
      <w:iCs w:val="0"/>
      <w:sz w:val="20"/>
      <w:szCs w:val="20"/>
    </w:rPr>
  </w:style>
  <w:style w:type="character" w:customStyle="1" w:styleId="UnderlinedCardChar0">
    <w:name w:val="Underlined Card Char"/>
    <w:rsid w:val="00FF32CE"/>
    <w:rPr>
      <w:rFonts w:ascii="Palatino Linotype" w:hAnsi="Palatino Linotype" w:hint="default"/>
      <w:u w:val="single"/>
      <w:lang w:val="en-US" w:eastAsia="en-US" w:bidi="ar-SA"/>
    </w:rPr>
  </w:style>
  <w:style w:type="character" w:customStyle="1" w:styleId="char">
    <w:name w:val="char"/>
    <w:basedOn w:val="DefaultParagraphFont"/>
    <w:rsid w:val="00FF32CE"/>
  </w:style>
  <w:style w:type="character" w:customStyle="1" w:styleId="UnderlineCharCharCharCharCharChar">
    <w:name w:val="Underline Char Char Char Char Char Char"/>
    <w:rsid w:val="00FF32CE"/>
    <w:rPr>
      <w:rFonts w:ascii="Arial Narrow" w:hAnsi="Arial Narrow" w:hint="default"/>
      <w:szCs w:val="24"/>
      <w:u w:val="single"/>
      <w:lang w:val="en-US" w:eastAsia="en-US" w:bidi="ar-SA"/>
    </w:rPr>
  </w:style>
  <w:style w:type="character" w:customStyle="1" w:styleId="klink">
    <w:name w:val="klink"/>
    <w:basedOn w:val="DefaultParagraphFont"/>
    <w:rsid w:val="00FF32CE"/>
  </w:style>
  <w:style w:type="character" w:customStyle="1" w:styleId="date10">
    <w:name w:val="date1"/>
    <w:basedOn w:val="DefaultParagraphFont"/>
    <w:rsid w:val="00FF32CE"/>
  </w:style>
  <w:style w:type="character" w:customStyle="1" w:styleId="bolding1">
    <w:name w:val="bolding1"/>
    <w:rsid w:val="00FF32CE"/>
    <w:rPr>
      <w:b/>
      <w:bCs/>
    </w:rPr>
  </w:style>
  <w:style w:type="character" w:customStyle="1" w:styleId="bookoptions1">
    <w:name w:val="book_options1"/>
    <w:rsid w:val="00FF32CE"/>
    <w:rPr>
      <w:b/>
      <w:bCs/>
      <w:color w:val="333366"/>
    </w:rPr>
  </w:style>
  <w:style w:type="character" w:customStyle="1" w:styleId="descriptionblock">
    <w:name w:val="description block"/>
    <w:basedOn w:val="DefaultParagraphFont"/>
    <w:rsid w:val="00FF32CE"/>
  </w:style>
  <w:style w:type="character" w:customStyle="1" w:styleId="detailsboxblock">
    <w:name w:val="detailsbox block"/>
    <w:basedOn w:val="DefaultParagraphFont"/>
    <w:rsid w:val="00FF32CE"/>
  </w:style>
  <w:style w:type="character" w:customStyle="1" w:styleId="Char3">
    <w:name w:val="Char3"/>
    <w:rsid w:val="00FF32CE"/>
    <w:rPr>
      <w:rFonts w:ascii="Arial" w:hAnsi="Arial" w:cs="Arial" w:hint="default"/>
      <w:bCs/>
      <w:u w:val="thick"/>
      <w:lang w:val="en-US" w:eastAsia="en-US" w:bidi="ar-SA"/>
    </w:rPr>
  </w:style>
  <w:style w:type="character" w:customStyle="1" w:styleId="texto11">
    <w:name w:val="texto11"/>
    <w:rsid w:val="00FF32CE"/>
    <w:rPr>
      <w:rFonts w:ascii="Arial" w:hAnsi="Arial" w:cs="Arial" w:hint="default"/>
      <w:b w:val="0"/>
      <w:bCs w:val="0"/>
      <w:i w:val="0"/>
      <w:iCs w:val="0"/>
      <w:caps w:val="0"/>
      <w:color w:val="000000"/>
      <w:sz w:val="26"/>
      <w:szCs w:val="26"/>
    </w:rPr>
  </w:style>
  <w:style w:type="character" w:customStyle="1" w:styleId="CardTagChar">
    <w:name w:val="Card Tag Char"/>
    <w:rsid w:val="00FF32CE"/>
    <w:rPr>
      <w:rFonts w:ascii="Arial Narrow" w:hAnsi="Arial Narrow" w:hint="default"/>
      <w:b/>
      <w:bCs w:val="0"/>
      <w:sz w:val="24"/>
      <w:szCs w:val="24"/>
      <w:lang w:val="en-US" w:eastAsia="en-US" w:bidi="ar-SA"/>
    </w:rPr>
  </w:style>
  <w:style w:type="character" w:customStyle="1" w:styleId="DebateCiteCharCharChar">
    <w:name w:val="Debate Cite Char Char Char"/>
    <w:rsid w:val="00FF32CE"/>
    <w:rPr>
      <w:b/>
      <w:bCs w:val="0"/>
      <w:sz w:val="32"/>
      <w:szCs w:val="32"/>
      <w:lang w:val="en-US" w:eastAsia="en-US" w:bidi="ar-SA"/>
    </w:rPr>
  </w:style>
  <w:style w:type="character" w:customStyle="1" w:styleId="TagChar3">
    <w:name w:val="Tag Char3"/>
    <w:rsid w:val="00FF32CE"/>
    <w:rPr>
      <w:rFonts w:ascii="Palatino Linotype" w:hAnsi="Palatino Linotype" w:hint="default"/>
      <w:b/>
      <w:bCs w:val="0"/>
      <w:sz w:val="24"/>
      <w:szCs w:val="24"/>
      <w:lang w:val="en-US" w:eastAsia="en-US" w:bidi="ar-SA"/>
    </w:rPr>
  </w:style>
  <w:style w:type="character" w:customStyle="1" w:styleId="TagandCiteChar">
    <w:name w:val="Tag and Cite Char"/>
    <w:rsid w:val="00FF32CE"/>
    <w:rPr>
      <w:color w:val="333333"/>
      <w:sz w:val="22"/>
      <w:szCs w:val="22"/>
      <w:lang w:val="en-US" w:eastAsia="en-US" w:bidi="ar-SA"/>
    </w:rPr>
  </w:style>
  <w:style w:type="character" w:customStyle="1" w:styleId="Style10ptBold">
    <w:name w:val="Style 10 pt Bold"/>
    <w:rsid w:val="00FF32CE"/>
    <w:rPr>
      <w:b/>
      <w:bCs/>
      <w:sz w:val="20"/>
    </w:rPr>
  </w:style>
  <w:style w:type="character" w:customStyle="1" w:styleId="text9">
    <w:name w:val="text9"/>
    <w:basedOn w:val="DefaultParagraphFont"/>
    <w:rsid w:val="00FF32CE"/>
  </w:style>
  <w:style w:type="character" w:customStyle="1" w:styleId="text21">
    <w:name w:val="text21"/>
    <w:basedOn w:val="DefaultParagraphFont"/>
    <w:rsid w:val="00FF32CE"/>
  </w:style>
  <w:style w:type="character" w:customStyle="1" w:styleId="text19">
    <w:name w:val="text19"/>
    <w:basedOn w:val="DefaultParagraphFont"/>
    <w:rsid w:val="00FF32CE"/>
  </w:style>
  <w:style w:type="character" w:customStyle="1" w:styleId="term2">
    <w:name w:val="term2"/>
    <w:rsid w:val="00FF32CE"/>
    <w:rPr>
      <w:b/>
      <w:bCs/>
    </w:rPr>
  </w:style>
  <w:style w:type="character" w:customStyle="1" w:styleId="pmterms12">
    <w:name w:val="pmterms12"/>
    <w:rsid w:val="00FF32CE"/>
    <w:rPr>
      <w:b/>
      <w:bCs/>
      <w:i w:val="0"/>
      <w:iCs w:val="0"/>
      <w:color w:val="000000"/>
    </w:rPr>
  </w:style>
  <w:style w:type="character" w:customStyle="1" w:styleId="ToReadChar">
    <w:name w:val="To Read Char"/>
    <w:rsid w:val="00FF32CE"/>
    <w:rPr>
      <w:rFonts w:ascii="Verdana" w:hAnsi="Verdana" w:hint="default"/>
      <w:b/>
      <w:bCs w:val="0"/>
      <w:szCs w:val="24"/>
      <w:u w:val="single"/>
      <w:lang w:val="en-US" w:eastAsia="en-US" w:bidi="ar-SA"/>
    </w:rPr>
  </w:style>
  <w:style w:type="character" w:customStyle="1" w:styleId="ToReadCharChar">
    <w:name w:val="To Read Char Char"/>
    <w:rsid w:val="00FF32CE"/>
    <w:rPr>
      <w:rFonts w:ascii="Verdana" w:hAnsi="Verdana" w:hint="default"/>
      <w:b/>
      <w:bCs w:val="0"/>
      <w:szCs w:val="24"/>
      <w:u w:val="single"/>
      <w:lang w:val="en-US" w:eastAsia="en-US" w:bidi="ar-SA"/>
    </w:rPr>
  </w:style>
  <w:style w:type="character" w:customStyle="1" w:styleId="bio">
    <w:name w:val="bio"/>
    <w:basedOn w:val="DefaultParagraphFont"/>
    <w:rsid w:val="00FF32CE"/>
  </w:style>
  <w:style w:type="character" w:customStyle="1" w:styleId="storytextstyle">
    <w:name w:val="storytextstyle"/>
    <w:basedOn w:val="DefaultParagraphFont"/>
    <w:rsid w:val="00FF32CE"/>
  </w:style>
  <w:style w:type="character" w:customStyle="1" w:styleId="cardunderlinedCharChar">
    <w:name w:val="card underlined Char Char"/>
    <w:rsid w:val="00FF32CE"/>
    <w:rPr>
      <w:rFonts w:ascii="Arial" w:hAnsi="Arial" w:cs="Arial" w:hint="default"/>
      <w:sz w:val="22"/>
      <w:szCs w:val="24"/>
      <w:u w:val="single"/>
      <w:lang w:val="en-US" w:eastAsia="en-US" w:bidi="ar-SA"/>
    </w:rPr>
  </w:style>
  <w:style w:type="character" w:customStyle="1" w:styleId="Style2Char0">
    <w:name w:val="Style2 Char"/>
    <w:rsid w:val="00FF32CE"/>
    <w:rPr>
      <w:rFonts w:ascii="Book Antiqua" w:hAnsi="Book Antiqua" w:hint="default"/>
      <w:u w:val="thick"/>
      <w:lang w:val="en-US" w:eastAsia="en-US" w:bidi="ar-SA"/>
    </w:rPr>
  </w:style>
  <w:style w:type="character" w:customStyle="1" w:styleId="Style2Char1">
    <w:name w:val="Style2 Char1"/>
    <w:rsid w:val="00FF32CE"/>
    <w:rPr>
      <w:rFonts w:ascii="Book Antiqua" w:hAnsi="Book Antiqua" w:hint="default"/>
      <w:szCs w:val="24"/>
      <w:u w:val="thick"/>
      <w:lang w:val="en-US" w:eastAsia="en-US" w:bidi="ar-SA"/>
    </w:rPr>
  </w:style>
  <w:style w:type="character" w:customStyle="1" w:styleId="articlehead21">
    <w:name w:val="articlehead21"/>
    <w:rsid w:val="00FF32CE"/>
    <w:rPr>
      <w:rFonts w:ascii="Arial" w:hAnsi="Arial" w:cs="Arial" w:hint="default"/>
      <w:b/>
      <w:bCs/>
      <w:color w:val="660000"/>
      <w:sz w:val="20"/>
      <w:szCs w:val="20"/>
    </w:rPr>
  </w:style>
  <w:style w:type="character" w:customStyle="1" w:styleId="TagCiteChar1">
    <w:name w:val="Tag/Cite Char1"/>
    <w:rsid w:val="00FF32CE"/>
    <w:rPr>
      <w:b/>
      <w:bCs w:val="0"/>
      <w:lang w:val="en-US" w:eastAsia="en-US" w:bidi="ar-SA"/>
    </w:rPr>
  </w:style>
  <w:style w:type="character" w:customStyle="1" w:styleId="goohl2">
    <w:name w:val="goohl2"/>
    <w:basedOn w:val="DefaultParagraphFont"/>
    <w:rsid w:val="00FF32CE"/>
  </w:style>
  <w:style w:type="character" w:customStyle="1" w:styleId="CardCharChar0">
    <w:name w:val="Card Char Char"/>
    <w:rsid w:val="00FF32CE"/>
    <w:rPr>
      <w:lang w:val="en-US" w:eastAsia="en-US" w:bidi="ar-SA"/>
    </w:rPr>
  </w:style>
  <w:style w:type="character" w:customStyle="1" w:styleId="BriefTitle1Char">
    <w:name w:val="Brief Title 1 Char"/>
    <w:rsid w:val="00FF32CE"/>
    <w:rPr>
      <w:b/>
      <w:bCs w:val="0"/>
      <w:u w:val="single"/>
      <w:lang w:val="en-US" w:eastAsia="en-US" w:bidi="ar-SA"/>
    </w:rPr>
  </w:style>
  <w:style w:type="character" w:customStyle="1" w:styleId="TagCiteCharChar">
    <w:name w:val="Tag/Cite Char Char"/>
    <w:rsid w:val="00FF32CE"/>
    <w:rPr>
      <w:b/>
      <w:bCs w:val="0"/>
      <w:lang w:val="en-US" w:eastAsia="en-US" w:bidi="ar-SA"/>
    </w:rPr>
  </w:style>
  <w:style w:type="character" w:customStyle="1" w:styleId="btx">
    <w:name w:val="btx"/>
    <w:basedOn w:val="DefaultParagraphFont"/>
    <w:rsid w:val="00FF32CE"/>
  </w:style>
  <w:style w:type="character" w:customStyle="1" w:styleId="CardChar1">
    <w:name w:val="Card Char1"/>
    <w:rsid w:val="00FF32CE"/>
    <w:rPr>
      <w:lang w:val="en-US" w:eastAsia="en-US" w:bidi="ar-SA"/>
    </w:rPr>
  </w:style>
  <w:style w:type="character" w:customStyle="1" w:styleId="prodgeneral1">
    <w:name w:val="prodgeneral1"/>
    <w:rsid w:val="00FF32CE"/>
    <w:rPr>
      <w:rFonts w:ascii="Verdana" w:hAnsi="Verdana" w:hint="default"/>
      <w:b w:val="0"/>
      <w:bCs w:val="0"/>
      <w:caps w:val="0"/>
      <w:color w:val="000000"/>
      <w:spacing w:val="0"/>
      <w:sz w:val="16"/>
      <w:szCs w:val="16"/>
    </w:rPr>
  </w:style>
  <w:style w:type="character" w:customStyle="1" w:styleId="summary1">
    <w:name w:val="summary1"/>
    <w:rsid w:val="00FF32CE"/>
    <w:rPr>
      <w:rFonts w:ascii="Arial" w:hAnsi="Arial" w:cs="Arial" w:hint="default"/>
      <w:sz w:val="18"/>
      <w:szCs w:val="18"/>
    </w:rPr>
  </w:style>
  <w:style w:type="character" w:customStyle="1" w:styleId="text3">
    <w:name w:val="text3"/>
    <w:basedOn w:val="DefaultParagraphFont"/>
    <w:rsid w:val="00FF32CE"/>
  </w:style>
  <w:style w:type="character" w:customStyle="1" w:styleId="cardtextsmallChar">
    <w:name w:val="card text small Char"/>
    <w:rsid w:val="00FF32CE"/>
    <w:rPr>
      <w:rFonts w:ascii="Arial Narrow" w:hAnsi="Arial Narrow" w:hint="default"/>
      <w:sz w:val="16"/>
      <w:szCs w:val="24"/>
      <w:lang w:val="en-US" w:eastAsia="en-US" w:bidi="ar-SA"/>
    </w:rPr>
  </w:style>
  <w:style w:type="character" w:customStyle="1" w:styleId="countrytitle1">
    <w:name w:val="countrytitle1"/>
    <w:rsid w:val="00FF32CE"/>
    <w:rPr>
      <w:rFonts w:ascii="Verdana" w:hAnsi="Verdana" w:hint="default"/>
      <w:b/>
      <w:bCs/>
      <w:color w:val="293643"/>
      <w:sz w:val="24"/>
      <w:szCs w:val="24"/>
    </w:rPr>
  </w:style>
  <w:style w:type="character" w:customStyle="1" w:styleId="storyheader1">
    <w:name w:val="storyheader1"/>
    <w:rsid w:val="00FF32CE"/>
    <w:rPr>
      <w:rFonts w:ascii="Verdana" w:hAnsi="Verdana" w:hint="default"/>
      <w:b/>
      <w:bCs/>
      <w:color w:val="000000"/>
      <w:sz w:val="21"/>
      <w:szCs w:val="21"/>
    </w:rPr>
  </w:style>
  <w:style w:type="character" w:customStyle="1" w:styleId="cardunderlinedChar0">
    <w:name w:val="card underlined Char"/>
    <w:rsid w:val="00FF32CE"/>
    <w:rPr>
      <w:rFonts w:ascii="Arial" w:hAnsi="Arial" w:cs="Arial" w:hint="default"/>
      <w:sz w:val="22"/>
      <w:szCs w:val="24"/>
      <w:u w:val="single"/>
      <w:lang w:val="en-US" w:eastAsia="en-US" w:bidi="ar-SA"/>
    </w:rPr>
  </w:style>
  <w:style w:type="character" w:customStyle="1" w:styleId="article1">
    <w:name w:val="article1"/>
    <w:rsid w:val="00FF32CE"/>
    <w:rPr>
      <w:rFonts w:ascii="Verdana" w:hAnsi="Verdana" w:hint="default"/>
      <w:color w:val="333333"/>
      <w:sz w:val="16"/>
      <w:szCs w:val="16"/>
    </w:rPr>
  </w:style>
  <w:style w:type="character" w:customStyle="1" w:styleId="story-posted-date1">
    <w:name w:val="story-posted-date1"/>
    <w:rsid w:val="00FF32C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F32C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F32CE"/>
  </w:style>
  <w:style w:type="character" w:customStyle="1" w:styleId="textmedium">
    <w:name w:val="textmedium"/>
    <w:basedOn w:val="DefaultParagraphFont"/>
    <w:rsid w:val="00FF32CE"/>
  </w:style>
  <w:style w:type="character" w:customStyle="1" w:styleId="citation1">
    <w:name w:val="citation1"/>
    <w:rsid w:val="00FF32CE"/>
    <w:rPr>
      <w:rFonts w:ascii="Verdana" w:hAnsi="Verdana" w:hint="default"/>
      <w:sz w:val="17"/>
      <w:szCs w:val="17"/>
    </w:rPr>
  </w:style>
  <w:style w:type="character" w:customStyle="1" w:styleId="hithighlite">
    <w:name w:val="hithighlite"/>
    <w:basedOn w:val="DefaultParagraphFont"/>
    <w:rsid w:val="00FF32CE"/>
  </w:style>
  <w:style w:type="character" w:customStyle="1" w:styleId="articlecontent">
    <w:name w:val="articlecontent"/>
    <w:basedOn w:val="DefaultParagraphFont"/>
    <w:rsid w:val="00FF32CE"/>
  </w:style>
  <w:style w:type="character" w:customStyle="1" w:styleId="fource1">
    <w:name w:val="fource1"/>
    <w:rsid w:val="00FF32CE"/>
    <w:rPr>
      <w:sz w:val="34"/>
      <w:szCs w:val="34"/>
    </w:rPr>
  </w:style>
  <w:style w:type="character" w:customStyle="1" w:styleId="LanguageStrikeChar">
    <w:name w:val="Language Strike Char"/>
    <w:rsid w:val="00FF32CE"/>
    <w:rPr>
      <w:rFonts w:ascii="Arial Narrow" w:hAnsi="Arial Narrow" w:hint="default"/>
      <w:strike/>
      <w:szCs w:val="24"/>
      <w:lang w:val="en-US" w:eastAsia="en-US" w:bidi="ar-SA"/>
    </w:rPr>
  </w:style>
  <w:style w:type="character" w:customStyle="1" w:styleId="normal11">
    <w:name w:val="normal1"/>
    <w:basedOn w:val="DefaultParagraphFont"/>
    <w:rsid w:val="00FF32CE"/>
  </w:style>
  <w:style w:type="character" w:customStyle="1" w:styleId="ds">
    <w:name w:val="ds"/>
    <w:basedOn w:val="DefaultParagraphFont"/>
    <w:rsid w:val="00FF32CE"/>
  </w:style>
  <w:style w:type="character" w:customStyle="1" w:styleId="UnderliningChar1">
    <w:name w:val="Underlining Char1"/>
    <w:rsid w:val="00FF32CE"/>
    <w:rPr>
      <w:rFonts w:ascii="Arial Narrow" w:hAnsi="Arial Narrow" w:hint="default"/>
      <w:szCs w:val="24"/>
      <w:u w:val="single"/>
      <w:lang w:val="en-US" w:eastAsia="en-US" w:bidi="ar-SA"/>
    </w:rPr>
  </w:style>
  <w:style w:type="character" w:customStyle="1" w:styleId="UnderliningChar2">
    <w:name w:val="Underlining Char2"/>
    <w:rsid w:val="00FF32CE"/>
    <w:rPr>
      <w:rFonts w:ascii="Arial Narrow" w:hAnsi="Arial Narrow" w:hint="default"/>
      <w:szCs w:val="24"/>
      <w:u w:val="single"/>
      <w:lang w:val="en-US" w:eastAsia="en-US" w:bidi="ar-SA"/>
    </w:rPr>
  </w:style>
  <w:style w:type="character" w:customStyle="1" w:styleId="MicroTextChar1">
    <w:name w:val="MicroText Char1"/>
    <w:rsid w:val="00FF32CE"/>
    <w:rPr>
      <w:rFonts w:ascii="Arial Narrow" w:hAnsi="Arial Narrow" w:hint="default"/>
      <w:sz w:val="12"/>
      <w:szCs w:val="24"/>
      <w:lang w:val="en-US" w:eastAsia="en-US" w:bidi="ar-SA"/>
    </w:rPr>
  </w:style>
  <w:style w:type="character" w:customStyle="1" w:styleId="DefaultPara">
    <w:name w:val="Default Para"/>
    <w:rsid w:val="00FF32CE"/>
    <w:rPr>
      <w:sz w:val="20"/>
    </w:rPr>
  </w:style>
  <w:style w:type="character" w:customStyle="1" w:styleId="SYSHYPERTEXT">
    <w:name w:val="SYS_HYPERTEXT"/>
    <w:rsid w:val="00FF32CE"/>
    <w:rPr>
      <w:color w:val="0000FF"/>
      <w:u w:val="single"/>
    </w:rPr>
  </w:style>
  <w:style w:type="character" w:customStyle="1" w:styleId="Hyperlink1">
    <w:name w:val="Hyperlink1"/>
    <w:rsid w:val="00FF32C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F32C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F32CE"/>
    <w:rPr>
      <w:rFonts w:ascii="Arial Narrow" w:hAnsi="Arial Narrow" w:hint="default"/>
      <w:noProof w:val="0"/>
      <w:szCs w:val="24"/>
      <w:u w:val="single"/>
      <w:lang w:val="en-US" w:eastAsia="en-US" w:bidi="ar-SA"/>
    </w:rPr>
  </w:style>
  <w:style w:type="character" w:customStyle="1" w:styleId="BlockHeading1Char">
    <w:name w:val="Block Heading 1 Char"/>
    <w:rsid w:val="00FF32C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F32CE"/>
    <w:rPr>
      <w:b/>
      <w:bCs w:val="0"/>
      <w:sz w:val="24"/>
      <w:szCs w:val="24"/>
      <w:u w:val="single"/>
      <w:lang w:val="en-US" w:eastAsia="en-US" w:bidi="ar-SA"/>
    </w:rPr>
  </w:style>
  <w:style w:type="character" w:customStyle="1" w:styleId="StyleTagTimesNewRomanChar">
    <w:name w:val="Style Tag + Times New Roman Char"/>
    <w:rsid w:val="00FF32C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F32CE"/>
    <w:rPr>
      <w:rFonts w:ascii="Arial Narrow" w:hAnsi="Arial Narrow" w:cs="Arial" w:hint="default"/>
      <w:b/>
      <w:bCs/>
      <w:iCs/>
      <w:sz w:val="24"/>
      <w:szCs w:val="28"/>
      <w:lang w:val="en-US" w:eastAsia="en-US" w:bidi="ar-SA"/>
    </w:rPr>
  </w:style>
  <w:style w:type="character" w:customStyle="1" w:styleId="UnderliningCharChar">
    <w:name w:val="Underlining Char Char"/>
    <w:rsid w:val="00FF32CE"/>
    <w:rPr>
      <w:rFonts w:ascii="Arial Narrow" w:hAnsi="Arial Narrow" w:hint="default"/>
      <w:szCs w:val="24"/>
      <w:u w:val="single"/>
      <w:lang w:val="en-US" w:eastAsia="en-US" w:bidi="ar-SA"/>
    </w:rPr>
  </w:style>
  <w:style w:type="character" w:customStyle="1" w:styleId="StyleArialNarrow12ptBold">
    <w:name w:val="Style Arial Narrow 12 pt Bold"/>
    <w:rsid w:val="00FF32CE"/>
    <w:rPr>
      <w:rFonts w:ascii="Arial Narrow" w:hAnsi="Arial Narrow" w:hint="default"/>
      <w:b/>
      <w:bCs/>
      <w:sz w:val="24"/>
    </w:rPr>
  </w:style>
  <w:style w:type="character" w:customStyle="1" w:styleId="Style1CharChar">
    <w:name w:val="Style1 Char Char"/>
    <w:rsid w:val="00FF32C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F32C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F32CE"/>
    <w:rPr>
      <w:noProof w:val="0"/>
      <w:u w:val="single"/>
      <w:lang w:val="en-US" w:eastAsia="en-US" w:bidi="ar-SA"/>
    </w:rPr>
  </w:style>
  <w:style w:type="character" w:customStyle="1" w:styleId="UnderlinedCharChar1">
    <w:name w:val="Underlined Char Char1"/>
    <w:rsid w:val="00FF32CE"/>
    <w:rPr>
      <w:rFonts w:ascii="Bell MT" w:eastAsia="Times New Roman" w:hAnsi="Bell MT" w:hint="default"/>
      <w:bCs/>
      <w:iCs/>
      <w:sz w:val="22"/>
      <w:u w:val="single"/>
    </w:rPr>
  </w:style>
  <w:style w:type="character" w:customStyle="1" w:styleId="Heading2CharChar2">
    <w:name w:val="Heading 2 Char Char2"/>
    <w:rsid w:val="00FF32CE"/>
    <w:rPr>
      <w:rFonts w:ascii="Arial" w:hAnsi="Arial" w:cs="Arial" w:hint="default"/>
      <w:b/>
      <w:bCs/>
      <w:iCs/>
      <w:sz w:val="22"/>
      <w:szCs w:val="28"/>
      <w:lang w:val="en-US" w:eastAsia="en-US" w:bidi="ar-SA"/>
    </w:rPr>
  </w:style>
  <w:style w:type="character" w:customStyle="1" w:styleId="doctitle">
    <w:name w:val="doctitle"/>
    <w:rsid w:val="00FF32CE"/>
  </w:style>
  <w:style w:type="character" w:customStyle="1" w:styleId="cardtext-underlined0">
    <w:name w:val="card text- underlined"/>
    <w:rsid w:val="00FF32CE"/>
    <w:rPr>
      <w:rFonts w:ascii="Garamond" w:hAnsi="Garamond" w:hint="default"/>
      <w:u w:val="single"/>
    </w:rPr>
  </w:style>
  <w:style w:type="character" w:customStyle="1" w:styleId="BodyText1">
    <w:name w:val="Body Text1"/>
    <w:basedOn w:val="DefaultParagraphFont"/>
    <w:rsid w:val="00FF32C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F32CE"/>
  </w:style>
  <w:style w:type="character" w:customStyle="1" w:styleId="BriefTitleChar">
    <w:name w:val="Brief Title Char"/>
    <w:basedOn w:val="DefaultParagraphFont"/>
    <w:rsid w:val="00FF32CE"/>
    <w:rPr>
      <w:b/>
      <w:bCs w:val="0"/>
      <w:sz w:val="24"/>
      <w:szCs w:val="24"/>
      <w:u w:val="single"/>
      <w:lang w:val="en-US" w:eastAsia="en-US" w:bidi="ar-SA"/>
    </w:rPr>
  </w:style>
  <w:style w:type="character" w:customStyle="1" w:styleId="BriefTitle2Char">
    <w:name w:val="Brief Title 2 Char"/>
    <w:basedOn w:val="BriefTitleChar"/>
    <w:rsid w:val="00FF32C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F32C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F32CE"/>
    <w:rPr>
      <w:rFonts w:ascii="Georgia" w:hAnsi="Georgia" w:hint="default"/>
      <w:b/>
      <w:bCs w:val="0"/>
      <w:sz w:val="24"/>
    </w:rPr>
  </w:style>
  <w:style w:type="character" w:customStyle="1" w:styleId="Emphasis20">
    <w:name w:val="Emphasis 2"/>
    <w:uiPriority w:val="1"/>
    <w:qFormat/>
    <w:rsid w:val="00FF32C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F32CE"/>
    <w:rPr>
      <w:rFonts w:ascii="AGaramond" w:hAnsi="AGaramond" w:cs="AGaramond" w:hint="default"/>
      <w:color w:val="211D1E"/>
      <w:sz w:val="14"/>
      <w:szCs w:val="14"/>
    </w:rPr>
  </w:style>
  <w:style w:type="character" w:customStyle="1" w:styleId="CharacterStyle2">
    <w:name w:val="Character Style 2"/>
    <w:uiPriority w:val="99"/>
    <w:rsid w:val="00FF32CE"/>
    <w:rPr>
      <w:sz w:val="20"/>
      <w:szCs w:val="20"/>
    </w:rPr>
  </w:style>
  <w:style w:type="character" w:customStyle="1" w:styleId="cross-head">
    <w:name w:val="cross-head"/>
    <w:rsid w:val="00FF32CE"/>
  </w:style>
  <w:style w:type="character" w:customStyle="1" w:styleId="dateline">
    <w:name w:val="dateline"/>
    <w:rsid w:val="00FF32CE"/>
  </w:style>
  <w:style w:type="character" w:customStyle="1" w:styleId="Subtitle1">
    <w:name w:val="Subtitle1"/>
    <w:rsid w:val="00FF32CE"/>
  </w:style>
  <w:style w:type="character" w:customStyle="1" w:styleId="metaorigin">
    <w:name w:val="meta_origin"/>
    <w:rsid w:val="00FF32CE"/>
  </w:style>
  <w:style w:type="character" w:customStyle="1" w:styleId="mandelbrotrefrag">
    <w:name w:val="mandelbrot_refrag"/>
    <w:rsid w:val="00FF32CE"/>
  </w:style>
  <w:style w:type="character" w:customStyle="1" w:styleId="eminfo">
    <w:name w:val="eminfo"/>
    <w:rsid w:val="00FF32CE"/>
  </w:style>
  <w:style w:type="character" w:customStyle="1" w:styleId="emhighlight">
    <w:name w:val="emhighlight"/>
    <w:rsid w:val="00FF32CE"/>
  </w:style>
  <w:style w:type="character" w:customStyle="1" w:styleId="name">
    <w:name w:val="name"/>
    <w:rsid w:val="00FF32CE"/>
  </w:style>
  <w:style w:type="character" w:customStyle="1" w:styleId="tkrname">
    <w:name w:val="tkrname"/>
    <w:rsid w:val="00FF32CE"/>
  </w:style>
  <w:style w:type="character" w:customStyle="1" w:styleId="tkrchange">
    <w:name w:val="tkrchange"/>
    <w:rsid w:val="00FF32CE"/>
  </w:style>
  <w:style w:type="character" w:customStyle="1" w:styleId="source-org">
    <w:name w:val="source-org"/>
    <w:rsid w:val="00FF32CE"/>
  </w:style>
  <w:style w:type="character" w:customStyle="1" w:styleId="updated">
    <w:name w:val="updated"/>
    <w:rsid w:val="00FF32CE"/>
  </w:style>
  <w:style w:type="character" w:customStyle="1" w:styleId="last">
    <w:name w:val="last"/>
    <w:rsid w:val="00FF32CE"/>
  </w:style>
  <w:style w:type="character" w:customStyle="1" w:styleId="Style11ptBoldUnderline1">
    <w:name w:val="Style 11 pt Bold Underline1"/>
    <w:rsid w:val="00FF32CE"/>
    <w:rPr>
      <w:b/>
      <w:bCs/>
      <w:sz w:val="20"/>
      <w:u w:val="single"/>
    </w:rPr>
  </w:style>
  <w:style w:type="character" w:customStyle="1" w:styleId="StyleStyleunderlineBold11pt">
    <w:name w:val="Style Style underline + Bold + 11 pt"/>
    <w:rsid w:val="00FF32CE"/>
    <w:rPr>
      <w:bCs/>
      <w:sz w:val="20"/>
      <w:u w:val="single"/>
    </w:rPr>
  </w:style>
  <w:style w:type="character" w:customStyle="1" w:styleId="StyleunderlineAsianTimesNewRomanBold">
    <w:name w:val="Style underline + (Asian) Times New Roman Bold"/>
    <w:rsid w:val="00FF32C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F32CE"/>
    <w:rPr>
      <w:b/>
      <w:bCs/>
      <w:sz w:val="20"/>
      <w:u w:val="single"/>
      <w:bdr w:val="single" w:sz="4" w:space="0" w:color="auto" w:frame="1"/>
    </w:rPr>
  </w:style>
  <w:style w:type="character" w:customStyle="1" w:styleId="A5">
    <w:name w:val="A5"/>
    <w:uiPriority w:val="99"/>
    <w:rsid w:val="00FF32CE"/>
    <w:rPr>
      <w:rFonts w:ascii="Times New Roman" w:hAnsi="Times New Roman" w:cs="Times New Roman" w:hint="default"/>
      <w:color w:val="000000"/>
      <w:sz w:val="13"/>
      <w:szCs w:val="13"/>
    </w:rPr>
  </w:style>
  <w:style w:type="character" w:customStyle="1" w:styleId="quotepeekbase">
    <w:name w:val="quotepeekbase"/>
    <w:rsid w:val="00FF32CE"/>
  </w:style>
  <w:style w:type="character" w:customStyle="1" w:styleId="cardChar10">
    <w:name w:val="card Char1"/>
    <w:rsid w:val="00FF32CE"/>
    <w:rPr>
      <w:rFonts w:ascii="Calibri" w:eastAsia="Calibri" w:hAnsi="Calibri" w:cs="Calibri" w:hint="default"/>
      <w:sz w:val="24"/>
      <w:szCs w:val="22"/>
      <w:lang w:val="x-none" w:eastAsia="x-none"/>
    </w:rPr>
  </w:style>
  <w:style w:type="character" w:customStyle="1" w:styleId="NormalCard">
    <w:name w:val="Normal Card"/>
    <w:uiPriority w:val="1"/>
    <w:qFormat/>
    <w:rsid w:val="00FF32CE"/>
    <w:rPr>
      <w:rFonts w:ascii="Times New Roman" w:hAnsi="Times New Roman" w:cs="Times New Roman" w:hint="default"/>
      <w:sz w:val="24"/>
    </w:rPr>
  </w:style>
  <w:style w:type="character" w:customStyle="1" w:styleId="HighlightedUnderline0">
    <w:name w:val="Highlighted Underline"/>
    <w:uiPriority w:val="1"/>
    <w:qFormat/>
    <w:rsid w:val="00FF32C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F32CE"/>
    <w:rPr>
      <w:rFonts w:ascii="Times New Roman" w:hAnsi="Times New Roman" w:cs="Times New Roman" w:hint="default"/>
      <w:sz w:val="16"/>
      <w:szCs w:val="16"/>
    </w:rPr>
  </w:style>
  <w:style w:type="character" w:customStyle="1" w:styleId="timebox">
    <w:name w:val="timebox"/>
    <w:rsid w:val="00FF32CE"/>
  </w:style>
  <w:style w:type="character" w:customStyle="1" w:styleId="Heading2Subtext">
    <w:name w:val="Heading 2 Subtext"/>
    <w:rsid w:val="00FF32CE"/>
    <w:rPr>
      <w:rFonts w:ascii="Times New Roman" w:hAnsi="Times New Roman" w:cs="Times New Roman" w:hint="default"/>
      <w:sz w:val="16"/>
    </w:rPr>
  </w:style>
  <w:style w:type="character" w:customStyle="1" w:styleId="-SmallText-">
    <w:name w:val="-Small Text-"/>
    <w:rsid w:val="00FF32CE"/>
    <w:rPr>
      <w:rFonts w:ascii="Garamond" w:hAnsi="Garamond" w:hint="default"/>
      <w:sz w:val="16"/>
    </w:rPr>
  </w:style>
  <w:style w:type="character" w:customStyle="1" w:styleId="label">
    <w:name w:val="label"/>
    <w:rsid w:val="00FF32CE"/>
  </w:style>
  <w:style w:type="character" w:customStyle="1" w:styleId="BoldUnderlineCharChar">
    <w:name w:val="BoldUnderline Char Char"/>
    <w:rsid w:val="00FF32C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F32CE"/>
  </w:style>
  <w:style w:type="character" w:customStyle="1" w:styleId="FontStyle477">
    <w:name w:val="Font Style477"/>
    <w:basedOn w:val="DefaultParagraphFont"/>
    <w:uiPriority w:val="99"/>
    <w:rsid w:val="00FF32CE"/>
    <w:rPr>
      <w:rFonts w:ascii="Times New Roman" w:hAnsi="Times New Roman" w:cs="Times New Roman" w:hint="default"/>
      <w:sz w:val="18"/>
      <w:szCs w:val="18"/>
    </w:rPr>
  </w:style>
  <w:style w:type="character" w:customStyle="1" w:styleId="FontStyle505">
    <w:name w:val="Font Style505"/>
    <w:basedOn w:val="DefaultParagraphFont"/>
    <w:uiPriority w:val="99"/>
    <w:rsid w:val="00FF32CE"/>
    <w:rPr>
      <w:rFonts w:ascii="Times New Roman" w:hAnsi="Times New Roman" w:cs="Times New Roman" w:hint="default"/>
      <w:sz w:val="18"/>
      <w:szCs w:val="18"/>
    </w:rPr>
  </w:style>
  <w:style w:type="character" w:customStyle="1" w:styleId="FontStyle514">
    <w:name w:val="Font Style514"/>
    <w:basedOn w:val="DefaultParagraphFont"/>
    <w:uiPriority w:val="99"/>
    <w:rsid w:val="00FF32CE"/>
    <w:rPr>
      <w:rFonts w:ascii="Times New Roman" w:hAnsi="Times New Roman" w:cs="Times New Roman" w:hint="default"/>
      <w:sz w:val="14"/>
      <w:szCs w:val="14"/>
    </w:rPr>
  </w:style>
  <w:style w:type="character" w:customStyle="1" w:styleId="FontStyle500">
    <w:name w:val="Font Style500"/>
    <w:basedOn w:val="DefaultParagraphFont"/>
    <w:uiPriority w:val="99"/>
    <w:rsid w:val="00FF32CE"/>
    <w:rPr>
      <w:rFonts w:ascii="Times New Roman" w:hAnsi="Times New Roman" w:cs="Times New Roman" w:hint="default"/>
      <w:b/>
      <w:bCs/>
      <w:sz w:val="16"/>
      <w:szCs w:val="16"/>
    </w:rPr>
  </w:style>
  <w:style w:type="character" w:customStyle="1" w:styleId="CardCite1">
    <w:name w:val="CardCite1"/>
    <w:qFormat/>
    <w:rsid w:val="00FF32C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F32C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F32CE"/>
    <w:rPr>
      <w:rFonts w:ascii="Times New Roman" w:hAnsi="Times New Roman" w:cs="Times New Roman" w:hint="default"/>
      <w:b/>
      <w:bCs/>
      <w:sz w:val="22"/>
      <w:szCs w:val="22"/>
    </w:rPr>
  </w:style>
  <w:style w:type="character" w:customStyle="1" w:styleId="CharacterStyle3">
    <w:name w:val="Character Style 3"/>
    <w:uiPriority w:val="99"/>
    <w:rsid w:val="00FF32CE"/>
    <w:rPr>
      <w:rFonts w:ascii="Bookman Old Style" w:hAnsi="Bookman Old Style" w:cs="Bookman Old Style" w:hint="default"/>
      <w:spacing w:val="-5"/>
      <w:sz w:val="18"/>
      <w:szCs w:val="18"/>
    </w:rPr>
  </w:style>
  <w:style w:type="character" w:customStyle="1" w:styleId="Style8pt1">
    <w:name w:val="Style 8 pt1"/>
    <w:rsid w:val="00FF32CE"/>
    <w:rPr>
      <w:rFonts w:ascii="Georgia" w:hAnsi="Georgia" w:hint="default"/>
      <w:sz w:val="16"/>
    </w:rPr>
  </w:style>
  <w:style w:type="character" w:customStyle="1" w:styleId="UnderlineStyleChar7">
    <w:name w:val="Underline Style Char7"/>
    <w:rsid w:val="00FF32CE"/>
    <w:rPr>
      <w:rFonts w:ascii="Garamond" w:hAnsi="Garamond" w:hint="default"/>
      <w:sz w:val="22"/>
      <w:szCs w:val="24"/>
      <w:u w:val="single"/>
      <w:lang w:val="en-US" w:eastAsia="en-US" w:bidi="ar-SA"/>
    </w:rPr>
  </w:style>
  <w:style w:type="character" w:customStyle="1" w:styleId="StyleArial6ptBold">
    <w:name w:val="Style Arial 6 pt Bold"/>
    <w:rsid w:val="00FF32CE"/>
    <w:rPr>
      <w:rFonts w:ascii="Arial" w:hAnsi="Arial" w:cs="Arial" w:hint="default"/>
      <w:bCs/>
      <w:sz w:val="12"/>
    </w:rPr>
  </w:style>
  <w:style w:type="character" w:customStyle="1" w:styleId="Heading2Char5">
    <w:name w:val="Heading 2 Char5"/>
    <w:rsid w:val="00FF32CE"/>
    <w:rPr>
      <w:rFonts w:ascii="Garamond" w:hAnsi="Garamond" w:cs="Arial" w:hint="default"/>
      <w:b/>
      <w:bCs/>
      <w:iCs/>
      <w:sz w:val="24"/>
      <w:szCs w:val="28"/>
      <w:lang w:val="en-US" w:eastAsia="en-US" w:bidi="ar-SA"/>
    </w:rPr>
  </w:style>
  <w:style w:type="character" w:customStyle="1" w:styleId="TagGreg">
    <w:name w:val="TagGreg"/>
    <w:uiPriority w:val="1"/>
    <w:qFormat/>
    <w:rsid w:val="00FF32CE"/>
    <w:rPr>
      <w:b/>
      <w:bCs w:val="0"/>
      <w:sz w:val="24"/>
    </w:rPr>
  </w:style>
  <w:style w:type="character" w:customStyle="1" w:styleId="StyleDebateUnderline10pt">
    <w:name w:val="Style Debate Underline + 10 pt"/>
    <w:rsid w:val="00FF32CE"/>
    <w:rPr>
      <w:rFonts w:ascii="Times New Roman" w:hAnsi="Times New Roman" w:cs="Times New Roman" w:hint="default"/>
      <w:sz w:val="20"/>
      <w:szCs w:val="20"/>
      <w:u w:val="single"/>
    </w:rPr>
  </w:style>
  <w:style w:type="character" w:customStyle="1" w:styleId="underlinedCharChar0">
    <w:name w:val="underlined Char Char"/>
    <w:locked/>
    <w:rsid w:val="00FF32CE"/>
    <w:rPr>
      <w:u w:val="single"/>
    </w:rPr>
  </w:style>
  <w:style w:type="character" w:customStyle="1" w:styleId="SourceBold">
    <w:name w:val="Source Bold"/>
    <w:rsid w:val="00FF32CE"/>
    <w:rPr>
      <w:rFonts w:ascii="Arial Narrow" w:hAnsi="Arial Narrow" w:hint="default"/>
      <w:b/>
      <w:bCs w:val="0"/>
      <w:strike w:val="0"/>
      <w:dstrike w:val="0"/>
      <w:sz w:val="24"/>
      <w:u w:val="none"/>
      <w:effect w:val="none"/>
    </w:rPr>
  </w:style>
  <w:style w:type="character" w:customStyle="1" w:styleId="2xBoldUnderline">
    <w:name w:val="2x_Bold_Underline"/>
    <w:rsid w:val="00FF32CE"/>
    <w:rPr>
      <w:b/>
      <w:bCs/>
      <w:sz w:val="24"/>
      <w:u w:val="thick"/>
    </w:rPr>
  </w:style>
  <w:style w:type="character" w:customStyle="1" w:styleId="Dottedunderline">
    <w:name w:val="Dotted underline"/>
    <w:rsid w:val="00FF32CE"/>
    <w:rPr>
      <w:u w:val="dotted"/>
    </w:rPr>
  </w:style>
  <w:style w:type="character" w:customStyle="1" w:styleId="readChar">
    <w:name w:val="read Char"/>
    <w:rsid w:val="00FF32CE"/>
    <w:rPr>
      <w:szCs w:val="22"/>
      <w:u w:val="single"/>
      <w:lang w:val="en-US" w:eastAsia="en-US" w:bidi="ar-SA"/>
    </w:rPr>
  </w:style>
  <w:style w:type="character" w:customStyle="1" w:styleId="underlining0">
    <w:name w:val="underlining"/>
    <w:rsid w:val="00FF32CE"/>
    <w:rPr>
      <w:u w:val="single"/>
    </w:rPr>
  </w:style>
  <w:style w:type="character" w:customStyle="1" w:styleId="btitle">
    <w:name w:val="btitle"/>
    <w:rsid w:val="00FF32CE"/>
  </w:style>
  <w:style w:type="character" w:customStyle="1" w:styleId="green">
    <w:name w:val="green"/>
    <w:rsid w:val="00FF32CE"/>
  </w:style>
  <w:style w:type="character" w:customStyle="1" w:styleId="BodyText20">
    <w:name w:val="Body Text2"/>
    <w:rsid w:val="00FF32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F32C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F32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F32C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F32C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F32C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F32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F32CE"/>
    <w:rPr>
      <w:rFonts w:ascii="Sylfaen" w:hAnsi="Sylfaen" w:cs="Sylfaen" w:hint="default"/>
      <w:i/>
      <w:iCs/>
      <w:strike w:val="0"/>
      <w:dstrike w:val="0"/>
      <w:sz w:val="19"/>
      <w:szCs w:val="19"/>
      <w:u w:val="none"/>
      <w:effect w:val="none"/>
      <w:shd w:val="clear" w:color="auto" w:fill="FFFFFF"/>
    </w:rPr>
  </w:style>
  <w:style w:type="character" w:customStyle="1" w:styleId="1">
    <w:name w:val="1"/>
    <w:rsid w:val="00FF32CE"/>
    <w:rPr>
      <w:rFonts w:ascii="Arial" w:hAnsi="Arial" w:cs="Arial" w:hint="default"/>
      <w:bCs/>
      <w:sz w:val="20"/>
      <w:u w:val="single"/>
      <w:lang w:val="en-US" w:eastAsia="en-US" w:bidi="ar-SA"/>
    </w:rPr>
  </w:style>
  <w:style w:type="character" w:customStyle="1" w:styleId="CharChar31">
    <w:name w:val="Char Char31"/>
    <w:rsid w:val="00FF32CE"/>
    <w:rPr>
      <w:rFonts w:ascii="Arial" w:hAnsi="Arial" w:cs="Arial" w:hint="default"/>
      <w:b/>
      <w:bCs/>
      <w:iCs/>
      <w:lang w:val="en-US" w:eastAsia="en-US" w:bidi="ar-SA"/>
    </w:rPr>
  </w:style>
  <w:style w:type="character" w:customStyle="1" w:styleId="Subtitle2">
    <w:name w:val="Subtitle2"/>
    <w:rsid w:val="00FF32CE"/>
  </w:style>
  <w:style w:type="character" w:customStyle="1" w:styleId="drop">
    <w:name w:val="drop"/>
    <w:rsid w:val="00FF32CE"/>
  </w:style>
  <w:style w:type="character" w:customStyle="1" w:styleId="bioline">
    <w:name w:val="bioline"/>
    <w:rsid w:val="00FF32CE"/>
  </w:style>
  <w:style w:type="character" w:customStyle="1" w:styleId="articletitle0">
    <w:name w:val="article_title"/>
    <w:rsid w:val="00FF32CE"/>
  </w:style>
  <w:style w:type="character" w:customStyle="1" w:styleId="A4">
    <w:name w:val="A4"/>
    <w:uiPriority w:val="99"/>
    <w:rsid w:val="00FF32CE"/>
    <w:rPr>
      <w:color w:val="000000"/>
    </w:rPr>
  </w:style>
  <w:style w:type="character" w:customStyle="1" w:styleId="s2">
    <w:name w:val="s2"/>
    <w:rsid w:val="00FF32CE"/>
  </w:style>
  <w:style w:type="character" w:customStyle="1" w:styleId="s4">
    <w:name w:val="s4"/>
    <w:rsid w:val="00FF32CE"/>
  </w:style>
  <w:style w:type="character" w:customStyle="1" w:styleId="s5">
    <w:name w:val="s5"/>
    <w:rsid w:val="00FF32CE"/>
  </w:style>
  <w:style w:type="character" w:customStyle="1" w:styleId="cap">
    <w:name w:val="cap"/>
    <w:rsid w:val="00FF32CE"/>
  </w:style>
  <w:style w:type="character" w:customStyle="1" w:styleId="rightsnotice">
    <w:name w:val="rightsnotice"/>
    <w:rsid w:val="00FF32CE"/>
  </w:style>
  <w:style w:type="character" w:customStyle="1" w:styleId="Caption1">
    <w:name w:val="Caption1"/>
    <w:rsid w:val="00FF32CE"/>
  </w:style>
  <w:style w:type="character" w:customStyle="1" w:styleId="credit">
    <w:name w:val="credit"/>
    <w:rsid w:val="00FF32CE"/>
  </w:style>
  <w:style w:type="character" w:customStyle="1" w:styleId="scaps">
    <w:name w:val="scaps"/>
    <w:rsid w:val="00FF32CE"/>
  </w:style>
  <w:style w:type="character" w:customStyle="1" w:styleId="current-article">
    <w:name w:val="current-article"/>
    <w:rsid w:val="00FF32CE"/>
  </w:style>
  <w:style w:type="character" w:customStyle="1" w:styleId="related-current-indicator">
    <w:name w:val="related-current-indicator"/>
    <w:rsid w:val="00FF32CE"/>
  </w:style>
  <w:style w:type="character" w:customStyle="1" w:styleId="bylclear">
    <w:name w:val="bylclear"/>
    <w:rsid w:val="00FF32CE"/>
  </w:style>
  <w:style w:type="character" w:customStyle="1" w:styleId="timestamp">
    <w:name w:val="timestamp"/>
    <w:rsid w:val="00FF32CE"/>
  </w:style>
  <w:style w:type="character" w:customStyle="1" w:styleId="comments">
    <w:name w:val="comments"/>
    <w:rsid w:val="00FF32CE"/>
  </w:style>
  <w:style w:type="character" w:customStyle="1" w:styleId="essaytext">
    <w:name w:val="essaytext"/>
    <w:rsid w:val="00FF32CE"/>
  </w:style>
  <w:style w:type="character" w:customStyle="1" w:styleId="username">
    <w:name w:val="username"/>
    <w:rsid w:val="00FF32CE"/>
  </w:style>
  <w:style w:type="character" w:customStyle="1" w:styleId="toplinks">
    <w:name w:val="toplinks"/>
    <w:rsid w:val="00FF32CE"/>
  </w:style>
  <w:style w:type="character" w:customStyle="1" w:styleId="A3">
    <w:name w:val="A3"/>
    <w:uiPriority w:val="99"/>
    <w:rsid w:val="00FF32CE"/>
    <w:rPr>
      <w:rFonts w:ascii="Perpetua" w:hAnsi="Perpetua" w:cs="Perpetua" w:hint="default"/>
      <w:color w:val="000000"/>
      <w:sz w:val="15"/>
      <w:szCs w:val="15"/>
    </w:rPr>
  </w:style>
  <w:style w:type="character" w:customStyle="1" w:styleId="see">
    <w:name w:val="see"/>
    <w:rsid w:val="00FF32CE"/>
  </w:style>
  <w:style w:type="character" w:customStyle="1" w:styleId="first-letter">
    <w:name w:val="first-letter"/>
    <w:rsid w:val="00FF32CE"/>
  </w:style>
  <w:style w:type="character" w:customStyle="1" w:styleId="focusparagraph">
    <w:name w:val="focusparagraph"/>
    <w:rsid w:val="00FF32CE"/>
  </w:style>
  <w:style w:type="character" w:customStyle="1" w:styleId="lightblue">
    <w:name w:val="lightblue"/>
    <w:rsid w:val="00FF32CE"/>
  </w:style>
  <w:style w:type="character" w:customStyle="1" w:styleId="StyleUnderlineCharChar9pt">
    <w:name w:val="Style Underline Char Char + 9 pt"/>
    <w:rsid w:val="00FF32C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F32CE"/>
  </w:style>
  <w:style w:type="character" w:customStyle="1" w:styleId="Title10">
    <w:name w:val="Title1"/>
    <w:rsid w:val="00FF32CE"/>
  </w:style>
  <w:style w:type="character" w:customStyle="1" w:styleId="BoldandUnderlineCharCharCharChar">
    <w:name w:val="Bold and Underline Char Char Char Char"/>
    <w:rsid w:val="00FF32CE"/>
    <w:rPr>
      <w:b/>
      <w:bCs w:val="0"/>
      <w:noProof w:val="0"/>
      <w:u w:val="single"/>
      <w:lang w:val="en-US" w:eastAsia="en-US" w:bidi="ar-SA"/>
    </w:rPr>
  </w:style>
  <w:style w:type="character" w:customStyle="1" w:styleId="FontStyle29">
    <w:name w:val="Font Style29"/>
    <w:uiPriority w:val="99"/>
    <w:rsid w:val="00FF32CE"/>
    <w:rPr>
      <w:rFonts w:ascii="Arial" w:hAnsi="Arial" w:cs="Arial" w:hint="default"/>
      <w:sz w:val="14"/>
      <w:szCs w:val="14"/>
    </w:rPr>
  </w:style>
  <w:style w:type="character" w:customStyle="1" w:styleId="CardsUnderlined">
    <w:name w:val="Cards Underlined"/>
    <w:rsid w:val="00FF32CE"/>
    <w:rPr>
      <w:rFonts w:ascii="Helvetica" w:hAnsi="Helvetica" w:cs="Helvetica" w:hint="default"/>
      <w:sz w:val="22"/>
      <w:szCs w:val="24"/>
      <w:u w:val="thick"/>
    </w:rPr>
  </w:style>
  <w:style w:type="character" w:customStyle="1" w:styleId="titles">
    <w:name w:val="titles"/>
    <w:rsid w:val="00FF32CE"/>
  </w:style>
  <w:style w:type="character" w:customStyle="1" w:styleId="articletext0">
    <w:name w:val="article_text"/>
    <w:rsid w:val="00FF32CE"/>
  </w:style>
  <w:style w:type="character" w:customStyle="1" w:styleId="contentauthor">
    <w:name w:val="contentauthor"/>
    <w:rsid w:val="00FF32CE"/>
  </w:style>
  <w:style w:type="character" w:customStyle="1" w:styleId="subarticleheader">
    <w:name w:val="subarticleheader"/>
    <w:rsid w:val="00FF32CE"/>
  </w:style>
  <w:style w:type="character" w:customStyle="1" w:styleId="spelle">
    <w:name w:val="spelle"/>
    <w:rsid w:val="00FF32CE"/>
  </w:style>
  <w:style w:type="character" w:customStyle="1" w:styleId="grame">
    <w:name w:val="grame"/>
    <w:rsid w:val="00FF32CE"/>
  </w:style>
  <w:style w:type="character" w:customStyle="1" w:styleId="newstitle1">
    <w:name w:val="newstitle1"/>
    <w:rsid w:val="00FF32CE"/>
  </w:style>
  <w:style w:type="character" w:customStyle="1" w:styleId="copy">
    <w:name w:val="copy"/>
    <w:rsid w:val="00FF32CE"/>
  </w:style>
  <w:style w:type="character" w:customStyle="1" w:styleId="topheadline">
    <w:name w:val="topheadline"/>
    <w:rsid w:val="00FF32CE"/>
  </w:style>
  <w:style w:type="character" w:customStyle="1" w:styleId="Stylereduce27pt">
    <w:name w:val="Style reduce2 + 7 pt"/>
    <w:rsid w:val="00FF32CE"/>
    <w:rPr>
      <w:rFonts w:ascii="Times New Roman" w:hAnsi="Times New Roman" w:cs="Arial" w:hint="default"/>
      <w:color w:val="000000"/>
      <w:sz w:val="14"/>
      <w:szCs w:val="22"/>
    </w:rPr>
  </w:style>
  <w:style w:type="character" w:customStyle="1" w:styleId="srtitle">
    <w:name w:val="srtitle"/>
    <w:rsid w:val="00FF32CE"/>
  </w:style>
  <w:style w:type="character" w:customStyle="1" w:styleId="st1">
    <w:name w:val="st1"/>
    <w:rsid w:val="00FF32CE"/>
  </w:style>
  <w:style w:type="character" w:customStyle="1" w:styleId="StyleStyleGaramond">
    <w:name w:val="Style Style Garamond +"/>
    <w:rsid w:val="00FF32CE"/>
    <w:rPr>
      <w:rFonts w:ascii="Garamond" w:hAnsi="Garamond" w:cs="Times New Roman" w:hint="default"/>
      <w:sz w:val="20"/>
    </w:rPr>
  </w:style>
  <w:style w:type="character" w:customStyle="1" w:styleId="quotechar0">
    <w:name w:val="quotechar"/>
    <w:rsid w:val="00FF32CE"/>
  </w:style>
  <w:style w:type="character" w:customStyle="1" w:styleId="boldunderline0">
    <w:name w:val="boldunderline"/>
    <w:rsid w:val="00FF32CE"/>
  </w:style>
  <w:style w:type="character" w:customStyle="1" w:styleId="A8">
    <w:name w:val="A8"/>
    <w:rsid w:val="00FF32CE"/>
    <w:rPr>
      <w:rFonts w:ascii="Scala" w:hAnsi="Scala" w:cs="Scala" w:hint="default"/>
      <w:color w:val="000000"/>
      <w:sz w:val="15"/>
      <w:szCs w:val="15"/>
    </w:rPr>
  </w:style>
  <w:style w:type="character" w:customStyle="1" w:styleId="A0">
    <w:name w:val="A0"/>
    <w:uiPriority w:val="99"/>
    <w:rsid w:val="00FF32CE"/>
    <w:rPr>
      <w:rFonts w:ascii="Scala" w:hAnsi="Scala" w:cs="Scala" w:hint="default"/>
      <w:color w:val="000000"/>
      <w:sz w:val="16"/>
      <w:szCs w:val="16"/>
    </w:rPr>
  </w:style>
  <w:style w:type="character" w:customStyle="1" w:styleId="Date11">
    <w:name w:val="Date11"/>
    <w:rsid w:val="00FF32CE"/>
  </w:style>
  <w:style w:type="character" w:customStyle="1" w:styleId="Boxout">
    <w:name w:val="Box out"/>
    <w:uiPriority w:val="1"/>
    <w:qFormat/>
    <w:rsid w:val="00FF32CE"/>
    <w:rPr>
      <w:rFonts w:ascii="Tahoma" w:hAnsi="Tahoma" w:cs="Tahoma" w:hint="default"/>
      <w:b/>
      <w:bCs w:val="0"/>
      <w:sz w:val="20"/>
      <w:u w:val="single"/>
      <w:bdr w:val="none" w:sz="0" w:space="0" w:color="auto" w:frame="1"/>
      <w:shd w:val="clear" w:color="auto" w:fill="A9E8F5"/>
    </w:rPr>
  </w:style>
  <w:style w:type="character" w:customStyle="1" w:styleId="metad">
    <w:name w:val="metad"/>
    <w:rsid w:val="00FF32CE"/>
  </w:style>
  <w:style w:type="character" w:customStyle="1" w:styleId="sifr-alternate">
    <w:name w:val="sifr-alternate"/>
    <w:rsid w:val="00FF32CE"/>
  </w:style>
  <w:style w:type="character" w:customStyle="1" w:styleId="justify1">
    <w:name w:val="justify1"/>
    <w:rsid w:val="00FF32CE"/>
  </w:style>
  <w:style w:type="character" w:customStyle="1" w:styleId="artbody1">
    <w:name w:val="art_body1"/>
    <w:rsid w:val="00FF32CE"/>
    <w:rPr>
      <w:rFonts w:ascii="Arial" w:hAnsi="Arial" w:cs="Arial" w:hint="default"/>
    </w:rPr>
  </w:style>
  <w:style w:type="character" w:customStyle="1" w:styleId="A1">
    <w:name w:val="A1"/>
    <w:uiPriority w:val="99"/>
    <w:rsid w:val="00FF32CE"/>
    <w:rPr>
      <w:rFonts w:ascii="Book Antiqua" w:hAnsi="Book Antiqua" w:cs="Book Antiqua" w:hint="default"/>
      <w:color w:val="221E1F"/>
      <w:sz w:val="22"/>
      <w:szCs w:val="22"/>
    </w:rPr>
  </w:style>
  <w:style w:type="character" w:customStyle="1" w:styleId="reality">
    <w:name w:val="reality"/>
    <w:rsid w:val="00FF32CE"/>
  </w:style>
  <w:style w:type="character" w:customStyle="1" w:styleId="text2">
    <w:name w:val="text2"/>
    <w:rsid w:val="00FF32CE"/>
  </w:style>
  <w:style w:type="character" w:customStyle="1" w:styleId="StyleUnderlineChar2CharChar11pt">
    <w:name w:val="Style Underline Char2 Char Char + 11 pt"/>
    <w:rsid w:val="00FF32CE"/>
    <w:rPr>
      <w:rFonts w:ascii="Times New Roman" w:hAnsi="Times New Roman" w:cs="Times New Roman" w:hint="default"/>
      <w:sz w:val="20"/>
      <w:u w:val="single"/>
    </w:rPr>
  </w:style>
  <w:style w:type="character" w:customStyle="1" w:styleId="StyleStyleBoldUnderline11pt">
    <w:name w:val="Style Style Bold Underline + 11 pt"/>
    <w:rsid w:val="00FF32CE"/>
    <w:rPr>
      <w:b/>
      <w:bCs/>
      <w:sz w:val="20"/>
      <w:u w:val="single"/>
    </w:rPr>
  </w:style>
  <w:style w:type="character" w:customStyle="1" w:styleId="articlehead2">
    <w:name w:val="articlehead2"/>
    <w:rsid w:val="00FF32CE"/>
  </w:style>
  <w:style w:type="character" w:customStyle="1" w:styleId="pronset">
    <w:name w:val="pronset"/>
    <w:rsid w:val="00FF32CE"/>
  </w:style>
  <w:style w:type="character" w:customStyle="1" w:styleId="prondelim">
    <w:name w:val="prondelim"/>
    <w:rsid w:val="00FF32CE"/>
  </w:style>
  <w:style w:type="character" w:customStyle="1" w:styleId="prontoggle">
    <w:name w:val="pron_toggle"/>
    <w:rsid w:val="00FF32CE"/>
  </w:style>
  <w:style w:type="character" w:customStyle="1" w:styleId="boldface">
    <w:name w:val="boldface"/>
    <w:rsid w:val="00FF32CE"/>
  </w:style>
  <w:style w:type="character" w:customStyle="1" w:styleId="secondary-bf">
    <w:name w:val="secondary-bf"/>
    <w:rsid w:val="00FF32CE"/>
  </w:style>
  <w:style w:type="table" w:styleId="ColorfulGrid-Accent1">
    <w:name w:val="Colorful Grid Accent 1"/>
    <w:basedOn w:val="TableNormal"/>
    <w:link w:val="ColorfulGrid-Accent1Char"/>
    <w:uiPriority w:val="29"/>
    <w:unhideWhenUsed/>
    <w:rsid w:val="00FF32C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F32CE"/>
    <w:rPr>
      <w:rFonts w:ascii="Times New Roman" w:hAnsi="Times New Roman" w:cs="Times New Roman" w:hint="default"/>
      <w:iCs/>
      <w:color w:val="000000"/>
      <w:sz w:val="16"/>
    </w:rPr>
  </w:style>
  <w:style w:type="character" w:customStyle="1" w:styleId="Boxout0">
    <w:name w:val="Boxout"/>
    <w:uiPriority w:val="1"/>
    <w:qFormat/>
    <w:rsid w:val="00FF32C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F32CE"/>
  </w:style>
  <w:style w:type="character" w:customStyle="1" w:styleId="pg">
    <w:name w:val="pg"/>
    <w:rsid w:val="00FF32CE"/>
  </w:style>
  <w:style w:type="character" w:customStyle="1" w:styleId="detailtitle">
    <w:name w:val="detailtitle"/>
    <w:rsid w:val="00FF32CE"/>
  </w:style>
  <w:style w:type="character" w:customStyle="1" w:styleId="storydate">
    <w:name w:val="storydate"/>
    <w:rsid w:val="00FF32CE"/>
  </w:style>
  <w:style w:type="character" w:customStyle="1" w:styleId="preloadwrap">
    <w:name w:val="preloadwrap"/>
    <w:rsid w:val="00FF32CE"/>
  </w:style>
  <w:style w:type="character" w:customStyle="1" w:styleId="creditwrap">
    <w:name w:val="creditwrap"/>
    <w:rsid w:val="00FF32CE"/>
  </w:style>
  <w:style w:type="character" w:customStyle="1" w:styleId="DefaultChar1">
    <w:name w:val="Default Char1"/>
    <w:rsid w:val="00FF32CE"/>
    <w:rPr>
      <w:noProof w:val="0"/>
      <w:color w:val="000000"/>
      <w:lang w:val="en-US" w:eastAsia="en-US" w:bidi="ar-SA"/>
    </w:rPr>
  </w:style>
  <w:style w:type="character" w:customStyle="1" w:styleId="textunderlineChar0">
    <w:name w:val="text underline Char"/>
    <w:rsid w:val="00FF32CE"/>
    <w:rPr>
      <w:sz w:val="24"/>
      <w:szCs w:val="22"/>
      <w:u w:val="thick"/>
      <w:lang w:val="en-US" w:eastAsia="en-US" w:bidi="ar-SA"/>
    </w:rPr>
  </w:style>
  <w:style w:type="character" w:customStyle="1" w:styleId="BoldChar">
    <w:name w:val="Bold Char"/>
    <w:rsid w:val="00FF32CE"/>
    <w:rPr>
      <w:rFonts w:ascii="Times New Roman" w:eastAsia="Times New Roman" w:hAnsi="Times New Roman" w:cs="Times New Roman" w:hint="default"/>
      <w:b/>
      <w:bCs w:val="0"/>
      <w:szCs w:val="24"/>
    </w:rPr>
  </w:style>
  <w:style w:type="character" w:customStyle="1" w:styleId="pmterms31">
    <w:name w:val="pmterms31"/>
    <w:rsid w:val="00FF32CE"/>
    <w:rPr>
      <w:b/>
      <w:bCs/>
      <w:i w:val="0"/>
      <w:iCs w:val="0"/>
      <w:color w:val="000000"/>
    </w:rPr>
  </w:style>
  <w:style w:type="character" w:customStyle="1" w:styleId="copyrightdescription">
    <w:name w:val="copyrightdescription"/>
    <w:rsid w:val="00FF32CE"/>
  </w:style>
  <w:style w:type="character" w:customStyle="1" w:styleId="ft01">
    <w:name w:val="ft01"/>
    <w:rsid w:val="00FF32CE"/>
    <w:rPr>
      <w:rFonts w:ascii="Times" w:hAnsi="Times" w:cs="Times" w:hint="default"/>
      <w:color w:val="000000"/>
      <w:sz w:val="14"/>
      <w:szCs w:val="14"/>
    </w:rPr>
  </w:style>
  <w:style w:type="character" w:customStyle="1" w:styleId="ft11">
    <w:name w:val="ft11"/>
    <w:rsid w:val="00FF32CE"/>
    <w:rPr>
      <w:rFonts w:ascii="Times" w:hAnsi="Times" w:cs="Times" w:hint="default"/>
      <w:color w:val="000000"/>
      <w:sz w:val="17"/>
      <w:szCs w:val="17"/>
    </w:rPr>
  </w:style>
  <w:style w:type="character" w:customStyle="1" w:styleId="ft21">
    <w:name w:val="ft21"/>
    <w:rsid w:val="00FF32CE"/>
    <w:rPr>
      <w:rFonts w:ascii="Times" w:hAnsi="Times" w:cs="Times" w:hint="default"/>
      <w:color w:val="000000"/>
      <w:sz w:val="15"/>
      <w:szCs w:val="15"/>
    </w:rPr>
  </w:style>
  <w:style w:type="character" w:customStyle="1" w:styleId="ft31">
    <w:name w:val="ft31"/>
    <w:rsid w:val="00FF32CE"/>
    <w:rPr>
      <w:rFonts w:ascii="Times" w:hAnsi="Times" w:cs="Times" w:hint="default"/>
      <w:color w:val="000000"/>
      <w:sz w:val="15"/>
      <w:szCs w:val="15"/>
    </w:rPr>
  </w:style>
  <w:style w:type="character" w:customStyle="1" w:styleId="dquo">
    <w:name w:val="dquo"/>
    <w:rsid w:val="00FF32CE"/>
  </w:style>
  <w:style w:type="character" w:customStyle="1" w:styleId="caps2">
    <w:name w:val="caps2"/>
    <w:rsid w:val="00FF32CE"/>
  </w:style>
  <w:style w:type="character" w:customStyle="1" w:styleId="CardsFont12ptCharCharCharChar">
    <w:name w:val="Cards + Font: 12 pt Char Char Char Char"/>
    <w:rsid w:val="00FF32CE"/>
    <w:rPr>
      <w:sz w:val="24"/>
      <w:szCs w:val="24"/>
      <w:u w:val="thick"/>
      <w:lang w:val="en-US" w:eastAsia="en-US" w:bidi="ar-SA"/>
    </w:rPr>
  </w:style>
  <w:style w:type="character" w:customStyle="1" w:styleId="ccs">
    <w:name w:val="c cs"/>
    <w:rsid w:val="00FF32CE"/>
  </w:style>
  <w:style w:type="character" w:customStyle="1" w:styleId="UnderlinedEvChar">
    <w:name w:val="Underlined Ev Char"/>
    <w:rsid w:val="00FF32CE"/>
    <w:rPr>
      <w:rFonts w:ascii="Times New Roman" w:eastAsia="Times New Roman" w:hAnsi="Times New Roman" w:cs="Times New Roman" w:hint="default"/>
      <w:szCs w:val="24"/>
      <w:u w:val="single"/>
    </w:rPr>
  </w:style>
  <w:style w:type="character" w:customStyle="1" w:styleId="dropshadow">
    <w:name w:val="dropshadow"/>
    <w:rsid w:val="00FF32CE"/>
  </w:style>
  <w:style w:type="character" w:customStyle="1" w:styleId="d05ws">
    <w:name w:val="d05ws"/>
    <w:rsid w:val="00FF32CE"/>
  </w:style>
  <w:style w:type="character" w:customStyle="1" w:styleId="rzibod">
    <w:name w:val="rzibod"/>
    <w:rsid w:val="00FF32CE"/>
  </w:style>
  <w:style w:type="character" w:customStyle="1" w:styleId="StyleBold1">
    <w:name w:val="Style Bold1"/>
    <w:rsid w:val="00FF32CE"/>
    <w:rPr>
      <w:rFonts w:ascii="Georgia" w:hAnsi="Georgia" w:hint="default"/>
      <w:b/>
      <w:bCs/>
      <w:sz w:val="22"/>
    </w:rPr>
  </w:style>
  <w:style w:type="character" w:customStyle="1" w:styleId="headertext">
    <w:name w:val="headertext"/>
    <w:rsid w:val="00FF32CE"/>
  </w:style>
  <w:style w:type="character" w:customStyle="1" w:styleId="endnote-reference">
    <w:name w:val="endnote-reference"/>
    <w:rsid w:val="00FF32CE"/>
  </w:style>
  <w:style w:type="character" w:customStyle="1" w:styleId="officialsname">
    <w:name w:val="official_s_name"/>
    <w:rsid w:val="00FF32CE"/>
  </w:style>
  <w:style w:type="character" w:customStyle="1" w:styleId="audience">
    <w:name w:val="audience"/>
    <w:rsid w:val="00FF32CE"/>
  </w:style>
  <w:style w:type="character" w:customStyle="1" w:styleId="A7">
    <w:name w:val="A7"/>
    <w:uiPriority w:val="99"/>
    <w:rsid w:val="00FF32CE"/>
    <w:rPr>
      <w:rFonts w:ascii="Myriad Pro" w:hAnsi="Myriad Pro" w:cs="Myriad Pro" w:hint="default"/>
      <w:color w:val="0066B1"/>
      <w:sz w:val="22"/>
      <w:szCs w:val="22"/>
    </w:rPr>
  </w:style>
  <w:style w:type="character" w:customStyle="1" w:styleId="normalchar">
    <w:name w:val="normal__char"/>
    <w:rsid w:val="00FF32CE"/>
  </w:style>
  <w:style w:type="character" w:customStyle="1" w:styleId="hyperlink002cheading0020100200028block0020title0029char">
    <w:name w:val="hyperlink_002cheading_00201_0020_0028block_0020title_0029__char"/>
    <w:rsid w:val="00FF32CE"/>
  </w:style>
  <w:style w:type="character" w:customStyle="1" w:styleId="underline002cstyle0020bold0020underlinechar">
    <w:name w:val="underline_002cstyle_0020bold_0020underline__char"/>
    <w:rsid w:val="00FF32CE"/>
  </w:style>
  <w:style w:type="character" w:customStyle="1" w:styleId="copyboldblack">
    <w:name w:val="copyboldblack"/>
    <w:rsid w:val="00FF32CE"/>
  </w:style>
  <w:style w:type="character" w:customStyle="1" w:styleId="copybold">
    <w:name w:val="copybold"/>
    <w:rsid w:val="00FF32CE"/>
  </w:style>
  <w:style w:type="character" w:customStyle="1" w:styleId="author-date0">
    <w:name w:val="author-date"/>
    <w:rsid w:val="00FF32CE"/>
  </w:style>
  <w:style w:type="character" w:customStyle="1" w:styleId="hidden">
    <w:name w:val="hidden"/>
    <w:rsid w:val="00FF32CE"/>
  </w:style>
  <w:style w:type="character" w:customStyle="1" w:styleId="articlebegin">
    <w:name w:val="articlebegin"/>
    <w:rsid w:val="00FF32CE"/>
  </w:style>
  <w:style w:type="character" w:customStyle="1" w:styleId="mediaoverlay">
    <w:name w:val="mediaoverlay"/>
    <w:rsid w:val="00FF32CE"/>
  </w:style>
  <w:style w:type="character" w:customStyle="1" w:styleId="blogcaption">
    <w:name w:val="blog_caption"/>
    <w:rsid w:val="00FF32CE"/>
  </w:style>
  <w:style w:type="character" w:customStyle="1" w:styleId="commnet-abuzz">
    <w:name w:val="commnet-abuzz"/>
    <w:rsid w:val="00FF32CE"/>
  </w:style>
  <w:style w:type="character" w:customStyle="1" w:styleId="fbconnectbuttontext">
    <w:name w:val="fbconnectbutton_text"/>
    <w:rsid w:val="00FF32CE"/>
  </w:style>
  <w:style w:type="character" w:customStyle="1" w:styleId="fbsharecountinner">
    <w:name w:val="fb_share_count_inner"/>
    <w:rsid w:val="00FF32CE"/>
  </w:style>
  <w:style w:type="character" w:customStyle="1" w:styleId="stbuttontext">
    <w:name w:val="stbuttontext"/>
    <w:rsid w:val="00FF32CE"/>
  </w:style>
  <w:style w:type="character" w:customStyle="1" w:styleId="source">
    <w:name w:val="source"/>
    <w:rsid w:val="00FF32CE"/>
  </w:style>
  <w:style w:type="character" w:customStyle="1" w:styleId="pubdate">
    <w:name w:val="pubdate"/>
    <w:rsid w:val="00FF32CE"/>
  </w:style>
  <w:style w:type="character" w:customStyle="1" w:styleId="grey">
    <w:name w:val="grey"/>
    <w:rsid w:val="00FF32CE"/>
  </w:style>
  <w:style w:type="character" w:customStyle="1" w:styleId="postdate">
    <w:name w:val="post_date"/>
    <w:rsid w:val="00FF32CE"/>
  </w:style>
  <w:style w:type="character" w:customStyle="1" w:styleId="bdx">
    <w:name w:val="bdx"/>
    <w:rsid w:val="00FF32CE"/>
  </w:style>
  <w:style w:type="character" w:customStyle="1" w:styleId="bdl">
    <w:name w:val="bdl"/>
    <w:rsid w:val="00FF32CE"/>
  </w:style>
  <w:style w:type="character" w:customStyle="1" w:styleId="breadcrumbitemcurrent">
    <w:name w:val="breadcrumbitemcurrent"/>
    <w:rsid w:val="00FF32CE"/>
  </w:style>
  <w:style w:type="character" w:customStyle="1" w:styleId="bbl">
    <w:name w:val="bbl"/>
    <w:rsid w:val="00FF32CE"/>
  </w:style>
  <w:style w:type="character" w:customStyle="1" w:styleId="Date2">
    <w:name w:val="Date2"/>
    <w:rsid w:val="00FF32CE"/>
  </w:style>
  <w:style w:type="character" w:customStyle="1" w:styleId="company">
    <w:name w:val="company"/>
    <w:rsid w:val="00FF32CE"/>
  </w:style>
  <w:style w:type="character" w:customStyle="1" w:styleId="itxtnewhookspan">
    <w:name w:val="itxtnewhookspan"/>
    <w:rsid w:val="00FF32CE"/>
  </w:style>
  <w:style w:type="character" w:customStyle="1" w:styleId="gstxthlt">
    <w:name w:val="gstxt_hlt"/>
    <w:rsid w:val="00FF32CE"/>
  </w:style>
  <w:style w:type="character" w:customStyle="1" w:styleId="SubtleEmphasis1">
    <w:name w:val="Subtle Emphasis1"/>
    <w:uiPriority w:val="19"/>
    <w:qFormat/>
    <w:rsid w:val="00FF32CE"/>
    <w:rPr>
      <w:rFonts w:ascii="Times New Roman" w:hAnsi="Times New Roman" w:cs="Times New Roman" w:hint="default"/>
      <w:b/>
      <w:bCs w:val="0"/>
      <w:iCs/>
      <w:color w:val="auto"/>
      <w:sz w:val="22"/>
    </w:rPr>
  </w:style>
  <w:style w:type="character" w:customStyle="1" w:styleId="StyleBoldRed">
    <w:name w:val="Style Bold Red"/>
    <w:rsid w:val="00FF32CE"/>
    <w:rPr>
      <w:b/>
      <w:bCs/>
      <w:color w:val="auto"/>
    </w:rPr>
  </w:style>
  <w:style w:type="character" w:customStyle="1" w:styleId="StyleTimesNewRoman8pt">
    <w:name w:val="Style Times New Roman 8 pt"/>
    <w:rsid w:val="00FF32CE"/>
    <w:rPr>
      <w:rFonts w:ascii="Georgia" w:hAnsi="Georgia" w:hint="default"/>
      <w:sz w:val="16"/>
    </w:rPr>
  </w:style>
  <w:style w:type="character" w:customStyle="1" w:styleId="StyleStyle7pt8pt">
    <w:name w:val="Style Style 7 pt + 8 pt"/>
    <w:rsid w:val="00FF32CE"/>
    <w:rPr>
      <w:sz w:val="16"/>
    </w:rPr>
  </w:style>
  <w:style w:type="character" w:customStyle="1" w:styleId="StyleStyleThickunderlineBold1">
    <w:name w:val="Style Style Thick underline + Bold1"/>
    <w:rsid w:val="00FF32CE"/>
    <w:rPr>
      <w:b/>
      <w:bCs/>
      <w:u w:val="thick"/>
    </w:rPr>
  </w:style>
  <w:style w:type="character" w:customStyle="1" w:styleId="StyleUnderline2">
    <w:name w:val="Style Underline2"/>
    <w:rsid w:val="00FF32CE"/>
    <w:rPr>
      <w:u w:val="single"/>
    </w:rPr>
  </w:style>
  <w:style w:type="character" w:customStyle="1" w:styleId="ShrinkText">
    <w:name w:val="Shrink Text"/>
    <w:rsid w:val="00FF32CE"/>
    <w:rPr>
      <w:sz w:val="16"/>
    </w:rPr>
  </w:style>
  <w:style w:type="character" w:customStyle="1" w:styleId="smallcaps">
    <w:name w:val="smallcaps"/>
    <w:rsid w:val="00FF32CE"/>
  </w:style>
  <w:style w:type="character" w:customStyle="1" w:styleId="goldbldtext">
    <w:name w:val="goldbldtext"/>
    <w:rsid w:val="00FF32CE"/>
  </w:style>
  <w:style w:type="character" w:customStyle="1" w:styleId="cardshighlight0">
    <w:name w:val="cardshighlight"/>
    <w:rsid w:val="00FF32CE"/>
  </w:style>
  <w:style w:type="character" w:customStyle="1" w:styleId="cardsfont12pt1">
    <w:name w:val="cardsfont12pt"/>
    <w:rsid w:val="00FF32CE"/>
  </w:style>
  <w:style w:type="character" w:customStyle="1" w:styleId="ft1">
    <w:name w:val="ft1"/>
    <w:rsid w:val="00FF32CE"/>
  </w:style>
  <w:style w:type="character" w:customStyle="1" w:styleId="ft6">
    <w:name w:val="ft6"/>
    <w:rsid w:val="00FF32CE"/>
  </w:style>
  <w:style w:type="character" w:customStyle="1" w:styleId="kicker">
    <w:name w:val="kicker"/>
    <w:rsid w:val="00FF32CE"/>
  </w:style>
  <w:style w:type="character" w:customStyle="1" w:styleId="backcontent">
    <w:name w:val="backcontent"/>
    <w:rsid w:val="00FF32CE"/>
  </w:style>
  <w:style w:type="character" w:customStyle="1" w:styleId="daystmp">
    <w:name w:val="daystmp"/>
    <w:rsid w:val="00FF32CE"/>
  </w:style>
  <w:style w:type="character" w:customStyle="1" w:styleId="cardsfont12ptchar">
    <w:name w:val="cardsfont12ptchar"/>
    <w:rsid w:val="00FF32CE"/>
  </w:style>
  <w:style w:type="character" w:customStyle="1" w:styleId="gal">
    <w:name w:val="gal"/>
    <w:rsid w:val="00FF32CE"/>
  </w:style>
  <w:style w:type="character" w:customStyle="1" w:styleId="submitted">
    <w:name w:val="submitted"/>
    <w:rsid w:val="00FF32CE"/>
  </w:style>
  <w:style w:type="character" w:customStyle="1" w:styleId="imagedateline">
    <w:name w:val="image_dateline"/>
    <w:rsid w:val="00FF32CE"/>
  </w:style>
  <w:style w:type="character" w:customStyle="1" w:styleId="authordatecharchar">
    <w:name w:val="authordatecharchar"/>
    <w:rsid w:val="00FF32CE"/>
  </w:style>
  <w:style w:type="character" w:customStyle="1" w:styleId="style1char0">
    <w:name w:val="style1char"/>
    <w:rsid w:val="00FF32CE"/>
  </w:style>
  <w:style w:type="character" w:customStyle="1" w:styleId="tagcharchar0">
    <w:name w:val="tagcharchar"/>
    <w:rsid w:val="00FF32CE"/>
  </w:style>
  <w:style w:type="character" w:customStyle="1" w:styleId="underlinedcharchar2">
    <w:name w:val="underlinedcharchar"/>
    <w:rsid w:val="00FF32CE"/>
  </w:style>
  <w:style w:type="character" w:customStyle="1" w:styleId="BoxedChar">
    <w:name w:val="Boxed Char"/>
    <w:rsid w:val="00FF32CE"/>
    <w:rPr>
      <w:rFonts w:ascii="Arial Narrow" w:hAnsi="Arial Narrow" w:hint="default"/>
      <w:b/>
      <w:bCs w:val="0"/>
      <w:sz w:val="18"/>
      <w:bdr w:val="single" w:sz="6" w:space="0" w:color="auto" w:frame="1"/>
    </w:rPr>
  </w:style>
  <w:style w:type="character" w:customStyle="1" w:styleId="Style11ptUnderline2">
    <w:name w:val="Style 11 pt Underline2"/>
    <w:rsid w:val="00FF32CE"/>
    <w:rPr>
      <w:sz w:val="20"/>
      <w:u w:val="single"/>
    </w:rPr>
  </w:style>
  <w:style w:type="character" w:customStyle="1" w:styleId="Style11ptBoldUnderline2">
    <w:name w:val="Style 11 pt Bold Underline2"/>
    <w:rsid w:val="00FF32CE"/>
    <w:rPr>
      <w:b/>
      <w:bCs/>
      <w:sz w:val="20"/>
      <w:u w:val="single"/>
    </w:rPr>
  </w:style>
  <w:style w:type="character" w:customStyle="1" w:styleId="nw">
    <w:name w:val="nw"/>
    <w:rsid w:val="00FF32CE"/>
  </w:style>
  <w:style w:type="character" w:customStyle="1" w:styleId="Styleunderline11ptBoldBorderSinglesolidlineAuto">
    <w:name w:val="Style underline + 11 pt Bold Border: : (Single solid line Auto ..."/>
    <w:rsid w:val="00FF32CE"/>
    <w:rPr>
      <w:b/>
      <w:bCs/>
      <w:sz w:val="20"/>
      <w:u w:val="single"/>
      <w:bdr w:val="single" w:sz="4" w:space="0" w:color="auto" w:frame="1"/>
    </w:rPr>
  </w:style>
  <w:style w:type="character" w:customStyle="1" w:styleId="cardCharCharChar1">
    <w:name w:val="card Char Char Char1"/>
    <w:rsid w:val="00FF32CE"/>
    <w:rPr>
      <w:lang w:val="en-US" w:eastAsia="en-US" w:bidi="ar-SA"/>
    </w:rPr>
  </w:style>
  <w:style w:type="character" w:customStyle="1" w:styleId="authors1">
    <w:name w:val="authors1"/>
    <w:rsid w:val="00FF32CE"/>
    <w:rPr>
      <w:rFonts w:ascii="Verdana" w:hAnsi="Verdana" w:hint="default"/>
      <w:b/>
      <w:bCs/>
      <w:color w:val="006699"/>
      <w:sz w:val="20"/>
      <w:szCs w:val="20"/>
    </w:rPr>
  </w:style>
  <w:style w:type="character" w:customStyle="1" w:styleId="headlinesectionlarge">
    <w:name w:val="headline_section_large"/>
    <w:rsid w:val="00FF32CE"/>
  </w:style>
  <w:style w:type="character" w:customStyle="1" w:styleId="Styleunderline11ptBlack">
    <w:name w:val="Style underline + 11 pt Black"/>
    <w:rsid w:val="00FF32CE"/>
    <w:rPr>
      <w:color w:val="000000"/>
      <w:sz w:val="20"/>
      <w:u w:val="single"/>
    </w:rPr>
  </w:style>
  <w:style w:type="character" w:customStyle="1" w:styleId="Styleunderline11ptBoldBlack">
    <w:name w:val="Style underline + 11 pt Bold Black"/>
    <w:rsid w:val="00FF32CE"/>
    <w:rPr>
      <w:b/>
      <w:bCs/>
      <w:color w:val="000000"/>
      <w:sz w:val="20"/>
      <w:u w:val="single"/>
    </w:rPr>
  </w:style>
  <w:style w:type="character" w:customStyle="1" w:styleId="Style11ptBoldBlackUnderline">
    <w:name w:val="Style 11 pt Bold Black Underline"/>
    <w:rsid w:val="00FF32CE"/>
    <w:rPr>
      <w:b/>
      <w:bCs/>
      <w:color w:val="000000"/>
      <w:sz w:val="20"/>
      <w:u w:val="single"/>
    </w:rPr>
  </w:style>
  <w:style w:type="character" w:customStyle="1" w:styleId="Style11ptBoldBlackUnderlineBorderSinglesolidline">
    <w:name w:val="Style 11 pt Bold Black Underline Border: : (Single solid line ..."/>
    <w:rsid w:val="00FF32CE"/>
    <w:rPr>
      <w:b/>
      <w:bCs/>
      <w:color w:val="000000"/>
      <w:sz w:val="20"/>
      <w:u w:val="single"/>
      <w:bdr w:val="single" w:sz="4" w:space="0" w:color="auto" w:frame="1"/>
    </w:rPr>
  </w:style>
  <w:style w:type="character" w:customStyle="1" w:styleId="StyleLatinMeridien-Italic11ptItalicUnderline">
    <w:name w:val="Style (Latin) Meridien-Italic 11 pt Italic Underline"/>
    <w:rsid w:val="00FF32CE"/>
    <w:rPr>
      <w:rFonts w:ascii="Meridien-Italic" w:hAnsi="Meridien-Italic" w:hint="default"/>
      <w:i/>
      <w:iCs/>
      <w:sz w:val="20"/>
      <w:u w:val="single"/>
    </w:rPr>
  </w:style>
  <w:style w:type="character" w:customStyle="1" w:styleId="Citation-AuthorDate">
    <w:name w:val="Citation - Author/Date"/>
    <w:rsid w:val="00FF32CE"/>
    <w:rPr>
      <w:b/>
      <w:bCs w:val="0"/>
      <w:smallCaps/>
      <w:sz w:val="24"/>
      <w:u w:val="single"/>
    </w:rPr>
  </w:style>
  <w:style w:type="character" w:customStyle="1" w:styleId="underlinestylechar0">
    <w:name w:val="underlinestylechar"/>
    <w:rsid w:val="00FF32CE"/>
  </w:style>
  <w:style w:type="character" w:customStyle="1" w:styleId="highlight">
    <w:name w:val="highlight"/>
    <w:rsid w:val="00FF32CE"/>
  </w:style>
  <w:style w:type="character" w:customStyle="1" w:styleId="DottedUnderline0">
    <w:name w:val="Dotted Underline"/>
    <w:rsid w:val="00FF32CE"/>
    <w:rPr>
      <w:rFonts w:ascii="Times New Roman" w:hAnsi="Times New Roman" w:cs="Times New Roman" w:hint="default"/>
      <w:sz w:val="20"/>
      <w:u w:val="dottedHeavy"/>
    </w:rPr>
  </w:style>
  <w:style w:type="character" w:customStyle="1" w:styleId="titleauthoretc">
    <w:name w:val="titleauthoretc"/>
    <w:rsid w:val="00FF32CE"/>
  </w:style>
  <w:style w:type="character" w:customStyle="1" w:styleId="labeltext">
    <w:name w:val="labeltext"/>
    <w:rsid w:val="00FF32CE"/>
  </w:style>
  <w:style w:type="character" w:customStyle="1" w:styleId="viewlink">
    <w:name w:val="viewlink"/>
    <w:rsid w:val="00FF32CE"/>
  </w:style>
  <w:style w:type="character" w:customStyle="1" w:styleId="share">
    <w:name w:val="share"/>
    <w:rsid w:val="00FF32CE"/>
  </w:style>
  <w:style w:type="character" w:customStyle="1" w:styleId="inlinkchart">
    <w:name w:val="inlink_chart"/>
    <w:rsid w:val="00FF32CE"/>
  </w:style>
  <w:style w:type="character" w:customStyle="1" w:styleId="underLight">
    <w:name w:val="underLight"/>
    <w:uiPriority w:val="1"/>
    <w:qFormat/>
    <w:rsid w:val="00FF32C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F32CE"/>
  </w:style>
  <w:style w:type="character" w:customStyle="1" w:styleId="author-rss">
    <w:name w:val="author-rss"/>
    <w:rsid w:val="00FF32CE"/>
  </w:style>
  <w:style w:type="character" w:customStyle="1" w:styleId="fbsharecountwrapper">
    <w:name w:val="fb_share_count_wrapper"/>
    <w:rsid w:val="00FF32CE"/>
  </w:style>
  <w:style w:type="character" w:customStyle="1" w:styleId="fbbuttontext">
    <w:name w:val="fb_button_text"/>
    <w:rsid w:val="00FF32CE"/>
  </w:style>
  <w:style w:type="character" w:customStyle="1" w:styleId="hw">
    <w:name w:val="hw"/>
    <w:rsid w:val="00FF32CE"/>
  </w:style>
  <w:style w:type="character" w:customStyle="1" w:styleId="linktotop">
    <w:name w:val="linktotop"/>
    <w:rsid w:val="00FF32CE"/>
  </w:style>
  <w:style w:type="character" w:customStyle="1" w:styleId="maintextbldleft">
    <w:name w:val="maintextbldleft"/>
    <w:rsid w:val="00FF32CE"/>
  </w:style>
  <w:style w:type="character" w:customStyle="1" w:styleId="maintextleft">
    <w:name w:val="maintextleft"/>
    <w:rsid w:val="00FF32CE"/>
  </w:style>
  <w:style w:type="character" w:customStyle="1" w:styleId="descriptionstyle1block">
    <w:name w:val="description style1 block"/>
    <w:rsid w:val="00FF32CE"/>
  </w:style>
  <w:style w:type="character" w:customStyle="1" w:styleId="gutter-right-1">
    <w:name w:val="gutter-right-1"/>
    <w:basedOn w:val="DefaultParagraphFont"/>
    <w:rsid w:val="00FF32CE"/>
  </w:style>
  <w:style w:type="character" w:customStyle="1" w:styleId="ssl3">
    <w:name w:val="ss_l3"/>
    <w:rsid w:val="00FF32CE"/>
  </w:style>
  <w:style w:type="character" w:customStyle="1" w:styleId="FontStyle39">
    <w:name w:val="Font Style39"/>
    <w:uiPriority w:val="99"/>
    <w:rsid w:val="00FF32CE"/>
    <w:rPr>
      <w:rFonts w:ascii="Constantia" w:hAnsi="Constantia" w:cs="Constantia" w:hint="default"/>
      <w:b/>
      <w:bCs/>
      <w:sz w:val="18"/>
      <w:szCs w:val="18"/>
    </w:rPr>
  </w:style>
  <w:style w:type="character" w:customStyle="1" w:styleId="6">
    <w:name w:val="6"/>
    <w:rsid w:val="00FF32CE"/>
    <w:rPr>
      <w:rFonts w:ascii="Arial" w:hAnsi="Arial" w:cs="Arial" w:hint="default"/>
      <w:bCs/>
      <w:sz w:val="20"/>
      <w:u w:val="single"/>
      <w:lang w:val="en-US" w:eastAsia="en-US" w:bidi="ar-SA"/>
    </w:rPr>
  </w:style>
  <w:style w:type="character" w:customStyle="1" w:styleId="Header11">
    <w:name w:val="Header11"/>
    <w:rsid w:val="00FF32CE"/>
  </w:style>
  <w:style w:type="character" w:customStyle="1" w:styleId="posa">
    <w:name w:val="pos(a)"/>
    <w:basedOn w:val="DefaultParagraphFont"/>
    <w:rsid w:val="00FF32CE"/>
  </w:style>
  <w:style w:type="character" w:customStyle="1" w:styleId="u-hiddeninnarrowenv">
    <w:name w:val="u-hiddeninnarrowenv"/>
    <w:basedOn w:val="DefaultParagraphFont"/>
    <w:rsid w:val="00FF32CE"/>
  </w:style>
  <w:style w:type="character" w:customStyle="1" w:styleId="followbutton-bird">
    <w:name w:val="followbutton-bird"/>
    <w:basedOn w:val="DefaultParagraphFont"/>
    <w:rsid w:val="00FF32CE"/>
  </w:style>
  <w:style w:type="character" w:customStyle="1" w:styleId="tweetauthor-name">
    <w:name w:val="tweetauthor-name"/>
    <w:basedOn w:val="DefaultParagraphFont"/>
    <w:rsid w:val="00FF32CE"/>
  </w:style>
  <w:style w:type="character" w:customStyle="1" w:styleId="tweetauthor-verifiedbadge">
    <w:name w:val="tweetauthor-verifiedbadge"/>
    <w:basedOn w:val="DefaultParagraphFont"/>
    <w:rsid w:val="00FF32CE"/>
  </w:style>
  <w:style w:type="character" w:customStyle="1" w:styleId="tweetauthor-screenname">
    <w:name w:val="tweetauthor-screenname"/>
    <w:basedOn w:val="DefaultParagraphFont"/>
    <w:rsid w:val="00FF32CE"/>
  </w:style>
  <w:style w:type="character" w:customStyle="1" w:styleId="u-hiddenvisually">
    <w:name w:val="u-hiddenvisually"/>
    <w:basedOn w:val="DefaultParagraphFont"/>
    <w:rsid w:val="00FF32CE"/>
  </w:style>
  <w:style w:type="character" w:customStyle="1" w:styleId="tweetaction-stat">
    <w:name w:val="tweetaction-stat"/>
    <w:basedOn w:val="DefaultParagraphFont"/>
    <w:rsid w:val="00FF32CE"/>
  </w:style>
  <w:style w:type="character" w:customStyle="1" w:styleId="related">
    <w:name w:val="related"/>
    <w:basedOn w:val="DefaultParagraphFont"/>
    <w:rsid w:val="00FF32CE"/>
  </w:style>
  <w:style w:type="character" w:customStyle="1" w:styleId="related-content">
    <w:name w:val="related-content"/>
    <w:basedOn w:val="DefaultParagraphFont"/>
    <w:rsid w:val="00FF32CE"/>
  </w:style>
  <w:style w:type="character" w:customStyle="1" w:styleId="name-of-author">
    <w:name w:val="name-of-author"/>
    <w:basedOn w:val="DefaultParagraphFont"/>
    <w:rsid w:val="00FF32CE"/>
  </w:style>
  <w:style w:type="character" w:customStyle="1" w:styleId="first-name">
    <w:name w:val="first-name"/>
    <w:basedOn w:val="DefaultParagraphFont"/>
    <w:rsid w:val="00FF32CE"/>
  </w:style>
  <w:style w:type="character" w:customStyle="1" w:styleId="last-name">
    <w:name w:val="last-name"/>
    <w:basedOn w:val="DefaultParagraphFont"/>
    <w:rsid w:val="00FF32CE"/>
  </w:style>
  <w:style w:type="character" w:customStyle="1" w:styleId="caption10">
    <w:name w:val="caption1"/>
    <w:basedOn w:val="DefaultParagraphFont"/>
    <w:rsid w:val="00FF32CE"/>
  </w:style>
  <w:style w:type="character" w:customStyle="1" w:styleId="recirc-text">
    <w:name w:val="&quot;recirc-text”"/>
    <w:basedOn w:val="DefaultParagraphFont"/>
    <w:rsid w:val="00FF32CE"/>
  </w:style>
  <w:style w:type="character" w:customStyle="1" w:styleId="video-icon">
    <w:name w:val="video-icon"/>
    <w:basedOn w:val="DefaultParagraphFont"/>
    <w:rsid w:val="00FF32CE"/>
  </w:style>
  <w:style w:type="character" w:customStyle="1" w:styleId="powa-shot-play-btn-text">
    <w:name w:val="powa-shot-play-btn-text"/>
    <w:basedOn w:val="DefaultParagraphFont"/>
    <w:rsid w:val="00FF32CE"/>
  </w:style>
  <w:style w:type="character" w:customStyle="1" w:styleId="powa-shot-click">
    <w:name w:val="powa-shot-click"/>
    <w:basedOn w:val="DefaultParagraphFont"/>
    <w:rsid w:val="00FF32CE"/>
  </w:style>
  <w:style w:type="character" w:customStyle="1" w:styleId="wpv-blurb">
    <w:name w:val="wpv-blurb"/>
    <w:basedOn w:val="DefaultParagraphFont"/>
    <w:rsid w:val="00FF32CE"/>
  </w:style>
  <w:style w:type="character" w:customStyle="1" w:styleId="pb-caption">
    <w:name w:val="pb-caption"/>
    <w:basedOn w:val="DefaultParagraphFont"/>
    <w:rsid w:val="00FF32C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FF32C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F32CE"/>
    <w:rPr>
      <w:vertAlign w:val="baseline"/>
    </w:rPr>
  </w:style>
  <w:style w:type="character" w:customStyle="1" w:styleId="Heading7Char1">
    <w:name w:val="Heading 7 Char1"/>
    <w:basedOn w:val="DefaultParagraphFont"/>
    <w:semiHidden/>
    <w:rsid w:val="00FF32C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F32C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F32C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F32CE"/>
    <w:rPr>
      <w:rFonts w:ascii="Calibri" w:hAnsi="Calibri" w:cs="Calibri"/>
    </w:rPr>
  </w:style>
  <w:style w:type="numbering" w:customStyle="1" w:styleId="NoList2">
    <w:name w:val="No List2"/>
    <w:next w:val="NoList"/>
    <w:uiPriority w:val="99"/>
    <w:semiHidden/>
    <w:unhideWhenUsed/>
    <w:rsid w:val="00FF32CE"/>
  </w:style>
  <w:style w:type="numbering" w:customStyle="1" w:styleId="NoList3">
    <w:name w:val="No List3"/>
    <w:next w:val="NoList"/>
    <w:uiPriority w:val="99"/>
    <w:semiHidden/>
    <w:unhideWhenUsed/>
    <w:rsid w:val="00FF32CE"/>
  </w:style>
  <w:style w:type="numbering" w:customStyle="1" w:styleId="NoList4">
    <w:name w:val="No List4"/>
    <w:next w:val="NoList"/>
    <w:uiPriority w:val="99"/>
    <w:semiHidden/>
    <w:unhideWhenUsed/>
    <w:rsid w:val="00FF32CE"/>
  </w:style>
  <w:style w:type="numbering" w:customStyle="1" w:styleId="NoList5">
    <w:name w:val="No List5"/>
    <w:next w:val="NoList"/>
    <w:semiHidden/>
    <w:unhideWhenUsed/>
    <w:rsid w:val="00FF32CE"/>
  </w:style>
  <w:style w:type="paragraph" w:styleId="BlockText">
    <w:name w:val="Block Text"/>
    <w:basedOn w:val="Normal"/>
    <w:rsid w:val="00FF32CE"/>
    <w:pPr>
      <w:ind w:left="229" w:right="229"/>
    </w:pPr>
    <w:rPr>
      <w:rFonts w:ascii="Verdana" w:eastAsia="Times New Roman" w:hAnsi="Verdana" w:cs="Calibri"/>
      <w:sz w:val="16"/>
      <w:szCs w:val="20"/>
    </w:rPr>
  </w:style>
  <w:style w:type="paragraph" w:styleId="NormalIndent">
    <w:name w:val="Normal Indent"/>
    <w:basedOn w:val="Normal"/>
    <w:rsid w:val="00FF32CE"/>
    <w:pPr>
      <w:ind w:left="720"/>
    </w:pPr>
    <w:rPr>
      <w:rFonts w:eastAsia="Times New Roman" w:cs="Calibri"/>
      <w:szCs w:val="20"/>
    </w:rPr>
  </w:style>
  <w:style w:type="paragraph" w:styleId="EnvelopeReturn">
    <w:name w:val="envelope return"/>
    <w:basedOn w:val="Normal"/>
    <w:rsid w:val="00FF32CE"/>
    <w:rPr>
      <w:rFonts w:eastAsia="Times New Roman" w:cs="Calibri"/>
      <w:sz w:val="24"/>
      <w:szCs w:val="20"/>
    </w:rPr>
  </w:style>
  <w:style w:type="paragraph" w:styleId="EnvelopeAddress">
    <w:name w:val="envelope address"/>
    <w:basedOn w:val="Normal"/>
    <w:rsid w:val="00FF32C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FF32CE"/>
  </w:style>
  <w:style w:type="numbering" w:customStyle="1" w:styleId="NoList7">
    <w:name w:val="No List7"/>
    <w:next w:val="NoList"/>
    <w:semiHidden/>
    <w:unhideWhenUsed/>
    <w:rsid w:val="00FF32CE"/>
  </w:style>
  <w:style w:type="paragraph" w:styleId="ListBullet">
    <w:name w:val="List Bullet"/>
    <w:basedOn w:val="Normal"/>
    <w:link w:val="ListBulletChar"/>
    <w:uiPriority w:val="99"/>
    <w:unhideWhenUsed/>
    <w:rsid w:val="00FF32CE"/>
    <w:pPr>
      <w:tabs>
        <w:tab w:val="num" w:pos="360"/>
      </w:tabs>
      <w:ind w:left="360" w:hanging="360"/>
      <w:contextualSpacing/>
    </w:pPr>
    <w:rPr>
      <w:rFonts w:eastAsia="Calibri" w:cs="Calibri"/>
    </w:rPr>
  </w:style>
  <w:style w:type="table" w:styleId="MediumGrid1">
    <w:name w:val="Medium Grid 1"/>
    <w:basedOn w:val="TableNormal"/>
    <w:uiPriority w:val="67"/>
    <w:rsid w:val="00FF32C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F32CE"/>
    <w:rPr>
      <w:rFonts w:ascii="Arial Narrow" w:eastAsia="SimSun" w:hAnsi="Arial Narrow" w:cs="Calibri"/>
      <w:sz w:val="20"/>
      <w:szCs w:val="22"/>
    </w:rPr>
  </w:style>
  <w:style w:type="numbering" w:customStyle="1" w:styleId="NoList11">
    <w:name w:val="No List11"/>
    <w:next w:val="NoList"/>
    <w:uiPriority w:val="99"/>
    <w:semiHidden/>
    <w:unhideWhenUsed/>
    <w:rsid w:val="00FF32CE"/>
  </w:style>
  <w:style w:type="numbering" w:customStyle="1" w:styleId="NoList111">
    <w:name w:val="No List111"/>
    <w:next w:val="NoList"/>
    <w:uiPriority w:val="99"/>
    <w:semiHidden/>
    <w:unhideWhenUsed/>
    <w:rsid w:val="00FF32CE"/>
  </w:style>
  <w:style w:type="numbering" w:customStyle="1" w:styleId="NoList1111">
    <w:name w:val="No List1111"/>
    <w:next w:val="NoList"/>
    <w:uiPriority w:val="99"/>
    <w:semiHidden/>
    <w:unhideWhenUsed/>
    <w:rsid w:val="00FF32CE"/>
  </w:style>
  <w:style w:type="numbering" w:customStyle="1" w:styleId="NoList11111">
    <w:name w:val="No List11111"/>
    <w:next w:val="NoList"/>
    <w:uiPriority w:val="99"/>
    <w:semiHidden/>
    <w:unhideWhenUsed/>
    <w:rsid w:val="00FF32CE"/>
  </w:style>
  <w:style w:type="numbering" w:customStyle="1" w:styleId="NoList111111">
    <w:name w:val="No List111111"/>
    <w:next w:val="NoList"/>
    <w:uiPriority w:val="99"/>
    <w:semiHidden/>
    <w:unhideWhenUsed/>
    <w:rsid w:val="00FF32CE"/>
  </w:style>
  <w:style w:type="numbering" w:customStyle="1" w:styleId="NoList1111111">
    <w:name w:val="No List1111111"/>
    <w:next w:val="NoList"/>
    <w:uiPriority w:val="99"/>
    <w:semiHidden/>
    <w:unhideWhenUsed/>
    <w:rsid w:val="00FF32CE"/>
  </w:style>
  <w:style w:type="numbering" w:customStyle="1" w:styleId="NoList11111111">
    <w:name w:val="No List11111111"/>
    <w:next w:val="NoList"/>
    <w:uiPriority w:val="99"/>
    <w:semiHidden/>
    <w:unhideWhenUsed/>
    <w:rsid w:val="00FF32CE"/>
  </w:style>
  <w:style w:type="numbering" w:customStyle="1" w:styleId="NoList111111111">
    <w:name w:val="No List111111111"/>
    <w:next w:val="NoList"/>
    <w:uiPriority w:val="99"/>
    <w:semiHidden/>
    <w:unhideWhenUsed/>
    <w:rsid w:val="00FF32CE"/>
  </w:style>
  <w:style w:type="numbering" w:customStyle="1" w:styleId="NoList1111111111">
    <w:name w:val="No List1111111111"/>
    <w:next w:val="NoList"/>
    <w:uiPriority w:val="99"/>
    <w:semiHidden/>
    <w:unhideWhenUsed/>
    <w:rsid w:val="00FF32CE"/>
  </w:style>
  <w:style w:type="numbering" w:customStyle="1" w:styleId="NoList11111111111">
    <w:name w:val="No List11111111111"/>
    <w:next w:val="NoList"/>
    <w:uiPriority w:val="99"/>
    <w:semiHidden/>
    <w:unhideWhenUsed/>
    <w:rsid w:val="00FF32CE"/>
  </w:style>
  <w:style w:type="numbering" w:customStyle="1" w:styleId="NoList111111111111">
    <w:name w:val="No List111111111111"/>
    <w:next w:val="NoList"/>
    <w:uiPriority w:val="99"/>
    <w:semiHidden/>
    <w:unhideWhenUsed/>
    <w:rsid w:val="00FF32CE"/>
  </w:style>
  <w:style w:type="numbering" w:customStyle="1" w:styleId="NoList1111111111111">
    <w:name w:val="No List1111111111111"/>
    <w:next w:val="NoList"/>
    <w:uiPriority w:val="99"/>
    <w:semiHidden/>
    <w:unhideWhenUsed/>
    <w:rsid w:val="00FF32CE"/>
  </w:style>
  <w:style w:type="numbering" w:customStyle="1" w:styleId="NoList11111111111111">
    <w:name w:val="No List11111111111111"/>
    <w:next w:val="NoList"/>
    <w:uiPriority w:val="99"/>
    <w:semiHidden/>
    <w:unhideWhenUsed/>
    <w:rsid w:val="00FF32CE"/>
  </w:style>
  <w:style w:type="numbering" w:customStyle="1" w:styleId="NoList111111111111111">
    <w:name w:val="No List111111111111111"/>
    <w:next w:val="NoList"/>
    <w:uiPriority w:val="99"/>
    <w:semiHidden/>
    <w:unhideWhenUsed/>
    <w:rsid w:val="00FF32CE"/>
  </w:style>
  <w:style w:type="numbering" w:customStyle="1" w:styleId="NoList1111111111111111">
    <w:name w:val="No List1111111111111111"/>
    <w:next w:val="NoList"/>
    <w:uiPriority w:val="99"/>
    <w:semiHidden/>
    <w:unhideWhenUsed/>
    <w:rsid w:val="00FF32CE"/>
  </w:style>
  <w:style w:type="numbering" w:customStyle="1" w:styleId="NoList11111111111111111">
    <w:name w:val="No List11111111111111111"/>
    <w:next w:val="NoList"/>
    <w:uiPriority w:val="99"/>
    <w:semiHidden/>
    <w:unhideWhenUsed/>
    <w:rsid w:val="00FF32CE"/>
  </w:style>
  <w:style w:type="character" w:customStyle="1" w:styleId="FontStyle220">
    <w:name w:val="Font Style220"/>
    <w:basedOn w:val="DefaultParagraphFont"/>
    <w:uiPriority w:val="99"/>
    <w:rsid w:val="00FF32CE"/>
    <w:rPr>
      <w:rFonts w:ascii="Candara" w:hAnsi="Candara" w:cs="Candara" w:hint="default"/>
      <w:i/>
      <w:iCs/>
      <w:sz w:val="18"/>
      <w:szCs w:val="18"/>
    </w:rPr>
  </w:style>
  <w:style w:type="character" w:customStyle="1" w:styleId="FontStyle290">
    <w:name w:val="Font Style290"/>
    <w:basedOn w:val="DefaultParagraphFont"/>
    <w:uiPriority w:val="99"/>
    <w:rsid w:val="00FF32C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F32CE"/>
    <w:rPr>
      <w:rFonts w:ascii="Arial" w:hAnsi="Arial" w:cs="Arial"/>
      <w:b/>
      <w:bCs/>
      <w:sz w:val="16"/>
      <w:szCs w:val="16"/>
    </w:rPr>
  </w:style>
  <w:style w:type="paragraph" w:customStyle="1" w:styleId="analytic">
    <w:name w:val="analytic"/>
    <w:basedOn w:val="Normal"/>
    <w:link w:val="analyticChar"/>
    <w:uiPriority w:val="4"/>
    <w:qFormat/>
    <w:rsid w:val="00FF32CE"/>
    <w:pPr>
      <w:spacing w:before="120"/>
    </w:pPr>
    <w:rPr>
      <w:rFonts w:cs="Calibri"/>
      <w:b/>
      <w:sz w:val="20"/>
    </w:rPr>
  </w:style>
  <w:style w:type="character" w:customStyle="1" w:styleId="analyticChar">
    <w:name w:val="analytic Char"/>
    <w:basedOn w:val="DefaultParagraphFont"/>
    <w:link w:val="analytic"/>
    <w:uiPriority w:val="4"/>
    <w:rsid w:val="00FF32CE"/>
    <w:rPr>
      <w:rFonts w:ascii="Calibri" w:hAnsi="Calibri" w:cs="Calibri"/>
      <w:b/>
      <w:sz w:val="20"/>
    </w:rPr>
  </w:style>
  <w:style w:type="character" w:customStyle="1" w:styleId="m-5498913268213319940gmail-styleunderline">
    <w:name w:val="m_-5498913268213319940gmail-styleunderline"/>
    <w:basedOn w:val="DefaultParagraphFont"/>
    <w:rsid w:val="00FF32CE"/>
  </w:style>
  <w:style w:type="paragraph" w:customStyle="1" w:styleId="speakable">
    <w:name w:val="speakable"/>
    <w:basedOn w:val="Normal"/>
    <w:uiPriority w:val="99"/>
    <w:qFormat/>
    <w:rsid w:val="00FF32C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F32CE"/>
  </w:style>
  <w:style w:type="character" w:customStyle="1" w:styleId="copyright">
    <w:name w:val="copyright"/>
    <w:basedOn w:val="DefaultParagraphFont"/>
    <w:rsid w:val="00FF32CE"/>
  </w:style>
  <w:style w:type="character" w:customStyle="1" w:styleId="TagCharCharCharChar">
    <w:name w:val="Tag Char Char Char Char"/>
    <w:basedOn w:val="DefaultParagraphFont"/>
    <w:rsid w:val="00FF32CE"/>
    <w:rPr>
      <w:rFonts w:ascii="Calibri" w:hAnsi="Calibri" w:cs="Calibri"/>
      <w:b/>
      <w:sz w:val="24"/>
    </w:rPr>
  </w:style>
  <w:style w:type="paragraph" w:customStyle="1" w:styleId="g-body">
    <w:name w:val="g-body"/>
    <w:basedOn w:val="Normal"/>
    <w:uiPriority w:val="99"/>
    <w:qFormat/>
    <w:rsid w:val="00FF32C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F32C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F32C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F32C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F32CE"/>
    <w:pPr>
      <w:spacing w:before="100" w:beforeAutospacing="1" w:after="100" w:afterAutospacing="1"/>
    </w:pPr>
    <w:rPr>
      <w:rFonts w:cs="Calibri"/>
      <w:sz w:val="24"/>
    </w:rPr>
  </w:style>
  <w:style w:type="paragraph" w:customStyle="1" w:styleId="style41">
    <w:name w:val="style4"/>
    <w:basedOn w:val="Normal"/>
    <w:uiPriority w:val="99"/>
    <w:qFormat/>
    <w:rsid w:val="00FF32C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FF32C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FF32CE"/>
  </w:style>
  <w:style w:type="character" w:customStyle="1" w:styleId="UL-Bold">
    <w:name w:val="UL-Bold"/>
    <w:basedOn w:val="DefaultParagraphFont"/>
    <w:rsid w:val="00FF32CE"/>
    <w:rPr>
      <w:u w:val="thick"/>
    </w:rPr>
  </w:style>
  <w:style w:type="character" w:customStyle="1" w:styleId="UL-None">
    <w:name w:val="UL-None"/>
    <w:basedOn w:val="DefaultParagraphFont"/>
    <w:rsid w:val="00FF32CE"/>
    <w:rPr>
      <w:strike w:val="0"/>
      <w:dstrike w:val="0"/>
      <w:u w:val="none"/>
      <w:effect w:val="none"/>
    </w:rPr>
  </w:style>
  <w:style w:type="character" w:customStyle="1" w:styleId="gl">
    <w:name w:val="gl"/>
    <w:basedOn w:val="DefaultParagraphFont"/>
    <w:rsid w:val="00FF32CE"/>
  </w:style>
  <w:style w:type="character" w:customStyle="1" w:styleId="qu730rj69h">
    <w:name w:val="qu730rj69h"/>
    <w:basedOn w:val="DefaultParagraphFont"/>
    <w:rsid w:val="00FF32CE"/>
  </w:style>
  <w:style w:type="paragraph" w:customStyle="1" w:styleId="optext">
    <w:name w:val="optext"/>
    <w:basedOn w:val="Normal"/>
    <w:uiPriority w:val="99"/>
    <w:qFormat/>
    <w:rsid w:val="00FF32C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FF32CE"/>
  </w:style>
  <w:style w:type="character" w:customStyle="1" w:styleId="icr880">
    <w:name w:val="icr880"/>
    <w:basedOn w:val="DefaultParagraphFont"/>
    <w:rsid w:val="00FF32CE"/>
  </w:style>
  <w:style w:type="character" w:customStyle="1" w:styleId="hx23q54">
    <w:name w:val="hx23q54"/>
    <w:basedOn w:val="DefaultParagraphFont"/>
    <w:rsid w:val="00FF32CE"/>
  </w:style>
  <w:style w:type="character" w:customStyle="1" w:styleId="m-5348258726587825636gmail-style13ptbold">
    <w:name w:val="m_-5348258726587825636gmail-style13ptbold"/>
    <w:basedOn w:val="DefaultParagraphFont"/>
    <w:rsid w:val="00FF32CE"/>
  </w:style>
  <w:style w:type="character" w:customStyle="1" w:styleId="m-5348258726587825636gmail-styleunderline">
    <w:name w:val="m_-5348258726587825636gmail-styleunderline"/>
    <w:basedOn w:val="DefaultParagraphFont"/>
    <w:rsid w:val="00FF32CE"/>
  </w:style>
  <w:style w:type="character" w:customStyle="1" w:styleId="UnderlineCharChar1">
    <w:name w:val="Underline Char Char1"/>
    <w:basedOn w:val="DefaultParagraphFont"/>
    <w:rsid w:val="00FF32C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FF32C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FF32CE"/>
  </w:style>
  <w:style w:type="character" w:customStyle="1" w:styleId="CardsFont12ptCharChar">
    <w:name w:val="Cards + Font: 12 pt Char Char"/>
    <w:basedOn w:val="DefaultParagraphFont"/>
    <w:rsid w:val="00FF32CE"/>
    <w:rPr>
      <w:sz w:val="24"/>
      <w:szCs w:val="24"/>
      <w:u w:val="thick"/>
      <w:lang w:val="en-US" w:eastAsia="en-US" w:bidi="ar-SA"/>
    </w:rPr>
  </w:style>
  <w:style w:type="character" w:customStyle="1" w:styleId="NothingChar1">
    <w:name w:val="Nothing Char1"/>
    <w:basedOn w:val="DefaultParagraphFont"/>
    <w:rsid w:val="00FF32CE"/>
    <w:rPr>
      <w:lang w:val="en-US" w:eastAsia="en-US" w:bidi="ar-SA"/>
    </w:rPr>
  </w:style>
  <w:style w:type="paragraph" w:customStyle="1" w:styleId="useless">
    <w:name w:val="useless"/>
    <w:basedOn w:val="Normal"/>
    <w:uiPriority w:val="99"/>
    <w:qFormat/>
    <w:rsid w:val="00FF32CE"/>
    <w:rPr>
      <w:rFonts w:ascii="Times New Roman" w:eastAsia="Times New Roman" w:hAnsi="Times New Roman" w:cs="Calibri"/>
      <w:sz w:val="12"/>
    </w:rPr>
  </w:style>
  <w:style w:type="character" w:customStyle="1" w:styleId="DDIUnderline">
    <w:name w:val="DDI Underline"/>
    <w:qFormat/>
    <w:rsid w:val="00FF32CE"/>
    <w:rPr>
      <w:rFonts w:ascii="Times New Roman" w:hAnsi="Times New Roman"/>
      <w:sz w:val="24"/>
      <w:u w:val="single"/>
    </w:rPr>
  </w:style>
  <w:style w:type="character" w:customStyle="1" w:styleId="Char1">
    <w:name w:val="Char1"/>
    <w:basedOn w:val="DefaultParagraphFont"/>
    <w:rsid w:val="00FF32CE"/>
    <w:rPr>
      <w:rFonts w:cs="Arial"/>
      <w:b/>
      <w:bCs/>
      <w:iCs/>
      <w:sz w:val="24"/>
      <w:szCs w:val="28"/>
      <w:lang w:val="en-US" w:eastAsia="en-US" w:bidi="ar-SA"/>
    </w:rPr>
  </w:style>
  <w:style w:type="paragraph" w:customStyle="1" w:styleId="ALLCAPS">
    <w:name w:val="ALL CAPS"/>
    <w:basedOn w:val="Normal"/>
    <w:link w:val="ALLCAPSChar"/>
    <w:qFormat/>
    <w:rsid w:val="00FF32CE"/>
    <w:rPr>
      <w:rFonts w:ascii="Times New Roman" w:eastAsia="Times New Roman" w:hAnsi="Times New Roman" w:cs="Calibri"/>
      <w:b/>
      <w:caps/>
    </w:rPr>
  </w:style>
  <w:style w:type="character" w:customStyle="1" w:styleId="ALLCAPSChar">
    <w:name w:val="ALL CAPS Char"/>
    <w:basedOn w:val="DefaultParagraphFont"/>
    <w:link w:val="ALLCAPS"/>
    <w:rsid w:val="00FF32C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FF32C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FF32CE"/>
    <w:rPr>
      <w:rFonts w:ascii="Times New Roman" w:eastAsia="Times New Roman" w:hAnsi="Times New Roman" w:cs="Calibri"/>
      <w:b/>
    </w:rPr>
  </w:style>
  <w:style w:type="character" w:customStyle="1" w:styleId="10ptnotbold">
    <w:name w:val="10ptnotbold"/>
    <w:basedOn w:val="DefaultParagraphFont"/>
    <w:rsid w:val="00FF32CE"/>
    <w:rPr>
      <w:sz w:val="20"/>
    </w:rPr>
  </w:style>
  <w:style w:type="character" w:customStyle="1" w:styleId="Cites-AuthorDate">
    <w:name w:val="Cites-Author/Date"/>
    <w:rsid w:val="00FF32CE"/>
    <w:rPr>
      <w:rFonts w:ascii="Helvetica" w:hAnsi="Helvetica"/>
      <w:b/>
      <w:sz w:val="22"/>
      <w:szCs w:val="24"/>
      <w:u w:val="thick"/>
    </w:rPr>
  </w:style>
  <w:style w:type="paragraph" w:customStyle="1" w:styleId="CiteTag">
    <w:name w:val="Cite/Tag"/>
    <w:basedOn w:val="Normal"/>
    <w:uiPriority w:val="99"/>
    <w:qFormat/>
    <w:rsid w:val="00FF32CE"/>
    <w:rPr>
      <w:rFonts w:ascii="Times New Roman" w:eastAsia="Cambria" w:hAnsi="Times New Roman" w:cs="Calibri"/>
      <w:b/>
    </w:rPr>
  </w:style>
  <w:style w:type="character" w:customStyle="1" w:styleId="CardsFont6ptChar1">
    <w:name w:val="Cards + Font: 6 pt Char1"/>
    <w:basedOn w:val="CardsChar"/>
    <w:link w:val="CardsFont6pt"/>
    <w:rsid w:val="00FF32C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F32CE"/>
  </w:style>
  <w:style w:type="character" w:customStyle="1" w:styleId="m489902567989944824gmail-styleunderline">
    <w:name w:val="m_489902567989944824gmail-styleunderline"/>
    <w:basedOn w:val="DefaultParagraphFont"/>
    <w:rsid w:val="00FF32CE"/>
  </w:style>
  <w:style w:type="paragraph" w:customStyle="1" w:styleId="Analytic0">
    <w:name w:val="Analytic"/>
    <w:basedOn w:val="Normal"/>
    <w:link w:val="AnalyticChar0"/>
    <w:autoRedefine/>
    <w:uiPriority w:val="4"/>
    <w:qFormat/>
    <w:rsid w:val="00FF32CE"/>
    <w:rPr>
      <w:b/>
      <w:sz w:val="26"/>
    </w:rPr>
  </w:style>
  <w:style w:type="character" w:customStyle="1" w:styleId="AnalyticChar0">
    <w:name w:val="Analytic Char"/>
    <w:basedOn w:val="DefaultParagraphFont"/>
    <w:link w:val="Analytic0"/>
    <w:uiPriority w:val="4"/>
    <w:rsid w:val="00FF32CE"/>
    <w:rPr>
      <w:rFonts w:ascii="Calibri" w:hAnsi="Calibri"/>
      <w:b/>
      <w:sz w:val="26"/>
    </w:rPr>
  </w:style>
  <w:style w:type="character" w:customStyle="1" w:styleId="UnresolvedMention2">
    <w:name w:val="Unresolved Mention2"/>
    <w:basedOn w:val="DefaultParagraphFont"/>
    <w:uiPriority w:val="99"/>
    <w:rsid w:val="00FF32CE"/>
    <w:rPr>
      <w:color w:val="808080"/>
      <w:shd w:val="clear" w:color="auto" w:fill="E6E6E6"/>
    </w:rPr>
  </w:style>
  <w:style w:type="character" w:customStyle="1" w:styleId="swauthor">
    <w:name w:val="sw_author"/>
    <w:rsid w:val="00FF32CE"/>
  </w:style>
  <w:style w:type="character" w:customStyle="1" w:styleId="UnderlineCharChar3">
    <w:name w:val="Underline Char Char3"/>
    <w:rsid w:val="00FF32CE"/>
    <w:rPr>
      <w:szCs w:val="24"/>
      <w:u w:val="single"/>
      <w:lang w:val="en-US" w:eastAsia="en-US" w:bidi="ar-SA"/>
    </w:rPr>
  </w:style>
  <w:style w:type="character" w:customStyle="1" w:styleId="tl8wme">
    <w:name w:val="tl8wme"/>
    <w:basedOn w:val="DefaultParagraphFont"/>
    <w:rsid w:val="00FF32CE"/>
  </w:style>
  <w:style w:type="character" w:customStyle="1" w:styleId="Mention3">
    <w:name w:val="Mention3"/>
    <w:basedOn w:val="DefaultParagraphFont"/>
    <w:uiPriority w:val="99"/>
    <w:semiHidden/>
    <w:unhideWhenUsed/>
    <w:rsid w:val="00FF32CE"/>
    <w:rPr>
      <w:color w:val="2B579A"/>
      <w:shd w:val="clear" w:color="auto" w:fill="E6E6E6"/>
    </w:rPr>
  </w:style>
  <w:style w:type="character" w:customStyle="1" w:styleId="m-5251091010484660064gmail-style13ptbold">
    <w:name w:val="m_-5251091010484660064gmail-style13ptbold"/>
    <w:basedOn w:val="DefaultParagraphFont"/>
    <w:rsid w:val="00FF32CE"/>
  </w:style>
  <w:style w:type="character" w:customStyle="1" w:styleId="m-5251091010484660064gmail-styleunderline">
    <w:name w:val="m_-5251091010484660064gmail-styleunderline"/>
    <w:basedOn w:val="DefaultParagraphFont"/>
    <w:rsid w:val="00FF32CE"/>
  </w:style>
  <w:style w:type="character" w:customStyle="1" w:styleId="tablecaption">
    <w:name w:val="tablecaption"/>
    <w:basedOn w:val="DefaultParagraphFont"/>
    <w:rsid w:val="00FF32CE"/>
  </w:style>
  <w:style w:type="character" w:customStyle="1" w:styleId="StyleLatinHelvetica105ptBlack">
    <w:name w:val="Style (Latin) Helvetica 10.5 pt Black"/>
    <w:basedOn w:val="DefaultParagraphFont"/>
    <w:rsid w:val="00FF32CE"/>
    <w:rPr>
      <w:rFonts w:ascii="Times New Roman" w:hAnsi="Times New Roman"/>
      <w:color w:val="000000"/>
      <w:sz w:val="21"/>
    </w:rPr>
  </w:style>
  <w:style w:type="character" w:customStyle="1" w:styleId="m-413333960618644972gmail-style13ptbold">
    <w:name w:val="m_-413333960618644972gmail-style13ptbold"/>
    <w:basedOn w:val="DefaultParagraphFont"/>
    <w:rsid w:val="00FF32CE"/>
  </w:style>
  <w:style w:type="character" w:customStyle="1" w:styleId="m-413333960618644972gmail-styleunderline">
    <w:name w:val="m_-413333960618644972gmail-styleunderline"/>
    <w:basedOn w:val="DefaultParagraphFont"/>
    <w:rsid w:val="00FF32CE"/>
  </w:style>
  <w:style w:type="character" w:customStyle="1" w:styleId="m8314098763611656848gmail-stylestylebold12pt">
    <w:name w:val="m_8314098763611656848gmail-stylestylebold12pt"/>
    <w:basedOn w:val="DefaultParagraphFont"/>
    <w:rsid w:val="00FF32CE"/>
  </w:style>
  <w:style w:type="character" w:customStyle="1" w:styleId="m8314098763611656848gmail-styleboldunderline">
    <w:name w:val="m_8314098763611656848gmail-styleboldunderline"/>
    <w:basedOn w:val="DefaultParagraphFont"/>
    <w:rsid w:val="00FF32CE"/>
  </w:style>
  <w:style w:type="paragraph" w:customStyle="1" w:styleId="Spacer">
    <w:name w:val="Spacer"/>
    <w:basedOn w:val="Heading1"/>
    <w:link w:val="SpacerChar"/>
    <w:autoRedefine/>
    <w:uiPriority w:val="4"/>
    <w:qFormat/>
    <w:rsid w:val="00FF32CE"/>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FF32CE"/>
    <w:rPr>
      <w:rFonts w:ascii="Georgia" w:eastAsiaTheme="majorEastAsia" w:hAnsi="Georgia" w:cstheme="majorBidi"/>
      <w:b/>
      <w:szCs w:val="32"/>
    </w:rPr>
  </w:style>
  <w:style w:type="paragraph" w:customStyle="1" w:styleId="msonormal0">
    <w:name w:val="msonormal"/>
    <w:basedOn w:val="Normal"/>
    <w:rsid w:val="00FF32C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F32C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F32C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FF32CE"/>
    <w:rPr>
      <w:rFonts w:ascii="Arial Narrow" w:hAnsi="Arial Narrow" w:cs="Times New Roman"/>
      <w:color w:val="000000"/>
      <w:sz w:val="16"/>
    </w:rPr>
  </w:style>
  <w:style w:type="character" w:customStyle="1" w:styleId="CiteReal0">
    <w:name w:val="CiteReal"/>
    <w:uiPriority w:val="1"/>
    <w:qFormat/>
    <w:rsid w:val="00FF32CE"/>
    <w:rPr>
      <w:rFonts w:ascii="Arial" w:hAnsi="Arial"/>
      <w:b/>
      <w:sz w:val="24"/>
      <w:u w:val="single"/>
    </w:rPr>
  </w:style>
  <w:style w:type="character" w:customStyle="1" w:styleId="dropcap1">
    <w:name w:val="dropcap1"/>
    <w:rsid w:val="00FF32CE"/>
  </w:style>
  <w:style w:type="paragraph" w:customStyle="1" w:styleId="Style31">
    <w:name w:val="Style31"/>
    <w:basedOn w:val="Normal"/>
    <w:uiPriority w:val="99"/>
    <w:rsid w:val="00FF32C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FF32C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FF32CE"/>
    <w:pPr>
      <w:spacing w:line="200" w:lineRule="exact"/>
      <w:jc w:val="both"/>
    </w:pPr>
    <w:rPr>
      <w:rFonts w:ascii="Palatino Linotype" w:hAnsi="Palatino Linotype" w:cs="Palatino Linotype"/>
      <w:sz w:val="16"/>
    </w:rPr>
  </w:style>
  <w:style w:type="character" w:customStyle="1" w:styleId="FontStyle72">
    <w:name w:val="Font Style72"/>
    <w:uiPriority w:val="99"/>
    <w:rsid w:val="00FF32CE"/>
    <w:rPr>
      <w:rFonts w:ascii="Cambria" w:hAnsi="Cambria" w:cs="Cambria" w:hint="default"/>
      <w:sz w:val="16"/>
      <w:szCs w:val="16"/>
    </w:rPr>
  </w:style>
  <w:style w:type="character" w:customStyle="1" w:styleId="FontStyle73">
    <w:name w:val="Font Style73"/>
    <w:uiPriority w:val="99"/>
    <w:rsid w:val="00FF32CE"/>
    <w:rPr>
      <w:rFonts w:ascii="Cambria" w:hAnsi="Cambria" w:cs="Cambria" w:hint="default"/>
      <w:i/>
      <w:iCs/>
      <w:sz w:val="16"/>
      <w:szCs w:val="16"/>
    </w:rPr>
  </w:style>
  <w:style w:type="character" w:customStyle="1" w:styleId="UnderlinestyleChar2">
    <w:name w:val="Underline style Char2"/>
    <w:rsid w:val="00FF32CE"/>
    <w:rPr>
      <w:sz w:val="22"/>
      <w:szCs w:val="24"/>
      <w:u w:val="single"/>
      <w:lang w:val="en-US" w:eastAsia="en-US" w:bidi="ar-SA"/>
    </w:rPr>
  </w:style>
  <w:style w:type="character" w:customStyle="1" w:styleId="FontStyle49">
    <w:name w:val="Font Style49"/>
    <w:uiPriority w:val="99"/>
    <w:rsid w:val="00FF32CE"/>
    <w:rPr>
      <w:rFonts w:ascii="Cambria" w:hAnsi="Cambria" w:cs="Cambria"/>
      <w:sz w:val="20"/>
      <w:szCs w:val="20"/>
    </w:rPr>
  </w:style>
  <w:style w:type="character" w:customStyle="1" w:styleId="FontStyle50">
    <w:name w:val="Font Style50"/>
    <w:uiPriority w:val="99"/>
    <w:rsid w:val="00FF32C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F32C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FF32CE"/>
    <w:rPr>
      <w:rFonts w:ascii="Cambria" w:eastAsia="Cambria" w:hAnsi="Cambria" w:cs="Cambria"/>
      <w:spacing w:val="-3"/>
      <w:sz w:val="16"/>
      <w:szCs w:val="20"/>
    </w:rPr>
  </w:style>
  <w:style w:type="character" w:customStyle="1" w:styleId="kn">
    <w:name w:val="kn"/>
    <w:basedOn w:val="DefaultParagraphFont"/>
    <w:rsid w:val="00FF32CE"/>
  </w:style>
  <w:style w:type="character" w:customStyle="1" w:styleId="StyleStyleUnderlineUnderlineStyleBoldUnderlineIntenseEmphas">
    <w:name w:val="Style Style UnderlineUnderlineStyle Bold UnderlineIntense Emphas..."/>
    <w:basedOn w:val="DefaultParagraphFont"/>
    <w:rsid w:val="00FF32CE"/>
    <w:rPr>
      <w:b/>
      <w:bCs/>
      <w:sz w:val="26"/>
      <w:u w:val="single"/>
    </w:rPr>
  </w:style>
  <w:style w:type="character" w:customStyle="1" w:styleId="articoloinside">
    <w:name w:val="articolo_inside"/>
    <w:rsid w:val="00FF32CE"/>
  </w:style>
  <w:style w:type="paragraph" w:customStyle="1" w:styleId="pagetools">
    <w:name w:val="pagetools"/>
    <w:basedOn w:val="Normal"/>
    <w:rsid w:val="00FF32CE"/>
    <w:pPr>
      <w:spacing w:before="100" w:beforeAutospacing="1" w:after="100" w:afterAutospacing="1"/>
    </w:pPr>
    <w:rPr>
      <w:rFonts w:ascii="Cambria" w:eastAsia="Cambria" w:hAnsi="Cambria"/>
      <w:sz w:val="24"/>
    </w:rPr>
  </w:style>
  <w:style w:type="character" w:customStyle="1" w:styleId="desc">
    <w:name w:val="desc"/>
    <w:basedOn w:val="DefaultParagraphFont"/>
    <w:rsid w:val="00FF32CE"/>
  </w:style>
  <w:style w:type="character" w:customStyle="1" w:styleId="job">
    <w:name w:val="job"/>
    <w:basedOn w:val="DefaultParagraphFont"/>
    <w:rsid w:val="00FF32CE"/>
  </w:style>
  <w:style w:type="character" w:customStyle="1" w:styleId="publisher">
    <w:name w:val="publisher"/>
    <w:basedOn w:val="DefaultParagraphFont"/>
    <w:rsid w:val="00FF32CE"/>
  </w:style>
  <w:style w:type="character" w:customStyle="1" w:styleId="pubyear">
    <w:name w:val="pubyear"/>
    <w:basedOn w:val="DefaultParagraphFont"/>
    <w:rsid w:val="00FF32CE"/>
  </w:style>
  <w:style w:type="character" w:customStyle="1" w:styleId="pubcity">
    <w:name w:val="pubcity"/>
    <w:basedOn w:val="DefaultParagraphFont"/>
    <w:rsid w:val="00FF32CE"/>
  </w:style>
  <w:style w:type="character" w:customStyle="1" w:styleId="bodycontentlink">
    <w:name w:val="bodycontentlink"/>
    <w:basedOn w:val="DefaultParagraphFont"/>
    <w:rsid w:val="00FF32CE"/>
  </w:style>
  <w:style w:type="paragraph" w:customStyle="1" w:styleId="C-Text">
    <w:name w:val="C-Text"/>
    <w:basedOn w:val="Normal"/>
    <w:rsid w:val="00FF32CE"/>
    <w:pPr>
      <w:tabs>
        <w:tab w:val="num" w:pos="720"/>
      </w:tabs>
      <w:ind w:left="720" w:hanging="360"/>
    </w:pPr>
    <w:rPr>
      <w:rFonts w:ascii="Book Antiqua" w:hAnsi="Book Antiqua"/>
      <w:sz w:val="24"/>
    </w:rPr>
  </w:style>
  <w:style w:type="character" w:customStyle="1" w:styleId="ecdate">
    <w:name w:val="ec_date"/>
    <w:basedOn w:val="DefaultParagraphFont"/>
    <w:rsid w:val="00FF32CE"/>
    <w:rPr>
      <w:rFonts w:ascii="Symbol" w:hAnsi="Symbol" w:hint="default"/>
      <w:sz w:val="20"/>
      <w:szCs w:val="20"/>
      <w:shd w:val="clear" w:color="auto" w:fill="FFFFFF"/>
    </w:rPr>
  </w:style>
  <w:style w:type="paragraph" w:customStyle="1" w:styleId="ecmsonormal">
    <w:name w:val="ec_msonormal"/>
    <w:basedOn w:val="Normal"/>
    <w:rsid w:val="00FF32CE"/>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FF32CE"/>
  </w:style>
  <w:style w:type="character" w:customStyle="1" w:styleId="articleheadline">
    <w:name w:val="articleheadline"/>
    <w:basedOn w:val="DefaultParagraphFont"/>
    <w:rsid w:val="00FF32CE"/>
  </w:style>
  <w:style w:type="paragraph" w:customStyle="1" w:styleId="u-intro">
    <w:name w:val="u-intro"/>
    <w:basedOn w:val="Normal"/>
    <w:rsid w:val="00FF32CE"/>
    <w:pPr>
      <w:spacing w:before="100" w:beforeAutospacing="1" w:after="100" w:afterAutospacing="1"/>
    </w:pPr>
    <w:rPr>
      <w:rFonts w:ascii="Georgia" w:hAnsi="Georgia"/>
      <w:sz w:val="24"/>
    </w:rPr>
  </w:style>
  <w:style w:type="character" w:customStyle="1" w:styleId="u-byline">
    <w:name w:val="u-byline"/>
    <w:basedOn w:val="DefaultParagraphFont"/>
    <w:rsid w:val="00FF32CE"/>
  </w:style>
  <w:style w:type="character" w:customStyle="1" w:styleId="articlebya">
    <w:name w:val="articleby_a"/>
    <w:basedOn w:val="DefaultParagraphFont"/>
    <w:rsid w:val="00FF32CE"/>
  </w:style>
  <w:style w:type="character" w:customStyle="1" w:styleId="popupwinby">
    <w:name w:val="popupwinby"/>
    <w:basedOn w:val="DefaultParagraphFont"/>
    <w:rsid w:val="00FF32CE"/>
  </w:style>
  <w:style w:type="character" w:customStyle="1" w:styleId="storyheader">
    <w:name w:val="storyheader"/>
    <w:basedOn w:val="DefaultParagraphFont"/>
    <w:rsid w:val="00FF32CE"/>
  </w:style>
  <w:style w:type="character" w:customStyle="1" w:styleId="marron">
    <w:name w:val="marron"/>
    <w:basedOn w:val="DefaultParagraphFont"/>
    <w:rsid w:val="00FF32CE"/>
  </w:style>
  <w:style w:type="paragraph" w:customStyle="1" w:styleId="StyleNormalWeb10pt">
    <w:name w:val="Style Normal (Web) + 10 pt"/>
    <w:basedOn w:val="NormalWeb"/>
    <w:next w:val="Normal"/>
    <w:rsid w:val="00FF32C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FF32CE"/>
    <w:rPr>
      <w:szCs w:val="24"/>
      <w:lang w:val="en-US" w:eastAsia="en-US" w:bidi="ar-SA"/>
    </w:rPr>
  </w:style>
  <w:style w:type="paragraph" w:customStyle="1" w:styleId="TagCiteShells">
    <w:name w:val="Tag/Cite/Shells"/>
    <w:basedOn w:val="Normal"/>
    <w:rsid w:val="00FF32CE"/>
    <w:rPr>
      <w:rFonts w:ascii="Georgia" w:hAnsi="Georgia"/>
      <w:b/>
      <w:sz w:val="16"/>
    </w:rPr>
  </w:style>
  <w:style w:type="paragraph" w:customStyle="1" w:styleId="DefinitionTerm">
    <w:name w:val="Definition Term"/>
    <w:basedOn w:val="Normal"/>
    <w:next w:val="Normal"/>
    <w:rsid w:val="00FF32CE"/>
    <w:rPr>
      <w:rFonts w:ascii="Georgia" w:hAnsi="Georgia"/>
      <w:snapToGrid w:val="0"/>
      <w:sz w:val="24"/>
    </w:rPr>
  </w:style>
  <w:style w:type="character" w:customStyle="1" w:styleId="Style3CharChar">
    <w:name w:val="Style3 Char Char"/>
    <w:basedOn w:val="DefaultParagraphFont"/>
    <w:rsid w:val="00FF32C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F32CE"/>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FF32CE"/>
    <w:rPr>
      <w:lang w:eastAsia="en-US"/>
    </w:rPr>
  </w:style>
  <w:style w:type="character" w:customStyle="1" w:styleId="BoldUnderlineChar2">
    <w:name w:val="Bold + Underline Char"/>
    <w:basedOn w:val="DefaultParagraphFont"/>
    <w:rsid w:val="00FF32C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F32C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FF32CE"/>
  </w:style>
  <w:style w:type="character" w:customStyle="1" w:styleId="CharacterStyle7">
    <w:name w:val="Character Style 7"/>
    <w:rsid w:val="00FF32CE"/>
    <w:rPr>
      <w:rFonts w:ascii="Trebuchet MS" w:hAnsi="Trebuchet MS" w:cs="Trebuchet MS"/>
      <w:sz w:val="20"/>
      <w:szCs w:val="20"/>
      <w:u w:val="single"/>
    </w:rPr>
  </w:style>
  <w:style w:type="character" w:customStyle="1" w:styleId="StyleStyle4Char">
    <w:name w:val="Style Style4 + Char"/>
    <w:basedOn w:val="DefaultParagraphFont"/>
    <w:rsid w:val="00FF32C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F32C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F32CE"/>
    <w:rPr>
      <w:rFonts w:ascii="Symbol" w:hAnsi="Symbol"/>
      <w:sz w:val="21"/>
      <w:szCs w:val="21"/>
      <w:u w:val="thick"/>
    </w:rPr>
  </w:style>
  <w:style w:type="character" w:customStyle="1" w:styleId="UnderlinedEvidenceCharChar">
    <w:name w:val="Underlined Evidence Char Char"/>
    <w:basedOn w:val="DefaultParagraphFont"/>
    <w:rsid w:val="00FF32CE"/>
    <w:rPr>
      <w:rFonts w:ascii="Symbol" w:hAnsi="Symbol"/>
      <w:sz w:val="21"/>
      <w:szCs w:val="21"/>
      <w:u w:val="thick"/>
      <w:lang w:val="en-US" w:eastAsia="en-US" w:bidi="ar-SA"/>
    </w:rPr>
  </w:style>
  <w:style w:type="paragraph" w:customStyle="1" w:styleId="Cite8">
    <w:name w:val="Cite8"/>
    <w:basedOn w:val="Normal"/>
    <w:autoRedefine/>
    <w:qFormat/>
    <w:rsid w:val="00FF32CE"/>
    <w:rPr>
      <w:rFonts w:ascii="Trebuchet MS" w:eastAsia="Verdana" w:hAnsi="Trebuchet MS" w:cs="Cambria"/>
      <w:sz w:val="16"/>
    </w:rPr>
  </w:style>
  <w:style w:type="paragraph" w:customStyle="1" w:styleId="8font">
    <w:name w:val="8font"/>
    <w:basedOn w:val="Normal"/>
    <w:next w:val="Normal"/>
    <w:autoRedefine/>
    <w:qFormat/>
    <w:rsid w:val="00FF32CE"/>
    <w:rPr>
      <w:rFonts w:ascii="Georgia" w:eastAsia="Cambria Math" w:hAnsi="Georgia" w:cs="Cambria"/>
      <w:sz w:val="16"/>
      <w:szCs w:val="16"/>
    </w:rPr>
  </w:style>
  <w:style w:type="character" w:customStyle="1" w:styleId="NoterefInText">
    <w:name w:val="_NoterefInText"/>
    <w:uiPriority w:val="99"/>
    <w:rsid w:val="00FF32CE"/>
    <w:rPr>
      <w:rFonts w:cs="AKDPE C+ Utopia"/>
      <w:color w:val="000000"/>
    </w:rPr>
  </w:style>
  <w:style w:type="character" w:customStyle="1" w:styleId="postauthor">
    <w:name w:val="postauthor"/>
    <w:basedOn w:val="DefaultParagraphFont"/>
    <w:rsid w:val="00FF32CE"/>
  </w:style>
  <w:style w:type="paragraph" w:customStyle="1" w:styleId="notes-source-hasnotes">
    <w:name w:val="notes-source-hasnotes"/>
    <w:basedOn w:val="Normal"/>
    <w:rsid w:val="00FF32CE"/>
    <w:pPr>
      <w:spacing w:before="100" w:beforeAutospacing="1" w:after="100" w:afterAutospacing="1"/>
    </w:pPr>
    <w:rPr>
      <w:sz w:val="16"/>
      <w:szCs w:val="20"/>
    </w:rPr>
  </w:style>
  <w:style w:type="character" w:customStyle="1" w:styleId="span">
    <w:name w:val="span"/>
    <w:basedOn w:val="DefaultParagraphFont"/>
    <w:rsid w:val="00FF32CE"/>
  </w:style>
  <w:style w:type="character" w:customStyle="1" w:styleId="maintitle">
    <w:name w:val="maintitle"/>
    <w:basedOn w:val="DefaultParagraphFont"/>
    <w:rsid w:val="00FF32CE"/>
  </w:style>
  <w:style w:type="character" w:customStyle="1" w:styleId="thirdparty-logo">
    <w:name w:val="thirdparty-logo"/>
    <w:basedOn w:val="DefaultParagraphFont"/>
    <w:rsid w:val="00FF32CE"/>
  </w:style>
  <w:style w:type="character" w:customStyle="1" w:styleId="posted">
    <w:name w:val="posted"/>
    <w:basedOn w:val="DefaultParagraphFont"/>
    <w:rsid w:val="00FF32CE"/>
  </w:style>
  <w:style w:type="character" w:customStyle="1" w:styleId="ticker">
    <w:name w:val="ticker"/>
    <w:basedOn w:val="DefaultParagraphFont"/>
    <w:rsid w:val="00FF32CE"/>
  </w:style>
  <w:style w:type="paragraph" w:customStyle="1" w:styleId="articlemeta">
    <w:name w:val="articlemeta"/>
    <w:basedOn w:val="Normal"/>
    <w:rsid w:val="00FF32CE"/>
    <w:pPr>
      <w:spacing w:before="100" w:beforeAutospacing="1" w:after="100" w:afterAutospacing="1"/>
    </w:pPr>
    <w:rPr>
      <w:sz w:val="16"/>
      <w:szCs w:val="20"/>
    </w:rPr>
  </w:style>
  <w:style w:type="character" w:customStyle="1" w:styleId="vcard">
    <w:name w:val="vcard"/>
    <w:basedOn w:val="DefaultParagraphFont"/>
    <w:rsid w:val="00FF32CE"/>
  </w:style>
  <w:style w:type="character" w:customStyle="1" w:styleId="print-footnote">
    <w:name w:val="print-footnote"/>
    <w:basedOn w:val="DefaultParagraphFont"/>
    <w:rsid w:val="00FF32CE"/>
  </w:style>
  <w:style w:type="character" w:customStyle="1" w:styleId="datestring">
    <w:name w:val="datestring"/>
    <w:basedOn w:val="DefaultParagraphFont"/>
    <w:rsid w:val="00FF32CE"/>
  </w:style>
  <w:style w:type="paragraph" w:customStyle="1" w:styleId="noindent0">
    <w:name w:val="no_indent"/>
    <w:basedOn w:val="Normal"/>
    <w:rsid w:val="00FF32CE"/>
    <w:pPr>
      <w:spacing w:before="100" w:beforeAutospacing="1" w:after="100" w:afterAutospacing="1"/>
    </w:pPr>
    <w:rPr>
      <w:sz w:val="16"/>
      <w:szCs w:val="20"/>
    </w:rPr>
  </w:style>
  <w:style w:type="character" w:customStyle="1" w:styleId="email">
    <w:name w:val="email"/>
    <w:basedOn w:val="DefaultParagraphFont"/>
    <w:rsid w:val="00FF32CE"/>
  </w:style>
  <w:style w:type="paragraph" w:customStyle="1" w:styleId="left">
    <w:name w:val="left"/>
    <w:basedOn w:val="Normal"/>
    <w:rsid w:val="00FF32CE"/>
    <w:pPr>
      <w:spacing w:before="100" w:beforeAutospacing="1" w:after="100" w:afterAutospacing="1"/>
    </w:pPr>
    <w:rPr>
      <w:sz w:val="16"/>
      <w:szCs w:val="20"/>
    </w:rPr>
  </w:style>
  <w:style w:type="paragraph" w:customStyle="1" w:styleId="right">
    <w:name w:val="right"/>
    <w:basedOn w:val="Normal"/>
    <w:rsid w:val="00FF32CE"/>
    <w:pPr>
      <w:spacing w:before="100" w:beforeAutospacing="1" w:after="100" w:afterAutospacing="1"/>
    </w:pPr>
    <w:rPr>
      <w:sz w:val="16"/>
      <w:szCs w:val="20"/>
    </w:rPr>
  </w:style>
  <w:style w:type="character" w:customStyle="1" w:styleId="gptad">
    <w:name w:val="gptad"/>
    <w:basedOn w:val="DefaultParagraphFont"/>
    <w:rsid w:val="00FF32CE"/>
  </w:style>
  <w:style w:type="paragraph" w:customStyle="1" w:styleId="creditpostedmodified">
    <w:name w:val="credit_posted_modified"/>
    <w:basedOn w:val="Normal"/>
    <w:rsid w:val="00FF32CE"/>
    <w:pPr>
      <w:spacing w:before="100" w:beforeAutospacing="1" w:after="100" w:afterAutospacing="1"/>
    </w:pPr>
    <w:rPr>
      <w:sz w:val="16"/>
      <w:szCs w:val="20"/>
    </w:rPr>
  </w:style>
  <w:style w:type="character" w:customStyle="1" w:styleId="creditline">
    <w:name w:val="creditline"/>
    <w:basedOn w:val="DefaultParagraphFont"/>
    <w:rsid w:val="00FF32CE"/>
  </w:style>
  <w:style w:type="character" w:customStyle="1" w:styleId="grd">
    <w:name w:val="grd"/>
    <w:basedOn w:val="DefaultParagraphFont"/>
    <w:rsid w:val="00FF32CE"/>
  </w:style>
  <w:style w:type="paragraph" w:customStyle="1" w:styleId="hs-text-container">
    <w:name w:val="hs-text-container"/>
    <w:basedOn w:val="Normal"/>
    <w:rsid w:val="00FF32CE"/>
    <w:pPr>
      <w:spacing w:before="100" w:beforeAutospacing="1" w:after="100" w:afterAutospacing="1"/>
    </w:pPr>
    <w:rPr>
      <w:sz w:val="16"/>
      <w:szCs w:val="20"/>
    </w:rPr>
  </w:style>
  <w:style w:type="character" w:customStyle="1" w:styleId="created">
    <w:name w:val="created"/>
    <w:basedOn w:val="DefaultParagraphFont"/>
    <w:rsid w:val="00FF32CE"/>
  </w:style>
  <w:style w:type="character" w:customStyle="1" w:styleId="changed">
    <w:name w:val="changed"/>
    <w:basedOn w:val="DefaultParagraphFont"/>
    <w:rsid w:val="00FF32CE"/>
  </w:style>
  <w:style w:type="character" w:customStyle="1" w:styleId="article-author-name">
    <w:name w:val="article-author-name"/>
    <w:basedOn w:val="DefaultParagraphFont"/>
    <w:rsid w:val="00FF32CE"/>
  </w:style>
  <w:style w:type="character" w:customStyle="1" w:styleId="bioexcerpt">
    <w:name w:val="bio_excerpt"/>
    <w:basedOn w:val="DefaultParagraphFont"/>
    <w:rsid w:val="00FF32CE"/>
  </w:style>
  <w:style w:type="character" w:customStyle="1" w:styleId="commentcount">
    <w:name w:val="comment_count"/>
    <w:basedOn w:val="DefaultParagraphFont"/>
    <w:rsid w:val="00FF32CE"/>
  </w:style>
  <w:style w:type="character" w:customStyle="1" w:styleId="searchtermshighlighted">
    <w:name w:val="searchtermshighlighted"/>
    <w:basedOn w:val="DefaultParagraphFont"/>
    <w:rsid w:val="00FF32CE"/>
  </w:style>
  <w:style w:type="character" w:customStyle="1" w:styleId="contributornametrigger">
    <w:name w:val="contributornametrigger"/>
    <w:basedOn w:val="DefaultParagraphFont"/>
    <w:rsid w:val="00FF32CE"/>
  </w:style>
  <w:style w:type="character" w:customStyle="1" w:styleId="bylinepipe">
    <w:name w:val="bylinepipe"/>
    <w:basedOn w:val="DefaultParagraphFont"/>
    <w:rsid w:val="00FF32CE"/>
  </w:style>
  <w:style w:type="character" w:customStyle="1" w:styleId="lucenesearchresulturlb">
    <w:name w:val="lucene_search_result_url_b"/>
    <w:basedOn w:val="DefaultParagraphFont"/>
    <w:rsid w:val="00FF32CE"/>
  </w:style>
  <w:style w:type="character" w:customStyle="1" w:styleId="faculty-title">
    <w:name w:val="faculty-title"/>
    <w:basedOn w:val="DefaultParagraphFont"/>
    <w:rsid w:val="00FF32CE"/>
  </w:style>
  <w:style w:type="character" w:customStyle="1" w:styleId="count">
    <w:name w:val="count"/>
    <w:basedOn w:val="DefaultParagraphFont"/>
    <w:rsid w:val="00FF32CE"/>
  </w:style>
  <w:style w:type="character" w:customStyle="1" w:styleId="volume">
    <w:name w:val="volume"/>
    <w:basedOn w:val="DefaultParagraphFont"/>
    <w:rsid w:val="00FF32CE"/>
  </w:style>
  <w:style w:type="character" w:customStyle="1" w:styleId="issue">
    <w:name w:val="issue"/>
    <w:basedOn w:val="DefaultParagraphFont"/>
    <w:rsid w:val="00FF32CE"/>
  </w:style>
  <w:style w:type="character" w:customStyle="1" w:styleId="pages">
    <w:name w:val="pages"/>
    <w:basedOn w:val="DefaultParagraphFont"/>
    <w:rsid w:val="00FF32CE"/>
  </w:style>
  <w:style w:type="character" w:customStyle="1" w:styleId="field-content">
    <w:name w:val="field-content"/>
    <w:basedOn w:val="DefaultParagraphFont"/>
    <w:rsid w:val="00FF32CE"/>
  </w:style>
  <w:style w:type="character" w:customStyle="1" w:styleId="person">
    <w:name w:val="person"/>
    <w:basedOn w:val="DefaultParagraphFont"/>
    <w:rsid w:val="00FF32CE"/>
  </w:style>
  <w:style w:type="character" w:customStyle="1" w:styleId="corresponding">
    <w:name w:val="corresponding"/>
    <w:basedOn w:val="DefaultParagraphFont"/>
    <w:rsid w:val="00FF32CE"/>
  </w:style>
  <w:style w:type="character" w:customStyle="1" w:styleId="entry-date">
    <w:name w:val="entry-date"/>
    <w:basedOn w:val="DefaultParagraphFont"/>
    <w:rsid w:val="00FF32CE"/>
  </w:style>
  <w:style w:type="paragraph" w:customStyle="1" w:styleId="entry-meta">
    <w:name w:val="entry-meta"/>
    <w:basedOn w:val="Normal"/>
    <w:rsid w:val="00FF32CE"/>
    <w:pPr>
      <w:spacing w:before="100" w:beforeAutospacing="1" w:after="100" w:afterAutospacing="1"/>
    </w:pPr>
    <w:rPr>
      <w:sz w:val="16"/>
      <w:szCs w:val="20"/>
    </w:rPr>
  </w:style>
  <w:style w:type="character" w:customStyle="1" w:styleId="post-time">
    <w:name w:val="post-time"/>
    <w:basedOn w:val="DefaultParagraphFont"/>
    <w:rsid w:val="00FF32CE"/>
  </w:style>
  <w:style w:type="character" w:customStyle="1" w:styleId="post-category">
    <w:name w:val="post-category"/>
    <w:basedOn w:val="DefaultParagraphFont"/>
    <w:rsid w:val="00FF32CE"/>
  </w:style>
  <w:style w:type="character" w:customStyle="1" w:styleId="post-author">
    <w:name w:val="post-author"/>
    <w:basedOn w:val="DefaultParagraphFont"/>
    <w:rsid w:val="00FF32CE"/>
  </w:style>
  <w:style w:type="character" w:customStyle="1" w:styleId="A10">
    <w:name w:val="A10"/>
    <w:uiPriority w:val="99"/>
    <w:rsid w:val="00FF32CE"/>
    <w:rPr>
      <w:rFonts w:cs="MS Mincho"/>
      <w:color w:val="000000"/>
      <w:sz w:val="11"/>
      <w:szCs w:val="11"/>
    </w:rPr>
  </w:style>
  <w:style w:type="paragraph" w:customStyle="1" w:styleId="Pa10">
    <w:name w:val="Pa10"/>
    <w:basedOn w:val="Default"/>
    <w:next w:val="Default"/>
    <w:uiPriority w:val="99"/>
    <w:rsid w:val="00FF32C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F32CE"/>
    <w:pPr>
      <w:widowControl w:val="0"/>
      <w:spacing w:line="241" w:lineRule="atLeast"/>
    </w:pPr>
    <w:rPr>
      <w:rFonts w:ascii="Verdana" w:eastAsiaTheme="minorEastAsia" w:hAnsi="Verdana" w:cs="Cambria"/>
      <w:color w:val="auto"/>
    </w:rPr>
  </w:style>
  <w:style w:type="character" w:customStyle="1" w:styleId="A9">
    <w:name w:val="A9"/>
    <w:uiPriority w:val="99"/>
    <w:rsid w:val="00FF32CE"/>
    <w:rPr>
      <w:rFonts w:cs="MS Mincho"/>
      <w:color w:val="000000"/>
      <w:sz w:val="14"/>
      <w:szCs w:val="14"/>
    </w:rPr>
  </w:style>
  <w:style w:type="paragraph" w:customStyle="1" w:styleId="articledetails">
    <w:name w:val="articledetails"/>
    <w:basedOn w:val="Normal"/>
    <w:rsid w:val="00FF32CE"/>
    <w:pPr>
      <w:spacing w:before="100" w:beforeAutospacing="1" w:after="100" w:afterAutospacing="1"/>
    </w:pPr>
    <w:rPr>
      <w:sz w:val="16"/>
      <w:szCs w:val="20"/>
    </w:rPr>
  </w:style>
  <w:style w:type="character" w:customStyle="1" w:styleId="posted-and-updated">
    <w:name w:val="posted-and-updated"/>
    <w:basedOn w:val="DefaultParagraphFont"/>
    <w:rsid w:val="00FF32CE"/>
  </w:style>
  <w:style w:type="paragraph" w:customStyle="1" w:styleId="aff">
    <w:name w:val="aff"/>
    <w:basedOn w:val="Normal"/>
    <w:rsid w:val="00FF32CE"/>
    <w:pPr>
      <w:spacing w:before="100" w:beforeAutospacing="1" w:after="100" w:afterAutospacing="1"/>
    </w:pPr>
    <w:rPr>
      <w:sz w:val="16"/>
      <w:szCs w:val="20"/>
    </w:rPr>
  </w:style>
  <w:style w:type="character" w:customStyle="1" w:styleId="entry-author">
    <w:name w:val="entry-author"/>
    <w:basedOn w:val="DefaultParagraphFont"/>
    <w:rsid w:val="00FF32CE"/>
  </w:style>
  <w:style w:type="character" w:customStyle="1" w:styleId="entry-author-name">
    <w:name w:val="entry-author-name"/>
    <w:basedOn w:val="DefaultParagraphFont"/>
    <w:rsid w:val="00FF32CE"/>
  </w:style>
  <w:style w:type="character" w:customStyle="1" w:styleId="arial11">
    <w:name w:val="arial_11"/>
    <w:basedOn w:val="DefaultParagraphFont"/>
    <w:rsid w:val="00FF32CE"/>
  </w:style>
  <w:style w:type="character" w:customStyle="1" w:styleId="contrib-degrees">
    <w:name w:val="contrib-degrees"/>
    <w:basedOn w:val="DefaultParagraphFont"/>
    <w:rsid w:val="00FF32CE"/>
  </w:style>
  <w:style w:type="character" w:customStyle="1" w:styleId="contrib-on-behalf-of">
    <w:name w:val="contrib-on-behalf-of"/>
    <w:basedOn w:val="DefaultParagraphFont"/>
    <w:rsid w:val="00FF32CE"/>
  </w:style>
  <w:style w:type="character" w:customStyle="1" w:styleId="pubtime">
    <w:name w:val="pubtime"/>
    <w:basedOn w:val="DefaultParagraphFont"/>
    <w:rsid w:val="00FF32CE"/>
  </w:style>
  <w:style w:type="character" w:customStyle="1" w:styleId="time">
    <w:name w:val="time"/>
    <w:basedOn w:val="DefaultParagraphFont"/>
    <w:rsid w:val="00FF32CE"/>
  </w:style>
  <w:style w:type="character" w:customStyle="1" w:styleId="fbcommentscount">
    <w:name w:val="fb_comments_count"/>
    <w:basedOn w:val="DefaultParagraphFont"/>
    <w:rsid w:val="00FF32CE"/>
  </w:style>
  <w:style w:type="character" w:customStyle="1" w:styleId="stsharethiscustom">
    <w:name w:val="st_sharethis_custom"/>
    <w:basedOn w:val="DefaultParagraphFont"/>
    <w:rsid w:val="00FF32CE"/>
  </w:style>
  <w:style w:type="paragraph" w:customStyle="1" w:styleId="permalinkable">
    <w:name w:val="permalinkable"/>
    <w:basedOn w:val="Normal"/>
    <w:rsid w:val="00FF32CE"/>
    <w:pPr>
      <w:spacing w:before="100" w:beforeAutospacing="1" w:after="100" w:afterAutospacing="1"/>
    </w:pPr>
    <w:rPr>
      <w:sz w:val="16"/>
      <w:szCs w:val="20"/>
    </w:rPr>
  </w:style>
  <w:style w:type="character" w:customStyle="1" w:styleId="post-date">
    <w:name w:val="post-date"/>
    <w:basedOn w:val="DefaultParagraphFont"/>
    <w:rsid w:val="00FF32CE"/>
  </w:style>
  <w:style w:type="character" w:customStyle="1" w:styleId="link-external">
    <w:name w:val="link-external"/>
    <w:basedOn w:val="DefaultParagraphFont"/>
    <w:rsid w:val="00FF32CE"/>
  </w:style>
  <w:style w:type="character" w:customStyle="1" w:styleId="articleauthor">
    <w:name w:val="article_author"/>
    <w:basedOn w:val="DefaultParagraphFont"/>
    <w:rsid w:val="00FF32CE"/>
  </w:style>
  <w:style w:type="character" w:customStyle="1" w:styleId="articleissue">
    <w:name w:val="article_issue"/>
    <w:basedOn w:val="DefaultParagraphFont"/>
    <w:rsid w:val="00FF32CE"/>
  </w:style>
  <w:style w:type="character" w:customStyle="1" w:styleId="a-size-large">
    <w:name w:val="a-size-large"/>
    <w:basedOn w:val="DefaultParagraphFont"/>
    <w:rsid w:val="00FF32CE"/>
  </w:style>
  <w:style w:type="character" w:customStyle="1" w:styleId="a-size-medium">
    <w:name w:val="a-size-medium"/>
    <w:basedOn w:val="DefaultParagraphFont"/>
    <w:rsid w:val="00FF32CE"/>
  </w:style>
  <w:style w:type="character" w:customStyle="1" w:styleId="contribution">
    <w:name w:val="contribution"/>
    <w:basedOn w:val="DefaultParagraphFont"/>
    <w:rsid w:val="00FF32CE"/>
  </w:style>
  <w:style w:type="character" w:customStyle="1" w:styleId="a-color-secondary">
    <w:name w:val="a-color-secondary"/>
    <w:basedOn w:val="DefaultParagraphFont"/>
    <w:rsid w:val="00FF32CE"/>
  </w:style>
  <w:style w:type="paragraph" w:customStyle="1" w:styleId="sbyline">
    <w:name w:val="sbyline"/>
    <w:basedOn w:val="Normal"/>
    <w:rsid w:val="00FF32CE"/>
    <w:pPr>
      <w:spacing w:before="100" w:beforeAutospacing="1" w:after="100" w:afterAutospacing="1"/>
    </w:pPr>
    <w:rPr>
      <w:sz w:val="16"/>
      <w:szCs w:val="20"/>
    </w:rPr>
  </w:style>
  <w:style w:type="character" w:customStyle="1" w:styleId="ui-author">
    <w:name w:val="ui-author"/>
    <w:basedOn w:val="DefaultParagraphFont"/>
    <w:rsid w:val="00FF32CE"/>
  </w:style>
  <w:style w:type="character" w:customStyle="1" w:styleId="ui-staffline">
    <w:name w:val="ui-staffline"/>
    <w:basedOn w:val="DefaultParagraphFont"/>
    <w:rsid w:val="00FF32CE"/>
  </w:style>
  <w:style w:type="paragraph" w:customStyle="1" w:styleId="promotion-tag-p">
    <w:name w:val="promotion-tag-p"/>
    <w:basedOn w:val="Normal"/>
    <w:rsid w:val="00FF32CE"/>
    <w:pPr>
      <w:spacing w:before="100" w:beforeAutospacing="1" w:after="100" w:afterAutospacing="1"/>
    </w:pPr>
    <w:rPr>
      <w:sz w:val="16"/>
      <w:szCs w:val="20"/>
    </w:rPr>
  </w:style>
  <w:style w:type="paragraph" w:customStyle="1" w:styleId="heading">
    <w:name w:val="heading"/>
    <w:basedOn w:val="Normal"/>
    <w:rsid w:val="00FF32CE"/>
    <w:pPr>
      <w:spacing w:before="100" w:beforeAutospacing="1" w:after="100" w:afterAutospacing="1"/>
    </w:pPr>
    <w:rPr>
      <w:sz w:val="16"/>
      <w:szCs w:val="20"/>
    </w:rPr>
  </w:style>
  <w:style w:type="character" w:customStyle="1" w:styleId="value">
    <w:name w:val="value"/>
    <w:basedOn w:val="DefaultParagraphFont"/>
    <w:rsid w:val="00FF32CE"/>
  </w:style>
  <w:style w:type="character" w:customStyle="1" w:styleId="specialissuelabel">
    <w:name w:val="specialissuelabel"/>
    <w:basedOn w:val="DefaultParagraphFont"/>
    <w:rsid w:val="00FF32CE"/>
  </w:style>
  <w:style w:type="character" w:customStyle="1" w:styleId="referencediv">
    <w:name w:val="referencediv"/>
    <w:basedOn w:val="DefaultParagraphFont"/>
    <w:rsid w:val="00FF32CE"/>
  </w:style>
  <w:style w:type="character" w:customStyle="1" w:styleId="wp-smiley">
    <w:name w:val="wp-smiley"/>
    <w:basedOn w:val="DefaultParagraphFont"/>
    <w:rsid w:val="00FF32CE"/>
  </w:style>
  <w:style w:type="character" w:customStyle="1" w:styleId="meta-prep">
    <w:name w:val="meta-prep"/>
    <w:basedOn w:val="DefaultParagraphFont"/>
    <w:rsid w:val="00FF32CE"/>
  </w:style>
  <w:style w:type="character" w:customStyle="1" w:styleId="artjournal">
    <w:name w:val="art_journal"/>
    <w:basedOn w:val="DefaultParagraphFont"/>
    <w:rsid w:val="00FF32CE"/>
  </w:style>
  <w:style w:type="character" w:customStyle="1" w:styleId="artdatevolumeissuepart">
    <w:name w:val="art_datevolumeissuepart"/>
    <w:basedOn w:val="DefaultParagraphFont"/>
    <w:rsid w:val="00FF32CE"/>
  </w:style>
  <w:style w:type="character" w:customStyle="1" w:styleId="artpages">
    <w:name w:val="art_pages"/>
    <w:basedOn w:val="DefaultParagraphFont"/>
    <w:rsid w:val="00FF32CE"/>
  </w:style>
  <w:style w:type="character" w:customStyle="1" w:styleId="singlehighlightclass">
    <w:name w:val="single_highlight_class"/>
    <w:basedOn w:val="DefaultParagraphFont"/>
    <w:rsid w:val="00FF32CE"/>
  </w:style>
  <w:style w:type="character" w:customStyle="1" w:styleId="degree">
    <w:name w:val="degree"/>
    <w:basedOn w:val="DefaultParagraphFont"/>
    <w:rsid w:val="00FF32CE"/>
  </w:style>
  <w:style w:type="character" w:customStyle="1" w:styleId="major">
    <w:name w:val="major"/>
    <w:basedOn w:val="DefaultParagraphFont"/>
    <w:rsid w:val="00FF32CE"/>
  </w:style>
  <w:style w:type="character" w:customStyle="1" w:styleId="authors">
    <w:name w:val="authors"/>
    <w:basedOn w:val="DefaultParagraphFont"/>
    <w:rsid w:val="00FF32CE"/>
  </w:style>
  <w:style w:type="character" w:customStyle="1" w:styleId="views">
    <w:name w:val="views"/>
    <w:basedOn w:val="DefaultParagraphFont"/>
    <w:rsid w:val="00FF32CE"/>
  </w:style>
  <w:style w:type="character" w:customStyle="1" w:styleId="stmainservices">
    <w:name w:val="stmainservices"/>
    <w:basedOn w:val="DefaultParagraphFont"/>
    <w:rsid w:val="00FF32CE"/>
  </w:style>
  <w:style w:type="character" w:customStyle="1" w:styleId="stbubblehcount">
    <w:name w:val="stbubble_hcount"/>
    <w:basedOn w:val="DefaultParagraphFont"/>
    <w:rsid w:val="00FF32CE"/>
  </w:style>
  <w:style w:type="paragraph" w:customStyle="1" w:styleId="Document">
    <w:name w:val="_Document"/>
    <w:basedOn w:val="Default"/>
    <w:next w:val="Default"/>
    <w:uiPriority w:val="99"/>
    <w:rsid w:val="00FF32C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F32C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F32CE"/>
    <w:pPr>
      <w:widowControl w:val="0"/>
    </w:pPr>
    <w:rPr>
      <w:rFonts w:ascii="AKDPE C+ Utopia" w:eastAsiaTheme="minorEastAsia" w:hAnsi="AKDPE C+ Utopia" w:cs="Cambria"/>
      <w:color w:val="auto"/>
    </w:rPr>
  </w:style>
  <w:style w:type="paragraph" w:customStyle="1" w:styleId="collapsed-hide">
    <w:name w:val="collapsed-hide"/>
    <w:basedOn w:val="Normal"/>
    <w:rsid w:val="00FF32CE"/>
    <w:pPr>
      <w:spacing w:before="100" w:beforeAutospacing="1" w:after="100" w:afterAutospacing="1"/>
    </w:pPr>
    <w:rPr>
      <w:sz w:val="16"/>
      <w:szCs w:val="20"/>
    </w:rPr>
  </w:style>
  <w:style w:type="paragraph" w:customStyle="1" w:styleId="Pa7">
    <w:name w:val="Pa7"/>
    <w:basedOn w:val="Default"/>
    <w:next w:val="Default"/>
    <w:uiPriority w:val="99"/>
    <w:rsid w:val="00FF32CE"/>
    <w:pPr>
      <w:widowControl w:val="0"/>
      <w:spacing w:line="211" w:lineRule="atLeast"/>
    </w:pPr>
    <w:rPr>
      <w:rFonts w:ascii="Courier New" w:eastAsiaTheme="minorEastAsia" w:hAnsi="Courier New" w:cs="Cambria"/>
      <w:color w:val="auto"/>
    </w:rPr>
  </w:style>
  <w:style w:type="paragraph" w:customStyle="1" w:styleId="odd">
    <w:name w:val="odd"/>
    <w:basedOn w:val="Normal"/>
    <w:rsid w:val="00FF32CE"/>
    <w:pPr>
      <w:spacing w:before="100" w:beforeAutospacing="1" w:after="100" w:afterAutospacing="1"/>
    </w:pPr>
    <w:rPr>
      <w:sz w:val="16"/>
      <w:szCs w:val="20"/>
    </w:rPr>
  </w:style>
  <w:style w:type="character" w:customStyle="1" w:styleId="article-date">
    <w:name w:val="article-date"/>
    <w:basedOn w:val="DefaultParagraphFont"/>
    <w:rsid w:val="00FF32CE"/>
  </w:style>
  <w:style w:type="character" w:customStyle="1" w:styleId="article-author">
    <w:name w:val="article-author"/>
    <w:basedOn w:val="DefaultParagraphFont"/>
    <w:rsid w:val="00FF32CE"/>
  </w:style>
  <w:style w:type="character" w:customStyle="1" w:styleId="tolocaltime">
    <w:name w:val="tolocaltime"/>
    <w:basedOn w:val="DefaultParagraphFont"/>
    <w:rsid w:val="00FF32CE"/>
  </w:style>
  <w:style w:type="character" w:customStyle="1" w:styleId="pb-byline">
    <w:name w:val="pb-byline"/>
    <w:basedOn w:val="DefaultParagraphFont"/>
    <w:rsid w:val="00FF32CE"/>
  </w:style>
  <w:style w:type="character" w:customStyle="1" w:styleId="pb-timestamp">
    <w:name w:val="pb-timestamp"/>
    <w:basedOn w:val="DefaultParagraphFont"/>
    <w:rsid w:val="00FF32CE"/>
  </w:style>
  <w:style w:type="paragraph" w:customStyle="1" w:styleId="Pa8">
    <w:name w:val="Pa8"/>
    <w:basedOn w:val="Default"/>
    <w:next w:val="Default"/>
    <w:uiPriority w:val="99"/>
    <w:rsid w:val="00FF32C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F32C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F32CE"/>
  </w:style>
  <w:style w:type="character" w:customStyle="1" w:styleId="even">
    <w:name w:val="even"/>
    <w:basedOn w:val="DefaultParagraphFont"/>
    <w:rsid w:val="00FF32CE"/>
  </w:style>
  <w:style w:type="paragraph" w:customStyle="1" w:styleId="volissue">
    <w:name w:val="volissue"/>
    <w:basedOn w:val="Normal"/>
    <w:rsid w:val="00FF32CE"/>
    <w:pPr>
      <w:spacing w:before="100" w:beforeAutospacing="1" w:after="100" w:afterAutospacing="1"/>
    </w:pPr>
    <w:rPr>
      <w:sz w:val="16"/>
      <w:szCs w:val="20"/>
    </w:rPr>
  </w:style>
  <w:style w:type="character" w:customStyle="1" w:styleId="view-count">
    <w:name w:val="view-count"/>
    <w:basedOn w:val="DefaultParagraphFont"/>
    <w:rsid w:val="00FF32CE"/>
  </w:style>
  <w:style w:type="character" w:customStyle="1" w:styleId="tChar">
    <w:name w:val="t Char"/>
    <w:rsid w:val="00FF32CE"/>
    <w:rPr>
      <w:rFonts w:ascii="Georgia" w:eastAsia="Times New Roman" w:hAnsi="Georgia" w:cs="Calibri"/>
      <w:b/>
      <w:lang w:val="x-none" w:eastAsia="x-none"/>
    </w:rPr>
  </w:style>
  <w:style w:type="paragraph" w:customStyle="1" w:styleId="BoldUnderlineChar20">
    <w:name w:val="BoldUnderline Char2"/>
    <w:link w:val="BoldUnderlineChar2Char"/>
    <w:rsid w:val="00FF32C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F32CE"/>
    <w:rPr>
      <w:rFonts w:ascii="Times New Roman" w:eastAsia="Times New Roman" w:hAnsi="Times New Roman" w:cs="Times New Roman"/>
      <w:b/>
      <w:sz w:val="20"/>
      <w:u w:val="single"/>
    </w:rPr>
  </w:style>
  <w:style w:type="character" w:customStyle="1" w:styleId="UnderlineCharChar4">
    <w:name w:val="Underline Char Char4"/>
    <w:rsid w:val="00FF32CE"/>
    <w:rPr>
      <w:szCs w:val="24"/>
      <w:u w:val="single"/>
      <w:lang w:val="en-US" w:eastAsia="en-US" w:bidi="ar-SA"/>
    </w:rPr>
  </w:style>
  <w:style w:type="character" w:customStyle="1" w:styleId="BoldUnderlineCharChar3">
    <w:name w:val="BoldUnderline Char Char3"/>
    <w:rsid w:val="00FF32CE"/>
    <w:rPr>
      <w:b/>
      <w:szCs w:val="24"/>
      <w:u w:val="single"/>
      <w:lang w:val="en-US" w:eastAsia="en-US" w:bidi="ar-SA"/>
    </w:rPr>
  </w:style>
  <w:style w:type="character" w:customStyle="1" w:styleId="BoldUnderlineCharChar2">
    <w:name w:val="BoldUnderline Char Char2"/>
    <w:rsid w:val="00FF32CE"/>
    <w:rPr>
      <w:b/>
      <w:szCs w:val="24"/>
      <w:u w:val="single"/>
      <w:lang w:val="en-US" w:eastAsia="en-US" w:bidi="ar-SA"/>
    </w:rPr>
  </w:style>
  <w:style w:type="paragraph" w:customStyle="1" w:styleId="UnderlineCard0">
    <w:name w:val="UnderlineCard"/>
    <w:basedOn w:val="Heading3"/>
    <w:link w:val="UnderlineCardChar"/>
    <w:qFormat/>
    <w:rsid w:val="00FF32CE"/>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FF32CE"/>
    <w:rPr>
      <w:rFonts w:ascii="Georgia" w:eastAsia="Calibri" w:hAnsi="Georgia" w:cs="Times New Roman"/>
      <w:bCs/>
      <w:sz w:val="20"/>
      <w:szCs w:val="20"/>
      <w:u w:val="single"/>
      <w:lang w:val="x-none" w:eastAsia="x-none"/>
    </w:rPr>
  </w:style>
  <w:style w:type="character" w:customStyle="1" w:styleId="5Notunderlined">
    <w:name w:val="5 Not underlined"/>
    <w:rsid w:val="00FF32CE"/>
    <w:rPr>
      <w:rFonts w:ascii="Times New Roman" w:hAnsi="Times New Roman"/>
      <w:sz w:val="16"/>
    </w:rPr>
  </w:style>
  <w:style w:type="character" w:customStyle="1" w:styleId="volume-issue">
    <w:name w:val="volume-issue"/>
    <w:rsid w:val="00FF32CE"/>
    <w:rPr>
      <w:rFonts w:cs="Times New Roman"/>
    </w:rPr>
  </w:style>
  <w:style w:type="character" w:customStyle="1" w:styleId="i">
    <w:name w:val="i"/>
    <w:basedOn w:val="DefaultParagraphFont"/>
    <w:uiPriority w:val="99"/>
    <w:rsid w:val="00FF32CE"/>
  </w:style>
  <w:style w:type="character" w:customStyle="1" w:styleId="storytext">
    <w:name w:val="storytext"/>
    <w:basedOn w:val="DefaultParagraphFont"/>
    <w:rsid w:val="00FF32CE"/>
  </w:style>
  <w:style w:type="character" w:customStyle="1" w:styleId="heading3char0">
    <w:name w:val="heading3char"/>
    <w:rsid w:val="00FF32CE"/>
  </w:style>
  <w:style w:type="character" w:customStyle="1" w:styleId="boldness1">
    <w:name w:val="boldness1"/>
    <w:rsid w:val="00FF32CE"/>
  </w:style>
  <w:style w:type="paragraph" w:customStyle="1" w:styleId="Cardd">
    <w:name w:val="Cardd"/>
    <w:basedOn w:val="Normal"/>
    <w:uiPriority w:val="4"/>
    <w:qFormat/>
    <w:rsid w:val="00FF32CE"/>
    <w:pPr>
      <w:ind w:left="288" w:right="288"/>
    </w:pPr>
    <w:rPr>
      <w:rFonts w:ascii="Georgia" w:hAnsi="Georgia"/>
      <w:sz w:val="16"/>
    </w:rPr>
  </w:style>
  <w:style w:type="paragraph" w:customStyle="1" w:styleId="document0">
    <w:name w:val="document"/>
    <w:basedOn w:val="Normal"/>
    <w:rsid w:val="00FF32CE"/>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FF32CE"/>
  </w:style>
  <w:style w:type="character" w:customStyle="1" w:styleId="a2">
    <w:name w:val="_"/>
    <w:basedOn w:val="DefaultParagraphFont"/>
    <w:rsid w:val="00FF32CE"/>
  </w:style>
  <w:style w:type="paragraph" w:customStyle="1" w:styleId="Shrink6">
    <w:name w:val="Shrink 6"/>
    <w:basedOn w:val="Normal"/>
    <w:qFormat/>
    <w:rsid w:val="00FF32CE"/>
    <w:rPr>
      <w:rFonts w:ascii="Georgia" w:eastAsia="Calibri" w:hAnsi="Georgia" w:cs="Times New Roman"/>
      <w:sz w:val="12"/>
    </w:rPr>
  </w:style>
  <w:style w:type="character" w:customStyle="1" w:styleId="messagecontent">
    <w:name w:val="message_content"/>
    <w:rsid w:val="00FF32CE"/>
  </w:style>
  <w:style w:type="character" w:customStyle="1" w:styleId="StyleUnderlineChar">
    <w:name w:val="Style Underline Char"/>
    <w:basedOn w:val="DefaultParagraphFont"/>
    <w:rsid w:val="00FF32C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F32C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FF32CE"/>
    <w:rPr>
      <w:rFonts w:ascii="Georgia" w:eastAsia="Times New Roman" w:hAnsi="Georgia" w:cs="Arial"/>
      <w:b/>
      <w:kern w:val="32"/>
      <w:szCs w:val="32"/>
      <w:u w:val="single"/>
    </w:rPr>
  </w:style>
  <w:style w:type="character" w:customStyle="1" w:styleId="twelptblackblack1">
    <w:name w:val="twelptblackblack1"/>
    <w:basedOn w:val="DefaultParagraphFont"/>
    <w:rsid w:val="00FF32CE"/>
    <w:rPr>
      <w:rFonts w:ascii="Verdana" w:hAnsi="Verdana" w:hint="default"/>
      <w:color w:val="000000"/>
      <w:sz w:val="16"/>
      <w:szCs w:val="16"/>
    </w:rPr>
  </w:style>
  <w:style w:type="character" w:customStyle="1" w:styleId="Heading3CharCharCharChar1">
    <w:name w:val="Heading 3 Char Char Char Char1"/>
    <w:rsid w:val="00FF32CE"/>
    <w:rPr>
      <w:rFonts w:cs="Arial"/>
      <w:bCs/>
      <w:szCs w:val="26"/>
      <w:u w:val="single"/>
      <w:lang w:val="en-US" w:eastAsia="en-US" w:bidi="ar-SA"/>
    </w:rPr>
  </w:style>
  <w:style w:type="paragraph" w:customStyle="1" w:styleId="conintrotext">
    <w:name w:val="conintrotext"/>
    <w:basedOn w:val="Normal"/>
    <w:uiPriority w:val="99"/>
    <w:rsid w:val="00FF32CE"/>
    <w:pPr>
      <w:spacing w:before="100" w:beforeAutospacing="1" w:after="100" w:afterAutospacing="1"/>
    </w:pPr>
    <w:rPr>
      <w:rFonts w:ascii="Georgia" w:eastAsia="Times New Roman" w:hAnsi="Georgia"/>
      <w:sz w:val="24"/>
    </w:rPr>
  </w:style>
  <w:style w:type="character" w:customStyle="1" w:styleId="comment-body">
    <w:name w:val="comment-body"/>
    <w:rsid w:val="00FF32CE"/>
  </w:style>
  <w:style w:type="character" w:customStyle="1" w:styleId="UnderlineCharCharChar1">
    <w:name w:val="Underline Char Char Char1"/>
    <w:rsid w:val="00FF32C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F32C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F32CE"/>
    <w:rPr>
      <w:rFonts w:asciiTheme="minorHAnsi" w:eastAsia="MS Mincho" w:hAnsiTheme="minorHAnsi"/>
      <w:b/>
      <w:sz w:val="24"/>
      <w:u w:val="single"/>
    </w:rPr>
  </w:style>
  <w:style w:type="character" w:customStyle="1" w:styleId="mw-headline">
    <w:name w:val="mw-headline"/>
    <w:rsid w:val="00FF32CE"/>
  </w:style>
  <w:style w:type="character" w:customStyle="1" w:styleId="flagicon">
    <w:name w:val="flagicon"/>
    <w:rsid w:val="00FF32CE"/>
  </w:style>
  <w:style w:type="paragraph" w:customStyle="1" w:styleId="assert">
    <w:name w:val="assert"/>
    <w:basedOn w:val="Normal"/>
    <w:uiPriority w:val="99"/>
    <w:rsid w:val="00FF32CE"/>
    <w:pPr>
      <w:spacing w:before="100" w:beforeAutospacing="1" w:after="100" w:afterAutospacing="1"/>
    </w:pPr>
    <w:rPr>
      <w:rFonts w:ascii="Georgia" w:eastAsia="Times New Roman" w:hAnsi="Georgia"/>
      <w:sz w:val="24"/>
    </w:rPr>
  </w:style>
  <w:style w:type="character" w:customStyle="1" w:styleId="apturelink">
    <w:name w:val="apturelink"/>
    <w:rsid w:val="00FF32CE"/>
  </w:style>
  <w:style w:type="character" w:customStyle="1" w:styleId="apturelinkicon">
    <w:name w:val="apturelinkicon"/>
    <w:rsid w:val="00FF32CE"/>
  </w:style>
  <w:style w:type="paragraph" w:customStyle="1" w:styleId="Default1">
    <w:name w:val="Default1"/>
    <w:basedOn w:val="Default"/>
    <w:next w:val="Default"/>
    <w:uiPriority w:val="99"/>
    <w:rsid w:val="00FF32CE"/>
    <w:rPr>
      <w:color w:val="auto"/>
    </w:rPr>
  </w:style>
  <w:style w:type="paragraph" w:customStyle="1" w:styleId="center">
    <w:name w:val="center"/>
    <w:basedOn w:val="Normal"/>
    <w:uiPriority w:val="99"/>
    <w:rsid w:val="00FF32CE"/>
    <w:pPr>
      <w:spacing w:before="100" w:beforeAutospacing="1" w:after="100" w:afterAutospacing="1"/>
    </w:pPr>
    <w:rPr>
      <w:rFonts w:ascii="Georgia" w:eastAsia="Times New Roman" w:hAnsi="Georgia"/>
      <w:sz w:val="24"/>
    </w:rPr>
  </w:style>
  <w:style w:type="character" w:customStyle="1" w:styleId="LittleChar">
    <w:name w:val="Little Char"/>
    <w:link w:val="Little"/>
    <w:rsid w:val="00FF32CE"/>
    <w:rPr>
      <w:rFonts w:ascii="Garamond" w:eastAsia="Times New Roman" w:hAnsi="Garamond" w:cs="Calibri"/>
      <w:sz w:val="16"/>
    </w:rPr>
  </w:style>
  <w:style w:type="character" w:customStyle="1" w:styleId="UnderlineChar1Char">
    <w:name w:val="Underline Char1 Char"/>
    <w:rsid w:val="00FF32C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F32C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F32C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F32C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F32C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F32C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F32CE"/>
    <w:rPr>
      <w:rFonts w:asciiTheme="minorHAnsi" w:eastAsia="MS Mincho" w:hAnsiTheme="minorHAnsi"/>
      <w:b/>
      <w:sz w:val="24"/>
      <w:u w:val="single"/>
    </w:rPr>
  </w:style>
  <w:style w:type="paragraph" w:customStyle="1" w:styleId="CardBody">
    <w:name w:val="Card Body"/>
    <w:basedOn w:val="Normal"/>
    <w:link w:val="CardBodyChar"/>
    <w:rsid w:val="00FF32CE"/>
    <w:rPr>
      <w:rFonts w:ascii="Georgia" w:eastAsia="Times New Roman" w:hAnsi="Georgia"/>
      <w:sz w:val="16"/>
    </w:rPr>
  </w:style>
  <w:style w:type="character" w:customStyle="1" w:styleId="CardBodyChar">
    <w:name w:val="Card Body Char"/>
    <w:link w:val="CardBody"/>
    <w:rsid w:val="00FF32CE"/>
    <w:rPr>
      <w:rFonts w:ascii="Georgia" w:eastAsia="Times New Roman" w:hAnsi="Georgia"/>
      <w:sz w:val="16"/>
    </w:rPr>
  </w:style>
  <w:style w:type="character" w:customStyle="1" w:styleId="ptitleinside">
    <w:name w:val="p_title_inside"/>
    <w:rsid w:val="00FF32CE"/>
  </w:style>
  <w:style w:type="paragraph" w:customStyle="1" w:styleId="StyleBoldandUnderlineChar11ptBorderSinglesolidline">
    <w:name w:val="Style Bold and Underline Char + 11 pt Border: : (Single solid line..."/>
    <w:link w:val="StyleBoldandUnderlineChar11ptBorderSinglesolidlineChar"/>
    <w:rsid w:val="00FF32C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F32CE"/>
    <w:rPr>
      <w:rFonts w:eastAsia="Times New Roman"/>
      <w:b/>
      <w:bCs/>
      <w:sz w:val="22"/>
      <w:szCs w:val="20"/>
      <w:u w:val="single"/>
      <w:bdr w:val="single" w:sz="4" w:space="0" w:color="auto"/>
    </w:rPr>
  </w:style>
  <w:style w:type="character" w:customStyle="1" w:styleId="Heading1CharChar1">
    <w:name w:val="Heading 1 Char Char1"/>
    <w:rsid w:val="00FF32CE"/>
    <w:rPr>
      <w:rFonts w:cs="Arial"/>
      <w:b/>
      <w:bCs/>
      <w:szCs w:val="32"/>
      <w:lang w:val="en-US" w:eastAsia="en-US" w:bidi="ar-SA"/>
    </w:rPr>
  </w:style>
  <w:style w:type="paragraph" w:customStyle="1" w:styleId="Indentation">
    <w:name w:val="Indentation"/>
    <w:basedOn w:val="Normal"/>
    <w:uiPriority w:val="99"/>
    <w:rsid w:val="00FF32CE"/>
    <w:pPr>
      <w:ind w:left="288" w:right="288"/>
    </w:pPr>
    <w:rPr>
      <w:rFonts w:ascii="Georgia" w:hAnsi="Georgia"/>
      <w:sz w:val="16"/>
    </w:rPr>
  </w:style>
  <w:style w:type="character" w:customStyle="1" w:styleId="StyleUnderlineCharChar9ptBold">
    <w:name w:val="Style Underline Char Char + 9 pt Bold"/>
    <w:rsid w:val="00FF32C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F32CE"/>
    <w:rPr>
      <w:rFonts w:ascii="Georgia" w:eastAsia="Times New Roman" w:hAnsi="Georgia"/>
      <w:sz w:val="16"/>
      <w:u w:val="single"/>
    </w:rPr>
  </w:style>
  <w:style w:type="character" w:customStyle="1" w:styleId="StyleStyle4ArialNarrow9ptChar">
    <w:name w:val="Style Style4 + Arial Narrow 9 pt Char"/>
    <w:link w:val="StyleStyle4ArialNarrow9pt"/>
    <w:rsid w:val="00FF32C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FF32CE"/>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FF32CE"/>
    <w:rPr>
      <w:rFonts w:ascii="Georgia" w:eastAsia="Times New Roman" w:hAnsi="Georgia"/>
      <w:b/>
      <w:bCs/>
      <w:sz w:val="16"/>
      <w:u w:val="single"/>
    </w:rPr>
  </w:style>
  <w:style w:type="character" w:customStyle="1" w:styleId="StyleBoldandUnderlineCharChar29pt">
    <w:name w:val="Style Bold and Underline Char Char2 + 9 pt"/>
    <w:rsid w:val="00FF32CE"/>
    <w:rPr>
      <w:rFonts w:ascii="Times New Roman" w:hAnsi="Times New Roman"/>
      <w:b/>
      <w:bCs/>
      <w:noProof w:val="0"/>
      <w:sz w:val="20"/>
      <w:u w:val="single"/>
    </w:rPr>
  </w:style>
  <w:style w:type="character" w:customStyle="1" w:styleId="StyleUnderlineCharChar19pt">
    <w:name w:val="Style Underline Char Char1 + 9 pt"/>
    <w:rsid w:val="00FF32C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F32C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F32CE"/>
    <w:rPr>
      <w:rFonts w:ascii="Georgia" w:eastAsia="Times New Roman" w:hAnsi="Georgia"/>
      <w:b/>
      <w:smallCaps/>
      <w:sz w:val="24"/>
      <w:szCs w:val="24"/>
      <w:u w:val="single"/>
    </w:rPr>
  </w:style>
  <w:style w:type="character" w:customStyle="1" w:styleId="CardTextCharChar">
    <w:name w:val="Card Text Char Char"/>
    <w:rsid w:val="00FF32CE"/>
    <w:rPr>
      <w:rFonts w:ascii="Times New Roman" w:eastAsia="Times New Roman" w:hAnsi="Times New Roman" w:cs="Times New Roman"/>
      <w:sz w:val="20"/>
      <w:szCs w:val="20"/>
    </w:rPr>
  </w:style>
  <w:style w:type="character" w:customStyle="1" w:styleId="citeChar1">
    <w:name w:val="cite Char"/>
    <w:locked/>
    <w:rsid w:val="00FF32C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F32C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F32C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F32CE"/>
    <w:rPr>
      <w:i/>
      <w:iCs/>
      <w:sz w:val="20"/>
      <w:u w:val="single"/>
    </w:rPr>
  </w:style>
  <w:style w:type="character" w:customStyle="1" w:styleId="HIGHLIGHT0">
    <w:name w:val="HIGHLIGHT"/>
    <w:uiPriority w:val="1"/>
    <w:rsid w:val="00FF32C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F32C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F32CE"/>
    <w:rPr>
      <w:rFonts w:ascii="Times New Roman" w:eastAsia="Times New Roman" w:hAnsi="Times New Roman" w:cs="Times New Roman"/>
      <w:b/>
      <w:sz w:val="28"/>
    </w:rPr>
  </w:style>
  <w:style w:type="character" w:customStyle="1" w:styleId="FifthChar">
    <w:name w:val="Fifth Char"/>
    <w:link w:val="Fifth"/>
    <w:rsid w:val="00FF32CE"/>
    <w:rPr>
      <w:rFonts w:ascii="Calibri" w:eastAsia="Calibri" w:hAnsi="Calibri" w:cs="Calibri"/>
      <w:sz w:val="22"/>
    </w:rPr>
  </w:style>
  <w:style w:type="paragraph" w:customStyle="1" w:styleId="Third">
    <w:name w:val="Third"/>
    <w:basedOn w:val="Normal"/>
    <w:link w:val="ThirdChar"/>
    <w:rsid w:val="00FF32CE"/>
    <w:rPr>
      <w:rFonts w:ascii="Georgia" w:eastAsia="Times New Roman" w:hAnsi="Georgia"/>
      <w:b/>
      <w:sz w:val="16"/>
      <w:u w:val="single"/>
      <w:lang w:val="x-none" w:eastAsia="x-none"/>
    </w:rPr>
  </w:style>
  <w:style w:type="character" w:customStyle="1" w:styleId="ThirdChar">
    <w:name w:val="Third Char"/>
    <w:link w:val="Third"/>
    <w:rsid w:val="00FF32C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FF32CE"/>
    <w:pPr>
      <w:widowControl w:val="0"/>
      <w:jc w:val="both"/>
      <w:outlineLvl w:val="1"/>
    </w:pPr>
    <w:rPr>
      <w:rFonts w:ascii="Times New Roman" w:eastAsia="Times New Roman" w:hAnsi="Times New Roman" w:cs="Times New Roman"/>
      <w:b/>
    </w:rPr>
  </w:style>
  <w:style w:type="character" w:customStyle="1" w:styleId="CardsCharChar">
    <w:name w:val="Cards Char Char"/>
    <w:rsid w:val="00FF32CE"/>
    <w:rPr>
      <w:rFonts w:ascii="Times New Roman" w:eastAsia="Times New Roman" w:hAnsi="Times New Roman"/>
      <w:szCs w:val="24"/>
    </w:rPr>
  </w:style>
  <w:style w:type="character" w:customStyle="1" w:styleId="article-record-publication-volume-issue">
    <w:name w:val="article-record-publication-volume-issue"/>
    <w:rsid w:val="00FF32CE"/>
  </w:style>
  <w:style w:type="character" w:customStyle="1" w:styleId="NothingCharChar">
    <w:name w:val="Nothing Char Char"/>
    <w:link w:val="NothingCharCharChar"/>
    <w:rsid w:val="00FF32CE"/>
  </w:style>
  <w:style w:type="paragraph" w:customStyle="1" w:styleId="DebateUnderlineBoldChar">
    <w:name w:val="Debate Underline Bold Char"/>
    <w:basedOn w:val="Normal"/>
    <w:link w:val="DebateUnderlineBoldCharChar"/>
    <w:rsid w:val="00FF32CE"/>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FF32CE"/>
    <w:rPr>
      <w:rFonts w:ascii="Georgia" w:eastAsia="Times New Roman" w:hAnsi="Georgia"/>
      <w:b/>
      <w:sz w:val="16"/>
      <w:u w:val="thick"/>
    </w:rPr>
  </w:style>
  <w:style w:type="character" w:customStyle="1" w:styleId="resultbodyblack">
    <w:name w:val="resultbodyblack"/>
    <w:rsid w:val="00FF32CE"/>
    <w:rPr>
      <w:rFonts w:cs="Times New Roman"/>
    </w:rPr>
  </w:style>
  <w:style w:type="paragraph" w:customStyle="1" w:styleId="bloctitles">
    <w:name w:val="bloc titles"/>
    <w:basedOn w:val="Heading1"/>
    <w:next w:val="Normal"/>
    <w:link w:val="bloctitlesChar"/>
    <w:autoRedefine/>
    <w:rsid w:val="00FF32C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FF32CE"/>
    <w:rPr>
      <w:rFonts w:ascii="Georgia" w:eastAsia="Malgun Gothic" w:hAnsi="Georgia" w:cs="Arial"/>
      <w:b/>
      <w:sz w:val="28"/>
      <w:szCs w:val="32"/>
      <w:u w:val="single"/>
    </w:rPr>
  </w:style>
  <w:style w:type="paragraph" w:customStyle="1" w:styleId="CiteSmallText">
    <w:name w:val="Cite Small Text"/>
    <w:basedOn w:val="Normal"/>
    <w:uiPriority w:val="99"/>
    <w:rsid w:val="00FF32CE"/>
    <w:pPr>
      <w:widowControl w:val="0"/>
      <w:spacing w:after="200"/>
    </w:pPr>
    <w:rPr>
      <w:rFonts w:ascii="Helvetica Neue" w:hAnsi="Helvetica Neue"/>
      <w:b/>
      <w:sz w:val="18"/>
    </w:rPr>
  </w:style>
  <w:style w:type="character" w:customStyle="1" w:styleId="3TagCite">
    <w:name w:val="3 Tag/Cite"/>
    <w:rsid w:val="00FF32CE"/>
    <w:rPr>
      <w:rFonts w:ascii="Times New Roman" w:hAnsi="Times New Roman"/>
      <w:b/>
    </w:rPr>
  </w:style>
  <w:style w:type="character" w:customStyle="1" w:styleId="4Qualifications">
    <w:name w:val="4 Qualifications"/>
    <w:rsid w:val="00FF32CE"/>
    <w:rPr>
      <w:rFonts w:ascii="Times New Roman" w:hAnsi="Times New Roman"/>
      <w:sz w:val="19"/>
    </w:rPr>
  </w:style>
  <w:style w:type="character" w:customStyle="1" w:styleId="6Underlined">
    <w:name w:val="6 Underlined"/>
    <w:rsid w:val="00FF32CE"/>
    <w:rPr>
      <w:rFonts w:ascii="Times New Roman" w:hAnsi="Times New Roman"/>
      <w:b/>
      <w:sz w:val="21"/>
      <w:u w:val="single"/>
    </w:rPr>
  </w:style>
  <w:style w:type="paragraph" w:customStyle="1" w:styleId="Cards1CharChar">
    <w:name w:val="Cards1 Char Char"/>
    <w:basedOn w:val="Normal"/>
    <w:link w:val="Cards1CharCharChar"/>
    <w:rsid w:val="00FF32CE"/>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FF32C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FF32CE"/>
    <w:rPr>
      <w:u w:val="single"/>
    </w:rPr>
  </w:style>
  <w:style w:type="paragraph" w:customStyle="1" w:styleId="UnderlineCharCharCharCharCharCharChar">
    <w:name w:val="Underline Char Char Char Char Char Char Char"/>
    <w:basedOn w:val="Normal"/>
    <w:link w:val="UnderlineCharCharCharCharCharCharCharChar"/>
    <w:rsid w:val="00FF32CE"/>
    <w:rPr>
      <w:rFonts w:asciiTheme="minorHAnsi" w:hAnsiTheme="minorHAnsi"/>
      <w:sz w:val="24"/>
      <w:u w:val="single"/>
    </w:rPr>
  </w:style>
  <w:style w:type="paragraph" w:customStyle="1" w:styleId="CitesCharChar">
    <w:name w:val="Cites Char Char"/>
    <w:next w:val="Normal"/>
    <w:link w:val="CitesCharCharChar"/>
    <w:rsid w:val="00FF32C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FF32CE"/>
    <w:rPr>
      <w:rFonts w:ascii="Times New Roman" w:eastAsia="Times New Roman" w:hAnsi="Times New Roman" w:cs="Times New Roman"/>
      <w:sz w:val="20"/>
    </w:rPr>
  </w:style>
  <w:style w:type="character" w:customStyle="1" w:styleId="nohighlighting">
    <w:name w:val="no highlighting"/>
    <w:rsid w:val="00FF32C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F32CE"/>
    <w:rPr>
      <w:rFonts w:ascii="Cambria" w:hAnsi="Cambria" w:hint="default"/>
      <w:sz w:val="21"/>
      <w:u w:val="single"/>
    </w:rPr>
  </w:style>
  <w:style w:type="paragraph" w:customStyle="1" w:styleId="Swag">
    <w:name w:val="Swag"/>
    <w:basedOn w:val="Normal"/>
    <w:link w:val="SwagChar"/>
    <w:qFormat/>
    <w:rsid w:val="00FF32CE"/>
    <w:rPr>
      <w:rFonts w:ascii="Georgia" w:hAnsi="Georgia"/>
      <w:color w:val="0000FF"/>
      <w:sz w:val="12"/>
      <w:u w:val="single"/>
    </w:rPr>
  </w:style>
  <w:style w:type="character" w:customStyle="1" w:styleId="SwagChar">
    <w:name w:val="Swag Char"/>
    <w:link w:val="Swag"/>
    <w:rsid w:val="00FF32CE"/>
    <w:rPr>
      <w:rFonts w:ascii="Georgia" w:hAnsi="Georgia"/>
      <w:color w:val="0000FF"/>
      <w:sz w:val="12"/>
      <w:u w:val="single"/>
    </w:rPr>
  </w:style>
  <w:style w:type="paragraph" w:customStyle="1" w:styleId="StyleUnderlineTimesNewRoman1">
    <w:name w:val="Style Underline + Times New Roman1"/>
    <w:link w:val="StyleUnderlineTimesNewRoman1Char"/>
    <w:rsid w:val="00FF32C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F32C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F32C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F32C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FF32CE"/>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FF32CE"/>
    <w:rPr>
      <w:rFonts w:ascii="Garamond" w:eastAsia="MS Mincho" w:hAnsi="Garamond"/>
      <w:sz w:val="16"/>
    </w:rPr>
  </w:style>
  <w:style w:type="character" w:customStyle="1" w:styleId="CharChar61">
    <w:name w:val="Char Char61"/>
    <w:rsid w:val="00FF32CE"/>
    <w:rPr>
      <w:rFonts w:cs="Arial"/>
      <w:bCs/>
      <w:sz w:val="16"/>
      <w:szCs w:val="26"/>
      <w:lang w:val="en-US" w:eastAsia="en-US" w:bidi="ar-SA"/>
    </w:rPr>
  </w:style>
  <w:style w:type="character" w:customStyle="1" w:styleId="ListBulletChar">
    <w:name w:val="List Bullet Char"/>
    <w:link w:val="ListBullet"/>
    <w:uiPriority w:val="99"/>
    <w:rsid w:val="00FF32CE"/>
    <w:rPr>
      <w:rFonts w:ascii="Calibri" w:eastAsia="Calibri" w:hAnsi="Calibri" w:cs="Calibri"/>
      <w:sz w:val="22"/>
    </w:rPr>
  </w:style>
  <w:style w:type="paragraph" w:customStyle="1" w:styleId="subhead10">
    <w:name w:val="subhead1"/>
    <w:basedOn w:val="Normal"/>
    <w:uiPriority w:val="99"/>
    <w:rsid w:val="00FF32CE"/>
    <w:pPr>
      <w:spacing w:before="100" w:beforeAutospacing="1" w:after="100" w:afterAutospacing="1"/>
    </w:pPr>
    <w:rPr>
      <w:rFonts w:ascii="Georgia" w:eastAsia="Times New Roman" w:hAnsi="Georgia"/>
      <w:sz w:val="24"/>
    </w:rPr>
  </w:style>
  <w:style w:type="character" w:customStyle="1" w:styleId="styledate">
    <w:name w:val="styledate"/>
    <w:rsid w:val="00FF32CE"/>
  </w:style>
  <w:style w:type="character" w:customStyle="1" w:styleId="BoldandUnderlineChar1">
    <w:name w:val="Bold and Underline Char1"/>
    <w:rsid w:val="00FF32CE"/>
    <w:rPr>
      <w:b/>
      <w:szCs w:val="24"/>
      <w:u w:val="single"/>
      <w:lang w:val="en-US" w:eastAsia="en-US" w:bidi="ar-SA"/>
    </w:rPr>
  </w:style>
  <w:style w:type="character" w:customStyle="1" w:styleId="BoldandUnderlineChar1Char2">
    <w:name w:val="Bold and Underline Char1 Char2"/>
    <w:rsid w:val="00FF32CE"/>
    <w:rPr>
      <w:b/>
      <w:szCs w:val="24"/>
      <w:u w:val="single"/>
      <w:lang w:val="en-US" w:eastAsia="en-US" w:bidi="ar-SA"/>
    </w:rPr>
  </w:style>
  <w:style w:type="character" w:customStyle="1" w:styleId="BoldandUnderlineCharChar1">
    <w:name w:val="Bold and Underline Char Char1"/>
    <w:rsid w:val="00FF32CE"/>
    <w:rPr>
      <w:b/>
      <w:szCs w:val="24"/>
      <w:u w:val="single"/>
      <w:lang w:val="en-US" w:eastAsia="en-US" w:bidi="ar-SA"/>
    </w:rPr>
  </w:style>
  <w:style w:type="character" w:customStyle="1" w:styleId="BoldandUnderlineChar6">
    <w:name w:val="Bold and Underline Char6"/>
    <w:rsid w:val="00FF32CE"/>
    <w:rPr>
      <w:b/>
      <w:szCs w:val="24"/>
      <w:u w:val="single"/>
      <w:lang w:val="en-US" w:eastAsia="en-US" w:bidi="ar-SA"/>
    </w:rPr>
  </w:style>
  <w:style w:type="character" w:customStyle="1" w:styleId="title-link-wrapper">
    <w:name w:val="title-link-wrapper"/>
    <w:rsid w:val="00FF32CE"/>
  </w:style>
  <w:style w:type="character" w:customStyle="1" w:styleId="medium-font">
    <w:name w:val="medium-font"/>
    <w:rsid w:val="00FF32CE"/>
  </w:style>
  <w:style w:type="paragraph" w:customStyle="1" w:styleId="abstract">
    <w:name w:val="abstract"/>
    <w:basedOn w:val="Normal"/>
    <w:uiPriority w:val="99"/>
    <w:rsid w:val="00FF32C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FF32CE"/>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FF32CE"/>
    <w:rPr>
      <w:rFonts w:ascii="Georgia" w:eastAsia="Times New Roman" w:hAnsi="Georgia"/>
      <w:b/>
      <w:bCs/>
      <w:sz w:val="16"/>
      <w:u w:val="single"/>
    </w:rPr>
  </w:style>
  <w:style w:type="character" w:customStyle="1" w:styleId="ReallySamllTextChar">
    <w:name w:val="ReallySamllText Char"/>
    <w:rsid w:val="00FF32C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F32CE"/>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FF32C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F32CE"/>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FF32CE"/>
    <w:rPr>
      <w:rFonts w:ascii="Georgia" w:eastAsia="Times New Roman" w:hAnsi="Georgia"/>
      <w:sz w:val="16"/>
      <w:u w:val="single"/>
    </w:rPr>
  </w:style>
  <w:style w:type="character" w:customStyle="1" w:styleId="style10">
    <w:name w:val="style1"/>
    <w:rsid w:val="00FF32CE"/>
  </w:style>
  <w:style w:type="character" w:customStyle="1" w:styleId="pmtermsel">
    <w:name w:val="pmtermsel"/>
    <w:rsid w:val="00FF32CE"/>
  </w:style>
  <w:style w:type="character" w:customStyle="1" w:styleId="showipapr">
    <w:name w:val="show_ipapr"/>
    <w:rsid w:val="00FF32CE"/>
  </w:style>
  <w:style w:type="character" w:customStyle="1" w:styleId="dnindex">
    <w:name w:val="dnindex"/>
    <w:rsid w:val="00FF32CE"/>
  </w:style>
  <w:style w:type="character" w:customStyle="1" w:styleId="23">
    <w:name w:val="23"/>
    <w:rsid w:val="00FF32CE"/>
    <w:rPr>
      <w:rFonts w:ascii="Times New Roman" w:hAnsi="Times New Roman" w:cs="Arial"/>
      <w:bCs/>
      <w:sz w:val="20"/>
      <w:u w:val="single"/>
      <w:lang w:val="en-US" w:eastAsia="en-US" w:bidi="ar-SA"/>
    </w:rPr>
  </w:style>
  <w:style w:type="character" w:customStyle="1" w:styleId="33">
    <w:name w:val="33"/>
    <w:rsid w:val="00FF32CE"/>
    <w:rPr>
      <w:rFonts w:ascii="Times New Roman" w:hAnsi="Times New Roman" w:cs="Arial"/>
      <w:b/>
      <w:bCs/>
      <w:sz w:val="20"/>
      <w:u w:val="single"/>
      <w:lang w:val="en-US" w:eastAsia="en-US" w:bidi="ar-SA"/>
    </w:rPr>
  </w:style>
  <w:style w:type="character" w:customStyle="1" w:styleId="55">
    <w:name w:val="55"/>
    <w:rsid w:val="00FF32CE"/>
    <w:rPr>
      <w:rFonts w:cs="Arial"/>
      <w:bCs/>
      <w:sz w:val="20"/>
      <w:u w:val="single"/>
      <w:lang w:val="en-US" w:eastAsia="en-US" w:bidi="ar-SA"/>
    </w:rPr>
  </w:style>
  <w:style w:type="character" w:customStyle="1" w:styleId="authoraffil">
    <w:name w:val="authoraffil"/>
    <w:rsid w:val="00FF32CE"/>
  </w:style>
  <w:style w:type="character" w:customStyle="1" w:styleId="CharChar8">
    <w:name w:val="Char Char8"/>
    <w:rsid w:val="00FF32CE"/>
    <w:rPr>
      <w:rFonts w:ascii="Georgia" w:eastAsia="Times New Roman" w:hAnsi="Georgia"/>
      <w:b/>
      <w:bCs/>
      <w:sz w:val="30"/>
      <w:szCs w:val="28"/>
      <w:u w:val="single"/>
    </w:rPr>
  </w:style>
  <w:style w:type="character" w:customStyle="1" w:styleId="FontStyle13">
    <w:name w:val="Font Style13"/>
    <w:uiPriority w:val="99"/>
    <w:rsid w:val="00FF32CE"/>
    <w:rPr>
      <w:rFonts w:ascii="Constantia" w:hAnsi="Constantia" w:cs="Constantia"/>
      <w:sz w:val="18"/>
      <w:szCs w:val="18"/>
    </w:rPr>
  </w:style>
  <w:style w:type="character" w:customStyle="1" w:styleId="TagsCharCharCharChar">
    <w:name w:val="Tags Char Char Char Char"/>
    <w:rsid w:val="00FF32CE"/>
    <w:rPr>
      <w:rFonts w:ascii="Times New Roman" w:eastAsia="Times New Roman" w:hAnsi="Times New Roman" w:cs="Times New Roman"/>
      <w:b/>
      <w:sz w:val="24"/>
      <w:szCs w:val="24"/>
    </w:rPr>
  </w:style>
  <w:style w:type="character" w:customStyle="1" w:styleId="Citation1Char">
    <w:name w:val="Citation1 Char"/>
    <w:link w:val="Citation10"/>
    <w:locked/>
    <w:rsid w:val="00FF32CE"/>
    <w:rPr>
      <w:rFonts w:ascii="Georgia" w:hAnsi="Georgia"/>
      <w:b/>
      <w:u w:val="single"/>
    </w:rPr>
  </w:style>
  <w:style w:type="paragraph" w:customStyle="1" w:styleId="Citation10">
    <w:name w:val="Citation1"/>
    <w:basedOn w:val="Normal"/>
    <w:link w:val="Citation1Char"/>
    <w:qFormat/>
    <w:rsid w:val="00FF32CE"/>
    <w:rPr>
      <w:rFonts w:ascii="Georgia" w:hAnsi="Georgia"/>
      <w:b/>
      <w:sz w:val="24"/>
      <w:u w:val="single"/>
    </w:rPr>
  </w:style>
  <w:style w:type="character" w:customStyle="1" w:styleId="TaglineChar">
    <w:name w:val="Tagline Char"/>
    <w:link w:val="Tagline0"/>
    <w:locked/>
    <w:rsid w:val="00FF32CE"/>
    <w:rPr>
      <w:rFonts w:ascii="Georgia" w:hAnsi="Georgia"/>
      <w:b/>
    </w:rPr>
  </w:style>
  <w:style w:type="paragraph" w:customStyle="1" w:styleId="Tagline0">
    <w:name w:val="Tagline"/>
    <w:basedOn w:val="Normal"/>
    <w:link w:val="TaglineChar"/>
    <w:qFormat/>
    <w:rsid w:val="00FF32CE"/>
    <w:rPr>
      <w:rFonts w:ascii="Georgia" w:hAnsi="Georgia"/>
      <w:b/>
      <w:sz w:val="24"/>
    </w:rPr>
  </w:style>
  <w:style w:type="paragraph" w:customStyle="1" w:styleId="NothingCharCharChar">
    <w:name w:val="Nothing Char Char Char"/>
    <w:link w:val="NothingCharChar"/>
    <w:rsid w:val="00FF32CE"/>
    <w:pPr>
      <w:jc w:val="both"/>
    </w:pPr>
  </w:style>
  <w:style w:type="paragraph" w:customStyle="1" w:styleId="StyleLeft021">
    <w:name w:val="Style Left:  0.2&quot;1"/>
    <w:basedOn w:val="Normal"/>
    <w:uiPriority w:val="99"/>
    <w:rsid w:val="00FF32CE"/>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F32CE"/>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F32C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F32CE"/>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F32CE"/>
    <w:rPr>
      <w:rFonts w:ascii="Georgia" w:eastAsia="Times New Roman" w:hAnsi="Georgia"/>
      <w:sz w:val="16"/>
      <w:u w:val="single"/>
      <w:bdr w:val="single" w:sz="4" w:space="0" w:color="auto"/>
    </w:rPr>
  </w:style>
  <w:style w:type="character" w:customStyle="1" w:styleId="boldcitationChar">
    <w:name w:val="bold citation Char"/>
    <w:rsid w:val="00FF32CE"/>
    <w:rPr>
      <w:rFonts w:ascii="Arial" w:hAnsi="Arial"/>
      <w:b/>
      <w:sz w:val="28"/>
      <w:szCs w:val="24"/>
      <w:u w:val="thick"/>
      <w:lang w:val="en-US" w:eastAsia="en-US" w:bidi="ar-SA"/>
    </w:rPr>
  </w:style>
  <w:style w:type="paragraph" w:customStyle="1" w:styleId="BlockTitle20">
    <w:name w:val="Block Title #2"/>
    <w:basedOn w:val="Normal"/>
    <w:uiPriority w:val="99"/>
    <w:rsid w:val="00FF32C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FF32CE"/>
    <w:rPr>
      <w:rFonts w:ascii="Georgia" w:hAnsi="Georgia"/>
      <w:b/>
      <w:sz w:val="16"/>
    </w:rPr>
  </w:style>
  <w:style w:type="character" w:customStyle="1" w:styleId="BoldunderlineChar3">
    <w:name w:val="Bold/underline Char"/>
    <w:rsid w:val="00FF32CE"/>
    <w:rPr>
      <w:rFonts w:eastAsia="SimSun"/>
      <w:b/>
      <w:noProof w:val="0"/>
      <w:sz w:val="24"/>
      <w:szCs w:val="24"/>
      <w:u w:val="single"/>
      <w:lang w:val="en-US" w:eastAsia="zh-CN" w:bidi="ar-SA"/>
    </w:rPr>
  </w:style>
  <w:style w:type="character" w:customStyle="1" w:styleId="underlinetextchar0">
    <w:name w:val="underlinetextchar"/>
    <w:rsid w:val="00FF32CE"/>
  </w:style>
  <w:style w:type="character" w:customStyle="1" w:styleId="boldciteChar1">
    <w:name w:val="bold cite Char1"/>
    <w:rsid w:val="00FF32CE"/>
    <w:rPr>
      <w:b/>
      <w:sz w:val="28"/>
      <w:u w:val="thick" w:color="000000"/>
    </w:rPr>
  </w:style>
  <w:style w:type="character" w:customStyle="1" w:styleId="tagCharCharChar1">
    <w:name w:val="tag Char Char Char1"/>
    <w:rsid w:val="00FF32CE"/>
    <w:rPr>
      <w:b/>
      <w:sz w:val="24"/>
      <w:lang w:val="en-US" w:eastAsia="en-US" w:bidi="ar-SA"/>
    </w:rPr>
  </w:style>
  <w:style w:type="character" w:customStyle="1" w:styleId="underlinecardChar0">
    <w:name w:val="underline card Char"/>
    <w:rsid w:val="00FF32CE"/>
    <w:rPr>
      <w:rFonts w:ascii="Arial" w:hAnsi="Arial"/>
      <w:sz w:val="18"/>
      <w:szCs w:val="24"/>
      <w:u w:val="single"/>
      <w:lang w:val="en-US" w:eastAsia="en-US" w:bidi="ar-SA"/>
    </w:rPr>
  </w:style>
  <w:style w:type="paragraph" w:customStyle="1" w:styleId="date-comments">
    <w:name w:val="date-comments"/>
    <w:basedOn w:val="Normal"/>
    <w:uiPriority w:val="99"/>
    <w:rsid w:val="00FF32CE"/>
    <w:pPr>
      <w:spacing w:before="100" w:beforeAutospacing="1" w:after="100" w:afterAutospacing="1"/>
    </w:pPr>
    <w:rPr>
      <w:rFonts w:ascii="Times" w:hAnsi="Times"/>
      <w:sz w:val="16"/>
      <w:szCs w:val="20"/>
    </w:rPr>
  </w:style>
  <w:style w:type="character" w:customStyle="1" w:styleId="articleauthor0">
    <w:name w:val="articleauthor"/>
    <w:rsid w:val="00FF32CE"/>
  </w:style>
  <w:style w:type="character" w:customStyle="1" w:styleId="bodysubtoc">
    <w:name w:val="bodysubtoc"/>
    <w:rsid w:val="00FF32CE"/>
  </w:style>
  <w:style w:type="character" w:customStyle="1" w:styleId="lefttitlesmaller">
    <w:name w:val="lefttitlesmaller"/>
    <w:rsid w:val="00FF32CE"/>
  </w:style>
  <w:style w:type="character" w:customStyle="1" w:styleId="mb">
    <w:name w:val="mb"/>
    <w:rsid w:val="00FF32CE"/>
  </w:style>
  <w:style w:type="character" w:customStyle="1" w:styleId="submitted-date">
    <w:name w:val="submitted-date"/>
    <w:rsid w:val="00FF32CE"/>
  </w:style>
  <w:style w:type="character" w:customStyle="1" w:styleId="submitted-time">
    <w:name w:val="submitted-time"/>
    <w:rsid w:val="00FF32CE"/>
  </w:style>
  <w:style w:type="character" w:customStyle="1" w:styleId="A20">
    <w:name w:val="A2"/>
    <w:uiPriority w:val="99"/>
    <w:rsid w:val="00FF32CE"/>
    <w:rPr>
      <w:rFonts w:ascii="Sabon LT Std" w:hAnsi="Sabon LT Std" w:cs="Sabon LT Std" w:hint="default"/>
      <w:color w:val="000000"/>
      <w:sz w:val="15"/>
      <w:szCs w:val="15"/>
    </w:rPr>
  </w:style>
  <w:style w:type="character" w:customStyle="1" w:styleId="searchword">
    <w:name w:val="searchword"/>
    <w:rsid w:val="00FF32CE"/>
  </w:style>
  <w:style w:type="paragraph" w:customStyle="1" w:styleId="Heading2Char2CharChar12">
    <w:name w:val="Heading 2 Char2 Char Char12"/>
    <w:aliases w:val="Char Char Char Char Char Char1 Char Char Char Char Char1,Char Char22"/>
    <w:next w:val="Normal"/>
    <w:uiPriority w:val="99"/>
    <w:rsid w:val="00FF32C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F32CE"/>
    <w:rPr>
      <w:rFonts w:ascii="Times New Roman" w:hAnsi="Times New Roman" w:cs="Times New Roman"/>
      <w:sz w:val="18"/>
      <w:szCs w:val="18"/>
    </w:rPr>
  </w:style>
  <w:style w:type="character" w:customStyle="1" w:styleId="bylines">
    <w:name w:val="bylines"/>
    <w:basedOn w:val="DefaultParagraphFont"/>
    <w:rsid w:val="00FF32CE"/>
  </w:style>
  <w:style w:type="character" w:customStyle="1" w:styleId="StyleStyleBoldUnderlineUnderlineIntenseEmphasis1apple-style-2">
    <w:name w:val="Style Style Bold UnderlineUnderlineIntense Emphasis1apple-style-...2"/>
    <w:basedOn w:val="DefaultParagraphFont"/>
    <w:rsid w:val="00FF32CE"/>
    <w:rPr>
      <w:b w:val="0"/>
      <w:bCs/>
      <w:sz w:val="22"/>
      <w:u w:val="single"/>
    </w:rPr>
  </w:style>
  <w:style w:type="character" w:customStyle="1" w:styleId="FontStyle57">
    <w:name w:val="Font Style57"/>
    <w:rsid w:val="00FF32CE"/>
    <w:rPr>
      <w:rFonts w:ascii="Georgia" w:hAnsi="Georgia" w:cs="Georgia"/>
      <w:b/>
      <w:bCs/>
      <w:sz w:val="14"/>
      <w:szCs w:val="14"/>
    </w:rPr>
  </w:style>
  <w:style w:type="character" w:customStyle="1" w:styleId="FontStyle89">
    <w:name w:val="Font Style89"/>
    <w:rsid w:val="00FF32CE"/>
    <w:rPr>
      <w:rFonts w:ascii="Times New Roman" w:hAnsi="Times New Roman" w:cs="Times New Roman"/>
      <w:b/>
      <w:bCs/>
      <w:smallCaps/>
      <w:spacing w:val="40"/>
      <w:sz w:val="16"/>
      <w:szCs w:val="16"/>
    </w:rPr>
  </w:style>
  <w:style w:type="character" w:customStyle="1" w:styleId="style3Char0">
    <w:name w:val="style 3 Char"/>
    <w:rsid w:val="00FF32CE"/>
    <w:rPr>
      <w:sz w:val="18"/>
      <w:szCs w:val="24"/>
      <w:lang w:val="en-US" w:eastAsia="en-US" w:bidi="ar-SA"/>
    </w:rPr>
  </w:style>
  <w:style w:type="paragraph" w:customStyle="1" w:styleId="003Cite">
    <w:name w:val="003Cite"/>
    <w:basedOn w:val="Normal"/>
    <w:qFormat/>
    <w:rsid w:val="00FF32C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FF32CE"/>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FF32C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FF32C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F32CE"/>
    <w:rPr>
      <w:rFonts w:ascii="Times New Roman" w:eastAsia="Times New Roman" w:hAnsi="Times New Roman" w:cs="Times New Roman"/>
      <w:u w:val="thick"/>
      <w:lang w:val="x-none" w:eastAsia="x-none"/>
    </w:rPr>
  </w:style>
  <w:style w:type="character" w:customStyle="1" w:styleId="BlockHeadingsChar1">
    <w:name w:val="Block Headings Char1"/>
    <w:rsid w:val="00FF32CE"/>
    <w:rPr>
      <w:b/>
      <w:caps/>
    </w:rPr>
  </w:style>
  <w:style w:type="character" w:customStyle="1" w:styleId="Longcite">
    <w:name w:val="Longcite"/>
    <w:rsid w:val="00FF32CE"/>
    <w:rPr>
      <w:sz w:val="16"/>
    </w:rPr>
  </w:style>
  <w:style w:type="paragraph" w:customStyle="1" w:styleId="NormalUnderline0">
    <w:name w:val="Normal + Underline"/>
    <w:basedOn w:val="Normal"/>
    <w:link w:val="NormalUnderlineChar0"/>
    <w:rsid w:val="00FF32C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F32CE"/>
    <w:rPr>
      <w:rFonts w:ascii="Times New Roman" w:eastAsia="Times New Roman" w:hAnsi="Times New Roman" w:cs="Times New Roman"/>
      <w:b/>
      <w:u w:val="single"/>
      <w:lang w:val="x-none" w:eastAsia="x-none"/>
    </w:rPr>
  </w:style>
  <w:style w:type="character" w:customStyle="1" w:styleId="FontStyle170">
    <w:name w:val="Font Style170"/>
    <w:uiPriority w:val="99"/>
    <w:rsid w:val="00FF32CE"/>
    <w:rPr>
      <w:rFonts w:ascii="Bookman Old Style" w:hAnsi="Bookman Old Style" w:cs="Bookman Old Style"/>
      <w:sz w:val="16"/>
      <w:szCs w:val="16"/>
    </w:rPr>
  </w:style>
  <w:style w:type="character" w:customStyle="1" w:styleId="FontStyle17">
    <w:name w:val="Font Style17"/>
    <w:uiPriority w:val="99"/>
    <w:rsid w:val="00FF32CE"/>
    <w:rPr>
      <w:rFonts w:ascii="Book Antiqua" w:hAnsi="Book Antiqua" w:cs="Book Antiqua"/>
      <w:i/>
      <w:iCs/>
      <w:spacing w:val="10"/>
      <w:sz w:val="22"/>
      <w:szCs w:val="22"/>
    </w:rPr>
  </w:style>
  <w:style w:type="character" w:customStyle="1" w:styleId="FontStyle329">
    <w:name w:val="Font Style329"/>
    <w:basedOn w:val="DefaultParagraphFont"/>
    <w:uiPriority w:val="99"/>
    <w:rsid w:val="00FF32CE"/>
    <w:rPr>
      <w:rFonts w:ascii="Times New Roman" w:hAnsi="Times New Roman" w:cs="Times New Roman" w:hint="default"/>
      <w:b/>
      <w:bCs/>
      <w:spacing w:val="-10"/>
      <w:sz w:val="18"/>
      <w:szCs w:val="18"/>
    </w:rPr>
  </w:style>
  <w:style w:type="character" w:customStyle="1" w:styleId="ur">
    <w:name w:val="ur"/>
    <w:basedOn w:val="DefaultParagraphFont"/>
    <w:rsid w:val="00FF32CE"/>
  </w:style>
  <w:style w:type="character" w:customStyle="1" w:styleId="vpqmgb">
    <w:name w:val="vpqmgb"/>
    <w:basedOn w:val="DefaultParagraphFont"/>
    <w:rsid w:val="00FF32CE"/>
  </w:style>
  <w:style w:type="character" w:customStyle="1" w:styleId="sv">
    <w:name w:val="sv"/>
    <w:basedOn w:val="DefaultParagraphFont"/>
    <w:rsid w:val="00FF32CE"/>
  </w:style>
  <w:style w:type="character" w:customStyle="1" w:styleId="m-501118745055256881gmail-style13ptbold">
    <w:name w:val="m_-501118745055256881gmail-style13ptbold"/>
    <w:basedOn w:val="DefaultParagraphFont"/>
    <w:rsid w:val="00FF32CE"/>
  </w:style>
  <w:style w:type="character" w:customStyle="1" w:styleId="m8134770803914199681gmail-styleunderline">
    <w:name w:val="m_8134770803914199681gmail-styleunderline"/>
    <w:basedOn w:val="DefaultParagraphFont"/>
    <w:rsid w:val="00FF32CE"/>
  </w:style>
  <w:style w:type="character" w:customStyle="1" w:styleId="hvr">
    <w:name w:val="hvr"/>
    <w:basedOn w:val="DefaultParagraphFont"/>
    <w:rsid w:val="00FF32CE"/>
  </w:style>
  <w:style w:type="character" w:customStyle="1" w:styleId="AnalyticsChar">
    <w:name w:val="Analytics Char"/>
    <w:basedOn w:val="DefaultParagraphFont"/>
    <w:link w:val="Analytics"/>
    <w:rsid w:val="00FF32CE"/>
    <w:rPr>
      <w:rFonts w:ascii="Calibri" w:eastAsia="Calibri" w:hAnsi="Calibri" w:cs="Calibri"/>
      <w:b/>
    </w:rPr>
  </w:style>
  <w:style w:type="character" w:customStyle="1" w:styleId="m-3350902899047358468gmail-styleunderline">
    <w:name w:val="m_-3350902899047358468gmail-styleunderline"/>
    <w:basedOn w:val="DefaultParagraphFont"/>
    <w:rsid w:val="00FF32CE"/>
  </w:style>
  <w:style w:type="paragraph" w:customStyle="1" w:styleId="Style5pt">
    <w:name w:val="Style 5 pt"/>
    <w:basedOn w:val="Normal"/>
    <w:link w:val="Style5ptChar"/>
    <w:rsid w:val="00FF32C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F32C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FF32CE"/>
  </w:style>
  <w:style w:type="paragraph" w:customStyle="1" w:styleId="m462447500549623171gmail-msonormal">
    <w:name w:val="m_462447500549623171gmail-msonormal"/>
    <w:basedOn w:val="Normal"/>
    <w:uiPriority w:val="99"/>
    <w:rsid w:val="00FF32C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FF32CE"/>
  </w:style>
  <w:style w:type="character" w:customStyle="1" w:styleId="SmallerReal">
    <w:name w:val="SmallerReal"/>
    <w:basedOn w:val="DefaultParagraphFont"/>
    <w:uiPriority w:val="1"/>
    <w:qFormat/>
    <w:rsid w:val="00FF32CE"/>
    <w:rPr>
      <w:rFonts w:ascii="Garamond" w:hAnsi="Garamond" w:hint="default"/>
      <w:sz w:val="16"/>
    </w:rPr>
  </w:style>
  <w:style w:type="paragraph" w:styleId="HTMLAddress">
    <w:name w:val="HTML Address"/>
    <w:basedOn w:val="Normal"/>
    <w:link w:val="HTMLAddressChar"/>
    <w:uiPriority w:val="99"/>
    <w:semiHidden/>
    <w:unhideWhenUsed/>
    <w:rsid w:val="00FF32C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FF32CE"/>
    <w:rPr>
      <w:rFonts w:ascii="Times New Roman" w:eastAsia="Times New Roman" w:hAnsi="Times New Roman" w:cs="Times New Roman"/>
      <w:i/>
      <w:iCs/>
    </w:rPr>
  </w:style>
  <w:style w:type="character" w:customStyle="1" w:styleId="separator">
    <w:name w:val="separator"/>
    <w:basedOn w:val="DefaultParagraphFont"/>
    <w:rsid w:val="00FF32CE"/>
  </w:style>
  <w:style w:type="paragraph" w:customStyle="1" w:styleId="dek">
    <w:name w:val="dek"/>
    <w:basedOn w:val="Normal"/>
    <w:uiPriority w:val="99"/>
    <w:rsid w:val="00FF32C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FF32CE"/>
  </w:style>
  <w:style w:type="character" w:customStyle="1" w:styleId="serialtitle">
    <w:name w:val="serial_title"/>
    <w:basedOn w:val="DefaultParagraphFont"/>
    <w:rsid w:val="00FF32CE"/>
  </w:style>
  <w:style w:type="character" w:customStyle="1" w:styleId="volumeissue">
    <w:name w:val="volume_issue"/>
    <w:basedOn w:val="DefaultParagraphFont"/>
    <w:rsid w:val="00FF32CE"/>
  </w:style>
  <w:style w:type="character" w:customStyle="1" w:styleId="pagerange">
    <w:name w:val="page_range"/>
    <w:basedOn w:val="DefaultParagraphFont"/>
    <w:rsid w:val="00FF32CE"/>
  </w:style>
  <w:style w:type="character" w:customStyle="1" w:styleId="doilink">
    <w:name w:val="doi_link"/>
    <w:basedOn w:val="DefaultParagraphFont"/>
    <w:rsid w:val="00FF32CE"/>
  </w:style>
  <w:style w:type="paragraph" w:customStyle="1" w:styleId="para">
    <w:name w:val="para"/>
    <w:basedOn w:val="Normal"/>
    <w:rsid w:val="00FF32C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FF32CE"/>
  </w:style>
  <w:style w:type="character" w:customStyle="1" w:styleId="internalref">
    <w:name w:val="internalref"/>
    <w:basedOn w:val="DefaultParagraphFont"/>
    <w:rsid w:val="00FF32CE"/>
  </w:style>
  <w:style w:type="paragraph" w:customStyle="1" w:styleId="Analyitc">
    <w:name w:val="Analyitc"/>
    <w:basedOn w:val="Normal"/>
    <w:uiPriority w:val="4"/>
    <w:qFormat/>
    <w:rsid w:val="00FF32CE"/>
    <w:rPr>
      <w:b/>
      <w:color w:val="0070C0"/>
      <w:sz w:val="28"/>
    </w:rPr>
  </w:style>
  <w:style w:type="character" w:customStyle="1" w:styleId="StyleUnderliningChar9ptBold">
    <w:name w:val="Style Underlining Char + 9 pt Bold"/>
    <w:rsid w:val="00FF32CE"/>
    <w:rPr>
      <w:rFonts w:ascii="Times New Roman" w:hAnsi="Times New Roman"/>
      <w:b/>
      <w:bCs/>
      <w:sz w:val="20"/>
      <w:szCs w:val="24"/>
      <w:u w:val="single"/>
    </w:rPr>
  </w:style>
  <w:style w:type="character" w:customStyle="1" w:styleId="StyleUnderliningChar9pt">
    <w:name w:val="Style Underlining Char + 9 pt"/>
    <w:rsid w:val="00FF32CE"/>
    <w:rPr>
      <w:rFonts w:ascii="Times New Roman" w:hAnsi="Times New Roman"/>
      <w:sz w:val="20"/>
      <w:szCs w:val="24"/>
      <w:u w:val="single"/>
    </w:rPr>
  </w:style>
  <w:style w:type="paragraph" w:customStyle="1" w:styleId="font--body">
    <w:name w:val="font--body"/>
    <w:basedOn w:val="Normal"/>
    <w:rsid w:val="00FF32C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FF32CE"/>
  </w:style>
  <w:style w:type="character" w:customStyle="1" w:styleId="tweetinfo-heartstat">
    <w:name w:val="tweetinfo-heartstat"/>
    <w:basedOn w:val="DefaultParagraphFont"/>
    <w:rsid w:val="00FF32CE"/>
  </w:style>
  <w:style w:type="character" w:customStyle="1" w:styleId="playbutton-flyout">
    <w:name w:val="playbutton-flyout"/>
    <w:basedOn w:val="DefaultParagraphFont"/>
    <w:rsid w:val="00FF32CE"/>
  </w:style>
  <w:style w:type="character" w:customStyle="1" w:styleId="inlinevideo-videolabel">
    <w:name w:val="inlinevideo-videolabel"/>
    <w:basedOn w:val="DefaultParagraphFont"/>
    <w:rsid w:val="00FF32CE"/>
  </w:style>
  <w:style w:type="character" w:customStyle="1" w:styleId="inlinevideo-videoduration">
    <w:name w:val="inlinevideo-videoduration"/>
    <w:basedOn w:val="DefaultParagraphFont"/>
    <w:rsid w:val="00FF32CE"/>
  </w:style>
  <w:style w:type="character" w:customStyle="1" w:styleId="m2037045589135560752gmail-style13ptbold">
    <w:name w:val="m_2037045589135560752gmail-style13ptbold"/>
    <w:basedOn w:val="DefaultParagraphFont"/>
    <w:rsid w:val="00FF32CE"/>
  </w:style>
  <w:style w:type="paragraph" w:customStyle="1" w:styleId="css-exrw3m">
    <w:name w:val="css-exrw3m"/>
    <w:basedOn w:val="Normal"/>
    <w:rsid w:val="00FF32C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FF32CE"/>
  </w:style>
  <w:style w:type="character" w:customStyle="1" w:styleId="DateTimeChar">
    <w:name w:val="DateTime Char"/>
    <w:basedOn w:val="DefaultParagraphFont"/>
    <w:link w:val="DateTime"/>
    <w:uiPriority w:val="4"/>
    <w:rsid w:val="00FF32CE"/>
    <w:rPr>
      <w:rFonts w:ascii="Calibri" w:hAnsi="Calibri"/>
      <w:sz w:val="22"/>
    </w:rPr>
  </w:style>
  <w:style w:type="paragraph" w:customStyle="1" w:styleId="Lecture">
    <w:name w:val="Lecture"/>
    <w:next w:val="BodyText"/>
    <w:link w:val="LectureChar"/>
    <w:autoRedefine/>
    <w:uiPriority w:val="4"/>
    <w:qFormat/>
    <w:rsid w:val="00FF32C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F32C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FF32CE"/>
    <w:rPr>
      <w:color w:val="2B579A"/>
      <w:shd w:val="clear" w:color="auto" w:fill="E6E6E6"/>
    </w:rPr>
  </w:style>
  <w:style w:type="character" w:customStyle="1" w:styleId="UnresolvedMention3">
    <w:name w:val="Unresolved Mention3"/>
    <w:basedOn w:val="DefaultParagraphFont"/>
    <w:uiPriority w:val="99"/>
    <w:unhideWhenUsed/>
    <w:rsid w:val="00FF32CE"/>
    <w:rPr>
      <w:color w:val="808080"/>
      <w:shd w:val="clear" w:color="auto" w:fill="E6E6E6"/>
    </w:rPr>
  </w:style>
  <w:style w:type="character" w:customStyle="1" w:styleId="m-895152127622952443gmail-style13ptbold">
    <w:name w:val="m_-895152127622952443gmail-style13ptbold"/>
    <w:basedOn w:val="DefaultParagraphFont"/>
    <w:rsid w:val="00FF32CE"/>
  </w:style>
  <w:style w:type="character" w:customStyle="1" w:styleId="m4133802843404377303gmail-style13ptbold">
    <w:name w:val="m_4133802843404377303gmail-style13ptbold"/>
    <w:basedOn w:val="DefaultParagraphFont"/>
    <w:rsid w:val="00FF32CE"/>
  </w:style>
  <w:style w:type="character" w:customStyle="1" w:styleId="m4133802843404377303gmail-styleunderline">
    <w:name w:val="m_4133802843404377303gmail-styleunderline"/>
    <w:basedOn w:val="DefaultParagraphFont"/>
    <w:rsid w:val="00FF32CE"/>
  </w:style>
  <w:style w:type="character" w:customStyle="1" w:styleId="m1864609289044096952gmail-style13ptbold">
    <w:name w:val="m_1864609289044096952gmail-style13ptbold"/>
    <w:basedOn w:val="DefaultParagraphFont"/>
    <w:rsid w:val="00FF32CE"/>
  </w:style>
  <w:style w:type="character" w:customStyle="1" w:styleId="m-2434640214339110092gmail-style13ptbold">
    <w:name w:val="m_-2434640214339110092gmail-style13ptbold"/>
    <w:basedOn w:val="DefaultParagraphFont"/>
    <w:rsid w:val="00FF32CE"/>
  </w:style>
  <w:style w:type="character" w:customStyle="1" w:styleId="m-2434640214339110092gmail-styleunderline">
    <w:name w:val="m_-2434640214339110092gmail-styleunderline"/>
    <w:basedOn w:val="DefaultParagraphFont"/>
    <w:rsid w:val="00FF32CE"/>
  </w:style>
  <w:style w:type="character" w:customStyle="1" w:styleId="articlepage-articlebody-firstletter">
    <w:name w:val="articlepage-articlebody-firstletter"/>
    <w:basedOn w:val="DefaultParagraphFont"/>
    <w:rsid w:val="00FF32CE"/>
  </w:style>
  <w:style w:type="character" w:customStyle="1" w:styleId="m-2745674872889869693gmail-style13ptbold">
    <w:name w:val="m_-2745674872889869693gmail-style13ptbold"/>
    <w:basedOn w:val="DefaultParagraphFont"/>
    <w:rsid w:val="00FF32CE"/>
  </w:style>
  <w:style w:type="character" w:customStyle="1" w:styleId="m-2745674872889869693gmail-styleunderline">
    <w:name w:val="m_-2745674872889869693gmail-styleunderline"/>
    <w:basedOn w:val="DefaultParagraphFont"/>
    <w:rsid w:val="00FF32CE"/>
  </w:style>
  <w:style w:type="character" w:customStyle="1" w:styleId="UnresolvedMention31">
    <w:name w:val="Unresolved Mention31"/>
    <w:basedOn w:val="DefaultParagraphFont"/>
    <w:uiPriority w:val="99"/>
    <w:semiHidden/>
    <w:unhideWhenUsed/>
    <w:rsid w:val="00FF32CE"/>
    <w:rPr>
      <w:color w:val="808080"/>
      <w:shd w:val="clear" w:color="auto" w:fill="E6E6E6"/>
    </w:rPr>
  </w:style>
  <w:style w:type="character" w:customStyle="1" w:styleId="UnresolvedMention4">
    <w:name w:val="Unresolved Mention4"/>
    <w:basedOn w:val="DefaultParagraphFont"/>
    <w:uiPriority w:val="99"/>
    <w:semiHidden/>
    <w:unhideWhenUsed/>
    <w:rsid w:val="00FF32CE"/>
    <w:rPr>
      <w:color w:val="808080"/>
      <w:shd w:val="clear" w:color="auto" w:fill="E6E6E6"/>
    </w:rPr>
  </w:style>
  <w:style w:type="character" w:customStyle="1" w:styleId="m-8082899869479211226gmail-styleunderline">
    <w:name w:val="m_-8082899869479211226gmail-styleunderline"/>
    <w:basedOn w:val="DefaultParagraphFont"/>
    <w:rsid w:val="00FF32CE"/>
  </w:style>
  <w:style w:type="paragraph" w:customStyle="1" w:styleId="NoteLevel23">
    <w:name w:val="Note Level 23"/>
    <w:basedOn w:val="Normal"/>
    <w:next w:val="Normal"/>
    <w:uiPriority w:val="99"/>
    <w:qFormat/>
    <w:rsid w:val="00FF32C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F32CE"/>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F32C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F32CE"/>
    <w:rPr>
      <w:color w:val="605E5C"/>
      <w:shd w:val="clear" w:color="auto" w:fill="E1DFDD"/>
    </w:rPr>
  </w:style>
  <w:style w:type="character" w:customStyle="1" w:styleId="UnresolvedMention6">
    <w:name w:val="Unresolved Mention6"/>
    <w:basedOn w:val="DefaultParagraphFont"/>
    <w:uiPriority w:val="99"/>
    <w:semiHidden/>
    <w:unhideWhenUsed/>
    <w:rsid w:val="00FF32CE"/>
    <w:rPr>
      <w:color w:val="605E5C"/>
      <w:shd w:val="clear" w:color="auto" w:fill="E1DFDD"/>
    </w:rPr>
  </w:style>
  <w:style w:type="character" w:customStyle="1" w:styleId="footnote">
    <w:name w:val="footnote"/>
    <w:basedOn w:val="DefaultParagraphFont"/>
    <w:rsid w:val="00FF32CE"/>
  </w:style>
  <w:style w:type="character" w:customStyle="1" w:styleId="hubidentifier">
    <w:name w:val="hub_identifier"/>
    <w:basedOn w:val="DefaultParagraphFont"/>
    <w:rsid w:val="00FF32CE"/>
  </w:style>
  <w:style w:type="paragraph" w:customStyle="1" w:styleId="standardeinzug">
    <w:name w:val="standardeinzug"/>
    <w:basedOn w:val="Normal"/>
    <w:rsid w:val="00FF32C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FF32C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FF32CE"/>
  </w:style>
  <w:style w:type="paragraph" w:customStyle="1" w:styleId="entrefilet">
    <w:name w:val="entrefilet"/>
    <w:basedOn w:val="Normal"/>
    <w:rsid w:val="00FF32C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FF32C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FF32C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FF32CE"/>
  </w:style>
  <w:style w:type="character" w:customStyle="1" w:styleId="m-268162420547309261gmail-stylestylebold12pt">
    <w:name w:val="m_-268162420547309261gmail-stylestylebold12pt"/>
    <w:basedOn w:val="DefaultParagraphFont"/>
    <w:rsid w:val="00FF32CE"/>
  </w:style>
  <w:style w:type="character" w:customStyle="1" w:styleId="m-268162420547309261gmail-styleboldunderline">
    <w:name w:val="m_-268162420547309261gmail-styleboldunderline"/>
    <w:basedOn w:val="DefaultParagraphFont"/>
    <w:rsid w:val="00FF32CE"/>
  </w:style>
  <w:style w:type="character" w:customStyle="1" w:styleId="m-5621139387307470627gmail-style13ptbold">
    <w:name w:val="m_-5621139387307470627gmail-style13ptbold"/>
    <w:basedOn w:val="DefaultParagraphFont"/>
    <w:rsid w:val="00FF32CE"/>
  </w:style>
  <w:style w:type="character" w:customStyle="1" w:styleId="m-5621139387307470627gmail-styleunderline">
    <w:name w:val="m_-5621139387307470627gmail-styleunderline"/>
    <w:basedOn w:val="DefaultParagraphFont"/>
    <w:rsid w:val="00FF32CE"/>
  </w:style>
  <w:style w:type="character" w:customStyle="1" w:styleId="m-4930835733434609408gmail-style13ptbold">
    <w:name w:val="m_-4930835733434609408gmail-style13ptbold"/>
    <w:basedOn w:val="DefaultParagraphFont"/>
    <w:rsid w:val="00FF32CE"/>
  </w:style>
  <w:style w:type="character" w:customStyle="1" w:styleId="m-4930835733434609408gmail-styleunderline">
    <w:name w:val="m_-4930835733434609408gmail-styleunderline"/>
    <w:basedOn w:val="DefaultParagraphFont"/>
    <w:rsid w:val="00FF32CE"/>
  </w:style>
  <w:style w:type="character" w:customStyle="1" w:styleId="m-2456650549122369157gmail-style13ptbold">
    <w:name w:val="m_-2456650549122369157gmail-style13ptbold"/>
    <w:basedOn w:val="DefaultParagraphFont"/>
    <w:rsid w:val="00FF32CE"/>
  </w:style>
  <w:style w:type="character" w:customStyle="1" w:styleId="m-2456650549122369157gmail-styleunderline">
    <w:name w:val="m_-2456650549122369157gmail-styleunderline"/>
    <w:basedOn w:val="DefaultParagraphFont"/>
    <w:rsid w:val="00FF32CE"/>
  </w:style>
  <w:style w:type="character" w:customStyle="1" w:styleId="UnresolvedMention32">
    <w:name w:val="Unresolved Mention32"/>
    <w:basedOn w:val="DefaultParagraphFont"/>
    <w:uiPriority w:val="99"/>
    <w:semiHidden/>
    <w:unhideWhenUsed/>
    <w:rsid w:val="00FF32CE"/>
    <w:rPr>
      <w:color w:val="605E5C"/>
      <w:shd w:val="clear" w:color="auto" w:fill="E1DFDD"/>
    </w:rPr>
  </w:style>
  <w:style w:type="character" w:customStyle="1" w:styleId="l7">
    <w:name w:val="l7"/>
    <w:basedOn w:val="DefaultParagraphFont"/>
    <w:rsid w:val="00FF32CE"/>
  </w:style>
  <w:style w:type="character" w:customStyle="1" w:styleId="l6">
    <w:name w:val="l6"/>
    <w:basedOn w:val="DefaultParagraphFont"/>
    <w:rsid w:val="00FF32CE"/>
  </w:style>
  <w:style w:type="character" w:customStyle="1" w:styleId="l8">
    <w:name w:val="l8"/>
    <w:basedOn w:val="DefaultParagraphFont"/>
    <w:rsid w:val="00FF32CE"/>
  </w:style>
  <w:style w:type="character" w:customStyle="1" w:styleId="l9">
    <w:name w:val="l9"/>
    <w:basedOn w:val="DefaultParagraphFont"/>
    <w:rsid w:val="00FF32CE"/>
  </w:style>
  <w:style w:type="character" w:customStyle="1" w:styleId="m-134349766280542120gmail-style13ptbold">
    <w:name w:val="m_-134349766280542120gmail-style13ptbold"/>
    <w:basedOn w:val="DefaultParagraphFont"/>
    <w:rsid w:val="00FF32CE"/>
  </w:style>
  <w:style w:type="character" w:customStyle="1" w:styleId="m-134349766280542120gmail-msohyperlink">
    <w:name w:val="m_-134349766280542120gmail-msohyperlink"/>
    <w:basedOn w:val="DefaultParagraphFont"/>
    <w:rsid w:val="00FF32CE"/>
  </w:style>
  <w:style w:type="character" w:customStyle="1" w:styleId="m-134349766280542120gmail-styleunderline">
    <w:name w:val="m_-134349766280542120gmail-styleunderline"/>
    <w:basedOn w:val="DefaultParagraphFont"/>
    <w:rsid w:val="00FF32CE"/>
  </w:style>
  <w:style w:type="character" w:customStyle="1" w:styleId="m-134349766280542120gmail-cite">
    <w:name w:val="m_-134349766280542120gmail-cite"/>
    <w:basedOn w:val="DefaultParagraphFont"/>
    <w:rsid w:val="00FF32CE"/>
  </w:style>
  <w:style w:type="character" w:customStyle="1" w:styleId="m-134349766280542120gmail-underline">
    <w:name w:val="m_-134349766280542120gmail-underline"/>
    <w:basedOn w:val="DefaultParagraphFont"/>
    <w:rsid w:val="00FF32CE"/>
  </w:style>
  <w:style w:type="character" w:customStyle="1" w:styleId="m-134349766280542120gmail-underline0">
    <w:name w:val="m_-134349766280542120gmail-underline0"/>
    <w:basedOn w:val="DefaultParagraphFont"/>
    <w:rsid w:val="00FF32CE"/>
  </w:style>
  <w:style w:type="paragraph" w:customStyle="1" w:styleId="element">
    <w:name w:val="element"/>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FF32C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FF32CE"/>
  </w:style>
  <w:style w:type="character" w:customStyle="1" w:styleId="wsj-article-credit">
    <w:name w:val="wsj-article-credit"/>
    <w:basedOn w:val="DefaultParagraphFont"/>
    <w:rsid w:val="00FF32CE"/>
  </w:style>
  <w:style w:type="character" w:customStyle="1" w:styleId="wsj-article-credit-tag">
    <w:name w:val="wsj-article-credit-tag"/>
    <w:basedOn w:val="DefaultParagraphFont"/>
    <w:rsid w:val="00FF32CE"/>
  </w:style>
  <w:style w:type="paragraph" w:customStyle="1" w:styleId="initial">
    <w:name w:val="initial"/>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FF32C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FF32CE"/>
    <w:rPr>
      <w:rFonts w:ascii="Arial Narrow" w:hAnsi="Arial Narrow"/>
      <w:sz w:val="22"/>
      <w:szCs w:val="24"/>
      <w:u w:val="single"/>
      <w:lang w:val="en-US" w:eastAsia="en-US" w:bidi="ar-SA"/>
    </w:rPr>
  </w:style>
  <w:style w:type="paragraph" w:customStyle="1" w:styleId="detailsub">
    <w:name w:val="detail__sub"/>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FF32C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FF32CE"/>
  </w:style>
  <w:style w:type="character" w:customStyle="1" w:styleId="m-299895914748161361gmail-styleunderline">
    <w:name w:val="m_-299895914748161361gmail-styleunderline"/>
    <w:basedOn w:val="DefaultParagraphFont"/>
    <w:rsid w:val="00FF32CE"/>
  </w:style>
  <w:style w:type="paragraph" w:customStyle="1" w:styleId="counter-paragraph">
    <w:name w:val="counter-paragraph"/>
    <w:basedOn w:val="Normal"/>
    <w:rsid w:val="00FF32C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FF32C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FF32CE"/>
  </w:style>
  <w:style w:type="paragraph" w:customStyle="1" w:styleId="m-266642551691440061gmail-cards">
    <w:name w:val="m_-266642551691440061gmail-cards"/>
    <w:basedOn w:val="Normal"/>
    <w:rsid w:val="00FF32C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FF32CE"/>
  </w:style>
  <w:style w:type="paragraph" w:customStyle="1" w:styleId="listingexcerpt">
    <w:name w:val="listing__excerpt"/>
    <w:basedOn w:val="Normal"/>
    <w:rsid w:val="00FF32C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FF32CE"/>
  </w:style>
  <w:style w:type="paragraph" w:customStyle="1" w:styleId="specialbutton">
    <w:name w:val="special__button"/>
    <w:basedOn w:val="Normal"/>
    <w:rsid w:val="00FF32C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FF32CE"/>
    <w:rPr>
      <w:rFonts w:cs="Arial"/>
      <w:bCs/>
      <w:szCs w:val="26"/>
      <w:u w:val="single"/>
      <w:lang w:val="en-US" w:eastAsia="en-US" w:bidi="ar-SA"/>
    </w:rPr>
  </w:style>
  <w:style w:type="paragraph" w:customStyle="1" w:styleId="tag0">
    <w:name w:val="tag"/>
    <w:basedOn w:val="Normal"/>
    <w:next w:val="Normal"/>
    <w:qFormat/>
    <w:rsid w:val="00FF32CE"/>
    <w:pPr>
      <w:spacing w:after="0" w:line="240" w:lineRule="auto"/>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n.com/2017/04/18/politics/kfile-trump-north-korea-nuclear-war/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4797241/angela-merkel-us-german-tensions-g7-summ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569845/donald-trump-america-fir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ime.com/4696437/european-union-future-maastricht/" TargetMode="External"/><Relationship Id="rId4" Type="http://schemas.openxmlformats.org/officeDocument/2006/relationships/customXml" Target="../customXml/item4.xml"/><Relationship Id="rId9" Type="http://schemas.openxmlformats.org/officeDocument/2006/relationships/hyperlink" Target="http://blog.practicalethics.ox.ac.uk/2015/05/moral-agreement-on-saving-the-worl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9947</Words>
  <Characters>56698</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cp:revision>
  <dcterms:created xsi:type="dcterms:W3CDTF">2021-11-21T14:45:00Z</dcterms:created>
  <dcterms:modified xsi:type="dcterms:W3CDTF">2021-11-21T14:46:00Z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