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C502A" w14:textId="77777777" w:rsidR="0097797D" w:rsidRDefault="0097797D" w:rsidP="0097797D">
      <w:pPr>
        <w:pStyle w:val="Heading1"/>
      </w:pPr>
      <w:r>
        <w:t xml:space="preserve">Europe AFF – Strikes </w:t>
      </w:r>
    </w:p>
    <w:p w14:paraId="34BC1BBC" w14:textId="77777777" w:rsidR="0097797D" w:rsidRDefault="0097797D" w:rsidP="0097797D">
      <w:pPr>
        <w:pStyle w:val="Heading3"/>
      </w:pPr>
      <w:r>
        <w:t xml:space="preserve">1AC – Europe </w:t>
      </w:r>
    </w:p>
    <w:p w14:paraId="2F80CD88" w14:textId="77777777" w:rsidR="0097797D" w:rsidRPr="009C7A92" w:rsidRDefault="0097797D" w:rsidP="0097797D">
      <w:pPr>
        <w:pStyle w:val="Heading4"/>
      </w:pPr>
      <w:r>
        <w:t xml:space="preserve">The member nations of the European Union ought to recognize an unconditional right of workers to strike. </w:t>
      </w:r>
    </w:p>
    <w:p w14:paraId="7B59AE83" w14:textId="77777777" w:rsidR="0097797D" w:rsidRPr="00C06347" w:rsidRDefault="0097797D" w:rsidP="0097797D"/>
    <w:p w14:paraId="3A88C074" w14:textId="77777777" w:rsidR="0097797D" w:rsidRPr="00DE376C" w:rsidRDefault="0097797D" w:rsidP="0097797D">
      <w:pPr>
        <w:pStyle w:val="Heading4"/>
      </w:pPr>
      <w:r>
        <w:t xml:space="preserve">Strike rights are </w:t>
      </w:r>
      <w:r>
        <w:rPr>
          <w:u w:val="single"/>
        </w:rPr>
        <w:t>backsliding</w:t>
      </w:r>
      <w:r>
        <w:t xml:space="preserve"> in Eastern Europe – </w:t>
      </w:r>
      <w:r>
        <w:rPr>
          <w:u w:val="single"/>
        </w:rPr>
        <w:t>especially</w:t>
      </w:r>
      <w:r>
        <w:t xml:space="preserve"> after COVID</w:t>
      </w:r>
    </w:p>
    <w:p w14:paraId="2B4BF0BE" w14:textId="77777777" w:rsidR="0097797D" w:rsidRPr="00267FDE" w:rsidRDefault="0097797D" w:rsidP="0097797D">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1B5F7142" w14:textId="77777777" w:rsidR="0097797D" w:rsidRPr="00DE376C" w:rsidRDefault="0097797D" w:rsidP="0097797D">
      <w:pPr>
        <w:rPr>
          <w:sz w:val="16"/>
        </w:rPr>
      </w:pPr>
      <w:r w:rsidRPr="00D267C2">
        <w:rPr>
          <w:rStyle w:val="StyleUnderline"/>
          <w:highlight w:val="cyan"/>
        </w:rPr>
        <w:t>The right to</w:t>
      </w:r>
      <w:r w:rsidRPr="00DE376C">
        <w:rPr>
          <w:rStyle w:val="StyleUnderline"/>
        </w:rPr>
        <w:t xml:space="preserve"> join a trade union</w:t>
      </w:r>
      <w:r w:rsidRPr="00DE376C">
        <w:rPr>
          <w:sz w:val="16"/>
        </w:rPr>
        <w:t xml:space="preserve"> </w:t>
      </w:r>
      <w:r w:rsidRPr="00DE376C">
        <w:rPr>
          <w:rStyle w:val="StyleUnderline"/>
        </w:rPr>
        <w:t xml:space="preserve">and to </w:t>
      </w:r>
      <w:r w:rsidRPr="00D267C2">
        <w:rPr>
          <w:rStyle w:val="StyleUnderline"/>
          <w:highlight w:val="cyan"/>
        </w:rPr>
        <w:t>bargain</w:t>
      </w:r>
      <w:r w:rsidRPr="00DE376C">
        <w:rPr>
          <w:rStyle w:val="StyleUnderline"/>
        </w:rPr>
        <w:t xml:space="preserve"> collectively </w:t>
      </w:r>
      <w:r w:rsidRPr="00D267C2">
        <w:rPr>
          <w:rStyle w:val="StyleUnderline"/>
          <w:highlight w:val="cyan"/>
        </w:rPr>
        <w:t>is recognised as</w:t>
      </w:r>
      <w:r w:rsidRPr="00DE376C">
        <w:rPr>
          <w:rStyle w:val="StyleUnderline"/>
        </w:rPr>
        <w:t xml:space="preserve"> a </w:t>
      </w:r>
      <w:r w:rsidRPr="00D267C2">
        <w:rPr>
          <w:rStyle w:val="StyleUnderline"/>
          <w:highlight w:val="cyan"/>
        </w:rPr>
        <w:t>fundamental</w:t>
      </w:r>
      <w:r w:rsidRPr="00DE376C">
        <w:rPr>
          <w:rStyle w:val="StyleUnderline"/>
        </w:rPr>
        <w:t xml:space="preserve"> human right by numerous European and international charters and conventions</w:t>
      </w:r>
      <w:r w:rsidRPr="00DE376C">
        <w:rPr>
          <w:sz w:val="16"/>
        </w:rPr>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rPr>
          <w:sz w:val="16"/>
        </w:rPr>
        <w:t xml:space="preserve"> </w:t>
      </w:r>
      <w:r w:rsidRPr="00DE376C">
        <w:rPr>
          <w:rStyle w:val="StyleUnderline"/>
        </w:rPr>
        <w:t>in Europe</w:t>
      </w:r>
      <w:r w:rsidRPr="00DE376C">
        <w:rPr>
          <w:sz w:val="16"/>
        </w:rPr>
        <w:t>.</w:t>
      </w:r>
    </w:p>
    <w:p w14:paraId="3788A859" w14:textId="77777777" w:rsidR="0097797D" w:rsidRPr="00DE376C" w:rsidRDefault="0097797D" w:rsidP="0097797D">
      <w:pPr>
        <w:rPr>
          <w:sz w:val="16"/>
        </w:rPr>
      </w:pPr>
      <w:r w:rsidRPr="00DE376C">
        <w:rPr>
          <w:sz w:val="16"/>
        </w:rPr>
        <w:t>Over the last year, the European Trade Union Confederation has been receiving alarming reports of union rights violations—of obstacles, victimisation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victimisation.</w:t>
      </w:r>
    </w:p>
    <w:p w14:paraId="10AF4117" w14:textId="77777777" w:rsidR="0097797D" w:rsidRPr="00DE376C" w:rsidRDefault="0097797D" w:rsidP="0097797D">
      <w:pPr>
        <w:rPr>
          <w:sz w:val="16"/>
        </w:rPr>
      </w:pPr>
      <w:r w:rsidRPr="00DE376C">
        <w:rPr>
          <w:sz w:val="16"/>
        </w:rPr>
        <w:t>The best way to secure fair wages is through collective bargaining by trade unions. The draft directive recognises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2E60D245" w14:textId="77777777" w:rsidR="0097797D" w:rsidRPr="00DE376C" w:rsidRDefault="0097797D" w:rsidP="0097797D">
      <w:pPr>
        <w:rPr>
          <w:sz w:val="16"/>
        </w:rPr>
      </w:pPr>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r w:rsidRPr="00D267C2">
        <w:rPr>
          <w:rStyle w:val="Emphasis"/>
          <w:highlight w:val="cyan"/>
        </w:rPr>
        <w:t>organise</w:t>
      </w:r>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rPr>
          <w:sz w:val="16"/>
        </w:rPr>
        <w:t>—</w:t>
      </w:r>
      <w:r w:rsidRPr="00DE376C">
        <w:rPr>
          <w:rStyle w:val="StyleUnderline"/>
        </w:rPr>
        <w:t xml:space="preserve">if necessary </w:t>
      </w:r>
      <w:r w:rsidRPr="00D267C2">
        <w:rPr>
          <w:rStyle w:val="StyleUnderline"/>
          <w:highlight w:val="cyan"/>
        </w:rPr>
        <w:t xml:space="preserve">through </w:t>
      </w:r>
      <w:r w:rsidRPr="00D267C2">
        <w:rPr>
          <w:rStyle w:val="Emphasis"/>
          <w:highlight w:val="cyan"/>
        </w:rPr>
        <w:t>strike action</w:t>
      </w:r>
      <w:r w:rsidRPr="00DE376C">
        <w:rPr>
          <w:sz w:val="16"/>
        </w:rPr>
        <w:t>—</w:t>
      </w:r>
      <w:r w:rsidRPr="00D267C2">
        <w:rPr>
          <w:rStyle w:val="StyleUnderline"/>
          <w:highlight w:val="cyan"/>
        </w:rPr>
        <w:t>without risk of reprisals</w:t>
      </w:r>
      <w:r w:rsidRPr="00DE376C">
        <w:rPr>
          <w:rStyle w:val="StyleUnderline"/>
        </w:rPr>
        <w:t xml:space="preserve">, victimisation, </w:t>
      </w:r>
      <w:r w:rsidRPr="00D267C2">
        <w:rPr>
          <w:rStyle w:val="Emphasis"/>
          <w:highlight w:val="cyan"/>
        </w:rPr>
        <w:t>dismissal</w:t>
      </w:r>
      <w:r w:rsidRPr="00D267C2">
        <w:rPr>
          <w:rStyle w:val="StyleUnderline"/>
          <w:highlight w:val="cyan"/>
        </w:rPr>
        <w:t xml:space="preserve"> or discrimination</w:t>
      </w:r>
      <w:r w:rsidRPr="00DE376C">
        <w:rPr>
          <w:sz w:val="16"/>
        </w:rPr>
        <w:t>.</w:t>
      </w:r>
    </w:p>
    <w:p w14:paraId="536F5C69" w14:textId="77777777" w:rsidR="0097797D" w:rsidRPr="00DE376C" w:rsidRDefault="0097797D" w:rsidP="0097797D">
      <w:pPr>
        <w:rPr>
          <w:sz w:val="16"/>
        </w:rPr>
      </w:pPr>
      <w:r w:rsidRPr="00DE376C">
        <w:rPr>
          <w:sz w:val="16"/>
        </w:rPr>
        <w:t>Legally binding</w:t>
      </w:r>
    </w:p>
    <w:p w14:paraId="7238FC96" w14:textId="77777777" w:rsidR="0097797D" w:rsidRPr="00DE376C" w:rsidRDefault="0097797D" w:rsidP="0097797D">
      <w:pPr>
        <w:rPr>
          <w:sz w:val="16"/>
        </w:rPr>
      </w:pPr>
      <w:r w:rsidRPr="00DE376C">
        <w:rPr>
          <w:sz w:val="16"/>
        </w:rPr>
        <w:t>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Labour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0F3EFB89" w14:textId="77777777" w:rsidR="0097797D" w:rsidRPr="00DE376C" w:rsidRDefault="0097797D" w:rsidP="0097797D">
      <w:pPr>
        <w:rPr>
          <w:sz w:val="16"/>
        </w:rPr>
      </w:pPr>
      <w:r w:rsidRPr="00DE376C">
        <w:rPr>
          <w:sz w:val="16"/>
        </w:rPr>
        <w:t>The ILO Committee on Freedom of Association Digest of Case Law affirms:</w:t>
      </w:r>
    </w:p>
    <w:p w14:paraId="7E445FC0" w14:textId="77777777" w:rsidR="0097797D" w:rsidRPr="00DE376C" w:rsidRDefault="0097797D" w:rsidP="0097797D">
      <w:pPr>
        <w:rPr>
          <w:sz w:val="16"/>
        </w:rPr>
      </w:pPr>
      <w:r w:rsidRPr="00DE376C">
        <w:rPr>
          <w:sz w:val="16"/>
        </w:rPr>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201A56AB" w14:textId="77777777" w:rsidR="0097797D" w:rsidRPr="00DE376C" w:rsidRDefault="0097797D" w:rsidP="0097797D">
      <w:pPr>
        <w:rPr>
          <w:sz w:val="16"/>
        </w:rPr>
      </w:pPr>
      <w:r w:rsidRPr="00DE376C">
        <w:rPr>
          <w:sz w:val="16"/>
        </w:rPr>
        <w:t>Yet ‘interference’ is happening throughout Europe. Union representatives are being victimised, detained or denied the right to communicate with the workers they represent.</w:t>
      </w:r>
    </w:p>
    <w:p w14:paraId="2D7B92CC" w14:textId="77777777" w:rsidR="0097797D" w:rsidRPr="00DE376C" w:rsidRDefault="0097797D" w:rsidP="0097797D">
      <w:pPr>
        <w:rPr>
          <w:sz w:val="16"/>
        </w:rPr>
      </w:pPr>
      <w:r w:rsidRPr="00DE376C">
        <w:rPr>
          <w:sz w:val="16"/>
        </w:rPr>
        <w:t>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favour of non-union and non-representative ‘sweetheart’ organisations.</w:t>
      </w:r>
    </w:p>
    <w:p w14:paraId="78BB6A2E" w14:textId="77777777" w:rsidR="0097797D" w:rsidRPr="00DE376C" w:rsidRDefault="0097797D" w:rsidP="0097797D">
      <w:pPr>
        <w:rPr>
          <w:sz w:val="16"/>
        </w:rPr>
      </w:pPr>
      <w:r w:rsidRPr="00DE376C">
        <w:rPr>
          <w:sz w:val="16"/>
        </w:rPr>
        <w:t>Growing evidence</w:t>
      </w:r>
    </w:p>
    <w:p w14:paraId="48E57141" w14:textId="77777777" w:rsidR="0097797D" w:rsidRPr="00DE376C" w:rsidRDefault="0097797D" w:rsidP="0097797D">
      <w:pPr>
        <w:rPr>
          <w:rStyle w:val="StyleUnderline"/>
        </w:rPr>
      </w:pPr>
      <w:r w:rsidRPr="00D267C2">
        <w:rPr>
          <w:rStyle w:val="StyleUnderline"/>
          <w:highlight w:val="cyan"/>
        </w:rPr>
        <w:t>The</w:t>
      </w:r>
      <w:r w:rsidRPr="00D267C2">
        <w:rPr>
          <w:sz w:val="16"/>
          <w:highlight w:val="cyan"/>
        </w:rPr>
        <w:t xml:space="preserve"> </w:t>
      </w:r>
      <w:r w:rsidRPr="00D267C2">
        <w:rPr>
          <w:rStyle w:val="Emphasis"/>
          <w:highlight w:val="cyan"/>
        </w:rPr>
        <w:t>ETUC</w:t>
      </w:r>
      <w:r w:rsidRPr="00D267C2">
        <w:rPr>
          <w:sz w:val="16"/>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rPr>
          <w:sz w:val="16"/>
        </w:rPr>
        <w:t xml:space="preserve">, such as McDonald’s and Intercontinental Hotels. In Ireland, the bookmaker Paddy Power and retailer Dunnes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25369EE9" w14:textId="77777777" w:rsidR="0097797D" w:rsidRPr="00DE376C" w:rsidRDefault="0097797D" w:rsidP="0097797D">
      <w:pPr>
        <w:rPr>
          <w:sz w:val="16"/>
        </w:rPr>
      </w:pPr>
      <w:r w:rsidRPr="00DE376C">
        <w:rPr>
          <w:sz w:val="16"/>
        </w:rPr>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3B7B1162" w14:textId="77777777" w:rsidR="0097797D" w:rsidRPr="00DE376C" w:rsidRDefault="0097797D" w:rsidP="0097797D">
      <w:pPr>
        <w:rPr>
          <w:sz w:val="16"/>
        </w:rPr>
      </w:pPr>
      <w:r w:rsidRPr="00DE376C">
        <w:rPr>
          <w:sz w:val="16"/>
        </w:rPr>
        <w:t>A recent Vice report detailed how the notoriously anti-union Big Tech company Amazon subjected employees to surveillance in a number of EU countries, including Spain, Austria and Czechia, using ‘professional’ union-busters and private detectives to spy on trade union activities. Indeed, union-busting is now big business—and forms part of the business model of major companies such as Ryanair.</w:t>
      </w:r>
    </w:p>
    <w:p w14:paraId="7B56B40A" w14:textId="77777777" w:rsidR="0097797D" w:rsidRPr="00DE376C" w:rsidRDefault="0097797D" w:rsidP="0097797D">
      <w:pPr>
        <w:rPr>
          <w:sz w:val="16"/>
        </w:rPr>
      </w:pPr>
      <w:r w:rsidRPr="00D267C2">
        <w:rPr>
          <w:rStyle w:val="StyleUnderline"/>
          <w:highlight w:val="cyan"/>
        </w:rPr>
        <w:t xml:space="preserve">Governments are </w:t>
      </w:r>
      <w:r w:rsidRPr="00D267C2">
        <w:rPr>
          <w:rStyle w:val="Emphasis"/>
          <w:highlight w:val="cyan"/>
        </w:rPr>
        <w:t>complicit</w:t>
      </w:r>
      <w:r w:rsidRPr="00DE376C">
        <w:rPr>
          <w:rStyle w:val="StyleUnderline"/>
        </w:rPr>
        <w:t xml:space="preserve"> in these activities.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rPr>
          <w:sz w:val="16"/>
        </w:rPr>
        <w:t xml:space="preserve">, for instance </w:t>
      </w:r>
      <w:r w:rsidRPr="00D267C2">
        <w:rPr>
          <w:rStyle w:val="StyleUnderline"/>
          <w:highlight w:val="cyan"/>
        </w:rPr>
        <w:t>in Turkey and Belgium</w:t>
      </w:r>
      <w:r w:rsidRPr="00DE376C">
        <w:rPr>
          <w:rStyle w:val="StyleUnderline"/>
        </w:rPr>
        <w:t xml:space="preserve">. A number of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r w:rsidRPr="00D267C2">
        <w:rPr>
          <w:rStyle w:val="Emphasis"/>
          <w:highlight w:val="cyan"/>
        </w:rPr>
        <w:t>victimisation</w:t>
      </w:r>
      <w:r w:rsidRPr="00DE376C">
        <w:rPr>
          <w:sz w:val="16"/>
        </w:rPr>
        <w:t xml:space="preserve">, </w:t>
      </w:r>
      <w:r w:rsidRPr="00DE376C">
        <w:rPr>
          <w:rStyle w:val="StyleUnderline"/>
        </w:rPr>
        <w:t>including</w:t>
      </w:r>
      <w:r w:rsidRPr="00DE376C">
        <w:rPr>
          <w:sz w:val="16"/>
        </w:rPr>
        <w:t xml:space="preserve"> </w:t>
      </w:r>
      <w:r w:rsidRPr="00D267C2">
        <w:rPr>
          <w:rStyle w:val="Emphasis"/>
          <w:highlight w:val="cyan"/>
        </w:rPr>
        <w:t>Bulgaria</w:t>
      </w:r>
      <w:r w:rsidRPr="00D267C2">
        <w:rPr>
          <w:sz w:val="16"/>
          <w:highlight w:val="cyan"/>
        </w:rPr>
        <w:t xml:space="preserve">, </w:t>
      </w:r>
      <w:r w:rsidRPr="00D267C2">
        <w:rPr>
          <w:rStyle w:val="Emphasis"/>
          <w:highlight w:val="cyan"/>
        </w:rPr>
        <w:t>Romania</w:t>
      </w:r>
      <w:r w:rsidRPr="00DE376C">
        <w:rPr>
          <w:sz w:val="16"/>
        </w:rPr>
        <w:t xml:space="preserve"> </w:t>
      </w:r>
      <w:r w:rsidRPr="00DE376C">
        <w:rPr>
          <w:rStyle w:val="StyleUnderline"/>
        </w:rPr>
        <w:t>and</w:t>
      </w:r>
      <w:r w:rsidRPr="00DE376C">
        <w:rPr>
          <w:sz w:val="16"/>
        </w:rPr>
        <w:t xml:space="preserve"> </w:t>
      </w:r>
      <w:r w:rsidRPr="00D267C2">
        <w:rPr>
          <w:rStyle w:val="Emphasis"/>
          <w:highlight w:val="cyan"/>
        </w:rPr>
        <w:t>Poland</w:t>
      </w:r>
      <w:r w:rsidRPr="00DE376C">
        <w:rPr>
          <w:sz w:val="16"/>
        </w:rPr>
        <w:t xml:space="preserve">, </w:t>
      </w:r>
      <w:r w:rsidRPr="00DE376C">
        <w:rPr>
          <w:rStyle w:val="StyleUnderline"/>
        </w:rPr>
        <w:t xml:space="preserve">where some categories of workers also do not have the </w:t>
      </w:r>
      <w:r w:rsidRPr="00DE376C">
        <w:rPr>
          <w:rStyle w:val="Emphasis"/>
        </w:rPr>
        <w:t>right to organise</w:t>
      </w:r>
      <w:r w:rsidRPr="00DE376C">
        <w:rPr>
          <w:sz w:val="16"/>
        </w:rPr>
        <w:t>.</w:t>
      </w:r>
    </w:p>
    <w:p w14:paraId="4845E2DC" w14:textId="77777777" w:rsidR="0097797D" w:rsidRPr="00DE376C" w:rsidRDefault="0097797D" w:rsidP="0097797D">
      <w:pPr>
        <w:rPr>
          <w:rStyle w:val="StyleUnderline"/>
        </w:rPr>
      </w:pPr>
      <w:r w:rsidRPr="00DE376C">
        <w:rPr>
          <w:sz w:val="16"/>
        </w:rPr>
        <w:t xml:space="preserve">And now some </w:t>
      </w:r>
      <w:r w:rsidRPr="00DE376C">
        <w:rPr>
          <w:rStyle w:val="StyleUnderline"/>
        </w:rPr>
        <w:t>member states have adopted so-called emergency procedures in response to Covid-19, seriously limiting trade union rights such as holding demonstrations</w:t>
      </w:r>
      <w:r w:rsidRPr="00DE376C">
        <w:rPr>
          <w:sz w:val="16"/>
        </w:rPr>
        <w:t xml:space="preserve">. </w:t>
      </w:r>
      <w:r w:rsidRPr="00D267C2">
        <w:rPr>
          <w:rStyle w:val="StyleUnderline"/>
          <w:highlight w:val="cyan"/>
        </w:rPr>
        <w:t xml:space="preserve">In </w:t>
      </w:r>
      <w:r w:rsidRPr="00D267C2">
        <w:rPr>
          <w:rStyle w:val="Emphasis"/>
          <w:highlight w:val="cyan"/>
        </w:rPr>
        <w:t>Hungary</w:t>
      </w:r>
      <w:r w:rsidRPr="00D267C2">
        <w:rPr>
          <w:sz w:val="16"/>
          <w:highlight w:val="cyan"/>
        </w:rPr>
        <w:t xml:space="preserve">, </w:t>
      </w:r>
      <w:r w:rsidRPr="00D267C2">
        <w:rPr>
          <w:rStyle w:val="StyleUnderline"/>
          <w:highlight w:val="cyan"/>
        </w:rPr>
        <w:t>a new law</w:t>
      </w:r>
      <w:r w:rsidRPr="00DE376C">
        <w:rPr>
          <w:rStyle w:val="StyleUnderline"/>
        </w:rPr>
        <w:t>,</w:t>
      </w:r>
      <w:r w:rsidRPr="00DE376C">
        <w:rPr>
          <w:sz w:val="16"/>
        </w:rPr>
        <w:t xml:space="preserve"> introduced without consultation, prohibits collective bargaining, </w:t>
      </w:r>
      <w:r w:rsidRPr="00D267C2">
        <w:rPr>
          <w:rStyle w:val="Emphasis"/>
          <w:highlight w:val="cyan"/>
        </w:rPr>
        <w:t>outlaws strikes</w:t>
      </w:r>
      <w:r w:rsidRPr="00DE376C">
        <w:rPr>
          <w:sz w:val="16"/>
        </w:rPr>
        <w:t xml:space="preserve"> </w:t>
      </w:r>
      <w:r w:rsidRPr="00DE376C">
        <w:rPr>
          <w:rStyle w:val="StyleUnderline"/>
        </w:rPr>
        <w:t>and terminates all existing agreements in the healthcare sector.</w:t>
      </w:r>
    </w:p>
    <w:p w14:paraId="3C1CFC3F" w14:textId="77777777" w:rsidR="0097797D" w:rsidRPr="001D4DEF" w:rsidRDefault="0097797D" w:rsidP="0097797D">
      <w:pPr>
        <w:pStyle w:val="Heading4"/>
      </w:pPr>
      <w:r>
        <w:t xml:space="preserve">The right to </w:t>
      </w:r>
      <w:r>
        <w:rPr>
          <w:u w:val="single"/>
        </w:rPr>
        <w:t>strike</w:t>
      </w:r>
      <w:r>
        <w:t xml:space="preserve"> is key to </w:t>
      </w:r>
      <w:r>
        <w:rPr>
          <w:u w:val="single"/>
        </w:rPr>
        <w:t>global democracy</w:t>
      </w:r>
      <w:r>
        <w:t xml:space="preserve"> – organized and </w:t>
      </w:r>
      <w:r>
        <w:rPr>
          <w:u w:val="single"/>
        </w:rPr>
        <w:t>empowered</w:t>
      </w:r>
      <w:r>
        <w:t xml:space="preserve"> labor secures reforms in </w:t>
      </w:r>
      <w:r>
        <w:rPr>
          <w:u w:val="single"/>
        </w:rPr>
        <w:t>every area</w:t>
      </w:r>
      <w:r>
        <w:t xml:space="preserve"> </w:t>
      </w:r>
    </w:p>
    <w:p w14:paraId="3F05CD0F" w14:textId="77777777" w:rsidR="0097797D" w:rsidRPr="006861E1" w:rsidRDefault="0097797D" w:rsidP="0097797D">
      <w:r w:rsidRPr="006861E1">
        <w:rPr>
          <w:rStyle w:val="Style13ptBold"/>
        </w:rPr>
        <w:t>Puddington 10</w:t>
      </w:r>
      <w:r w:rsidRPr="006861E1">
        <w:t xml:space="preserve"> [Arch Puddington is currently Senior Scholar Emeritus at Freedom House. He also previously served as the Senior Vice President for Research at Freedom House. "The Global State of Workers’ Rights: Free Labor in a Hostile World."</w:t>
      </w:r>
      <w:r>
        <w:t xml:space="preserve"> https://freedomhouse.org/sites/default/files/inline_images/WorkerRightsFULLBooklet-FINAL.pdf]</w:t>
      </w:r>
    </w:p>
    <w:p w14:paraId="5C989FEC" w14:textId="77777777" w:rsidR="0097797D" w:rsidRPr="006861E1" w:rsidRDefault="0097797D" w:rsidP="0097797D">
      <w:pPr>
        <w:rPr>
          <w:rStyle w:val="StyleUnderline"/>
        </w:rPr>
      </w:pPr>
      <w:r w:rsidRPr="001D4DEF">
        <w:rPr>
          <w:sz w:val="16"/>
        </w:rPr>
        <w:t xml:space="preserve">Some 30 years ago, in August 1980, </w:t>
      </w:r>
      <w:r w:rsidRPr="00D267C2">
        <w:rPr>
          <w:rStyle w:val="StyleUnderline"/>
          <w:highlight w:val="cyan"/>
        </w:rPr>
        <w:t>workers in</w:t>
      </w:r>
      <w:r w:rsidRPr="001D4DEF">
        <w:rPr>
          <w:sz w:val="16"/>
        </w:rPr>
        <w:t xml:space="preserve"> communist </w:t>
      </w:r>
      <w:r w:rsidRPr="00D267C2">
        <w:rPr>
          <w:rStyle w:val="Emphasis"/>
          <w:highlight w:val="cyan"/>
        </w:rPr>
        <w:t>Poland</w:t>
      </w:r>
      <w:r w:rsidRPr="001D4DEF">
        <w:rPr>
          <w:sz w:val="16"/>
        </w:rPr>
        <w:t xml:space="preserve"> </w:t>
      </w:r>
      <w:r w:rsidRPr="006861E1">
        <w:rPr>
          <w:rStyle w:val="StyleUnderline"/>
        </w:rPr>
        <w:t>formed the independent Solidarity trade union movement</w:t>
      </w:r>
      <w:r w:rsidRPr="001D4DEF">
        <w:rPr>
          <w:sz w:val="16"/>
        </w:rPr>
        <w:t xml:space="preserve">, thereby </w:t>
      </w:r>
      <w:r w:rsidRPr="006861E1">
        <w:rPr>
          <w:rStyle w:val="StyleUnderline"/>
        </w:rPr>
        <w:t>challenging one of the totalitarian system‘s fundamental principles: control of labor organizations by the party-state. The strike that led to Solidarity‘s establishment was launched at the Lenin shipyards</w:t>
      </w:r>
      <w:r w:rsidRPr="001D4DEF">
        <w:rPr>
          <w:sz w:val="16"/>
        </w:rPr>
        <w:t xml:space="preserve"> in Gdansk. </w:t>
      </w:r>
      <w:r w:rsidRPr="006861E1">
        <w:rPr>
          <w:rStyle w:val="StyleUnderline"/>
        </w:rPr>
        <w:t xml:space="preserve">It quickly </w:t>
      </w:r>
      <w:r w:rsidRPr="00D267C2">
        <w:rPr>
          <w:rStyle w:val="StyleUnderline"/>
          <w:highlight w:val="cyan"/>
        </w:rPr>
        <w:t>spread throughout</w:t>
      </w:r>
      <w:r w:rsidRPr="006861E1">
        <w:rPr>
          <w:rStyle w:val="StyleUnderline"/>
        </w:rPr>
        <w:t xml:space="preserve"> Poland</w:t>
      </w:r>
      <w:r w:rsidRPr="001D4DEF">
        <w:rPr>
          <w:sz w:val="16"/>
        </w:rPr>
        <w:t xml:space="preserve">, and its program </w:t>
      </w:r>
      <w:r w:rsidRPr="006861E1">
        <w:rPr>
          <w:rStyle w:val="StyleUnderline"/>
        </w:rPr>
        <w:t xml:space="preserve">escalated from workplace issues to a sweeping demand for </w:t>
      </w:r>
      <w:r w:rsidRPr="006861E1">
        <w:rPr>
          <w:rStyle w:val="Emphasis"/>
        </w:rPr>
        <w:t>freedom</w:t>
      </w:r>
      <w:r w:rsidRPr="001D4DEF">
        <w:rPr>
          <w:sz w:val="16"/>
        </w:rPr>
        <w:t xml:space="preserve"> </w:t>
      </w:r>
      <w:r w:rsidRPr="00D267C2">
        <w:rPr>
          <w:rStyle w:val="StyleUnderline"/>
          <w:highlight w:val="cyan"/>
        </w:rPr>
        <w:t>to create</w:t>
      </w:r>
      <w:r w:rsidRPr="006861E1">
        <w:rPr>
          <w:rStyle w:val="StyleUnderline"/>
        </w:rPr>
        <w:t xml:space="preserve"> the institutions that undergird </w:t>
      </w:r>
      <w:r w:rsidRPr="00D267C2">
        <w:rPr>
          <w:rStyle w:val="StyleUnderline"/>
          <w:highlight w:val="cyan"/>
        </w:rPr>
        <w:t xml:space="preserve">a </w:t>
      </w:r>
      <w:r w:rsidRPr="00D267C2">
        <w:rPr>
          <w:rStyle w:val="Emphasis"/>
          <w:highlight w:val="cyan"/>
        </w:rPr>
        <w:t>democratic society</w:t>
      </w:r>
      <w:r w:rsidRPr="001D4DEF">
        <w:rPr>
          <w:sz w:val="16"/>
        </w:rPr>
        <w:t xml:space="preserve">. </w:t>
      </w:r>
      <w:r w:rsidRPr="006861E1">
        <w:rPr>
          <w:rStyle w:val="StyleUnderline"/>
        </w:rPr>
        <w:t xml:space="preserve">After a decade of tumult and repression, </w:t>
      </w:r>
      <w:r w:rsidRPr="00D267C2">
        <w:rPr>
          <w:rStyle w:val="StyleUnderline"/>
          <w:highlight w:val="cyan"/>
        </w:rPr>
        <w:t>Solidarity emerged triumphant</w:t>
      </w:r>
      <w:r w:rsidRPr="006861E1">
        <w:rPr>
          <w:rStyle w:val="StyleUnderline"/>
        </w:rPr>
        <w:t xml:space="preserve">, compelling the country‘s communist authorities to allow competitive elections that resulted </w:t>
      </w:r>
      <w:r w:rsidRPr="00D267C2">
        <w:rPr>
          <w:rStyle w:val="StyleUnderline"/>
          <w:highlight w:val="cyan"/>
        </w:rPr>
        <w:t xml:space="preserve">in a landmark victory for the </w:t>
      </w:r>
      <w:r w:rsidRPr="00D267C2">
        <w:rPr>
          <w:rStyle w:val="Emphasis"/>
          <w:highlight w:val="cyan"/>
        </w:rPr>
        <w:t>democratic opposition</w:t>
      </w:r>
      <w:r w:rsidRPr="001D4DEF">
        <w:rPr>
          <w:sz w:val="16"/>
        </w:rPr>
        <w:t xml:space="preserve">. </w:t>
      </w:r>
      <w:r w:rsidRPr="00D267C2">
        <w:rPr>
          <w:rStyle w:val="StyleUnderline"/>
          <w:highlight w:val="cyan"/>
        </w:rPr>
        <w:t>This</w:t>
      </w:r>
      <w:r w:rsidRPr="006861E1">
        <w:rPr>
          <w:rStyle w:val="StyleUnderline"/>
        </w:rPr>
        <w:t xml:space="preserve"> in turn </w:t>
      </w:r>
      <w:r w:rsidRPr="00D267C2">
        <w:rPr>
          <w:rStyle w:val="StyleUnderline"/>
          <w:highlight w:val="cyan"/>
        </w:rPr>
        <w:t xml:space="preserve">led to the </w:t>
      </w:r>
      <w:r w:rsidRPr="00D267C2">
        <w:rPr>
          <w:rStyle w:val="Emphasis"/>
          <w:highlight w:val="cyan"/>
        </w:rPr>
        <w:t>domino-like collapse</w:t>
      </w:r>
      <w:r w:rsidRPr="00D267C2">
        <w:rPr>
          <w:sz w:val="16"/>
          <w:highlight w:val="cyan"/>
        </w:rPr>
        <w:t xml:space="preserve"> </w:t>
      </w:r>
      <w:r w:rsidRPr="00D267C2">
        <w:rPr>
          <w:rStyle w:val="StyleUnderline"/>
          <w:highlight w:val="cyan"/>
        </w:rPr>
        <w:t>of communist rule throughout</w:t>
      </w:r>
      <w:r w:rsidRPr="006861E1">
        <w:rPr>
          <w:rStyle w:val="StyleUnderline"/>
        </w:rPr>
        <w:t xml:space="preserve"> Central and Eastern </w:t>
      </w:r>
      <w:r w:rsidRPr="00D267C2">
        <w:rPr>
          <w:rStyle w:val="StyleUnderline"/>
          <w:highlight w:val="cyan"/>
        </w:rPr>
        <w:t>Europe</w:t>
      </w:r>
      <w:r w:rsidRPr="006861E1">
        <w:rPr>
          <w:rStyle w:val="StyleUnderline"/>
        </w:rPr>
        <w:t xml:space="preserve"> and, two years later, the breakup of the </w:t>
      </w:r>
      <w:r w:rsidRPr="006861E1">
        <w:rPr>
          <w:rStyle w:val="Emphasis"/>
        </w:rPr>
        <w:t>Soviet Union</w:t>
      </w:r>
      <w:r w:rsidRPr="006861E1">
        <w:rPr>
          <w:rStyle w:val="StyleUnderline"/>
        </w:rPr>
        <w:t xml:space="preserve">. </w:t>
      </w:r>
    </w:p>
    <w:p w14:paraId="663C1B04" w14:textId="77777777" w:rsidR="0097797D" w:rsidRPr="001D4DEF" w:rsidRDefault="0097797D" w:rsidP="0097797D">
      <w:pPr>
        <w:rPr>
          <w:sz w:val="16"/>
        </w:rPr>
      </w:pPr>
      <w:r w:rsidRPr="001D4DEF">
        <w:rPr>
          <w:sz w:val="16"/>
        </w:rPr>
        <w:t xml:space="preserve">The question some are asking today is whether a phenomenon similar to Solidarity might be possible in what is now the world‘s most powerful authoritarian country, China. </w:t>
      </w:r>
      <w:r w:rsidRPr="006861E1">
        <w:rPr>
          <w:rStyle w:val="StyleUnderline"/>
        </w:rPr>
        <w:t xml:space="preserve">In recent years, </w:t>
      </w:r>
      <w:r w:rsidRPr="00D267C2">
        <w:rPr>
          <w:rStyle w:val="StyleUnderline"/>
          <w:highlight w:val="cyan"/>
        </w:rPr>
        <w:t>evidence of worker unrest</w:t>
      </w:r>
      <w:r w:rsidRPr="006861E1">
        <w:rPr>
          <w:rStyle w:val="StyleUnderline"/>
        </w:rPr>
        <w:t xml:space="preserve"> there has steadily </w:t>
      </w:r>
      <w:r w:rsidRPr="00D267C2">
        <w:rPr>
          <w:rStyle w:val="Emphasis"/>
          <w:highlight w:val="cyan"/>
        </w:rPr>
        <w:t>mounted</w:t>
      </w:r>
      <w:r w:rsidRPr="001D4DEF">
        <w:rPr>
          <w:sz w:val="16"/>
        </w:rPr>
        <w:t xml:space="preserve">. </w:t>
      </w:r>
      <w:r w:rsidRPr="006861E1">
        <w:rPr>
          <w:rStyle w:val="StyleUnderline"/>
        </w:rPr>
        <w:t xml:space="preserve">Strikes and other forms of labor protest occur regularly; just in the last few months, workers have called high-profile strikes at installations operated by some of the world‘s largest multinational </w:t>
      </w:r>
      <w:r w:rsidRPr="006861E1">
        <w:rPr>
          <w:rStyle w:val="Emphasis"/>
        </w:rPr>
        <w:t>corporations</w:t>
      </w:r>
      <w:r w:rsidRPr="006861E1">
        <w:rPr>
          <w:rStyle w:val="StyleUnderline"/>
        </w:rPr>
        <w:t>. As was the case in Poland, the official labor umbrella group</w:t>
      </w:r>
      <w:r w:rsidRPr="001D4DEF">
        <w:rPr>
          <w:sz w:val="16"/>
        </w:rPr>
        <w:t xml:space="preserve">, the All-China Federation of Trade Unions (ACFTU), </w:t>
      </w:r>
      <w:r w:rsidRPr="006861E1">
        <w:rPr>
          <w:rStyle w:val="StyleUnderline"/>
        </w:rPr>
        <w:t xml:space="preserve">has played an obstructive role by trying to force striking workers back into their enterprises and in some instances acting as </w:t>
      </w:r>
      <w:r w:rsidRPr="006861E1">
        <w:rPr>
          <w:rStyle w:val="Emphasis"/>
        </w:rPr>
        <w:t>strikebreakers</w:t>
      </w:r>
      <w:r w:rsidRPr="001D4DEF">
        <w:rPr>
          <w:sz w:val="16"/>
        </w:rPr>
        <w:t xml:space="preserve">. There are also signs that some within the ACFTU, unlike in the official Polish union, see a need for change that seems to be lost on the leadership. </w:t>
      </w:r>
    </w:p>
    <w:p w14:paraId="2AE55314" w14:textId="77777777" w:rsidR="0097797D" w:rsidRPr="001D4DEF" w:rsidRDefault="0097797D" w:rsidP="0097797D">
      <w:pPr>
        <w:rPr>
          <w:sz w:val="16"/>
        </w:rPr>
      </w:pPr>
      <w:r w:rsidRPr="001D4DEF">
        <w:rPr>
          <w:sz w:val="16"/>
        </w:rPr>
        <w:t xml:space="preserve">The burgeoning workers‘ resistance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3AB0EBF3" w14:textId="77777777" w:rsidR="0097797D" w:rsidRPr="00FB670C" w:rsidRDefault="0097797D" w:rsidP="0097797D">
      <w:pPr>
        <w:rPr>
          <w:rStyle w:val="StyleUnderline"/>
        </w:rPr>
      </w:pPr>
      <w:r w:rsidRPr="00D267C2">
        <w:rPr>
          <w:rStyle w:val="StyleUnderline"/>
          <w:highlight w:val="cyan"/>
        </w:rPr>
        <w:t>The</w:t>
      </w:r>
      <w:r w:rsidRPr="00FB670C">
        <w:rPr>
          <w:rStyle w:val="StyleUnderline"/>
        </w:rPr>
        <w:t xml:space="preserve"> most recent </w:t>
      </w:r>
      <w:r w:rsidRPr="00D267C2">
        <w:rPr>
          <w:rStyle w:val="StyleUnderline"/>
          <w:highlight w:val="cyan"/>
        </w:rPr>
        <w:t>strike wave has taken</w:t>
      </w:r>
      <w:r w:rsidRPr="00FB670C">
        <w:rPr>
          <w:rStyle w:val="StyleUnderline"/>
        </w:rPr>
        <w:t xml:space="preserve"> many observers outside </w:t>
      </w:r>
      <w:r w:rsidRPr="00D267C2">
        <w:rPr>
          <w:rStyle w:val="StyleUnderline"/>
          <w:highlight w:val="cyan"/>
        </w:rPr>
        <w:t xml:space="preserve">China by </w:t>
      </w:r>
      <w:r w:rsidRPr="00D267C2">
        <w:rPr>
          <w:rStyle w:val="Emphasis"/>
          <w:highlight w:val="cyan"/>
        </w:rPr>
        <w:t>surprise</w:t>
      </w:r>
      <w:r w:rsidRPr="001D4DEF">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FB670C">
        <w:rPr>
          <w:rStyle w:val="StyleUnderline"/>
        </w:rPr>
        <w:t>Indeed, the</w:t>
      </w:r>
      <w:r w:rsidRPr="001D4DEF">
        <w:rPr>
          <w:sz w:val="16"/>
        </w:rPr>
        <w:t xml:space="preserve"> American </w:t>
      </w:r>
      <w:r w:rsidRPr="00FB670C">
        <w:rPr>
          <w:rStyle w:val="StyleUnderline"/>
        </w:rPr>
        <w:t xml:space="preserve">Chamber of Commerce in China was sharply </w:t>
      </w:r>
      <w:r w:rsidRPr="00FB670C">
        <w:rPr>
          <w:rStyle w:val="Emphasis"/>
        </w:rPr>
        <w:t>critical</w:t>
      </w:r>
      <w:r w:rsidRPr="00FB670C">
        <w:rPr>
          <w:rStyle w:val="StyleUnderline"/>
        </w:rPr>
        <w:t xml:space="preserve"> of changes to Chinese </w:t>
      </w:r>
      <w:r w:rsidRPr="00FB670C">
        <w:rPr>
          <w:rStyle w:val="Emphasis"/>
        </w:rPr>
        <w:t>labor laws</w:t>
      </w:r>
      <w:r w:rsidRPr="001D4DEF">
        <w:rPr>
          <w:sz w:val="16"/>
        </w:rPr>
        <w:t xml:space="preserve"> </w:t>
      </w:r>
      <w:r w:rsidRPr="00FB670C">
        <w:rPr>
          <w:rStyle w:val="StyleUnderline"/>
        </w:rPr>
        <w:t xml:space="preserve">that were adopted in 2008, issuing a thinly veiled warning that enhanced protections for workers would lead multinationals to look elsewhere for new </w:t>
      </w:r>
      <w:r w:rsidRPr="00FB670C">
        <w:rPr>
          <w:rStyle w:val="Emphasis"/>
        </w:rPr>
        <w:t>installations</w:t>
      </w:r>
      <w:r w:rsidRPr="00FB670C">
        <w:rPr>
          <w:rStyle w:val="StyleUnderline"/>
        </w:rPr>
        <w:t xml:space="preserve">. </w:t>
      </w:r>
    </w:p>
    <w:p w14:paraId="3058A045" w14:textId="77777777" w:rsidR="0097797D" w:rsidRPr="00FB670C" w:rsidRDefault="0097797D" w:rsidP="0097797D">
      <w:pPr>
        <w:rPr>
          <w:rStyle w:val="StyleUnderline"/>
        </w:rPr>
      </w:pPr>
      <w:r w:rsidRPr="00FB670C">
        <w:rPr>
          <w:rStyle w:val="StyleUnderline"/>
        </w:rPr>
        <w:t>Unlike the state-owned enterprises in communist</w:t>
      </w:r>
      <w:r w:rsidRPr="001D4DEF">
        <w:rPr>
          <w:sz w:val="16"/>
        </w:rPr>
        <w:t xml:space="preserve"> </w:t>
      </w:r>
      <w:r w:rsidRPr="00FB670C">
        <w:rPr>
          <w:rStyle w:val="Emphasis"/>
        </w:rPr>
        <w:t>Poland</w:t>
      </w:r>
      <w:r w:rsidRPr="001D4DEF">
        <w:rPr>
          <w:sz w:val="16"/>
        </w:rPr>
        <w:t xml:space="preserve">, </w:t>
      </w:r>
      <w:r w:rsidRPr="00FB670C">
        <w:rPr>
          <w:rStyle w:val="StyleUnderline"/>
        </w:rPr>
        <w:t xml:space="preserve">the strike targets in modern China are foreign-owned, </w:t>
      </w:r>
      <w:r w:rsidRPr="00FB670C">
        <w:rPr>
          <w:rStyle w:val="Emphasis"/>
        </w:rPr>
        <w:t>private firms</w:t>
      </w:r>
      <w:r w:rsidRPr="001D4DEF">
        <w:rPr>
          <w:sz w:val="16"/>
        </w:rPr>
        <w:t xml:space="preserve">. Accordingly, </w:t>
      </w:r>
      <w:r w:rsidRPr="00FB670C">
        <w:rPr>
          <w:rStyle w:val="StyleUnderline"/>
        </w:rPr>
        <w:t xml:space="preserve">the strikers do not confront the state directly, and the strikes are thus not regarded as </w:t>
      </w:r>
      <w:r w:rsidRPr="00FB670C">
        <w:rPr>
          <w:rStyle w:val="Emphasis"/>
        </w:rPr>
        <w:t>overtly political</w:t>
      </w:r>
      <w:r w:rsidRPr="001D4DEF">
        <w:rPr>
          <w:sz w:val="16"/>
        </w:rPr>
        <w:t xml:space="preserve">. </w:t>
      </w:r>
      <w:r w:rsidRPr="00FB670C">
        <w:rPr>
          <w:rStyle w:val="StyleUnderline"/>
        </w:rPr>
        <w:t xml:space="preserve">Still, the increasing willingness of Chinese workers to risk arrest and jail to defend workplace rights is a potent </w:t>
      </w:r>
      <w:r w:rsidRPr="00FB670C">
        <w:rPr>
          <w:rStyle w:val="Emphasis"/>
        </w:rPr>
        <w:t>signal</w:t>
      </w:r>
      <w:r w:rsidRPr="00FB670C">
        <w:rPr>
          <w:rStyle w:val="StyleUnderline"/>
        </w:rPr>
        <w:t xml:space="preserve"> to the government of the power of independent </w:t>
      </w:r>
      <w:r w:rsidRPr="00FB670C">
        <w:rPr>
          <w:rStyle w:val="Emphasis"/>
        </w:rPr>
        <w:t>worker action</w:t>
      </w:r>
      <w:r w:rsidRPr="00FB670C">
        <w:rPr>
          <w:rStyle w:val="StyleUnderline"/>
        </w:rPr>
        <w:t xml:space="preserve">. </w:t>
      </w:r>
    </w:p>
    <w:p w14:paraId="53094C7C" w14:textId="77777777" w:rsidR="0097797D" w:rsidRPr="001D4DEF" w:rsidRDefault="0097797D" w:rsidP="0097797D">
      <w:pPr>
        <w:rPr>
          <w:sz w:val="16"/>
        </w:rPr>
      </w:pPr>
      <w:r w:rsidRPr="00D267C2">
        <w:rPr>
          <w:rStyle w:val="StyleUnderline"/>
          <w:highlight w:val="cyan"/>
        </w:rPr>
        <w:t>The</w:t>
      </w:r>
      <w:r w:rsidRPr="00FB670C">
        <w:rPr>
          <w:rStyle w:val="StyleUnderline"/>
        </w:rPr>
        <w:t xml:space="preserve"> Chinese </w:t>
      </w:r>
      <w:r w:rsidRPr="00D267C2">
        <w:rPr>
          <w:rStyle w:val="StyleUnderline"/>
          <w:highlight w:val="cyan"/>
        </w:rPr>
        <w:t>case is a</w:t>
      </w:r>
      <w:r w:rsidRPr="00FB670C">
        <w:rPr>
          <w:rStyle w:val="StyleUnderline"/>
        </w:rPr>
        <w:t xml:space="preserve"> cogent </w:t>
      </w:r>
      <w:r w:rsidRPr="00D267C2">
        <w:rPr>
          <w:rStyle w:val="StyleUnderline"/>
          <w:highlight w:val="cyan"/>
        </w:rPr>
        <w:t>reminder of the central role</w:t>
      </w:r>
      <w:r w:rsidRPr="00FB670C">
        <w:rPr>
          <w:rStyle w:val="StyleUnderline"/>
        </w:rPr>
        <w:t xml:space="preserve"> </w:t>
      </w:r>
      <w:r w:rsidRPr="00D267C2">
        <w:rPr>
          <w:rStyle w:val="StyleUnderline"/>
          <w:highlight w:val="cyan"/>
        </w:rPr>
        <w:t>played by</w:t>
      </w:r>
      <w:r w:rsidRPr="00FB670C">
        <w:rPr>
          <w:rStyle w:val="StyleUnderline"/>
        </w:rPr>
        <w:t xml:space="preserve"> the struggle for </w:t>
      </w:r>
      <w:r w:rsidRPr="00D267C2">
        <w:rPr>
          <w:rStyle w:val="StyleUnderline"/>
          <w:highlight w:val="cyan"/>
        </w:rPr>
        <w:t>worker rights</w:t>
      </w:r>
      <w:r w:rsidRPr="001D4DEF">
        <w:rPr>
          <w:sz w:val="16"/>
        </w:rPr>
        <w:t xml:space="preserve"> in the past century‘s broader movement </w:t>
      </w:r>
      <w:r w:rsidRPr="00D267C2">
        <w:rPr>
          <w:rStyle w:val="StyleUnderline"/>
          <w:highlight w:val="cyan"/>
        </w:rPr>
        <w:t>toward democratic freedom</w:t>
      </w:r>
      <w:r w:rsidRPr="001D4DEF">
        <w:rPr>
          <w:sz w:val="16"/>
        </w:rPr>
        <w:t xml:space="preserve">. From South Africa to South Korea, Chile to the Czech Republic, </w:t>
      </w:r>
      <w:r w:rsidRPr="00FB670C">
        <w:rPr>
          <w:rStyle w:val="StyleUnderline"/>
        </w:rPr>
        <w:t xml:space="preserve">the </w:t>
      </w:r>
      <w:r w:rsidRPr="00D267C2">
        <w:rPr>
          <w:rStyle w:val="StyleUnderline"/>
          <w:highlight w:val="cyan"/>
        </w:rPr>
        <w:t>democracy and workers‘ rights</w:t>
      </w:r>
      <w:r w:rsidRPr="00FB670C">
        <w:rPr>
          <w:rStyle w:val="StyleUnderline"/>
        </w:rPr>
        <w:t xml:space="preserve"> movements </w:t>
      </w:r>
      <w:r w:rsidRPr="00D267C2">
        <w:rPr>
          <w:rStyle w:val="StyleUnderline"/>
          <w:highlight w:val="cyan"/>
        </w:rPr>
        <w:t>have been</w:t>
      </w:r>
      <w:r w:rsidRPr="00FB670C">
        <w:rPr>
          <w:rStyle w:val="StyleUnderline"/>
        </w:rPr>
        <w:t xml:space="preserve"> closely </w:t>
      </w:r>
      <w:r w:rsidRPr="00D267C2">
        <w:rPr>
          <w:rStyle w:val="StyleUnderline"/>
          <w:highlight w:val="cyan"/>
        </w:rPr>
        <w:t xml:space="preserve">linked. </w:t>
      </w:r>
      <w:r w:rsidRPr="00D267C2">
        <w:rPr>
          <w:rStyle w:val="StyleUnderline"/>
        </w:rPr>
        <w:t xml:space="preserve">This </w:t>
      </w:r>
      <w:r w:rsidRPr="00D267C2">
        <w:rPr>
          <w:rStyle w:val="Emphasis"/>
        </w:rPr>
        <w:t>relationship</w:t>
      </w:r>
      <w:r w:rsidRPr="00FB670C">
        <w:rPr>
          <w:rStyle w:val="StyleUnderline"/>
        </w:rPr>
        <w:t xml:space="preserve"> was well understood by </w:t>
      </w:r>
      <w:r w:rsidRPr="00FB670C">
        <w:rPr>
          <w:rStyle w:val="Emphasis"/>
        </w:rPr>
        <w:t>fascist</w:t>
      </w:r>
      <w:r w:rsidRPr="00FB670C">
        <w:rPr>
          <w:rStyle w:val="StyleUnderline"/>
        </w:rPr>
        <w:t xml:space="preserve">, communist, and authoritarian </w:t>
      </w:r>
      <w:r w:rsidRPr="00D267C2">
        <w:rPr>
          <w:rStyle w:val="StyleUnderline"/>
          <w:highlight w:val="cyan"/>
        </w:rPr>
        <w:t>dictators</w:t>
      </w:r>
      <w:r w:rsidRPr="00FB670C">
        <w:rPr>
          <w:rStyle w:val="StyleUnderline"/>
        </w:rPr>
        <w:t xml:space="preserve"> who </w:t>
      </w:r>
      <w:r w:rsidRPr="00D267C2">
        <w:rPr>
          <w:rStyle w:val="StyleUnderline"/>
          <w:highlight w:val="cyan"/>
        </w:rPr>
        <w:t>feared</w:t>
      </w:r>
      <w:r w:rsidRPr="00FB670C">
        <w:rPr>
          <w:rStyle w:val="StyleUnderline"/>
        </w:rPr>
        <w:t xml:space="preserve"> the strength of </w:t>
      </w:r>
      <w:r w:rsidRPr="00FB670C">
        <w:rPr>
          <w:rStyle w:val="Emphasis"/>
        </w:rPr>
        <w:t xml:space="preserve">democratic </w:t>
      </w:r>
      <w:r w:rsidRPr="00D267C2">
        <w:rPr>
          <w:rStyle w:val="Emphasis"/>
          <w:highlight w:val="cyan"/>
        </w:rPr>
        <w:t>trade unionists</w:t>
      </w:r>
      <w:r w:rsidRPr="001D4DEF">
        <w:rPr>
          <w:sz w:val="16"/>
        </w:rPr>
        <w:t xml:space="preserve">. </w:t>
      </w:r>
    </w:p>
    <w:p w14:paraId="26C80D96" w14:textId="77777777" w:rsidR="0097797D" w:rsidRPr="001D4DEF" w:rsidRDefault="0097797D" w:rsidP="0097797D">
      <w:pPr>
        <w:rPr>
          <w:rStyle w:val="StyleUnderline"/>
        </w:rPr>
      </w:pPr>
      <w:r w:rsidRPr="001D4DEF">
        <w:rPr>
          <w:sz w:val="16"/>
        </w:rPr>
        <w:t xml:space="preserve">A number of important qualities distinguish free </w:t>
      </w:r>
      <w:r w:rsidRPr="001D4DEF">
        <w:rPr>
          <w:rStyle w:val="StyleUnderline"/>
        </w:rPr>
        <w:t xml:space="preserve">trade </w:t>
      </w:r>
      <w:r w:rsidRPr="00D267C2">
        <w:rPr>
          <w:rStyle w:val="StyleUnderline"/>
          <w:highlight w:val="cyan"/>
        </w:rPr>
        <w:t>unions</w:t>
      </w:r>
      <w:r w:rsidRPr="001D4DEF">
        <w:rPr>
          <w:sz w:val="16"/>
        </w:rPr>
        <w:t xml:space="preserve"> from other nongovernmental organizations (NGOs) that </w:t>
      </w:r>
      <w:r w:rsidRPr="00D267C2">
        <w:rPr>
          <w:rStyle w:val="StyleUnderline"/>
          <w:highlight w:val="cyan"/>
        </w:rPr>
        <w:t xml:space="preserve">promote </w:t>
      </w:r>
      <w:r w:rsidRPr="00D267C2">
        <w:rPr>
          <w:rStyle w:val="Emphasis"/>
          <w:highlight w:val="cyan"/>
        </w:rPr>
        <w:t>democratic</w:t>
      </w:r>
      <w:r w:rsidRPr="001D4DEF">
        <w:rPr>
          <w:rStyle w:val="StyleUnderline"/>
        </w:rPr>
        <w:t xml:space="preserve"> reform</w:t>
      </w:r>
      <w:r w:rsidRPr="001D4DEF">
        <w:rPr>
          <w:sz w:val="16"/>
        </w:rPr>
        <w:t xml:space="preserve">. </w:t>
      </w:r>
      <w:r w:rsidRPr="001D4DEF">
        <w:rPr>
          <w:rStyle w:val="StyleUnderline"/>
        </w:rPr>
        <w:t xml:space="preserve">First, unlike most NGOs, </w:t>
      </w:r>
      <w:r w:rsidRPr="00D267C2">
        <w:rPr>
          <w:rStyle w:val="StyleUnderline"/>
          <w:highlight w:val="cyan"/>
        </w:rPr>
        <w:t xml:space="preserve">they have a </w:t>
      </w:r>
      <w:r w:rsidRPr="00D267C2">
        <w:rPr>
          <w:rStyle w:val="Emphasis"/>
          <w:highlight w:val="cyan"/>
        </w:rPr>
        <w:t>mass membership</w:t>
      </w:r>
      <w:r w:rsidRPr="001D4DEF">
        <w:rPr>
          <w:sz w:val="16"/>
        </w:rPr>
        <w:t xml:space="preserve">. </w:t>
      </w:r>
      <w:r w:rsidRPr="001D4DEF">
        <w:rPr>
          <w:rStyle w:val="StyleUnderline"/>
        </w:rPr>
        <w:t xml:space="preserve">Second, if they </w:t>
      </w:r>
      <w:r w:rsidRPr="00D267C2">
        <w:rPr>
          <w:rStyle w:val="StyleUnderline"/>
          <w:highlight w:val="cyan"/>
        </w:rPr>
        <w:t xml:space="preserve">are run </w:t>
      </w:r>
      <w:r w:rsidRPr="00D267C2">
        <w:rPr>
          <w:rStyle w:val="Emphasis"/>
          <w:highlight w:val="cyan"/>
        </w:rPr>
        <w:t>democratically</w:t>
      </w:r>
      <w:r w:rsidRPr="001D4DEF">
        <w:rPr>
          <w:rStyle w:val="StyleUnderline"/>
        </w:rPr>
        <w:t xml:space="preserve">, they can </w:t>
      </w:r>
      <w:r w:rsidRPr="00D267C2">
        <w:rPr>
          <w:rStyle w:val="StyleUnderline"/>
          <w:highlight w:val="cyan"/>
        </w:rPr>
        <w:t>act as a training ground</w:t>
      </w:r>
      <w:r w:rsidRPr="001D4DEF">
        <w:rPr>
          <w:rStyle w:val="StyleUnderline"/>
        </w:rPr>
        <w:t xml:space="preserve"> for democracy activists, who learn how to </w:t>
      </w:r>
      <w:r w:rsidRPr="001D4DEF">
        <w:rPr>
          <w:rStyle w:val="Emphasis"/>
        </w:rPr>
        <w:t>campaign</w:t>
      </w:r>
      <w:r w:rsidRPr="001D4DEF">
        <w:rPr>
          <w:rStyle w:val="StyleUnderline"/>
        </w:rPr>
        <w:t xml:space="preserve"> on issues</w:t>
      </w:r>
      <w:r w:rsidRPr="001D4DEF">
        <w:rPr>
          <w:sz w:val="16"/>
        </w:rPr>
        <w:t xml:space="preserve">, </w:t>
      </w:r>
      <w:r w:rsidRPr="001D4DEF">
        <w:rPr>
          <w:rStyle w:val="StyleUnderline"/>
        </w:rPr>
        <w:t xml:space="preserve">muster support, </w:t>
      </w:r>
      <w:r w:rsidRPr="00D267C2">
        <w:rPr>
          <w:rStyle w:val="StyleUnderline"/>
          <w:highlight w:val="cyan"/>
        </w:rPr>
        <w:t>and get</w:t>
      </w:r>
      <w:r w:rsidRPr="001D4DEF">
        <w:rPr>
          <w:rStyle w:val="StyleUnderline"/>
        </w:rPr>
        <w:t xml:space="preserve"> themselves </w:t>
      </w:r>
      <w:r w:rsidRPr="00D267C2">
        <w:rPr>
          <w:rStyle w:val="Emphasis"/>
          <w:highlight w:val="cyan"/>
        </w:rPr>
        <w:t>elected</w:t>
      </w:r>
      <w:r w:rsidRPr="001D4DEF">
        <w:rPr>
          <w:rStyle w:val="StyleUnderline"/>
        </w:rPr>
        <w:t xml:space="preserve"> to union offices</w:t>
      </w:r>
      <w:r w:rsidRPr="001D4DEF">
        <w:rPr>
          <w:sz w:val="16"/>
        </w:rPr>
        <w:t xml:space="preserve">. </w:t>
      </w:r>
      <w:r w:rsidRPr="001D4DEF">
        <w:rPr>
          <w:rStyle w:val="StyleUnderline"/>
        </w:rPr>
        <w:t xml:space="preserve">And third, trade </w:t>
      </w:r>
      <w:r w:rsidRPr="00D267C2">
        <w:rPr>
          <w:rStyle w:val="StyleUnderline"/>
          <w:highlight w:val="cyan"/>
        </w:rPr>
        <w:t>unions</w:t>
      </w:r>
      <w:r w:rsidRPr="001D4DEF">
        <w:rPr>
          <w:rStyle w:val="StyleUnderline"/>
        </w:rPr>
        <w:t xml:space="preserve"> are one of the few NGOs that </w:t>
      </w:r>
      <w:r w:rsidRPr="00D267C2">
        <w:rPr>
          <w:rStyle w:val="StyleUnderline"/>
          <w:highlight w:val="cyan"/>
        </w:rPr>
        <w:t>operate</w:t>
      </w:r>
      <w:r w:rsidRPr="001D4DEF">
        <w:rPr>
          <w:rStyle w:val="StyleUnderline"/>
        </w:rPr>
        <w:t xml:space="preserve"> simultaneously </w:t>
      </w:r>
      <w:r w:rsidRPr="00D267C2">
        <w:rPr>
          <w:rStyle w:val="StyleUnderline"/>
          <w:highlight w:val="cyan"/>
        </w:rPr>
        <w:t xml:space="preserve">in the </w:t>
      </w:r>
      <w:r w:rsidRPr="00D267C2">
        <w:rPr>
          <w:rStyle w:val="Emphasis"/>
          <w:highlight w:val="cyan"/>
        </w:rPr>
        <w:t>social</w:t>
      </w:r>
      <w:r w:rsidRPr="00D267C2">
        <w:rPr>
          <w:rStyle w:val="StyleUnderline"/>
          <w:highlight w:val="cyan"/>
        </w:rPr>
        <w:t>,</w:t>
      </w:r>
      <w:r w:rsidRPr="00D267C2">
        <w:rPr>
          <w:sz w:val="16"/>
          <w:highlight w:val="cyan"/>
        </w:rPr>
        <w:t xml:space="preserve"> </w:t>
      </w:r>
      <w:r w:rsidRPr="00D267C2">
        <w:rPr>
          <w:rStyle w:val="Emphasis"/>
          <w:highlight w:val="cyan"/>
        </w:rPr>
        <w:t>economic</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political</w:t>
      </w:r>
      <w:r w:rsidRPr="001D4DEF">
        <w:rPr>
          <w:sz w:val="16"/>
        </w:rPr>
        <w:t xml:space="preserve"> </w:t>
      </w:r>
      <w:r w:rsidRPr="001D4DEF">
        <w:rPr>
          <w:rStyle w:val="StyleUnderline"/>
        </w:rPr>
        <w:t xml:space="preserve">spheres, </w:t>
      </w:r>
      <w:r w:rsidRPr="00D267C2">
        <w:rPr>
          <w:rStyle w:val="StyleUnderline"/>
          <w:highlight w:val="cyan"/>
        </w:rPr>
        <w:t>making them a</w:t>
      </w:r>
      <w:r w:rsidRPr="001D4DEF">
        <w:rPr>
          <w:rStyle w:val="StyleUnderline"/>
        </w:rPr>
        <w:t xml:space="preserve"> potential </w:t>
      </w:r>
      <w:r w:rsidRPr="00D267C2">
        <w:rPr>
          <w:rStyle w:val="Emphasis"/>
          <w:highlight w:val="cyan"/>
        </w:rPr>
        <w:t>counterweight</w:t>
      </w:r>
      <w:r w:rsidRPr="00D267C2">
        <w:rPr>
          <w:rStyle w:val="StyleUnderline"/>
          <w:highlight w:val="cyan"/>
        </w:rPr>
        <w:t xml:space="preserve"> to the </w:t>
      </w:r>
      <w:r w:rsidRPr="00D267C2">
        <w:rPr>
          <w:rStyle w:val="Emphasis"/>
          <w:highlight w:val="cyan"/>
        </w:rPr>
        <w:t>concentrated</w:t>
      </w:r>
      <w:r w:rsidRPr="00D267C2">
        <w:rPr>
          <w:rStyle w:val="StyleUnderline"/>
          <w:highlight w:val="cyan"/>
        </w:rPr>
        <w:t xml:space="preserve"> power of economic</w:t>
      </w:r>
      <w:r w:rsidRPr="001D4DEF">
        <w:rPr>
          <w:rStyle w:val="StyleUnderline"/>
        </w:rPr>
        <w:t xml:space="preserve"> and political </w:t>
      </w:r>
      <w:r w:rsidRPr="00D267C2">
        <w:rPr>
          <w:rStyle w:val="StyleUnderline"/>
          <w:highlight w:val="cyan"/>
        </w:rPr>
        <w:t>elites</w:t>
      </w:r>
      <w:r w:rsidRPr="001D4DEF">
        <w:rPr>
          <w:rStyle w:val="StyleUnderline"/>
        </w:rPr>
        <w:t xml:space="preserve">. </w:t>
      </w:r>
    </w:p>
    <w:p w14:paraId="63BDF37B" w14:textId="77777777" w:rsidR="0097797D" w:rsidRPr="001D4DEF" w:rsidRDefault="0097797D" w:rsidP="0097797D">
      <w:pPr>
        <w:rPr>
          <w:rStyle w:val="StyleUnderline"/>
        </w:rPr>
      </w:pPr>
      <w:r w:rsidRPr="001D4DEF">
        <w:rPr>
          <w:rStyle w:val="StyleUnderline"/>
        </w:rPr>
        <w:t xml:space="preserve">It is no surprise, then, that </w:t>
      </w:r>
      <w:r w:rsidRPr="00D267C2">
        <w:rPr>
          <w:rStyle w:val="StyleUnderline"/>
          <w:highlight w:val="cyan"/>
        </w:rPr>
        <w:t xml:space="preserve">a principal </w:t>
      </w:r>
      <w:r w:rsidRPr="00D267C2">
        <w:rPr>
          <w:rStyle w:val="Emphasis"/>
          <w:highlight w:val="cyan"/>
        </w:rPr>
        <w:t>goal of totalitarians</w:t>
      </w:r>
      <w:r w:rsidRPr="001D4DEF">
        <w:rPr>
          <w:rStyle w:val="StyleUnderline"/>
        </w:rPr>
        <w:t xml:space="preserve"> and </w:t>
      </w:r>
      <w:r w:rsidRPr="001D4DEF">
        <w:rPr>
          <w:rStyle w:val="Emphasis"/>
        </w:rPr>
        <w:t>dictators</w:t>
      </w:r>
      <w:r w:rsidRPr="001D4DEF">
        <w:rPr>
          <w:sz w:val="16"/>
        </w:rPr>
        <w:t xml:space="preserve"> </w:t>
      </w:r>
      <w:r w:rsidRPr="001D4DEF">
        <w:rPr>
          <w:rStyle w:val="StyleUnderline"/>
        </w:rPr>
        <w:t xml:space="preserve">of both the right and the left </w:t>
      </w:r>
      <w:r w:rsidRPr="00D267C2">
        <w:rPr>
          <w:rStyle w:val="StyleUnderline"/>
          <w:highlight w:val="cyan"/>
        </w:rPr>
        <w:t>has been to secure</w:t>
      </w:r>
      <w:r w:rsidRPr="001D4DEF">
        <w:rPr>
          <w:rStyle w:val="StyleUnderline"/>
        </w:rPr>
        <w:t xml:space="preserve"> absolute </w:t>
      </w:r>
      <w:r w:rsidRPr="00D267C2">
        <w:rPr>
          <w:rStyle w:val="Emphasis"/>
          <w:highlight w:val="cyan"/>
        </w:rPr>
        <w:t>control</w:t>
      </w:r>
      <w:r w:rsidRPr="00D267C2">
        <w:rPr>
          <w:rStyle w:val="StyleUnderline"/>
          <w:highlight w:val="cyan"/>
        </w:rPr>
        <w:t xml:space="preserve"> over</w:t>
      </w:r>
      <w:r w:rsidRPr="001D4DEF">
        <w:rPr>
          <w:rStyle w:val="StyleUnderline"/>
        </w:rPr>
        <w:t xml:space="preserve"> organized </w:t>
      </w:r>
      <w:r w:rsidRPr="00D267C2">
        <w:rPr>
          <w:rStyle w:val="Emphasis"/>
          <w:highlight w:val="cyan"/>
        </w:rPr>
        <w:t>labor</w:t>
      </w:r>
      <w:r w:rsidRPr="001D4DEF">
        <w:rPr>
          <w:rStyle w:val="StyleUnderline"/>
        </w:rPr>
        <w:t xml:space="preserve"> and transform unions into pliant instruments of the </w:t>
      </w:r>
      <w:r w:rsidRPr="001D4DEF">
        <w:rPr>
          <w:rStyle w:val="Emphasis"/>
        </w:rPr>
        <w:t>party-state</w:t>
      </w:r>
      <w:r w:rsidRPr="001D4DEF">
        <w:rPr>
          <w:rStyle w:val="StyleUnderline"/>
        </w:rPr>
        <w:t xml:space="preserve">. Communist movements of the past, which claimed to draw legitimacy from the working classes, were particularly eager to capture and destroy independent labor organizations. </w:t>
      </w:r>
    </w:p>
    <w:p w14:paraId="0932942C" w14:textId="77777777" w:rsidR="0097797D" w:rsidRPr="001D4DEF" w:rsidRDefault="0097797D" w:rsidP="0097797D">
      <w:pPr>
        <w:rPr>
          <w:sz w:val="16"/>
        </w:rPr>
      </w:pPr>
      <w:r w:rsidRPr="001D4DEF">
        <w:rPr>
          <w:sz w:val="16"/>
        </w:rPr>
        <w:t xml:space="preserve">Today, </w:t>
      </w:r>
      <w:r w:rsidRPr="001D4DEF">
        <w:rPr>
          <w:rStyle w:val="StyleUnderline"/>
        </w:rPr>
        <w:t>repressive regimes are still wary of the power of organized workers</w:t>
      </w:r>
      <w:r w:rsidRPr="001D4DEF">
        <w:rPr>
          <w:sz w:val="16"/>
        </w:rPr>
        <w:t xml:space="preserve">. In a number of societies, </w:t>
      </w:r>
      <w:r w:rsidRPr="00D267C2">
        <w:rPr>
          <w:rStyle w:val="StyleUnderline"/>
          <w:highlight w:val="cyan"/>
        </w:rPr>
        <w:t xml:space="preserve">unions and workers remain in the </w:t>
      </w:r>
      <w:r w:rsidRPr="00D267C2">
        <w:rPr>
          <w:rStyle w:val="Emphasis"/>
          <w:highlight w:val="cyan"/>
        </w:rPr>
        <w:t>forefront</w:t>
      </w:r>
      <w:r w:rsidRPr="001D4DEF">
        <w:rPr>
          <w:rStyle w:val="StyleUnderline"/>
        </w:rPr>
        <w:t xml:space="preserve"> of movements that seek </w:t>
      </w:r>
      <w:r w:rsidRPr="001D4DEF">
        <w:rPr>
          <w:rStyle w:val="Emphasis"/>
        </w:rPr>
        <w:t>human rights</w:t>
      </w:r>
      <w:r w:rsidRPr="001D4DEF">
        <w:rPr>
          <w:sz w:val="16"/>
        </w:rPr>
        <w:t xml:space="preserve">, </w:t>
      </w:r>
      <w:r w:rsidRPr="001D4DEF">
        <w:rPr>
          <w:rStyle w:val="Emphasis"/>
        </w:rPr>
        <w:t>fair elections</w:t>
      </w:r>
      <w:r w:rsidRPr="001D4DEF">
        <w:rPr>
          <w:rStyle w:val="StyleUnderline"/>
        </w:rPr>
        <w:t xml:space="preserve">, a free press, and laws to stem rampant </w:t>
      </w:r>
      <w:r w:rsidRPr="001D4DEF">
        <w:rPr>
          <w:rStyle w:val="Emphasis"/>
        </w:rPr>
        <w:t>corruption</w:t>
      </w:r>
      <w:r w:rsidRPr="001D4DEF">
        <w:rPr>
          <w:sz w:val="16"/>
        </w:rPr>
        <w:t xml:space="preserve">. </w:t>
      </w:r>
      <w:r w:rsidRPr="001D4DEF">
        <w:rPr>
          <w:rStyle w:val="StyleUnderline"/>
        </w:rPr>
        <w:t>Unions have played a crucial role, for example, in the effort to bring reforms to Zimbabwe in the face of murderous reprisals by</w:t>
      </w:r>
      <w:r w:rsidRPr="001D4DEF">
        <w:rPr>
          <w:sz w:val="16"/>
        </w:rPr>
        <w:t xml:space="preserve"> the regime of President Robert </w:t>
      </w:r>
      <w:r w:rsidRPr="001D4DEF">
        <w:rPr>
          <w:rStyle w:val="Emphasis"/>
        </w:rPr>
        <w:t>Mugabe</w:t>
      </w:r>
      <w:r w:rsidRPr="001D4DEF">
        <w:rPr>
          <w:sz w:val="16"/>
        </w:rPr>
        <w:t xml:space="preserve">. </w:t>
      </w:r>
      <w:r w:rsidRPr="001D4DEF">
        <w:rPr>
          <w:rStyle w:val="StyleUnderline"/>
        </w:rPr>
        <w:t xml:space="preserve">In South Africa, it was the labor movement that prevented the transshipment of Chinese weapons to Zimbabwe </w:t>
      </w:r>
      <w:r w:rsidRPr="001D4DEF">
        <w:rPr>
          <w:sz w:val="16"/>
        </w:rPr>
        <w:t xml:space="preserve">at a time when the government of President Thabo Mbeke went out of its way to befriend Mugabe. </w:t>
      </w:r>
      <w:r w:rsidRPr="001D4DEF">
        <w:rPr>
          <w:rStyle w:val="StyleUnderline"/>
        </w:rPr>
        <w:t>In</w:t>
      </w:r>
      <w:r w:rsidRPr="001D4DEF">
        <w:rPr>
          <w:sz w:val="16"/>
        </w:rPr>
        <w:t xml:space="preserve"> </w:t>
      </w:r>
      <w:r w:rsidRPr="001D4DEF">
        <w:rPr>
          <w:rStyle w:val="Emphasis"/>
        </w:rPr>
        <w:t>Iran</w:t>
      </w:r>
      <w:r w:rsidRPr="001D4DEF">
        <w:rPr>
          <w:sz w:val="16"/>
        </w:rPr>
        <w:t xml:space="preserve">, </w:t>
      </w:r>
      <w:r w:rsidRPr="001D4DEF">
        <w:rPr>
          <w:rStyle w:val="StyleUnderline"/>
        </w:rPr>
        <w:t xml:space="preserve">bus drivers and other workers have been important forces in the struggle for </w:t>
      </w:r>
      <w:r w:rsidRPr="001D4DEF">
        <w:rPr>
          <w:rStyle w:val="Emphasis"/>
        </w:rPr>
        <w:t>democracy</w:t>
      </w:r>
      <w:r w:rsidRPr="001D4DEF">
        <w:rPr>
          <w:rStyle w:val="StyleUnderline"/>
        </w:rPr>
        <w:t>;</w:t>
      </w:r>
      <w:r w:rsidRPr="001D4DEF">
        <w:rPr>
          <w:sz w:val="16"/>
        </w:rPr>
        <w:t xml:space="preserve"> </w:t>
      </w:r>
      <w:r w:rsidRPr="001D4DEF">
        <w:rPr>
          <w:rStyle w:val="StyleUnderline"/>
        </w:rPr>
        <w:t>threatening statements issued in recent months by the country‘s supreme leader</w:t>
      </w:r>
      <w:r w:rsidRPr="001D4DEF">
        <w:rPr>
          <w:sz w:val="16"/>
        </w:rPr>
        <w:t xml:space="preserve">, Ayatollah Ali Khamenei, have paid special attention to the role of workers in the opposition. </w:t>
      </w:r>
      <w:r w:rsidRPr="001D4DEF">
        <w:rPr>
          <w:rStyle w:val="StyleUnderline"/>
        </w:rPr>
        <w:t>In</w:t>
      </w:r>
      <w:r w:rsidRPr="001D4DEF">
        <w:rPr>
          <w:sz w:val="16"/>
        </w:rPr>
        <w:t xml:space="preserve"> </w:t>
      </w:r>
      <w:r w:rsidRPr="001D4DEF">
        <w:rPr>
          <w:rStyle w:val="Emphasis"/>
        </w:rPr>
        <w:t>Guinea</w:t>
      </w:r>
      <w:r w:rsidRPr="001D4DEF">
        <w:rPr>
          <w:sz w:val="16"/>
        </w:rPr>
        <w:t xml:space="preserve">, </w:t>
      </w:r>
      <w:r w:rsidRPr="001D4DEF">
        <w:rPr>
          <w:rStyle w:val="StyleUnderline"/>
        </w:rPr>
        <w:t xml:space="preserve">unions were a critical force in demonstrations that sought </w:t>
      </w:r>
      <w:r w:rsidRPr="001D4DEF">
        <w:rPr>
          <w:rStyle w:val="Emphasis"/>
        </w:rPr>
        <w:t>democratic change</w:t>
      </w:r>
      <w:r w:rsidRPr="001D4DEF">
        <w:rPr>
          <w:sz w:val="16"/>
        </w:rPr>
        <w:t xml:space="preserve">, and </w:t>
      </w:r>
      <w:r w:rsidRPr="001D4DEF">
        <w:rPr>
          <w:rStyle w:val="StyleUnderline"/>
        </w:rPr>
        <w:t>union members were prominent among those massacred by the country‘s military junta</w:t>
      </w:r>
      <w:r w:rsidRPr="001D4DEF">
        <w:rPr>
          <w:sz w:val="16"/>
        </w:rPr>
        <w:t xml:space="preserve"> in September 2009. </w:t>
      </w:r>
      <w:r w:rsidRPr="001D4DEF">
        <w:rPr>
          <w:rStyle w:val="StyleUnderline"/>
        </w:rPr>
        <w:t xml:space="preserve">And in </w:t>
      </w:r>
      <w:r w:rsidRPr="001D4DEF">
        <w:rPr>
          <w:rStyle w:val="Emphasis"/>
        </w:rPr>
        <w:t>Venezuela</w:t>
      </w:r>
      <w:r w:rsidRPr="001D4DEF">
        <w:rPr>
          <w:sz w:val="16"/>
        </w:rPr>
        <w:t xml:space="preserve">, </w:t>
      </w:r>
      <w:r w:rsidRPr="001D4DEF">
        <w:rPr>
          <w:rStyle w:val="StyleUnderline"/>
        </w:rPr>
        <w:t xml:space="preserve">unions have strongly resisted attempts by President Hugo Chavez to bring the entire labor movement under his </w:t>
      </w:r>
      <w:r w:rsidRPr="001D4DEF">
        <w:rPr>
          <w:rStyle w:val="Emphasis"/>
        </w:rPr>
        <w:t>personal control</w:t>
      </w:r>
      <w:r w:rsidRPr="001D4DEF">
        <w:rPr>
          <w:sz w:val="16"/>
        </w:rPr>
        <w:t>.</w:t>
      </w:r>
    </w:p>
    <w:p w14:paraId="746B1155" w14:textId="77777777" w:rsidR="0097797D" w:rsidRPr="001D4DEF" w:rsidRDefault="0097797D" w:rsidP="0097797D">
      <w:pPr>
        <w:rPr>
          <w:sz w:val="16"/>
        </w:rPr>
      </w:pPr>
      <w:r w:rsidRPr="00D267C2">
        <w:rPr>
          <w:rStyle w:val="StyleUnderline"/>
          <w:highlight w:val="cyan"/>
        </w:rPr>
        <w:t>The</w:t>
      </w:r>
      <w:r w:rsidRPr="001D4DEF">
        <w:rPr>
          <w:rStyle w:val="StyleUnderline"/>
        </w:rPr>
        <w:t xml:space="preserve"> political </w:t>
      </w:r>
      <w:r w:rsidRPr="00D267C2">
        <w:rPr>
          <w:rStyle w:val="StyleUnderline"/>
          <w:highlight w:val="cyan"/>
        </w:rPr>
        <w:t>leaderships of</w:t>
      </w:r>
      <w:r w:rsidRPr="001D4DEF">
        <w:rPr>
          <w:rStyle w:val="StyleUnderline"/>
        </w:rPr>
        <w:t xml:space="preserve"> many </w:t>
      </w:r>
      <w:r w:rsidRPr="00D267C2">
        <w:rPr>
          <w:rStyle w:val="StyleUnderline"/>
          <w:highlight w:val="cyan"/>
        </w:rPr>
        <w:t>authoritarian countries</w:t>
      </w:r>
      <w:r w:rsidRPr="001D4DEF">
        <w:rPr>
          <w:sz w:val="16"/>
        </w:rPr>
        <w:t xml:space="preserve">—such as </w:t>
      </w:r>
      <w:r w:rsidRPr="001D4DEF">
        <w:rPr>
          <w:rStyle w:val="Emphasis"/>
        </w:rPr>
        <w:t>Russia</w:t>
      </w:r>
      <w:r w:rsidRPr="001D4DEF">
        <w:rPr>
          <w:sz w:val="16"/>
        </w:rPr>
        <w:t xml:space="preserve">, </w:t>
      </w:r>
      <w:r w:rsidRPr="001D4DEF">
        <w:rPr>
          <w:rStyle w:val="Emphasis"/>
        </w:rPr>
        <w:t>China</w:t>
      </w:r>
      <w:r w:rsidRPr="001D4DEF">
        <w:rPr>
          <w:sz w:val="16"/>
        </w:rPr>
        <w:t xml:space="preserve">, </w:t>
      </w:r>
      <w:r w:rsidRPr="001D4DEF">
        <w:rPr>
          <w:rStyle w:val="Emphasis"/>
        </w:rPr>
        <w:t>Iran</w:t>
      </w:r>
      <w:r w:rsidRPr="001D4DEF">
        <w:rPr>
          <w:sz w:val="16"/>
        </w:rPr>
        <w:t xml:space="preserve">, </w:t>
      </w:r>
      <w:r w:rsidRPr="001D4DEF">
        <w:rPr>
          <w:rStyle w:val="StyleUnderline"/>
        </w:rPr>
        <w:t>and</w:t>
      </w:r>
      <w:r w:rsidRPr="001D4DEF">
        <w:rPr>
          <w:sz w:val="16"/>
        </w:rPr>
        <w:t xml:space="preserve"> </w:t>
      </w:r>
      <w:r w:rsidRPr="001D4DEF">
        <w:rPr>
          <w:rStyle w:val="Emphasis"/>
        </w:rPr>
        <w:t>Egypt</w:t>
      </w:r>
      <w:r w:rsidRPr="001D4DEF">
        <w:rPr>
          <w:sz w:val="16"/>
        </w:rPr>
        <w:t>—</w:t>
      </w:r>
      <w:r w:rsidRPr="00D267C2">
        <w:rPr>
          <w:rStyle w:val="StyleUnderline"/>
          <w:highlight w:val="cyan"/>
        </w:rPr>
        <w:t>are acutely aware</w:t>
      </w:r>
      <w:r w:rsidRPr="001D4DEF">
        <w:rPr>
          <w:rStyle w:val="StyleUnderline"/>
        </w:rPr>
        <w:t xml:space="preserve"> of the Solidarity example and are determined to forestall a repetition on their territory</w:t>
      </w:r>
      <w:r w:rsidRPr="001D4DEF">
        <w:rPr>
          <w:sz w:val="16"/>
        </w:rPr>
        <w:t xml:space="preserve">. However, </w:t>
      </w:r>
      <w:r w:rsidRPr="00D267C2">
        <w:rPr>
          <w:rStyle w:val="StyleUnderline"/>
          <w:highlight w:val="cyan"/>
        </w:rPr>
        <w:t xml:space="preserve">only the most </w:t>
      </w:r>
      <w:r w:rsidRPr="00D267C2">
        <w:rPr>
          <w:rStyle w:val="Emphasis"/>
          <w:highlight w:val="cyan"/>
        </w:rPr>
        <w:t>oppressive regimes</w:t>
      </w:r>
      <w:r w:rsidRPr="001D4DEF">
        <w:rPr>
          <w:sz w:val="16"/>
        </w:rPr>
        <w:t>—North Korea and Cuba, for example—</w:t>
      </w:r>
      <w:r w:rsidRPr="00D267C2">
        <w:rPr>
          <w:rStyle w:val="StyleUnderline"/>
          <w:highlight w:val="cyan"/>
        </w:rPr>
        <w:t>exert</w:t>
      </w:r>
      <w:r w:rsidRPr="001D4DEF">
        <w:rPr>
          <w:rStyle w:val="StyleUnderline"/>
        </w:rPr>
        <w:t xml:space="preserve"> the degree of </w:t>
      </w:r>
      <w:r w:rsidRPr="00D267C2">
        <w:rPr>
          <w:rStyle w:val="StyleUnderline"/>
          <w:highlight w:val="cyan"/>
        </w:rPr>
        <w:t>tight control</w:t>
      </w:r>
      <w:r w:rsidRPr="001D4DEF">
        <w:rPr>
          <w:rStyle w:val="StyleUnderline"/>
        </w:rPr>
        <w:t xml:space="preserve"> that marked previous eras</w:t>
      </w:r>
      <w:r w:rsidRPr="001D4DEF">
        <w:rPr>
          <w:sz w:val="16"/>
        </w:rPr>
        <w:t xml:space="preserve">, </w:t>
      </w:r>
      <w:r w:rsidRPr="001D4DEF">
        <w:rPr>
          <w:rStyle w:val="StyleUnderline"/>
        </w:rPr>
        <w:t>and relatively few countries respond to trade union activism with the sort of thuggery employed by Mugabe</w:t>
      </w:r>
      <w:r w:rsidRPr="001D4DEF">
        <w:rPr>
          <w:sz w:val="16"/>
        </w:rPr>
        <w:t xml:space="preserve">. </w:t>
      </w:r>
      <w:r w:rsidRPr="001D4DEF">
        <w:rPr>
          <w:rStyle w:val="StyleUnderline"/>
        </w:rPr>
        <w:t xml:space="preserve">Just as they have developed sophisticated mechanisms to </w:t>
      </w:r>
      <w:r w:rsidRPr="001D4DEF">
        <w:rPr>
          <w:rStyle w:val="Emphasis"/>
        </w:rPr>
        <w:t>muzzle</w:t>
      </w:r>
      <w:r w:rsidRPr="001D4DEF">
        <w:rPr>
          <w:rStyle w:val="StyleUnderline"/>
        </w:rPr>
        <w:t xml:space="preserve"> independent </w:t>
      </w:r>
      <w:r w:rsidRPr="001D4DEF">
        <w:rPr>
          <w:rStyle w:val="Emphasis"/>
        </w:rPr>
        <w:t>voices in the media</w:t>
      </w:r>
      <w:r w:rsidRPr="001D4DEF">
        <w:rPr>
          <w:sz w:val="16"/>
        </w:rPr>
        <w:t xml:space="preserve">, </w:t>
      </w:r>
      <w:r w:rsidRPr="001D4DEF">
        <w:rPr>
          <w:rStyle w:val="StyleUnderline"/>
        </w:rPr>
        <w:t>control the activities of civil society organizations, and marginalize opposition political parties, modern authoritarian regimes have devised more nuanced strategies to keep organized labor under control</w:t>
      </w:r>
      <w:r w:rsidRPr="001D4DEF">
        <w:rPr>
          <w:sz w:val="16"/>
        </w:rPr>
        <w:t xml:space="preserve">. </w:t>
      </w:r>
      <w:r w:rsidRPr="001D4DEF">
        <w:rPr>
          <w:rStyle w:val="StyleUnderline"/>
        </w:rPr>
        <w:t>Thus the</w:t>
      </w:r>
      <w:r w:rsidRPr="001D4DEF">
        <w:rPr>
          <w:sz w:val="16"/>
        </w:rPr>
        <w:t xml:space="preserve"> Communist </w:t>
      </w:r>
      <w:r w:rsidRPr="001D4DEF">
        <w:rPr>
          <w:rStyle w:val="StyleUnderline"/>
        </w:rPr>
        <w:t xml:space="preserve">Party leadership in </w:t>
      </w:r>
      <w:r w:rsidRPr="001D4DEF">
        <w:rPr>
          <w:rStyle w:val="Emphasis"/>
        </w:rPr>
        <w:t>China</w:t>
      </w:r>
      <w:r w:rsidRPr="001D4DEF">
        <w:rPr>
          <w:rStyle w:val="StyleUnderline"/>
        </w:rPr>
        <w:t xml:space="preserve"> has developed an approach that combines concessions to striking workers with efforts to restrict press attention to labor </w:t>
      </w:r>
      <w:r w:rsidRPr="001D4DEF">
        <w:rPr>
          <w:rStyle w:val="Emphasis"/>
        </w:rPr>
        <w:t>unrest</w:t>
      </w:r>
      <w:r w:rsidRPr="001D4DEF">
        <w:rPr>
          <w:sz w:val="16"/>
        </w:rPr>
        <w:t xml:space="preserve">, </w:t>
      </w:r>
      <w:r w:rsidRPr="001D4DEF">
        <w:rPr>
          <w:rStyle w:val="StyleUnderline"/>
        </w:rPr>
        <w:t xml:space="preserve">prevent labor complaints from reaching </w:t>
      </w:r>
      <w:r w:rsidRPr="001D4DEF">
        <w:rPr>
          <w:rStyle w:val="Emphasis"/>
        </w:rPr>
        <w:t>higher authorities</w:t>
      </w:r>
      <w:r w:rsidRPr="001D4DEF">
        <w:rPr>
          <w:rStyle w:val="StyleUnderline"/>
        </w:rPr>
        <w:t xml:space="preserve"> in the state or party</w:t>
      </w:r>
      <w:r w:rsidRPr="001D4DEF">
        <w:rPr>
          <w:sz w:val="16"/>
        </w:rPr>
        <w:t xml:space="preserve">, </w:t>
      </w:r>
      <w:r w:rsidRPr="001D4DEF">
        <w:rPr>
          <w:rStyle w:val="StyleUnderline"/>
        </w:rPr>
        <w:t xml:space="preserve">and above all block the formation of a nationwide </w:t>
      </w:r>
      <w:r w:rsidRPr="001D4DEF">
        <w:rPr>
          <w:rStyle w:val="Emphasis"/>
        </w:rPr>
        <w:t>workers‘ movement</w:t>
      </w:r>
      <w:r w:rsidRPr="001D4DEF">
        <w:rPr>
          <w:sz w:val="16"/>
        </w:rPr>
        <w:t xml:space="preserve"> </w:t>
      </w:r>
      <w:r w:rsidRPr="001D4DEF">
        <w:rPr>
          <w:rStyle w:val="StyleUnderline"/>
        </w:rPr>
        <w:t xml:space="preserve">that could become an </w:t>
      </w:r>
      <w:r w:rsidRPr="001D4DEF">
        <w:rPr>
          <w:rStyle w:val="Emphasis"/>
        </w:rPr>
        <w:t>autonomous source of power</w:t>
      </w:r>
      <w:r w:rsidRPr="001D4DEF">
        <w:rPr>
          <w:rStyle w:val="StyleUnderline"/>
        </w:rPr>
        <w:t xml:space="preserve"> like Solidarity</w:t>
      </w:r>
      <w:r w:rsidRPr="001D4DEF">
        <w:rPr>
          <w:sz w:val="16"/>
        </w:rPr>
        <w:t>.</w:t>
      </w:r>
    </w:p>
    <w:p w14:paraId="4A84D04E" w14:textId="77777777" w:rsidR="0097797D" w:rsidRPr="001D4DEF" w:rsidRDefault="0097797D" w:rsidP="0097797D">
      <w:pPr>
        <w:rPr>
          <w:sz w:val="16"/>
        </w:rPr>
      </w:pPr>
      <w:r w:rsidRPr="001D4DEF">
        <w:rPr>
          <w:sz w:val="16"/>
        </w:rPr>
        <w:t>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643825DD" w14:textId="77777777" w:rsidR="0097797D" w:rsidRPr="001D4DEF" w:rsidRDefault="0097797D" w:rsidP="0097797D">
      <w:pPr>
        <w:rPr>
          <w:rStyle w:val="StyleUnderline"/>
        </w:rPr>
      </w:pPr>
      <w:r w:rsidRPr="001D4DEF">
        <w:rPr>
          <w:rStyle w:val="StyleUnderline"/>
        </w:rPr>
        <w:t xml:space="preserve">The status of </w:t>
      </w:r>
      <w:r w:rsidRPr="00D267C2">
        <w:rPr>
          <w:rStyle w:val="StyleUnderline"/>
          <w:highlight w:val="cyan"/>
        </w:rPr>
        <w:t>workers‘ rights must</w:t>
      </w:r>
      <w:r w:rsidRPr="001D4DEF">
        <w:rPr>
          <w:rStyle w:val="StyleUnderline"/>
        </w:rPr>
        <w:t xml:space="preserve"> also </w:t>
      </w:r>
      <w:r w:rsidRPr="00D267C2">
        <w:rPr>
          <w:rStyle w:val="StyleUnderline"/>
          <w:highlight w:val="cyan"/>
        </w:rPr>
        <w:t xml:space="preserve">be viewed within the </w:t>
      </w:r>
      <w:r w:rsidRPr="00D267C2">
        <w:rPr>
          <w:rStyle w:val="Emphasis"/>
          <w:highlight w:val="cyan"/>
        </w:rPr>
        <w:t>context</w:t>
      </w:r>
      <w:r w:rsidRPr="00D267C2">
        <w:rPr>
          <w:rStyle w:val="StyleUnderline"/>
          <w:highlight w:val="cyan"/>
        </w:rPr>
        <w:t xml:space="preserve"> of a global </w:t>
      </w:r>
      <w:r w:rsidRPr="00D267C2">
        <w:rPr>
          <w:rStyle w:val="Emphasis"/>
          <w:highlight w:val="cyan"/>
        </w:rPr>
        <w:t>decline</w:t>
      </w:r>
      <w:r w:rsidRPr="00D267C2">
        <w:rPr>
          <w:rStyle w:val="StyleUnderline"/>
          <w:highlight w:val="cyan"/>
        </w:rPr>
        <w:t xml:space="preserve"> in</w:t>
      </w:r>
      <w:r w:rsidRPr="00D267C2">
        <w:rPr>
          <w:sz w:val="16"/>
          <w:highlight w:val="cyan"/>
        </w:rPr>
        <w:t xml:space="preserve"> </w:t>
      </w:r>
      <w:r w:rsidRPr="00D267C2">
        <w:rPr>
          <w:rStyle w:val="Emphasis"/>
          <w:highlight w:val="cyan"/>
        </w:rPr>
        <w:t>freedom of association</w:t>
      </w:r>
      <w:r w:rsidRPr="001D4DEF">
        <w:rPr>
          <w:sz w:val="16"/>
        </w:rPr>
        <w:t xml:space="preserve">. </w:t>
      </w:r>
      <w:r w:rsidRPr="001D4DEF">
        <w:rPr>
          <w:rStyle w:val="StyleUnderline"/>
        </w:rPr>
        <w:t>Authoritarian governments have singled out the institutions of civil society for special attention in recent years</w:t>
      </w:r>
      <w:r w:rsidRPr="001D4DEF">
        <w:rPr>
          <w:sz w:val="16"/>
        </w:rPr>
        <w:t xml:space="preserve">. Targets include democratic political parties, human rights organizations, women‘s advocates, groups that investigate corruption or monitor abuse by security services, organizations that seek legal reform, and groups that champion minority rights or religious freedom—organizations, </w:t>
      </w:r>
      <w:r w:rsidRPr="001D4DEF">
        <w:rPr>
          <w:rStyle w:val="StyleUnderline"/>
        </w:rPr>
        <w:t xml:space="preserve">in other words, that aim to provide ordinary people with a voice or influence on public policy. </w:t>
      </w:r>
    </w:p>
    <w:p w14:paraId="59116DD8" w14:textId="77777777" w:rsidR="0097797D" w:rsidRPr="006109DE" w:rsidRDefault="0097797D" w:rsidP="0097797D">
      <w:pPr>
        <w:pStyle w:val="Heading4"/>
      </w:pPr>
      <w:r>
        <w:t xml:space="preserve">Establishing an </w:t>
      </w:r>
      <w:r>
        <w:rPr>
          <w:u w:val="single"/>
        </w:rPr>
        <w:t>unconditional</w:t>
      </w:r>
      <w:r>
        <w:t xml:space="preserve"> right to strike is key – it’s the </w:t>
      </w:r>
      <w:r>
        <w:rPr>
          <w:u w:val="single"/>
        </w:rPr>
        <w:t>backbone</w:t>
      </w:r>
      <w:r>
        <w:t xml:space="preserve"> of organized labor activities in </w:t>
      </w:r>
      <w:r>
        <w:rPr>
          <w:u w:val="single"/>
        </w:rPr>
        <w:t>every sector</w:t>
      </w:r>
    </w:p>
    <w:p w14:paraId="0CAFDA27" w14:textId="77777777" w:rsidR="0097797D" w:rsidRPr="00471777" w:rsidRDefault="0097797D" w:rsidP="0097797D">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5150C61C" w14:textId="77777777" w:rsidR="0097797D" w:rsidRPr="00E03BEC" w:rsidRDefault="0097797D" w:rsidP="0097797D">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a majority of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22CD0600" w14:textId="77777777" w:rsidR="0097797D" w:rsidRPr="00E03BEC" w:rsidRDefault="0097797D" w:rsidP="0097797D">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2E6C0212" w14:textId="77777777" w:rsidR="0097797D" w:rsidRPr="00E03BEC" w:rsidRDefault="0097797D" w:rsidP="0097797D">
      <w:pPr>
        <w:rPr>
          <w:sz w:val="16"/>
        </w:rPr>
      </w:pPr>
      <w:r w:rsidRPr="00E03BEC">
        <w:rPr>
          <w:sz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00983EBD" w14:textId="77777777" w:rsidR="0097797D" w:rsidRPr="00E03BEC" w:rsidRDefault="0097797D" w:rsidP="0097797D">
      <w:pPr>
        <w:rPr>
          <w:sz w:val="16"/>
        </w:rPr>
      </w:pPr>
      <w:r w:rsidRPr="00E03BEC">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6BAB9619" w14:textId="77777777" w:rsidR="0097797D" w:rsidRPr="00E03BEC" w:rsidRDefault="0097797D" w:rsidP="0097797D">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30AA3B30" w14:textId="77777777" w:rsidR="0097797D" w:rsidRPr="004214F7" w:rsidRDefault="0097797D" w:rsidP="0097797D">
      <w:pPr>
        <w:rPr>
          <w:sz w:val="16"/>
          <w:szCs w:val="16"/>
        </w:rPr>
      </w:pPr>
      <w:r w:rsidRPr="004214F7">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0DAD7A6E" w14:textId="77777777" w:rsidR="0097797D" w:rsidRPr="004214F7" w:rsidRDefault="0097797D" w:rsidP="0097797D">
      <w:pPr>
        <w:rPr>
          <w:sz w:val="16"/>
          <w:szCs w:val="16"/>
        </w:rPr>
      </w:pPr>
      <w:r w:rsidRPr="004214F7">
        <w:rPr>
          <w:sz w:val="16"/>
          <w:szCs w:val="16"/>
        </w:rPr>
        <w:t>A WAY FORWARD</w:t>
      </w:r>
    </w:p>
    <w:p w14:paraId="533E8735" w14:textId="77777777" w:rsidR="0097797D" w:rsidRPr="00E03BEC" w:rsidRDefault="0097797D" w:rsidP="0097797D">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absolutely </w:t>
      </w:r>
      <w:r w:rsidRPr="00D267C2">
        <w:rPr>
          <w:rStyle w:val="Emphasis"/>
          <w:highlight w:val="cyan"/>
        </w:rPr>
        <w:t>essential</w:t>
      </w:r>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Trumka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20D5CD67" w14:textId="77777777" w:rsidR="0097797D" w:rsidRPr="0054373B" w:rsidRDefault="0097797D" w:rsidP="0097797D">
      <w:pPr>
        <w:pStyle w:val="Heading4"/>
      </w:pPr>
      <w:r>
        <w:t xml:space="preserve">It spills over – democratized </w:t>
      </w:r>
      <w:r>
        <w:rPr>
          <w:u w:val="single"/>
        </w:rPr>
        <w:t>labor</w:t>
      </w:r>
      <w:r>
        <w:t xml:space="preserve"> creates a culture of participation that offsets </w:t>
      </w:r>
      <w:r>
        <w:rPr>
          <w:u w:val="single"/>
        </w:rPr>
        <w:t>authoritarian</w:t>
      </w:r>
      <w:r>
        <w:t xml:space="preserve"> populism</w:t>
      </w:r>
    </w:p>
    <w:p w14:paraId="4535B764" w14:textId="77777777" w:rsidR="0097797D" w:rsidRPr="0054373B" w:rsidRDefault="0097797D" w:rsidP="0097797D">
      <w:r w:rsidRPr="0054373B">
        <w:rPr>
          <w:rStyle w:val="Style13ptBold"/>
        </w:rPr>
        <w:t>Spiegelaere 18</w:t>
      </w:r>
      <w:r w:rsidRPr="0054373B">
        <w:t xml:space="preserve"> [Stan De Spiegelaere is a researcher at the European Trade Union Institute (ETUI). "An Unlikely Cure For Populism: Workplace Democracy."</w:t>
      </w:r>
      <w:r>
        <w:t xml:space="preserve"> https://socialeurope.eu/an-unlikely-cure-for-populism-workplace-democracy]</w:t>
      </w:r>
    </w:p>
    <w:p w14:paraId="38C96267" w14:textId="77777777" w:rsidR="0097797D" w:rsidRPr="0054373B" w:rsidRDefault="0097797D" w:rsidP="0097797D">
      <w:pPr>
        <w:rPr>
          <w:rStyle w:val="StyleUnderline"/>
        </w:rPr>
      </w:pPr>
      <w:r w:rsidRPr="00D267C2">
        <w:rPr>
          <w:rStyle w:val="StyleUnderline"/>
          <w:highlight w:val="cyan"/>
        </w:rPr>
        <w:t>Trump</w:t>
      </w:r>
      <w:r w:rsidRPr="0054373B">
        <w:rPr>
          <w:sz w:val="16"/>
        </w:rPr>
        <w:t xml:space="preserve"> in the White House, </w:t>
      </w:r>
      <w:r w:rsidRPr="00D267C2">
        <w:rPr>
          <w:rStyle w:val="Emphasis"/>
          <w:highlight w:val="cyan"/>
        </w:rPr>
        <w:t>Orban</w:t>
      </w:r>
      <w:r w:rsidRPr="0054373B">
        <w:rPr>
          <w:sz w:val="16"/>
        </w:rPr>
        <w:t xml:space="preserve"> in Hungary, the Law and Justice party in Poland, </w:t>
      </w:r>
      <w:r w:rsidRPr="0054373B">
        <w:rPr>
          <w:rStyle w:val="StyleUnderline"/>
        </w:rPr>
        <w:t>the</w:t>
      </w:r>
      <w:r w:rsidRPr="0054373B">
        <w:rPr>
          <w:sz w:val="16"/>
        </w:rPr>
        <w:t xml:space="preserve"> </w:t>
      </w:r>
      <w:r w:rsidRPr="0054373B">
        <w:rPr>
          <w:rStyle w:val="Emphasis"/>
        </w:rPr>
        <w:t>AfD</w:t>
      </w:r>
      <w:r w:rsidRPr="0054373B">
        <w:rPr>
          <w:sz w:val="16"/>
        </w:rPr>
        <w:t xml:space="preserve"> </w:t>
      </w:r>
      <w:r w:rsidRPr="0054373B">
        <w:rPr>
          <w:rStyle w:val="StyleUnderline"/>
        </w:rPr>
        <w:t>in Germany</w:t>
      </w:r>
      <w:r w:rsidRPr="0054373B">
        <w:rPr>
          <w:sz w:val="16"/>
        </w:rPr>
        <w:t xml:space="preserve">, </w:t>
      </w:r>
      <w:r w:rsidRPr="00D267C2">
        <w:rPr>
          <w:rStyle w:val="Emphasis"/>
          <w:highlight w:val="cyan"/>
        </w:rPr>
        <w:t>Erdoğan</w:t>
      </w:r>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D267C2">
        <w:rPr>
          <w:rStyle w:val="StyleUnderline"/>
          <w:highlight w:val="cyan"/>
        </w:rPr>
        <w:t>challenges to</w:t>
      </w:r>
      <w:r w:rsidRPr="0054373B">
        <w:rPr>
          <w:rStyle w:val="StyleUnderline"/>
        </w:rPr>
        <w:t xml:space="preserve"> our </w:t>
      </w:r>
      <w:r w:rsidRPr="00D267C2">
        <w:rPr>
          <w:rStyle w:val="StyleUnderline"/>
          <w:highlight w:val="cyan"/>
        </w:rPr>
        <w:t>democracies is</w:t>
      </w:r>
      <w:r w:rsidRPr="0054373B">
        <w:rPr>
          <w:rStyle w:val="StyleUnderline"/>
        </w:rPr>
        <w:t xml:space="preserve"> becoming </w:t>
      </w:r>
      <w:r w:rsidRPr="00D267C2">
        <w:rPr>
          <w:rStyle w:val="Emphasis"/>
          <w:highlight w:val="cyan"/>
        </w:rPr>
        <w:t>worryingly extensive</w:t>
      </w:r>
      <w:r w:rsidRPr="0054373B">
        <w:rPr>
          <w:sz w:val="16"/>
        </w:rPr>
        <w:t xml:space="preserve">. </w:t>
      </w:r>
      <w:r w:rsidRPr="0054373B">
        <w:rPr>
          <w:rStyle w:val="StyleUnderline"/>
        </w:rPr>
        <w:t xml:space="preserve">Time to act! And </w:t>
      </w:r>
      <w:r w:rsidRPr="00D267C2">
        <w:rPr>
          <w:rStyle w:val="StyleUnderline"/>
          <w:highlight w:val="cyan"/>
        </w:rPr>
        <w:t>the area where one should act</w:t>
      </w:r>
      <w:r w:rsidRPr="0054373B">
        <w:rPr>
          <w:rStyle w:val="StyleUnderline"/>
        </w:rPr>
        <w:t xml:space="preserve"> might surprise you: </w:t>
      </w:r>
      <w:r w:rsidRPr="00D267C2">
        <w:rPr>
          <w:rStyle w:val="StyleUnderline"/>
          <w:highlight w:val="cyan"/>
        </w:rPr>
        <w:t xml:space="preserve">our </w:t>
      </w:r>
      <w:r w:rsidRPr="00D267C2">
        <w:rPr>
          <w:rStyle w:val="Emphasis"/>
          <w:highlight w:val="cyan"/>
        </w:rPr>
        <w:t>companies</w:t>
      </w:r>
      <w:r w:rsidRPr="0054373B">
        <w:rPr>
          <w:rStyle w:val="StyleUnderline"/>
        </w:rPr>
        <w:t>.</w:t>
      </w:r>
    </w:p>
    <w:p w14:paraId="20D0D28D" w14:textId="77777777" w:rsidR="0097797D" w:rsidRPr="0054373B" w:rsidRDefault="0097797D" w:rsidP="0097797D">
      <w:pPr>
        <w:rPr>
          <w:sz w:val="16"/>
        </w:rPr>
      </w:pPr>
      <w:r w:rsidRPr="00D267C2">
        <w:rPr>
          <w:rStyle w:val="StyleUnderline"/>
          <w:highlight w:val="cyan"/>
        </w:rPr>
        <w:t xml:space="preserve">Democracy lives on </w:t>
      </w:r>
      <w:r w:rsidRPr="00D267C2">
        <w:rPr>
          <w:rStyle w:val="Emphasis"/>
          <w:highlight w:val="cyan"/>
        </w:rPr>
        <w:t>values</w:t>
      </w:r>
      <w:r w:rsidRPr="0054373B">
        <w:rPr>
          <w:rStyle w:val="StyleUnderline"/>
        </w:rPr>
        <w:t xml:space="preserve"> of speaking up</w:t>
      </w:r>
      <w:r w:rsidRPr="0054373B">
        <w:rPr>
          <w:sz w:val="16"/>
        </w:rPr>
        <w:t xml:space="preserve">, </w:t>
      </w:r>
      <w:r w:rsidRPr="00D267C2">
        <w:rPr>
          <w:rStyle w:val="Emphasis"/>
          <w:highlight w:val="cyan"/>
        </w:rPr>
        <w:t>participating</w:t>
      </w:r>
      <w:r w:rsidRPr="00D267C2">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their core. </w:t>
      </w:r>
      <w:r w:rsidRPr="0054373B">
        <w:rPr>
          <w:rStyle w:val="StyleUnderline"/>
        </w:rPr>
        <w:t xml:space="preserve">Yet, </w:t>
      </w:r>
      <w:r w:rsidRPr="00D267C2">
        <w:rPr>
          <w:rStyle w:val="StyleUnderline"/>
          <w:highlight w:val="cyan"/>
        </w:rPr>
        <w:t>the place where we spend</w:t>
      </w:r>
      <w:r w:rsidRPr="0054373B">
        <w:rPr>
          <w:rStyle w:val="StyleUnderline"/>
        </w:rPr>
        <w:t xml:space="preserve"> a good deal of </w:t>
      </w:r>
      <w:r w:rsidRPr="00D267C2">
        <w:rPr>
          <w:rStyle w:val="StyleUnderline"/>
          <w:highlight w:val="cyan"/>
        </w:rPr>
        <w:t>our active days</w:t>
      </w:r>
      <w:r w:rsidRPr="0054373B">
        <w:rPr>
          <w:rStyle w:val="StyleUnderline"/>
        </w:rPr>
        <w:t xml:space="preserve">, companies, </w:t>
      </w:r>
      <w:r w:rsidRPr="00D267C2">
        <w:rPr>
          <w:rStyle w:val="StyleUnderline"/>
          <w:highlight w:val="cyan"/>
        </w:rPr>
        <w:t xml:space="preserve">is quite </w:t>
      </w:r>
      <w:r w:rsidRPr="00D267C2">
        <w:rPr>
          <w:rStyle w:val="Emphasis"/>
          <w:highlight w:val="cyan"/>
        </w:rPr>
        <w:t>authoritarian</w:t>
      </w:r>
      <w:r w:rsidRPr="0054373B">
        <w:rPr>
          <w:sz w:val="16"/>
        </w:rPr>
        <w:t>. Speaking up is not always values, participating in decision making not welcome and don’t even think about suggesting to vote out your management.</w:t>
      </w:r>
    </w:p>
    <w:p w14:paraId="062A297E" w14:textId="77777777" w:rsidR="0097797D" w:rsidRPr="0054373B" w:rsidRDefault="0097797D" w:rsidP="0097797D">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1A867814" w14:textId="77777777" w:rsidR="0097797D" w:rsidRPr="0054373B" w:rsidRDefault="0097797D" w:rsidP="0097797D">
      <w:pPr>
        <w:rPr>
          <w:rStyle w:val="Emphasis"/>
        </w:rPr>
      </w:pPr>
      <w:r w:rsidRPr="00D267C2">
        <w:rPr>
          <w:rStyle w:val="Emphasis"/>
          <w:highlight w:val="cyan"/>
        </w:rPr>
        <w:t>Democracy starts at work</w:t>
      </w:r>
    </w:p>
    <w:p w14:paraId="33B95EAC" w14:textId="77777777" w:rsidR="0097797D" w:rsidRPr="0054373B" w:rsidRDefault="0097797D" w:rsidP="0097797D">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6971CA4B" w14:textId="77777777" w:rsidR="0097797D" w:rsidRPr="0054373B" w:rsidRDefault="0097797D" w:rsidP="0097797D">
      <w:pPr>
        <w:rPr>
          <w:rStyle w:val="StyleUnderline"/>
        </w:rPr>
      </w:pPr>
      <w:r w:rsidRPr="00D267C2">
        <w:rPr>
          <w:rStyle w:val="Emphasis"/>
          <w:highlight w:val="cyan"/>
        </w:rPr>
        <w:t>Unions</w:t>
      </w:r>
      <w:r w:rsidRPr="0054373B">
        <w:rPr>
          <w:sz w:val="16"/>
        </w:rPr>
        <w:t xml:space="preserve">, </w:t>
      </w:r>
      <w:r w:rsidRPr="0054373B">
        <w:rPr>
          <w:rStyle w:val="StyleUnderline"/>
        </w:rPr>
        <w:t xml:space="preserve">works councils and similar institutions </w:t>
      </w:r>
      <w:r w:rsidRPr="00D267C2">
        <w:rPr>
          <w:rStyle w:val="StyleUnderline"/>
          <w:highlight w:val="cyan"/>
        </w:rPr>
        <w:t>take democracy</w:t>
      </w:r>
      <w:r w:rsidRPr="0054373B">
        <w:rPr>
          <w:rStyle w:val="StyleUnderline"/>
        </w:rPr>
        <w:t xml:space="preserve"> down </w:t>
      </w:r>
      <w:r w:rsidRPr="00D267C2">
        <w:rPr>
          <w:rStyle w:val="StyleUnderline"/>
          <w:highlight w:val="cyan"/>
        </w:rPr>
        <w:t>to the company floors</w:t>
      </w:r>
      <w:r w:rsidRPr="0054373B">
        <w:rPr>
          <w:sz w:val="16"/>
        </w:rPr>
        <w:t xml:space="preserve">. </w:t>
      </w:r>
      <w:r w:rsidRPr="00D267C2">
        <w:rPr>
          <w:rStyle w:val="Emphasis"/>
          <w:highlight w:val="cyan"/>
        </w:rPr>
        <w:t>Imperfect</w:t>
      </w:r>
      <w:r w:rsidRPr="0054373B">
        <w:rPr>
          <w:sz w:val="16"/>
        </w:rPr>
        <w:t xml:space="preserve">, sure, </w:t>
      </w:r>
      <w:r w:rsidRPr="00D267C2">
        <w:rPr>
          <w:rStyle w:val="StyleUnderline"/>
          <w:highlight w:val="cyan"/>
        </w:rPr>
        <w:t xml:space="preserve">but they give at least a slim </w:t>
      </w:r>
      <w:r w:rsidRPr="00D267C2">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4D6A88F8" w14:textId="77777777" w:rsidR="0097797D" w:rsidRPr="0054373B" w:rsidRDefault="0097797D" w:rsidP="0097797D">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D267C2">
        <w:rPr>
          <w:rStyle w:val="StyleUnderline"/>
          <w:highlight w:val="cyan"/>
        </w:rPr>
        <w:t>these</w:t>
      </w:r>
      <w:r w:rsidRPr="0054373B">
        <w:rPr>
          <w:rStyle w:val="StyleUnderline"/>
        </w:rPr>
        <w:t xml:space="preserve"> hands-on </w:t>
      </w:r>
      <w:r w:rsidRPr="00D267C2">
        <w:rPr>
          <w:rStyle w:val="StyleUnderline"/>
          <w:highlight w:val="cyan"/>
        </w:rPr>
        <w:t>experiences</w:t>
      </w:r>
      <w:r w:rsidRPr="0054373B">
        <w:rPr>
          <w:rStyle w:val="StyleUnderline"/>
        </w:rPr>
        <w:t xml:space="preserve"> of democracy </w:t>
      </w:r>
      <w:r w:rsidRPr="00D267C2">
        <w:rPr>
          <w:rStyle w:val="StyleUnderline"/>
          <w:highlight w:val="cyan"/>
        </w:rPr>
        <w:t xml:space="preserve">breed a more general </w:t>
      </w:r>
      <w:r w:rsidRPr="00D267C2">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D267C2">
        <w:rPr>
          <w:rStyle w:val="StyleUnderline"/>
          <w:highlight w:val="cyan"/>
        </w:rPr>
        <w:t>two recent studies</w:t>
      </w:r>
      <w:r w:rsidRPr="0054373B">
        <w:rPr>
          <w:rStyle w:val="StyleUnderline"/>
        </w:rPr>
        <w:t xml:space="preserve">, </w:t>
      </w:r>
      <w:r w:rsidRPr="00D267C2">
        <w:rPr>
          <w:rStyle w:val="StyleUnderline"/>
          <w:highlight w:val="cyan"/>
        </w:rPr>
        <w:t>employees being involved</w:t>
      </w:r>
      <w:r w:rsidRPr="0054373B">
        <w:rPr>
          <w:rStyle w:val="StyleUnderline"/>
        </w:rPr>
        <w:t xml:space="preserve"> in decision making about their work </w:t>
      </w:r>
      <w:r w:rsidRPr="00D267C2">
        <w:rPr>
          <w:rStyle w:val="StyleUnderline"/>
          <w:highlight w:val="cyan"/>
        </w:rPr>
        <w:t xml:space="preserve">are </w:t>
      </w:r>
      <w:r w:rsidRPr="00D267C2">
        <w:rPr>
          <w:rStyle w:val="Emphasis"/>
          <w:highlight w:val="cyan"/>
        </w:rPr>
        <w:t>more likely</w:t>
      </w:r>
      <w:r w:rsidRPr="00D267C2">
        <w:rPr>
          <w:rStyle w:val="StyleUnderline"/>
          <w:highlight w:val="cyan"/>
        </w:rPr>
        <w:t xml:space="preserve"> to be </w:t>
      </w:r>
      <w:r w:rsidRPr="00D267C2">
        <w:rPr>
          <w:rStyle w:val="Emphasis"/>
          <w:highlight w:val="cyan"/>
        </w:rPr>
        <w:t>interested</w:t>
      </w:r>
      <w:r w:rsidRPr="00D267C2">
        <w:rPr>
          <w:rStyle w:val="StyleUnderline"/>
          <w:highlight w:val="cyan"/>
        </w:rPr>
        <w:t xml:space="preserve"> in politics</w:t>
      </w:r>
      <w:r w:rsidRPr="0054373B">
        <w:rPr>
          <w:rStyle w:val="StyleUnderline"/>
        </w:rPr>
        <w:t xml:space="preserve">, </w:t>
      </w:r>
      <w:r w:rsidRPr="00D267C2">
        <w:rPr>
          <w:rStyle w:val="StyleUnderline"/>
          <w:highlight w:val="cyan"/>
        </w:rPr>
        <w:t xml:space="preserve">have a </w:t>
      </w:r>
      <w:r w:rsidRPr="00D267C2">
        <w:rPr>
          <w:rStyle w:val="Emphasis"/>
          <w:highlight w:val="cyan"/>
        </w:rPr>
        <w:t>pro-democratic attitude</w:t>
      </w:r>
      <w:r w:rsidRPr="0054373B">
        <w:rPr>
          <w:rStyle w:val="Emphasis"/>
        </w:rPr>
        <w:t>,</w:t>
      </w:r>
      <w:r w:rsidRPr="0054373B">
        <w:rPr>
          <w:sz w:val="16"/>
        </w:rPr>
        <w:t xml:space="preserve"> </w:t>
      </w:r>
      <w:r w:rsidRPr="0054373B">
        <w:rPr>
          <w:rStyle w:val="StyleUnderline"/>
        </w:rPr>
        <w:t>vote, sign a petition or be active in parties or action groups</w:t>
      </w:r>
      <w:r w:rsidRPr="0054373B">
        <w:rPr>
          <w:sz w:val="16"/>
        </w:rPr>
        <w:t xml:space="preserve">. And </w:t>
      </w:r>
      <w:r w:rsidRPr="0054373B">
        <w:rPr>
          <w:rStyle w:val="StyleUnderline"/>
        </w:rPr>
        <w:t xml:space="preserve">this is what democracy is all about. It’s more than just casting a vote every so often, it’s about being </w:t>
      </w:r>
      <w:r w:rsidRPr="0054373B">
        <w:rPr>
          <w:rStyle w:val="Emphasis"/>
        </w:rPr>
        <w:t>engaged</w:t>
      </w:r>
      <w:r w:rsidRPr="0054373B">
        <w:rPr>
          <w:rStyle w:val="StyleUnderline"/>
        </w:rPr>
        <w:t xml:space="preserve"> and </w:t>
      </w:r>
      <w:r w:rsidRPr="0054373B">
        <w:rPr>
          <w:rStyle w:val="Emphasis"/>
        </w:rPr>
        <w:t>involved</w:t>
      </w:r>
      <w:r w:rsidRPr="0054373B">
        <w:rPr>
          <w:rStyle w:val="StyleUnderline"/>
        </w:rPr>
        <w:t xml:space="preserve"> in decision making that affects you.</w:t>
      </w:r>
    </w:p>
    <w:p w14:paraId="0B157740" w14:textId="77777777" w:rsidR="0097797D" w:rsidRPr="0054373B" w:rsidRDefault="0097797D" w:rsidP="0097797D">
      <w:pPr>
        <w:rPr>
          <w:sz w:val="16"/>
        </w:rPr>
      </w:pPr>
      <w:r w:rsidRPr="0054373B">
        <w:rPr>
          <w:sz w:val="16"/>
        </w:rPr>
        <w:t xml:space="preserve">The picture is quite clear: </w:t>
      </w:r>
      <w:r w:rsidRPr="00D267C2">
        <w:rPr>
          <w:rStyle w:val="StyleUnderline"/>
          <w:highlight w:val="cyan"/>
        </w:rPr>
        <w:t>if we want</w:t>
      </w:r>
      <w:r w:rsidRPr="0054373B">
        <w:rPr>
          <w:rStyle w:val="StyleUnderline"/>
        </w:rPr>
        <w:t xml:space="preserve"> political </w:t>
      </w:r>
      <w:r w:rsidRPr="00D267C2">
        <w:rPr>
          <w:rStyle w:val="StyleUnderline"/>
          <w:highlight w:val="cyan"/>
        </w:rPr>
        <w:t xml:space="preserve">democracy to </w:t>
      </w:r>
      <w:r w:rsidRPr="00D267C2">
        <w:rPr>
          <w:rStyle w:val="Emphasis"/>
          <w:highlight w:val="cyan"/>
        </w:rPr>
        <w:t>succeed</w:t>
      </w:r>
      <w:r w:rsidRPr="00D267C2">
        <w:rPr>
          <w:rStyle w:val="StyleUnderline"/>
          <w:highlight w:val="cyan"/>
        </w:rPr>
        <w:t xml:space="preserve"> we need</w:t>
      </w:r>
      <w:r w:rsidRPr="0054373B">
        <w:rPr>
          <w:rStyle w:val="StyleUnderline"/>
        </w:rPr>
        <w:t xml:space="preserve"> citizens to have practical experiences with </w:t>
      </w:r>
      <w:r w:rsidRPr="00D267C2">
        <w:rPr>
          <w:rStyle w:val="Emphasis"/>
          <w:highlight w:val="cyan"/>
        </w:rPr>
        <w:t>participation</w:t>
      </w:r>
      <w:r w:rsidRPr="0054373B">
        <w:rPr>
          <w:rStyle w:val="StyleUnderline"/>
        </w:rPr>
        <w:t xml:space="preserve"> </w:t>
      </w:r>
      <w:r w:rsidRPr="00D267C2">
        <w:rPr>
          <w:rStyle w:val="StyleUnderline"/>
          <w:highlight w:val="cyan"/>
        </w:rPr>
        <w:t>and involvement</w:t>
      </w:r>
      <w:r w:rsidRPr="0054373B">
        <w:rPr>
          <w:sz w:val="16"/>
        </w:rPr>
        <w:t xml:space="preserve">. </w:t>
      </w:r>
      <w:r w:rsidRPr="0054373B">
        <w:rPr>
          <w:rStyle w:val="StyleUnderline"/>
        </w:rPr>
        <w:t xml:space="preserve">And where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518C8DF8" w14:textId="77777777" w:rsidR="0097797D" w:rsidRPr="0054373B" w:rsidRDefault="0097797D" w:rsidP="0097797D">
      <w:pPr>
        <w:rPr>
          <w:sz w:val="16"/>
        </w:rPr>
      </w:pPr>
      <w:r w:rsidRPr="00D267C2">
        <w:rPr>
          <w:rStyle w:val="StyleUnderline"/>
          <w:highlight w:val="cyan"/>
        </w:rPr>
        <w:t xml:space="preserve">Populism gives us a </w:t>
      </w:r>
      <w:r w:rsidRPr="00D267C2">
        <w:rPr>
          <w:rStyle w:val="Emphasis"/>
          <w:highlight w:val="cyan"/>
        </w:rPr>
        <w:t>fish</w:t>
      </w:r>
      <w:r w:rsidRPr="0054373B">
        <w:rPr>
          <w:sz w:val="16"/>
        </w:rPr>
        <w:t xml:space="preserve">, </w:t>
      </w:r>
      <w:r w:rsidRPr="0054373B">
        <w:rPr>
          <w:rStyle w:val="StyleUnderline"/>
        </w:rPr>
        <w:t xml:space="preserve">workplace </w:t>
      </w:r>
      <w:r w:rsidRPr="00D267C2">
        <w:rPr>
          <w:rStyle w:val="StyleUnderline"/>
          <w:highlight w:val="cyan"/>
        </w:rPr>
        <w:t xml:space="preserve">democracy </w:t>
      </w:r>
      <w:r w:rsidRPr="00D267C2">
        <w:rPr>
          <w:rStyle w:val="Emphasis"/>
          <w:highlight w:val="cyan"/>
        </w:rPr>
        <w:t>teaches us how</w:t>
      </w:r>
      <w:r w:rsidRPr="0054373B">
        <w:rPr>
          <w:rStyle w:val="StyleUnderline"/>
        </w:rPr>
        <w:t xml:space="preserve"> to fish</w:t>
      </w:r>
    </w:p>
    <w:p w14:paraId="182F3405" w14:textId="77777777" w:rsidR="0097797D" w:rsidRPr="0054373B" w:rsidRDefault="0097797D" w:rsidP="0097797D">
      <w:pPr>
        <w:rPr>
          <w:sz w:val="16"/>
        </w:rPr>
      </w:pPr>
      <w:r w:rsidRPr="0054373B">
        <w:rPr>
          <w:sz w:val="16"/>
        </w:rPr>
        <w:t>Lacking voice in the workplace, lacking hands on experiences with the (often difficult) democratic decision making, many turn to politicians promising to be their voice. “I am your voice” said Trump to working America in 2016. Similarly, the German AfD stressed to be the voice of the ‘little man’.</w:t>
      </w:r>
    </w:p>
    <w:p w14:paraId="65EB5DE2" w14:textId="77777777" w:rsidR="0097797D" w:rsidRPr="0054373B" w:rsidRDefault="0097797D" w:rsidP="0097797D">
      <w:pPr>
        <w:rPr>
          <w:sz w:val="16"/>
        </w:rPr>
      </w:pPr>
      <w:r w:rsidRPr="00D267C2">
        <w:rPr>
          <w:rStyle w:val="StyleUnderline"/>
          <w:highlight w:val="cyan"/>
        </w:rPr>
        <w:t>They</w:t>
      </w:r>
      <w:r w:rsidRPr="0054373B">
        <w:rPr>
          <w:rStyle w:val="StyleUnderline"/>
        </w:rPr>
        <w:t xml:space="preserve"> all </w:t>
      </w:r>
      <w:r w:rsidRPr="00D267C2">
        <w:rPr>
          <w:rStyle w:val="StyleUnderline"/>
          <w:highlight w:val="cyan"/>
        </w:rPr>
        <w:t>promise</w:t>
      </w:r>
      <w:r w:rsidRPr="0054373B">
        <w:rPr>
          <w:rStyle w:val="StyleUnderline"/>
        </w:rPr>
        <w:t xml:space="preserve"> of </w:t>
      </w:r>
      <w:r w:rsidRPr="0054373B">
        <w:rPr>
          <w:rStyle w:val="Emphasis"/>
        </w:rPr>
        <w:t>restoring ‘</w:t>
      </w:r>
      <w:r w:rsidRPr="00D267C2">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D267C2">
        <w:rPr>
          <w:rStyle w:val="StyleUnderline"/>
          <w:highlight w:val="cyan"/>
        </w:rPr>
        <w:t xml:space="preserve">populists </w:t>
      </w:r>
      <w:r w:rsidRPr="00D267C2">
        <w:rPr>
          <w:rStyle w:val="StyleUnderline"/>
        </w:rPr>
        <w:t>take</w:t>
      </w:r>
      <w:r w:rsidRPr="0054373B">
        <w:rPr>
          <w:rStyle w:val="StyleUnderline"/>
        </w:rPr>
        <w:t xml:space="preserve"> measures which break </w:t>
      </w:r>
      <w:r w:rsidRPr="00D267C2">
        <w:rPr>
          <w:rStyle w:val="StyleUnderline"/>
          <w:highlight w:val="cyan"/>
        </w:rPr>
        <w:t xml:space="preserve">the voice of workers </w:t>
      </w:r>
      <w:r w:rsidRPr="00D267C2">
        <w:rPr>
          <w:rStyle w:val="StyleUnderline"/>
        </w:rPr>
        <w:t>on</w:t>
      </w:r>
      <w:r w:rsidRPr="0054373B">
        <w:rPr>
          <w:rStyle w:val="StyleUnderline"/>
        </w:rPr>
        <w:t xml:space="preserve"> the company level. </w:t>
      </w:r>
      <w:r w:rsidRPr="0054373B">
        <w:rPr>
          <w:sz w:val="16"/>
        </w:rPr>
        <w:t xml:space="preserve">Trump is making it harder for unions to organize or bargain collectively. In Hungary, the </w:t>
      </w:r>
      <w:r w:rsidRPr="00D267C2">
        <w:rPr>
          <w:rStyle w:val="Emphasis"/>
          <w:highlight w:val="cyan"/>
        </w:rPr>
        <w:t>Orban</w:t>
      </w:r>
      <w:r w:rsidRPr="0054373B">
        <w:rPr>
          <w:sz w:val="16"/>
        </w:rPr>
        <w:t xml:space="preserve"> </w:t>
      </w:r>
      <w:r w:rsidRPr="0054373B">
        <w:rPr>
          <w:rStyle w:val="StyleUnderline"/>
        </w:rPr>
        <w:t xml:space="preserve">government </w:t>
      </w:r>
      <w:r w:rsidRPr="00D267C2">
        <w:rPr>
          <w:rStyle w:val="StyleUnderline"/>
          <w:highlight w:val="cyan"/>
        </w:rPr>
        <w:t xml:space="preserve">has limited the </w:t>
      </w:r>
      <w:r w:rsidRPr="00D267C2">
        <w:rPr>
          <w:rStyle w:val="Emphasis"/>
          <w:highlight w:val="cyan"/>
        </w:rPr>
        <w:t>right to strike</w:t>
      </w:r>
      <w:r w:rsidRPr="0054373B">
        <w:rPr>
          <w:sz w:val="16"/>
        </w:rPr>
        <w:t xml:space="preserve"> </w:t>
      </w:r>
      <w:r w:rsidRPr="0054373B">
        <w:rPr>
          <w:rStyle w:val="StyleUnderline"/>
        </w:rPr>
        <w:t>and made organizing more difficult</w:t>
      </w:r>
      <w:r w:rsidRPr="0054373B">
        <w:rPr>
          <w:sz w:val="16"/>
        </w:rPr>
        <w:t>.</w:t>
      </w:r>
    </w:p>
    <w:p w14:paraId="117D9E8A" w14:textId="77777777" w:rsidR="0097797D" w:rsidRPr="009174B5" w:rsidRDefault="0097797D" w:rsidP="0097797D">
      <w:pPr>
        <w:pStyle w:val="Heading4"/>
        <w:rPr>
          <w:rFonts w:cs="Arial"/>
        </w:rPr>
      </w:pPr>
      <w:r>
        <w:rPr>
          <w:rFonts w:cs="Arial"/>
        </w:rPr>
        <w:t xml:space="preserve">Now is key – Trump </w:t>
      </w:r>
      <w:r>
        <w:rPr>
          <w:rFonts w:cs="Arial"/>
          <w:u w:val="single"/>
        </w:rPr>
        <w:t>stress-tested</w:t>
      </w:r>
      <w:r>
        <w:rPr>
          <w:rFonts w:cs="Arial"/>
        </w:rPr>
        <w:t xml:space="preserve"> global democracy, shoring up </w:t>
      </w:r>
      <w:r>
        <w:rPr>
          <w:rFonts w:cs="Arial"/>
          <w:u w:val="single"/>
        </w:rPr>
        <w:t>cohesion now</w:t>
      </w:r>
      <w:r>
        <w:rPr>
          <w:rFonts w:cs="Arial"/>
        </w:rPr>
        <w:t xml:space="preserve"> solves norms on </w:t>
      </w:r>
      <w:r>
        <w:rPr>
          <w:rFonts w:cs="Arial"/>
          <w:u w:val="single"/>
        </w:rPr>
        <w:t>emerging tech</w:t>
      </w:r>
      <w:r>
        <w:rPr>
          <w:rFonts w:cs="Arial"/>
        </w:rPr>
        <w:t xml:space="preserve"> </w:t>
      </w:r>
    </w:p>
    <w:p w14:paraId="1B37DC24" w14:textId="77777777" w:rsidR="0097797D" w:rsidRPr="00A06588" w:rsidRDefault="0097797D" w:rsidP="0097797D">
      <w:r w:rsidRPr="00A06588">
        <w:rPr>
          <w:rStyle w:val="Style13ptBold"/>
        </w:rPr>
        <w:t xml:space="preserve">Rasmussen 12/15 </w:t>
      </w:r>
      <w:r w:rsidRPr="00A06588">
        <w:t>[Anders Fogh Rasmussen was NATO secretary general, 2009-14. He founded the Alliance of Democracies Foundation in 2017, "A New Way to Lead the Free World", 12/15/20, https://www.wsj.com/amp/articles/a-new-way-to-lead-the-free-world-11608053780]</w:t>
      </w:r>
    </w:p>
    <w:p w14:paraId="490519E8" w14:textId="77777777" w:rsidR="0097797D" w:rsidRPr="00A06588" w:rsidRDefault="0097797D" w:rsidP="0097797D">
      <w:pPr>
        <w:rPr>
          <w:rStyle w:val="StyleUnderline"/>
        </w:rPr>
      </w:pPr>
      <w:r w:rsidRPr="009174B5">
        <w:rPr>
          <w:sz w:val="16"/>
        </w:rPr>
        <w:t xml:space="preserve">President-elect Joe </w:t>
      </w:r>
      <w:r w:rsidRPr="00A06588">
        <w:rPr>
          <w:rStyle w:val="StyleUnderline"/>
          <w:highlight w:val="cyan"/>
        </w:rPr>
        <w:t xml:space="preserve">Biden has a </w:t>
      </w:r>
      <w:r w:rsidRPr="00A06588">
        <w:rPr>
          <w:rStyle w:val="Emphasis"/>
          <w:highlight w:val="cyan"/>
        </w:rPr>
        <w:t>queue</w:t>
      </w:r>
      <w:r w:rsidRPr="00A06588">
        <w:rPr>
          <w:rStyle w:val="StyleUnderline"/>
          <w:highlight w:val="cyan"/>
        </w:rPr>
        <w:t xml:space="preserve"> of America’s</w:t>
      </w:r>
      <w:r w:rsidRPr="00A06588">
        <w:rPr>
          <w:rStyle w:val="StyleUnderline"/>
        </w:rPr>
        <w:t xml:space="preserve"> weary </w:t>
      </w:r>
      <w:r w:rsidRPr="00A06588">
        <w:rPr>
          <w:rStyle w:val="StyleUnderline"/>
          <w:highlight w:val="cyan"/>
        </w:rPr>
        <w:t>allies</w:t>
      </w:r>
      <w:r w:rsidRPr="00A06588">
        <w:rPr>
          <w:rStyle w:val="StyleUnderline"/>
        </w:rPr>
        <w:t xml:space="preserve"> outside his door</w:t>
      </w:r>
      <w:r w:rsidRPr="009174B5">
        <w:rPr>
          <w:sz w:val="16"/>
        </w:rPr>
        <w:t xml:space="preserve">. </w:t>
      </w:r>
      <w:r w:rsidRPr="00A06588">
        <w:rPr>
          <w:rStyle w:val="StyleUnderline"/>
        </w:rPr>
        <w:t xml:space="preserve">We are </w:t>
      </w:r>
      <w:r w:rsidRPr="00A06588">
        <w:rPr>
          <w:rStyle w:val="Emphasis"/>
          <w:highlight w:val="cyan"/>
        </w:rPr>
        <w:t>yearning</w:t>
      </w:r>
      <w:r w:rsidRPr="00A06588">
        <w:rPr>
          <w:rStyle w:val="StyleUnderline"/>
          <w:highlight w:val="cyan"/>
        </w:rPr>
        <w:t xml:space="preserve"> for a </w:t>
      </w:r>
      <w:r w:rsidRPr="00A06588">
        <w:rPr>
          <w:rStyle w:val="Emphasis"/>
          <w:highlight w:val="cyan"/>
        </w:rPr>
        <w:t>determined leader</w:t>
      </w:r>
      <w:r w:rsidRPr="00A06588">
        <w:rPr>
          <w:rStyle w:val="StyleUnderline"/>
        </w:rPr>
        <w:t xml:space="preserve"> and, from experience, I believe Joe </w:t>
      </w:r>
      <w:r w:rsidRPr="00A06588">
        <w:rPr>
          <w:rStyle w:val="StyleUnderline"/>
          <w:highlight w:val="cyan"/>
        </w:rPr>
        <w:t>Biden will seize this opportunity</w:t>
      </w:r>
      <w:r w:rsidRPr="00A06588">
        <w:rPr>
          <w:rStyle w:val="StyleUnderline"/>
        </w:rPr>
        <w:t>.</w:t>
      </w:r>
    </w:p>
    <w:p w14:paraId="63BFC866" w14:textId="77777777" w:rsidR="0097797D" w:rsidRPr="009174B5" w:rsidRDefault="0097797D" w:rsidP="0097797D">
      <w:pPr>
        <w:rPr>
          <w:sz w:val="16"/>
        </w:rPr>
      </w:pPr>
      <w:r w:rsidRPr="009174B5">
        <w:rPr>
          <w:sz w:val="16"/>
        </w:rPr>
        <w:t>In 2018 I launched the first Copenhagen Democracy Summit, under the auspices of my Alliance of Democracies Foundation. The summit convenes national leaders, democracy activists, and representatives from tech and civil society to strengthen the forces of democracy. The former vice president opened the first summit and co-founded a new trans-Atlantic initiative, with former Republican Secretary of Homeland Security Michael Chertoff and me, to fight foreign election meddling.</w:t>
      </w:r>
    </w:p>
    <w:p w14:paraId="4F77D934" w14:textId="77777777" w:rsidR="0097797D" w:rsidRPr="009174B5" w:rsidRDefault="0097797D" w:rsidP="0097797D">
      <w:pPr>
        <w:rPr>
          <w:sz w:val="16"/>
        </w:rPr>
      </w:pPr>
      <w:r w:rsidRPr="009174B5">
        <w:rPr>
          <w:sz w:val="16"/>
        </w:rPr>
        <w:t xml:space="preserve">Mr. </w:t>
      </w:r>
      <w:r w:rsidRPr="00A06588">
        <w:rPr>
          <w:rStyle w:val="StyleUnderline"/>
          <w:highlight w:val="cyan"/>
        </w:rPr>
        <w:t>Biden</w:t>
      </w:r>
      <w:r w:rsidRPr="00A06588">
        <w:rPr>
          <w:rStyle w:val="StyleUnderline"/>
        </w:rPr>
        <w:t xml:space="preserve">’s speech </w:t>
      </w:r>
      <w:r w:rsidRPr="00A06588">
        <w:rPr>
          <w:rStyle w:val="StyleUnderline"/>
          <w:highlight w:val="cyan"/>
        </w:rPr>
        <w:t xml:space="preserve">made a strong argument for </w:t>
      </w:r>
      <w:r w:rsidRPr="00A06588">
        <w:rPr>
          <w:rStyle w:val="Emphasis"/>
          <w:highlight w:val="cyan"/>
        </w:rPr>
        <w:t>renewing alliances</w:t>
      </w:r>
      <w:r w:rsidRPr="00A06588">
        <w:rPr>
          <w:rStyle w:val="StyleUnderline"/>
          <w:highlight w:val="cyan"/>
        </w:rPr>
        <w:t xml:space="preserve"> and </w:t>
      </w:r>
      <w:r w:rsidRPr="00A06588">
        <w:rPr>
          <w:rStyle w:val="Emphasis"/>
          <w:highlight w:val="cyan"/>
        </w:rPr>
        <w:t>standing up for democracy</w:t>
      </w:r>
      <w:r w:rsidRPr="009174B5">
        <w:rPr>
          <w:sz w:val="16"/>
        </w:rPr>
        <w:t>. “Democracy’s all about one simple thing,” he said: “freedom, freedom, freedom.” During his campaign this year, he pledged to host a similar summit of democratic leaders as president.</w:t>
      </w:r>
    </w:p>
    <w:p w14:paraId="43D48C29" w14:textId="77777777" w:rsidR="0097797D" w:rsidRPr="00A06588" w:rsidRDefault="0097797D" w:rsidP="0097797D">
      <w:pPr>
        <w:rPr>
          <w:rStyle w:val="StyleUnderline"/>
        </w:rPr>
      </w:pPr>
      <w:r w:rsidRPr="00A06588">
        <w:rPr>
          <w:rStyle w:val="Emphasis"/>
          <w:highlight w:val="cyan"/>
        </w:rPr>
        <w:t>America will lead</w:t>
      </w:r>
      <w:r w:rsidRPr="00A06588">
        <w:rPr>
          <w:rStyle w:val="Emphasis"/>
        </w:rPr>
        <w:t xml:space="preserve"> the endeavor</w:t>
      </w:r>
      <w:r w:rsidRPr="009174B5">
        <w:rPr>
          <w:sz w:val="16"/>
        </w:rPr>
        <w:t xml:space="preserve">, but </w:t>
      </w:r>
      <w:r w:rsidRPr="00A06588">
        <w:rPr>
          <w:rStyle w:val="Emphasis"/>
          <w:highlight w:val="cyan"/>
        </w:rPr>
        <w:t>it won’t be alone</w:t>
      </w:r>
      <w:r w:rsidRPr="009174B5">
        <w:rPr>
          <w:sz w:val="16"/>
          <w:highlight w:val="cyan"/>
        </w:rPr>
        <w:t xml:space="preserve">. </w:t>
      </w:r>
      <w:r w:rsidRPr="00A06588">
        <w:rPr>
          <w:rStyle w:val="StyleUnderline"/>
          <w:highlight w:val="cyan"/>
        </w:rPr>
        <w:t xml:space="preserve">Democracies </w:t>
      </w:r>
      <w:r w:rsidRPr="00A06588">
        <w:rPr>
          <w:rStyle w:val="StyleUnderline"/>
        </w:rPr>
        <w:t xml:space="preserve">in the </w:t>
      </w:r>
      <w:r w:rsidRPr="00A06588">
        <w:rPr>
          <w:rStyle w:val="Emphasis"/>
        </w:rPr>
        <w:t>Indo-Pacific,</w:t>
      </w:r>
      <w:r w:rsidRPr="00A06588">
        <w:rPr>
          <w:rStyle w:val="StyleUnderline"/>
        </w:rPr>
        <w:t xml:space="preserve"> from Taiwan to Australia, India and Japan, are also </w:t>
      </w:r>
      <w:r w:rsidRPr="00A06588">
        <w:rPr>
          <w:rStyle w:val="StyleUnderline"/>
          <w:highlight w:val="cyan"/>
        </w:rPr>
        <w:t xml:space="preserve">looking for </w:t>
      </w:r>
      <w:r w:rsidRPr="00A06588">
        <w:rPr>
          <w:rStyle w:val="StyleUnderline"/>
        </w:rPr>
        <w:t xml:space="preserve">like-minded </w:t>
      </w:r>
      <w:r w:rsidRPr="00A06588">
        <w:rPr>
          <w:rStyle w:val="StyleUnderline"/>
          <w:highlight w:val="cyan"/>
        </w:rPr>
        <w:t>friends</w:t>
      </w:r>
      <w:r w:rsidRPr="00A06588">
        <w:rPr>
          <w:rStyle w:val="StyleUnderline"/>
        </w:rPr>
        <w:t xml:space="preserve"> to counter China’s aggressive posture.</w:t>
      </w:r>
    </w:p>
    <w:p w14:paraId="4C11ECCA" w14:textId="77777777" w:rsidR="0097797D" w:rsidRPr="00A06588" w:rsidRDefault="0097797D" w:rsidP="0097797D">
      <w:pPr>
        <w:rPr>
          <w:rStyle w:val="StyleUnderline"/>
        </w:rPr>
      </w:pPr>
      <w:r w:rsidRPr="009174B5">
        <w:rPr>
          <w:sz w:val="16"/>
        </w:rPr>
        <w:t xml:space="preserve">In </w:t>
      </w:r>
      <w:r w:rsidRPr="00A06588">
        <w:rPr>
          <w:rStyle w:val="Emphasis"/>
        </w:rPr>
        <w:t>Europe</w:t>
      </w:r>
      <w:r w:rsidRPr="009174B5">
        <w:rPr>
          <w:sz w:val="16"/>
        </w:rPr>
        <w:t xml:space="preserve">, a </w:t>
      </w:r>
      <w:r w:rsidRPr="00A06588">
        <w:rPr>
          <w:rStyle w:val="StyleUnderline"/>
        </w:rPr>
        <w:t>post-Brexit U.K. will host the Group of Seven summit in 2021, bringing together the world’s top democratic and economic firepower. London intends to use this opportunity to make what one senior politician described to me as an “</w:t>
      </w:r>
      <w:r w:rsidRPr="00A06588">
        <w:rPr>
          <w:rStyle w:val="Emphasis"/>
        </w:rPr>
        <w:t>overture to the free world</w:t>
      </w:r>
      <w:r w:rsidRPr="00A06588">
        <w:rPr>
          <w:rStyle w:val="StyleUnderline"/>
        </w:rPr>
        <w:t>.”</w:t>
      </w:r>
      <w:r w:rsidRPr="009174B5">
        <w:rPr>
          <w:sz w:val="16"/>
        </w:rPr>
        <w:t xml:space="preserve"> It has already floated a </w:t>
      </w:r>
      <w:r w:rsidRPr="00A06588">
        <w:rPr>
          <w:rStyle w:val="StyleUnderline"/>
        </w:rPr>
        <w:t>potential “Democratic 10,” or D-10, opening the top global table to other major democracies such as India, Australia and South Korea. And Britain will try to build new consensus on economic resilience in areas such as foreign subsidies, global trade reform and technological advancement.</w:t>
      </w:r>
    </w:p>
    <w:p w14:paraId="66B5F0CD" w14:textId="77777777" w:rsidR="0097797D" w:rsidRPr="009174B5" w:rsidRDefault="0097797D" w:rsidP="0097797D">
      <w:pPr>
        <w:rPr>
          <w:sz w:val="16"/>
        </w:rPr>
      </w:pPr>
      <w:r w:rsidRPr="009174B5">
        <w:rPr>
          <w:sz w:val="16"/>
        </w:rPr>
        <w:t xml:space="preserve">It’s that last topic, </w:t>
      </w:r>
      <w:r w:rsidRPr="00A06588">
        <w:rPr>
          <w:rStyle w:val="Emphasis"/>
          <w:highlight w:val="cyan"/>
        </w:rPr>
        <w:t>tech</w:t>
      </w:r>
      <w:r w:rsidRPr="009174B5">
        <w:rPr>
          <w:sz w:val="16"/>
        </w:rPr>
        <w:t xml:space="preserve">, that </w:t>
      </w:r>
      <w:r w:rsidRPr="00A06588">
        <w:rPr>
          <w:rStyle w:val="StyleUnderline"/>
          <w:highlight w:val="cyan"/>
        </w:rPr>
        <w:t xml:space="preserve">poses an </w:t>
      </w:r>
      <w:r w:rsidRPr="00A06588">
        <w:rPr>
          <w:rStyle w:val="Emphasis"/>
          <w:highlight w:val="cyan"/>
        </w:rPr>
        <w:t>existential challenge</w:t>
      </w:r>
      <w:r w:rsidRPr="00A06588">
        <w:rPr>
          <w:rStyle w:val="StyleUnderline"/>
          <w:highlight w:val="cyan"/>
        </w:rPr>
        <w:t xml:space="preserve"> for democracies</w:t>
      </w:r>
      <w:r w:rsidRPr="009174B5">
        <w:rPr>
          <w:sz w:val="16"/>
        </w:rPr>
        <w:t xml:space="preserve">. </w:t>
      </w:r>
      <w:r w:rsidRPr="00A06588">
        <w:rPr>
          <w:rStyle w:val="StyleUnderline"/>
        </w:rPr>
        <w:t xml:space="preserve">The </w:t>
      </w:r>
      <w:r w:rsidRPr="00A06588">
        <w:rPr>
          <w:rStyle w:val="StyleUnderline"/>
          <w:highlight w:val="cyan"/>
        </w:rPr>
        <w:t xml:space="preserve">world is in a </w:t>
      </w:r>
      <w:r w:rsidRPr="00A06588">
        <w:rPr>
          <w:rStyle w:val="Emphasis"/>
          <w:highlight w:val="cyan"/>
        </w:rPr>
        <w:t>figurative tech</w:t>
      </w:r>
      <w:r w:rsidRPr="00A06588">
        <w:rPr>
          <w:rStyle w:val="Emphasis"/>
        </w:rPr>
        <w:t xml:space="preserve">nological </w:t>
      </w:r>
      <w:r w:rsidRPr="00A06588">
        <w:rPr>
          <w:rStyle w:val="Emphasis"/>
          <w:highlight w:val="cyan"/>
        </w:rPr>
        <w:t>arms race</w:t>
      </w:r>
      <w:r w:rsidRPr="00A06588">
        <w:rPr>
          <w:rStyle w:val="StyleUnderline"/>
          <w:highlight w:val="cyan"/>
        </w:rPr>
        <w:t xml:space="preserve">. Whoever wins that race will lead in </w:t>
      </w:r>
      <w:r w:rsidRPr="00A06588">
        <w:rPr>
          <w:rStyle w:val="Emphasis"/>
          <w:highlight w:val="cyan"/>
        </w:rPr>
        <w:t>setting rules, standards and norms</w:t>
      </w:r>
      <w:r w:rsidRPr="00A06588">
        <w:rPr>
          <w:rStyle w:val="StyleUnderline"/>
        </w:rPr>
        <w:t xml:space="preserve"> for emerging technological systems, from facial recognition to weapons of war. </w:t>
      </w:r>
      <w:r w:rsidRPr="00A06588">
        <w:rPr>
          <w:rStyle w:val="StyleUnderline"/>
          <w:highlight w:val="cyan"/>
        </w:rPr>
        <w:t>If China wins</w:t>
      </w:r>
      <w:r w:rsidRPr="00A06588">
        <w:rPr>
          <w:rStyle w:val="StyleUnderline"/>
        </w:rPr>
        <w:t xml:space="preserve"> the race, </w:t>
      </w:r>
      <w:r w:rsidRPr="00A06588">
        <w:rPr>
          <w:rStyle w:val="Emphasis"/>
          <w:highlight w:val="cyan"/>
        </w:rPr>
        <w:t>freedom will wane</w:t>
      </w:r>
    </w:p>
    <w:p w14:paraId="6CE3C621" w14:textId="77777777" w:rsidR="0097797D" w:rsidRPr="009174B5" w:rsidRDefault="0097797D" w:rsidP="0097797D">
      <w:pPr>
        <w:rPr>
          <w:sz w:val="16"/>
        </w:rPr>
      </w:pPr>
      <w:r w:rsidRPr="009174B5">
        <w:rPr>
          <w:sz w:val="16"/>
        </w:rPr>
        <w:t>The free world should learn from its internal tussles over Huawei and TikTok and build a digital alliance to prepare for the next set of challenges. This includes setting common privacy standards for transferring the metadata needed to develop cutting-edge artificial intelligence, cooperating on how to regulate internet platforms, and combining firepower to develop telecom networks, quantum computing and artificial intelligence—all faster, better and freer than China.</w:t>
      </w:r>
    </w:p>
    <w:p w14:paraId="7934E223" w14:textId="77777777" w:rsidR="0097797D" w:rsidRPr="009174B5" w:rsidRDefault="0097797D" w:rsidP="0097797D">
      <w:pPr>
        <w:rPr>
          <w:sz w:val="16"/>
        </w:rPr>
      </w:pPr>
      <w:r w:rsidRPr="009174B5">
        <w:rPr>
          <w:sz w:val="16"/>
        </w:rPr>
        <w:t>Not every U.S. ally is fully convinced of the need for a global democratic caucus. France and Germany may be concerned that an alliance of democracies would supplant the global multilateral system represented by the United Nations. And a resurgence of the trans-Atlantic alliance could reduce the imperative for Europe to develop strategic independence from the U.S.</w:t>
      </w:r>
    </w:p>
    <w:p w14:paraId="7CD4462F" w14:textId="77777777" w:rsidR="0097797D" w:rsidRPr="009174B5" w:rsidRDefault="0097797D" w:rsidP="0097797D">
      <w:pPr>
        <w:rPr>
          <w:sz w:val="16"/>
        </w:rPr>
      </w:pPr>
      <w:r w:rsidRPr="009174B5">
        <w:rPr>
          <w:sz w:val="16"/>
        </w:rPr>
        <w:t xml:space="preserve">On both of these concerns, I disagree. </w:t>
      </w:r>
      <w:r w:rsidRPr="00A06588">
        <w:rPr>
          <w:rStyle w:val="StyleUnderline"/>
          <w:highlight w:val="cyan"/>
        </w:rPr>
        <w:t>Strengthening</w:t>
      </w:r>
      <w:r w:rsidRPr="00A06588">
        <w:rPr>
          <w:rStyle w:val="StyleUnderline"/>
        </w:rPr>
        <w:t xml:space="preserve"> the global </w:t>
      </w:r>
      <w:r w:rsidRPr="00A06588">
        <w:rPr>
          <w:rStyle w:val="StyleUnderline"/>
          <w:highlight w:val="cyan"/>
        </w:rPr>
        <w:t>democratic alliance</w:t>
      </w:r>
      <w:r w:rsidRPr="00A06588">
        <w:rPr>
          <w:rStyle w:val="StyleUnderline"/>
        </w:rPr>
        <w:t xml:space="preserve"> would </w:t>
      </w:r>
      <w:r w:rsidRPr="00A06588">
        <w:rPr>
          <w:rStyle w:val="StyleUnderline"/>
          <w:highlight w:val="cyan"/>
        </w:rPr>
        <w:t xml:space="preserve">enable member nations to </w:t>
      </w:r>
      <w:r w:rsidRPr="00A06588">
        <w:rPr>
          <w:rStyle w:val="Emphasis"/>
          <w:highlight w:val="cyan"/>
        </w:rPr>
        <w:t>rebuild multilateralism</w:t>
      </w:r>
      <w:r w:rsidRPr="00A06588">
        <w:rPr>
          <w:rStyle w:val="StyleUnderline"/>
        </w:rPr>
        <w:t>, not bypass it.</w:t>
      </w:r>
      <w:r w:rsidRPr="009174B5">
        <w:rPr>
          <w:sz w:val="16"/>
        </w:rPr>
        <w:t xml:space="preserve"> We need to talk to China, about climate change and other struggles, but let’s do so from a position of relative strength. And Europe should simultaneously continue to be more self-sufficient and invest more in its own security, because a stronger Europe means a freer world.</w:t>
      </w:r>
    </w:p>
    <w:p w14:paraId="76956172" w14:textId="77777777" w:rsidR="0097797D" w:rsidRPr="009174B5" w:rsidRDefault="0097797D" w:rsidP="0097797D">
      <w:pPr>
        <w:rPr>
          <w:sz w:val="16"/>
        </w:rPr>
      </w:pPr>
      <w:r w:rsidRPr="00A06588">
        <w:rPr>
          <w:rStyle w:val="StyleUnderline"/>
        </w:rPr>
        <w:t xml:space="preserve">Thirty years ago advanced democracies were told that they’d reached the “end of history,” and that the continued advance of freedom was inevitable. The opposite has been the case: </w:t>
      </w:r>
      <w:r w:rsidRPr="00A06588">
        <w:rPr>
          <w:rStyle w:val="Emphasis"/>
          <w:highlight w:val="cyan"/>
        </w:rPr>
        <w:t>Freedom</w:t>
      </w:r>
      <w:r w:rsidRPr="00A06588">
        <w:rPr>
          <w:rStyle w:val="StyleUnderline"/>
        </w:rPr>
        <w:t xml:space="preserve"> has </w:t>
      </w:r>
      <w:r w:rsidRPr="00A06588">
        <w:rPr>
          <w:rStyle w:val="StyleUnderline"/>
          <w:highlight w:val="cyan"/>
        </w:rPr>
        <w:t xml:space="preserve">retreated as </w:t>
      </w:r>
      <w:r w:rsidRPr="00A06588">
        <w:rPr>
          <w:rStyle w:val="Emphasis"/>
          <w:highlight w:val="cyan"/>
        </w:rPr>
        <w:t>America retreated</w:t>
      </w:r>
      <w:r w:rsidRPr="00A06588">
        <w:rPr>
          <w:rStyle w:val="StyleUnderline"/>
        </w:rPr>
        <w:t xml:space="preserve"> from its place as the global leader.</w:t>
      </w:r>
      <w:r w:rsidRPr="009174B5">
        <w:rPr>
          <w:sz w:val="16"/>
        </w:rPr>
        <w:t xml:space="preserve"> We may not see a better opportunity again to recover from the West’s crippling disease of democratic self-doubt. </w:t>
      </w:r>
      <w:r w:rsidRPr="00A06588">
        <w:rPr>
          <w:rStyle w:val="StyleUnderline"/>
          <w:highlight w:val="cyan"/>
        </w:rPr>
        <w:t xml:space="preserve">It’s time to build </w:t>
      </w:r>
      <w:r w:rsidRPr="00A06588">
        <w:rPr>
          <w:rStyle w:val="Emphasis"/>
          <w:highlight w:val="cyan"/>
        </w:rPr>
        <w:t>an alliance of democracies</w:t>
      </w:r>
      <w:r w:rsidRPr="009174B5">
        <w:rPr>
          <w:sz w:val="16"/>
        </w:rPr>
        <w:t>.</w:t>
      </w:r>
    </w:p>
    <w:p w14:paraId="5BC853AA" w14:textId="77777777" w:rsidR="0097797D" w:rsidRPr="00A06588" w:rsidRDefault="0097797D" w:rsidP="0097797D">
      <w:pPr>
        <w:pStyle w:val="Heading4"/>
        <w:rPr>
          <w:rFonts w:cs="Arial"/>
          <w:u w:val="single"/>
        </w:rPr>
      </w:pPr>
      <w:r w:rsidRPr="00A06588">
        <w:rPr>
          <w:rFonts w:cs="Arial"/>
        </w:rPr>
        <w:t xml:space="preserve">European populism causes </w:t>
      </w:r>
      <w:r w:rsidRPr="00A06588">
        <w:rPr>
          <w:rFonts w:cs="Arial"/>
          <w:u w:val="single"/>
        </w:rPr>
        <w:t>nuke war</w:t>
      </w:r>
    </w:p>
    <w:p w14:paraId="2F3E8756" w14:textId="77777777" w:rsidR="0097797D" w:rsidRPr="00A06588" w:rsidRDefault="0097797D" w:rsidP="0097797D">
      <w:r w:rsidRPr="00A06588">
        <w:rPr>
          <w:rStyle w:val="Style13ptBold"/>
        </w:rPr>
        <w:t xml:space="preserve">von der Heyden 17 </w:t>
      </w:r>
      <w:r w:rsidRPr="00A06588">
        <w:t>[Karl von der Heyden, Co-Chairman of the American Academy in Berlin, was awarded the Duke University Medal for Distinguished Meritorious Service, recipient of The International Center in New York's Award of Excellence, M.B.A. from the Wharton School of the University of Pennsylvania, “I Survived World War II. Nationalism Is a Path to War”, 2017, https://time.com/4815170/wwii-nationalism-donald-trump-america-first/]</w:t>
      </w:r>
    </w:p>
    <w:p w14:paraId="0CDABB46" w14:textId="77777777" w:rsidR="0097797D" w:rsidRPr="00A06588" w:rsidRDefault="0097797D" w:rsidP="0097797D">
      <w:pPr>
        <w:rPr>
          <w:rStyle w:val="StyleUnderline"/>
        </w:rPr>
      </w:pPr>
      <w:r w:rsidRPr="00A06588">
        <w:rPr>
          <w:rStyle w:val="StyleUnderline"/>
        </w:rPr>
        <w:t xml:space="preserve">This </w:t>
      </w:r>
      <w:r w:rsidRPr="00A06588">
        <w:rPr>
          <w:rStyle w:val="StyleUnderline"/>
          <w:highlight w:val="cyan"/>
        </w:rPr>
        <w:t xml:space="preserve">collective </w:t>
      </w:r>
      <w:r w:rsidRPr="00A06588">
        <w:rPr>
          <w:rStyle w:val="Emphasis"/>
          <w:highlight w:val="cyan"/>
        </w:rPr>
        <w:t>tendency to forget</w:t>
      </w:r>
      <w:r w:rsidRPr="00A06588">
        <w:rPr>
          <w:rStyle w:val="StyleUnderline"/>
          <w:highlight w:val="cyan"/>
        </w:rPr>
        <w:t xml:space="preserve"> is not</w:t>
      </w:r>
      <w:r w:rsidRPr="00A06588">
        <w:rPr>
          <w:rStyle w:val="StyleUnderline"/>
        </w:rPr>
        <w:t xml:space="preserve"> a </w:t>
      </w:r>
      <w:r w:rsidRPr="00A06588">
        <w:rPr>
          <w:rStyle w:val="Emphasis"/>
          <w:highlight w:val="cyan"/>
        </w:rPr>
        <w:t>new</w:t>
      </w:r>
      <w:r w:rsidRPr="00A06588">
        <w:rPr>
          <w:rStyle w:val="Emphasis"/>
        </w:rPr>
        <w:t xml:space="preserve"> phenomenon</w:t>
      </w:r>
      <w:r w:rsidRPr="00362596">
        <w:rPr>
          <w:sz w:val="16"/>
        </w:rPr>
        <w:t xml:space="preserve">. </w:t>
      </w:r>
      <w:r w:rsidRPr="00A06588">
        <w:rPr>
          <w:rStyle w:val="StyleUnderline"/>
          <w:highlight w:val="cyan"/>
        </w:rPr>
        <w:t>After</w:t>
      </w:r>
      <w:r w:rsidRPr="00A06588">
        <w:rPr>
          <w:rStyle w:val="StyleUnderline"/>
        </w:rPr>
        <w:t xml:space="preserve"> the horrors of the </w:t>
      </w:r>
      <w:r w:rsidRPr="00A06588">
        <w:rPr>
          <w:rStyle w:val="StyleUnderline"/>
          <w:highlight w:val="cyan"/>
        </w:rPr>
        <w:t>Napoleonic Wars</w:t>
      </w:r>
      <w:r w:rsidRPr="00362596">
        <w:rPr>
          <w:sz w:val="16"/>
          <w:highlight w:val="cyan"/>
        </w:rPr>
        <w:t xml:space="preserve">, </w:t>
      </w:r>
      <w:r w:rsidRPr="00A06588">
        <w:rPr>
          <w:rStyle w:val="StyleUnderline"/>
          <w:highlight w:val="cyan"/>
        </w:rPr>
        <w:t>Europe was given a new order</w:t>
      </w:r>
      <w:r w:rsidRPr="00A06588">
        <w:rPr>
          <w:rStyle w:val="StyleUnderline"/>
        </w:rPr>
        <w:t xml:space="preserve"> of nation states under the Treaty of Vienna</w:t>
      </w:r>
      <w:r w:rsidRPr="00362596">
        <w:rPr>
          <w:sz w:val="16"/>
        </w:rPr>
        <w:t xml:space="preserve">, signed in 1815. </w:t>
      </w:r>
      <w:r w:rsidRPr="00A06588">
        <w:rPr>
          <w:rStyle w:val="StyleUnderline"/>
        </w:rPr>
        <w:t>The new order lasted relatively well</w:t>
      </w:r>
      <w:r w:rsidRPr="00362596">
        <w:rPr>
          <w:sz w:val="16"/>
        </w:rPr>
        <w:t xml:space="preserve">, surviving the revolutions of 1848 and the subsequent Crimean and Franco-Prussian wars. </w:t>
      </w:r>
      <w:r w:rsidRPr="00A06588">
        <w:rPr>
          <w:rStyle w:val="StyleUnderline"/>
          <w:highlight w:val="cyan"/>
        </w:rPr>
        <w:t>By the time</w:t>
      </w:r>
      <w:r w:rsidRPr="00A06588">
        <w:rPr>
          <w:rStyle w:val="StyleUnderline"/>
        </w:rPr>
        <w:t xml:space="preserve"> </w:t>
      </w:r>
      <w:r w:rsidRPr="00A06588">
        <w:rPr>
          <w:rStyle w:val="StyleUnderline"/>
          <w:highlight w:val="cyan"/>
        </w:rPr>
        <w:t>World War I began</w:t>
      </w:r>
      <w:r w:rsidRPr="00A06588">
        <w:rPr>
          <w:rStyle w:val="StyleUnderline"/>
        </w:rPr>
        <w:t xml:space="preserve"> in 1914, institutional and personal </w:t>
      </w:r>
      <w:r w:rsidRPr="00A06588">
        <w:rPr>
          <w:rStyle w:val="StyleUnderline"/>
          <w:highlight w:val="cyan"/>
        </w:rPr>
        <w:t>memories</w:t>
      </w:r>
      <w:r w:rsidRPr="00362596">
        <w:rPr>
          <w:sz w:val="16"/>
        </w:rPr>
        <w:t xml:space="preserve"> of the post-Napoleonic order </w:t>
      </w:r>
      <w:r w:rsidRPr="00A06588">
        <w:rPr>
          <w:rStyle w:val="StyleUnderline"/>
          <w:highlight w:val="cyan"/>
        </w:rPr>
        <w:t>had been</w:t>
      </w:r>
      <w:r w:rsidRPr="00A06588">
        <w:rPr>
          <w:rStyle w:val="StyleUnderline"/>
        </w:rPr>
        <w:t xml:space="preserve"> weakened or </w:t>
      </w:r>
      <w:r w:rsidRPr="00A06588">
        <w:rPr>
          <w:rStyle w:val="StyleUnderline"/>
          <w:highlight w:val="cyan"/>
        </w:rPr>
        <w:t>forgotten</w:t>
      </w:r>
      <w:r w:rsidRPr="00A06588">
        <w:rPr>
          <w:rStyle w:val="StyleUnderline"/>
        </w:rPr>
        <w:t>.</w:t>
      </w:r>
    </w:p>
    <w:p w14:paraId="3E4F156A" w14:textId="77777777" w:rsidR="0097797D" w:rsidRPr="00362596" w:rsidRDefault="0097797D" w:rsidP="0097797D">
      <w:pPr>
        <w:rPr>
          <w:sz w:val="16"/>
        </w:rPr>
      </w:pPr>
      <w:r w:rsidRPr="00A06588">
        <w:rPr>
          <w:rStyle w:val="Emphasis"/>
          <w:highlight w:val="cyan"/>
        </w:rPr>
        <w:t>Similarly</w:t>
      </w:r>
      <w:r w:rsidRPr="00362596">
        <w:rPr>
          <w:sz w:val="16"/>
        </w:rPr>
        <w:t xml:space="preserve">, </w:t>
      </w:r>
      <w:r w:rsidRPr="00A06588">
        <w:rPr>
          <w:rStyle w:val="StyleUnderline"/>
        </w:rPr>
        <w:t xml:space="preserve">seventy years </w:t>
      </w:r>
      <w:r w:rsidRPr="00A06588">
        <w:rPr>
          <w:rStyle w:val="StyleUnderline"/>
          <w:highlight w:val="cyan"/>
        </w:rPr>
        <w:t>after World War II</w:t>
      </w:r>
      <w:r w:rsidRPr="00362596">
        <w:rPr>
          <w:sz w:val="16"/>
        </w:rPr>
        <w:t xml:space="preserve">, </w:t>
      </w:r>
      <w:r w:rsidRPr="00A06588">
        <w:rPr>
          <w:rStyle w:val="Emphasis"/>
        </w:rPr>
        <w:t>millions of people</w:t>
      </w:r>
      <w:r w:rsidRPr="00A06588">
        <w:rPr>
          <w:rStyle w:val="StyleUnderline"/>
        </w:rPr>
        <w:t xml:space="preserve"> in</w:t>
      </w:r>
      <w:r w:rsidRPr="00362596">
        <w:rPr>
          <w:sz w:val="16"/>
        </w:rPr>
        <w:t xml:space="preserve"> the U.S. and </w:t>
      </w:r>
      <w:r w:rsidRPr="00A06588">
        <w:rPr>
          <w:rStyle w:val="Emphasis"/>
          <w:highlight w:val="cyan"/>
        </w:rPr>
        <w:t>Europe</w:t>
      </w:r>
      <w:r w:rsidRPr="00362596">
        <w:rPr>
          <w:sz w:val="16"/>
          <w:highlight w:val="cyan"/>
        </w:rPr>
        <w:t xml:space="preserve"> </w:t>
      </w:r>
      <w:r w:rsidRPr="00A06588">
        <w:rPr>
          <w:rStyle w:val="StyleUnderline"/>
        </w:rPr>
        <w:t xml:space="preserve">have </w:t>
      </w:r>
      <w:r w:rsidRPr="00A06588">
        <w:rPr>
          <w:rStyle w:val="StyleUnderline"/>
          <w:highlight w:val="cyan"/>
        </w:rPr>
        <w:t>forgot</w:t>
      </w:r>
      <w:r w:rsidRPr="00A06588">
        <w:rPr>
          <w:rStyle w:val="StyleUnderline"/>
        </w:rPr>
        <w:t xml:space="preserve">ten the </w:t>
      </w:r>
      <w:r w:rsidRPr="00A06588">
        <w:rPr>
          <w:rStyle w:val="Emphasis"/>
          <w:highlight w:val="cyan"/>
        </w:rPr>
        <w:t>lessons learned</w:t>
      </w:r>
      <w:r w:rsidRPr="00A06588">
        <w:rPr>
          <w:rStyle w:val="Emphasis"/>
        </w:rPr>
        <w:t xml:space="preserve"> from that war</w:t>
      </w:r>
      <w:r w:rsidRPr="00362596">
        <w:rPr>
          <w:sz w:val="16"/>
        </w:rPr>
        <w:t xml:space="preserve"> </w:t>
      </w:r>
      <w:r w:rsidRPr="00A06588">
        <w:rPr>
          <w:rStyle w:val="StyleUnderline"/>
        </w:rPr>
        <w:t xml:space="preserve">and from the </w:t>
      </w:r>
      <w:r w:rsidRPr="00A06588">
        <w:rPr>
          <w:rStyle w:val="Emphasis"/>
        </w:rPr>
        <w:t>peace that followed.</w:t>
      </w:r>
      <w:r w:rsidRPr="00362596">
        <w:rPr>
          <w:sz w:val="16"/>
        </w:rPr>
        <w:t xml:space="preserve"> </w:t>
      </w:r>
      <w:r w:rsidRPr="00A06588">
        <w:rPr>
          <w:rStyle w:val="StyleUnderline"/>
          <w:highlight w:val="cyan"/>
        </w:rPr>
        <w:t xml:space="preserve">Nascent </w:t>
      </w:r>
      <w:r w:rsidRPr="00A06588">
        <w:rPr>
          <w:rStyle w:val="Emphasis"/>
          <w:highlight w:val="cyan"/>
        </w:rPr>
        <w:t>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popular movements</w:t>
      </w:r>
      <w:r w:rsidRPr="00362596">
        <w:rPr>
          <w:sz w:val="16"/>
          <w:highlight w:val="cyan"/>
        </w:rPr>
        <w:t xml:space="preserve"> </w:t>
      </w:r>
      <w:r w:rsidRPr="00A06588">
        <w:rPr>
          <w:rStyle w:val="StyleUnderline"/>
          <w:highlight w:val="cyan"/>
        </w:rPr>
        <w:t>converged in Britain</w:t>
      </w:r>
      <w:r w:rsidRPr="00362596">
        <w:rPr>
          <w:sz w:val="16"/>
        </w:rPr>
        <w:t xml:space="preserve"> to produce a vote to leave the </w:t>
      </w:r>
      <w:hyperlink r:id="rId9" w:history="1">
        <w:r w:rsidRPr="00362596">
          <w:rPr>
            <w:rStyle w:val="Hyperlink"/>
            <w:sz w:val="16"/>
          </w:rPr>
          <w:t>European Union</w:t>
        </w:r>
      </w:hyperlink>
      <w:r w:rsidRPr="00362596">
        <w:rPr>
          <w:sz w:val="16"/>
        </w:rPr>
        <w:t xml:space="preserve">. Similar coalitions heavily influence the American political scene today, as they do in </w:t>
      </w:r>
      <w:r w:rsidRPr="00A06588">
        <w:rPr>
          <w:rStyle w:val="StyleUnderline"/>
          <w:highlight w:val="cyan"/>
        </w:rPr>
        <w:t>Poland</w:t>
      </w:r>
      <w:r w:rsidRPr="00362596">
        <w:rPr>
          <w:sz w:val="16"/>
        </w:rPr>
        <w:t xml:space="preserve">, </w:t>
      </w:r>
      <w:r w:rsidRPr="00A06588">
        <w:rPr>
          <w:rStyle w:val="StyleUnderline"/>
          <w:highlight w:val="cyan"/>
        </w:rPr>
        <w:t>Hungary</w:t>
      </w:r>
      <w:r w:rsidRPr="00362596">
        <w:rPr>
          <w:sz w:val="16"/>
        </w:rPr>
        <w:t xml:space="preserve"> </w:t>
      </w:r>
      <w:r w:rsidRPr="00A06588">
        <w:rPr>
          <w:rStyle w:val="StyleUnderline"/>
          <w:highlight w:val="cyan"/>
        </w:rPr>
        <w:t>and</w:t>
      </w:r>
      <w:r w:rsidRPr="00362596">
        <w:rPr>
          <w:sz w:val="16"/>
        </w:rPr>
        <w:t xml:space="preserve"> even </w:t>
      </w:r>
      <w:r w:rsidRPr="00A06588">
        <w:rPr>
          <w:rStyle w:val="StyleUnderline"/>
          <w:highlight w:val="cyan"/>
        </w:rPr>
        <w:t>the Netherlands</w:t>
      </w:r>
      <w:r w:rsidRPr="00362596">
        <w:rPr>
          <w:sz w:val="16"/>
        </w:rPr>
        <w:t>. White House communications that appear to realign foreign policy put in place over the last half-century are beginning to concern America’s allies.</w:t>
      </w:r>
    </w:p>
    <w:p w14:paraId="7AF56B0E" w14:textId="77777777" w:rsidR="0097797D" w:rsidRPr="00362596" w:rsidRDefault="0097797D" w:rsidP="0097797D">
      <w:pPr>
        <w:rPr>
          <w:sz w:val="16"/>
        </w:rPr>
      </w:pPr>
      <w:r w:rsidRPr="00362596">
        <w:rPr>
          <w:sz w:val="16"/>
        </w:rPr>
        <w:t>I understand why the “</w:t>
      </w:r>
      <w:hyperlink r:id="rId10" w:history="1">
        <w:r w:rsidRPr="00362596">
          <w:rPr>
            <w:rStyle w:val="Hyperlink"/>
            <w:sz w:val="16"/>
          </w:rPr>
          <w:t>America First</w:t>
        </w:r>
      </w:hyperlink>
      <w:r w:rsidRPr="00362596">
        <w:rPr>
          <w:sz w:val="16"/>
        </w:rPr>
        <w:t xml:space="preserve">” movement propagated by Donald Trump sounds patriotic to many voters, as do other movements that favor isolationism. It is natural to blame others for our failure to adjust to new technologies, to immigration and to competition from countries whose growth rates are higher than our own. But the truth is that </w:t>
      </w:r>
      <w:r w:rsidRPr="00A06588">
        <w:rPr>
          <w:rStyle w:val="StyleUnderline"/>
        </w:rPr>
        <w:t>the</w:t>
      </w:r>
      <w:r w:rsidRPr="00362596">
        <w:rPr>
          <w:sz w:val="16"/>
        </w:rPr>
        <w:t xml:space="preserve"> “America First” </w:t>
      </w:r>
      <w:r w:rsidRPr="00A06588">
        <w:rPr>
          <w:rStyle w:val="StyleUnderline"/>
          <w:highlight w:val="cyan"/>
        </w:rPr>
        <w:t>movement</w:t>
      </w:r>
      <w:r w:rsidRPr="00A06588">
        <w:rPr>
          <w:rStyle w:val="StyleUnderline"/>
        </w:rPr>
        <w:t xml:space="preserve"> runs the risk that it </w:t>
      </w:r>
      <w:r w:rsidRPr="00A06588">
        <w:rPr>
          <w:rStyle w:val="StyleUnderline"/>
          <w:highlight w:val="cyan"/>
        </w:rPr>
        <w:t xml:space="preserve">could trigger a </w:t>
      </w:r>
      <w:r w:rsidRPr="00A06588">
        <w:rPr>
          <w:rStyle w:val="Emphasis"/>
          <w:highlight w:val="cyan"/>
        </w:rPr>
        <w:t>global</w:t>
      </w:r>
      <w:r w:rsidRPr="00A06588">
        <w:rPr>
          <w:rStyle w:val="Emphasis"/>
        </w:rPr>
        <w:t xml:space="preserve"> </w:t>
      </w:r>
      <w:r w:rsidRPr="00A06588">
        <w:rPr>
          <w:rStyle w:val="Emphasis"/>
          <w:highlight w:val="cyan"/>
        </w:rPr>
        <w:t>decline in productivity</w:t>
      </w:r>
      <w:r w:rsidRPr="00362596">
        <w:rPr>
          <w:sz w:val="16"/>
        </w:rPr>
        <w:t xml:space="preserve">. </w:t>
      </w:r>
      <w:r w:rsidRPr="00A06588">
        <w:rPr>
          <w:rStyle w:val="Emphasis"/>
          <w:highlight w:val="cyan"/>
        </w:rPr>
        <w:t>Free trade</w:t>
      </w:r>
      <w:r w:rsidRPr="00A06588">
        <w:rPr>
          <w:rStyle w:val="StyleUnderline"/>
          <w:highlight w:val="cyan"/>
        </w:rPr>
        <w:t xml:space="preserve"> has </w:t>
      </w:r>
      <w:r w:rsidRPr="00A06588">
        <w:rPr>
          <w:rStyle w:val="Emphasis"/>
          <w:highlight w:val="cyan"/>
        </w:rPr>
        <w:t>benefitted</w:t>
      </w:r>
      <w:r w:rsidRPr="00362596">
        <w:rPr>
          <w:sz w:val="16"/>
        </w:rPr>
        <w:t xml:space="preserve"> the U.S, </w:t>
      </w:r>
      <w:r w:rsidRPr="00A06588">
        <w:rPr>
          <w:rStyle w:val="Emphasis"/>
          <w:highlight w:val="cyan"/>
        </w:rPr>
        <w:t>Europe</w:t>
      </w:r>
      <w:r w:rsidRPr="00362596">
        <w:rPr>
          <w:sz w:val="16"/>
        </w:rPr>
        <w:t xml:space="preserve"> </w:t>
      </w:r>
      <w:r w:rsidRPr="00A06588">
        <w:rPr>
          <w:rStyle w:val="StyleUnderline"/>
          <w:highlight w:val="cyan"/>
        </w:rPr>
        <w:t>and</w:t>
      </w:r>
      <w:r w:rsidRPr="00A06588">
        <w:rPr>
          <w:rStyle w:val="StyleUnderline"/>
        </w:rPr>
        <w:t xml:space="preserve"> much of </w:t>
      </w:r>
      <w:r w:rsidRPr="00A06588">
        <w:rPr>
          <w:rStyle w:val="StyleUnderline"/>
          <w:highlight w:val="cyan"/>
        </w:rPr>
        <w:t xml:space="preserve">the </w:t>
      </w:r>
      <w:r w:rsidRPr="00A06588">
        <w:rPr>
          <w:rStyle w:val="Emphasis"/>
          <w:highlight w:val="cyan"/>
        </w:rPr>
        <w:t>rest of the world</w:t>
      </w:r>
      <w:r w:rsidRPr="00362596">
        <w:rPr>
          <w:sz w:val="16"/>
        </w:rPr>
        <w:t xml:space="preserve">. </w:t>
      </w:r>
      <w:r w:rsidRPr="00A06588">
        <w:rPr>
          <w:rStyle w:val="StyleUnderline"/>
        </w:rPr>
        <w:t>Many new businesses</w:t>
      </w:r>
      <w:r w:rsidRPr="00362596">
        <w:rPr>
          <w:sz w:val="16"/>
        </w:rPr>
        <w:t xml:space="preserve">, particularly in information technology, </w:t>
      </w:r>
      <w:r w:rsidRPr="00A06588">
        <w:rPr>
          <w:rStyle w:val="StyleUnderline"/>
        </w:rPr>
        <w:t>can now start with a global footprint on Day One instead of being confined to a local market</w:t>
      </w:r>
      <w:r w:rsidRPr="00362596">
        <w:rPr>
          <w:sz w:val="16"/>
        </w:rPr>
        <w:t>. NATO has preserved the freedom of the Western World from Communism. It has recently become more relevant again in view of the Russia’s efforts to disrupt it.</w:t>
      </w:r>
    </w:p>
    <w:p w14:paraId="3418F957" w14:textId="77777777" w:rsidR="0097797D" w:rsidRPr="00362596" w:rsidRDefault="0097797D" w:rsidP="0097797D">
      <w:pPr>
        <w:rPr>
          <w:sz w:val="16"/>
        </w:rPr>
      </w:pPr>
      <w:r w:rsidRPr="00362596">
        <w:rPr>
          <w:sz w:val="16"/>
        </w:rPr>
        <w:t>Perhaps most worrisome is the apparent cooling of relations between European NATO allies and the United States, which has compelled German Chancellor </w:t>
      </w:r>
      <w:hyperlink r:id="rId11" w:history="1">
        <w:r w:rsidRPr="00362596">
          <w:rPr>
            <w:rStyle w:val="Hyperlink"/>
            <w:sz w:val="16"/>
          </w:rPr>
          <w:t>Angela Merkel</w:t>
        </w:r>
      </w:hyperlink>
      <w:r w:rsidRPr="00362596">
        <w:rPr>
          <w:sz w:val="16"/>
        </w:rPr>
        <w:t> to say, “The times when we could fully rely on others are to some extent over… We Europeans must really take our fate into our own hands.”</w:t>
      </w:r>
    </w:p>
    <w:p w14:paraId="3D223ED2" w14:textId="77777777" w:rsidR="0097797D" w:rsidRPr="00A06588" w:rsidRDefault="0097797D" w:rsidP="0097797D">
      <w:pPr>
        <w:rPr>
          <w:rStyle w:val="Emphasis"/>
        </w:rPr>
      </w:pPr>
      <w:r w:rsidRPr="00362596">
        <w:rPr>
          <w:sz w:val="16"/>
        </w:rPr>
        <w:t xml:space="preserve">Problems arise when we start classifying our own and other countries as “winners” or “losers.” </w:t>
      </w:r>
      <w:r w:rsidRPr="00A06588">
        <w:rPr>
          <w:rStyle w:val="StyleUnderline"/>
        </w:rPr>
        <w:t>Free trade</w:t>
      </w:r>
      <w:r w:rsidRPr="00362596">
        <w:rPr>
          <w:sz w:val="16"/>
        </w:rPr>
        <w:t xml:space="preserve">, </w:t>
      </w:r>
      <w:r w:rsidRPr="00A06588">
        <w:rPr>
          <w:rStyle w:val="StyleUnderline"/>
        </w:rPr>
        <w:t>immigration</w:t>
      </w:r>
      <w:r w:rsidRPr="00362596">
        <w:rPr>
          <w:sz w:val="16"/>
        </w:rPr>
        <w:t xml:space="preserve"> </w:t>
      </w:r>
      <w:r w:rsidRPr="00A06588">
        <w:rPr>
          <w:rStyle w:val="StyleUnderline"/>
        </w:rPr>
        <w:t>and the treatment of refugees will never be perfect</w:t>
      </w:r>
      <w:r w:rsidRPr="00362596">
        <w:rPr>
          <w:sz w:val="16"/>
        </w:rPr>
        <w:t xml:space="preserve"> — </w:t>
      </w:r>
      <w:r w:rsidRPr="00A06588">
        <w:rPr>
          <w:rStyle w:val="StyleUnderline"/>
        </w:rPr>
        <w:t>far from it.</w:t>
      </w:r>
      <w:r w:rsidRPr="00362596">
        <w:rPr>
          <w:sz w:val="16"/>
        </w:rPr>
        <w:t xml:space="preserve"> </w:t>
      </w:r>
      <w:r w:rsidRPr="00A06588">
        <w:rPr>
          <w:rStyle w:val="StyleUnderline"/>
        </w:rPr>
        <w:t xml:space="preserve">But the alternatives of </w:t>
      </w:r>
      <w:r w:rsidRPr="00A06588">
        <w:rPr>
          <w:rStyle w:val="Emphasis"/>
        </w:rPr>
        <w:t>walling off people</w:t>
      </w:r>
      <w:r w:rsidRPr="00362596">
        <w:rPr>
          <w:sz w:val="16"/>
        </w:rPr>
        <w:t xml:space="preserve">, </w:t>
      </w:r>
      <w:r w:rsidRPr="00A06588">
        <w:rPr>
          <w:rStyle w:val="StyleUnderline"/>
        </w:rPr>
        <w:t xml:space="preserve">as well as </w:t>
      </w:r>
      <w:r w:rsidRPr="00A06588">
        <w:rPr>
          <w:rStyle w:val="Emphasis"/>
        </w:rPr>
        <w:t>trade</w:t>
      </w:r>
      <w:r w:rsidRPr="00362596">
        <w:rPr>
          <w:sz w:val="16"/>
        </w:rPr>
        <w:t xml:space="preserve">, </w:t>
      </w:r>
      <w:r w:rsidRPr="00A06588">
        <w:rPr>
          <w:rStyle w:val="StyleUnderline"/>
        </w:rPr>
        <w:t>are</w:t>
      </w:r>
      <w:r w:rsidRPr="00362596">
        <w:rPr>
          <w:sz w:val="16"/>
        </w:rPr>
        <w:t xml:space="preserve"> </w:t>
      </w:r>
      <w:r w:rsidRPr="00A06588">
        <w:rPr>
          <w:rStyle w:val="Emphasis"/>
        </w:rPr>
        <w:t>worse</w:t>
      </w:r>
      <w:r w:rsidRPr="00362596">
        <w:rPr>
          <w:sz w:val="16"/>
        </w:rPr>
        <w:t xml:space="preserve">. </w:t>
      </w:r>
      <w:r w:rsidRPr="00A06588">
        <w:rPr>
          <w:rStyle w:val="StyleUnderline"/>
          <w:highlight w:val="cyan"/>
        </w:rPr>
        <w:t xml:space="preserve">Appealing to </w:t>
      </w:r>
      <w:r w:rsidRPr="00A06588">
        <w:rPr>
          <w:rStyle w:val="Emphasis"/>
          <w:highlight w:val="cyan"/>
        </w:rPr>
        <w:t>ultra-nationalist</w:t>
      </w:r>
      <w:r w:rsidRPr="00362596">
        <w:rPr>
          <w:sz w:val="16"/>
          <w:highlight w:val="cyan"/>
        </w:rPr>
        <w:t xml:space="preserve"> </w:t>
      </w:r>
      <w:r w:rsidRPr="00A06588">
        <w:rPr>
          <w:rStyle w:val="StyleUnderline"/>
          <w:highlight w:val="cyan"/>
        </w:rPr>
        <w:t>and</w:t>
      </w:r>
      <w:r w:rsidRPr="00362596">
        <w:rPr>
          <w:sz w:val="16"/>
          <w:highlight w:val="cyan"/>
        </w:rPr>
        <w:t xml:space="preserve"> </w:t>
      </w:r>
      <w:r w:rsidRPr="00A06588">
        <w:rPr>
          <w:rStyle w:val="Emphasis"/>
          <w:highlight w:val="cyan"/>
        </w:rPr>
        <w:t>xenophobic feelings</w:t>
      </w:r>
      <w:r w:rsidRPr="00362596">
        <w:rPr>
          <w:sz w:val="16"/>
          <w:highlight w:val="cyan"/>
        </w:rPr>
        <w:t xml:space="preserve"> </w:t>
      </w:r>
      <w:r w:rsidRPr="00A06588">
        <w:rPr>
          <w:rStyle w:val="StyleUnderline"/>
          <w:highlight w:val="cyan"/>
        </w:rPr>
        <w:t xml:space="preserve">is </w:t>
      </w:r>
      <w:r w:rsidRPr="00A06588">
        <w:rPr>
          <w:rStyle w:val="Emphasis"/>
          <w:highlight w:val="cyan"/>
        </w:rPr>
        <w:t>playing with fire</w:t>
      </w:r>
      <w:r w:rsidRPr="00362596">
        <w:rPr>
          <w:sz w:val="16"/>
        </w:rPr>
        <w:t xml:space="preserve">. </w:t>
      </w:r>
      <w:r w:rsidRPr="00A06588">
        <w:rPr>
          <w:rStyle w:val="StyleUnderline"/>
          <w:highlight w:val="cyan"/>
        </w:rPr>
        <w:t>With</w:t>
      </w:r>
      <w:r w:rsidRPr="00A06588">
        <w:rPr>
          <w:rStyle w:val="StyleUnderline"/>
        </w:rPr>
        <w:t xml:space="preserve"> easy access to </w:t>
      </w:r>
      <w:r w:rsidRPr="00A06588">
        <w:rPr>
          <w:rStyle w:val="Emphasis"/>
          <w:highlight w:val="cyan"/>
        </w:rPr>
        <w:t>w</w:t>
      </w:r>
      <w:r w:rsidRPr="00A06588">
        <w:rPr>
          <w:rStyle w:val="Emphasis"/>
        </w:rPr>
        <w:t xml:space="preserve">eapons of </w:t>
      </w:r>
      <w:r w:rsidRPr="00A06588">
        <w:rPr>
          <w:rStyle w:val="Emphasis"/>
          <w:highlight w:val="cyan"/>
        </w:rPr>
        <w:t>m</w:t>
      </w:r>
      <w:r w:rsidRPr="00A06588">
        <w:rPr>
          <w:rStyle w:val="Emphasis"/>
        </w:rPr>
        <w:t xml:space="preserve">ass </w:t>
      </w:r>
      <w:r w:rsidRPr="00A06588">
        <w:rPr>
          <w:rStyle w:val="Emphasis"/>
          <w:highlight w:val="cyan"/>
        </w:rPr>
        <w:t>d</w:t>
      </w:r>
      <w:r w:rsidRPr="00A06588">
        <w:rPr>
          <w:rStyle w:val="Emphasis"/>
        </w:rPr>
        <w:t>estruction</w:t>
      </w:r>
      <w:r w:rsidRPr="00A06588">
        <w:rPr>
          <w:rStyle w:val="StyleUnderline"/>
        </w:rPr>
        <w:t xml:space="preserve">, the </w:t>
      </w:r>
      <w:r w:rsidRPr="00A06588">
        <w:rPr>
          <w:rStyle w:val="Emphasis"/>
          <w:highlight w:val="cyan"/>
        </w:rPr>
        <w:t>danger is greater than ever.</w:t>
      </w:r>
    </w:p>
    <w:p w14:paraId="65D0CB50" w14:textId="77777777" w:rsidR="0097797D" w:rsidRPr="00362596" w:rsidRDefault="0097797D" w:rsidP="0097797D">
      <w:pPr>
        <w:rPr>
          <w:sz w:val="16"/>
        </w:rPr>
      </w:pPr>
      <w:r w:rsidRPr="00A06588">
        <w:rPr>
          <w:rStyle w:val="StyleUnderline"/>
        </w:rPr>
        <w:t>Growing up in Germany</w:t>
      </w:r>
      <w:r w:rsidRPr="00362596">
        <w:rPr>
          <w:sz w:val="16"/>
        </w:rPr>
        <w:t xml:space="preserve">, </w:t>
      </w:r>
      <w:r w:rsidRPr="00A06588">
        <w:rPr>
          <w:rStyle w:val="StyleUnderline"/>
        </w:rPr>
        <w:t>I saw the dangers of fascism and nationalism</w:t>
      </w:r>
      <w:r w:rsidRPr="00362596">
        <w:rPr>
          <w:sz w:val="16"/>
        </w:rPr>
        <w:t>. I saw leaders who only made matters worse by appealing to the majority of voters who feared minorities and foreigners.</w:t>
      </w:r>
    </w:p>
    <w:p w14:paraId="1614B1C7" w14:textId="77777777" w:rsidR="0097797D" w:rsidRPr="00362596" w:rsidRDefault="0097797D" w:rsidP="0097797D">
      <w:pPr>
        <w:rPr>
          <w:rStyle w:val="StyleUnderline"/>
          <w:b/>
          <w:iCs/>
          <w:bdr w:val="single" w:sz="8" w:space="0" w:color="auto"/>
        </w:rPr>
      </w:pPr>
      <w:r w:rsidRPr="00362596">
        <w:rPr>
          <w:sz w:val="16"/>
          <w:szCs w:val="16"/>
        </w:rPr>
        <w:t>Anyone who appreciates history would know better than to make even casual references to</w:t>
      </w:r>
      <w:r w:rsidRPr="00362596">
        <w:rPr>
          <w:sz w:val="16"/>
        </w:rPr>
        <w:t xml:space="preserve"> </w:t>
      </w:r>
      <w:r w:rsidRPr="00A06588">
        <w:rPr>
          <w:rStyle w:val="StyleUnderline"/>
        </w:rPr>
        <w:t xml:space="preserve">the </w:t>
      </w:r>
      <w:r w:rsidRPr="00A06588">
        <w:rPr>
          <w:rStyle w:val="Emphasis"/>
          <w:highlight w:val="cyan"/>
        </w:rPr>
        <w:t>possibility of </w:t>
      </w:r>
      <w:hyperlink r:id="rId12" w:tgtFrame="_blank" w:history="1">
        <w:r w:rsidRPr="00A06588">
          <w:rPr>
            <w:rStyle w:val="Emphasis"/>
            <w:highlight w:val="cyan"/>
          </w:rPr>
          <w:t>nuclear war</w:t>
        </w:r>
      </w:hyperlink>
      <w:r w:rsidRPr="00A06588">
        <w:rPr>
          <w:rStyle w:val="Emphasis"/>
          <w:highlight w:val="cyan"/>
        </w:rPr>
        <w:t>.</w:t>
      </w:r>
    </w:p>
    <w:p w14:paraId="32F4E07B" w14:textId="77777777" w:rsidR="0097797D" w:rsidRPr="00A06588" w:rsidRDefault="0097797D" w:rsidP="0097797D">
      <w:pPr>
        <w:pStyle w:val="Heading4"/>
        <w:rPr>
          <w:rFonts w:cs="Arial"/>
        </w:rPr>
      </w:pPr>
      <w:r w:rsidRPr="00A06588">
        <w:rPr>
          <w:rFonts w:cs="Arial"/>
        </w:rPr>
        <w:t xml:space="preserve">That prevents </w:t>
      </w:r>
      <w:r w:rsidRPr="00A06588">
        <w:rPr>
          <w:rFonts w:cs="Arial"/>
          <w:u w:val="single"/>
        </w:rPr>
        <w:t>extinction</w:t>
      </w:r>
      <w:r w:rsidRPr="00A06588">
        <w:rPr>
          <w:rFonts w:cs="Arial"/>
        </w:rPr>
        <w:t xml:space="preserve"> from </w:t>
      </w:r>
      <w:r w:rsidRPr="00A06588">
        <w:rPr>
          <w:rFonts w:cs="Arial"/>
          <w:u w:val="single"/>
        </w:rPr>
        <w:t>automation</w:t>
      </w:r>
      <w:r w:rsidRPr="00A06588">
        <w:rPr>
          <w:rFonts w:cs="Arial"/>
        </w:rPr>
        <w:t xml:space="preserve">, </w:t>
      </w:r>
      <w:r w:rsidRPr="00A06588">
        <w:rPr>
          <w:rFonts w:cs="Arial"/>
          <w:u w:val="single"/>
        </w:rPr>
        <w:t>strategic stability</w:t>
      </w:r>
      <w:r w:rsidRPr="00A06588">
        <w:rPr>
          <w:rFonts w:cs="Arial"/>
        </w:rPr>
        <w:t>, genetic engineering</w:t>
      </w:r>
    </w:p>
    <w:p w14:paraId="7754A992" w14:textId="77777777" w:rsidR="0097797D" w:rsidRPr="00A06588" w:rsidRDefault="0097797D" w:rsidP="0097797D">
      <w:r w:rsidRPr="00A06588">
        <w:rPr>
          <w:rStyle w:val="Style13ptBold"/>
        </w:rPr>
        <w:t xml:space="preserve">Jain 19 </w:t>
      </w:r>
      <w:r w:rsidRPr="00A06588">
        <w:t>[Ash Jain is a senior fellow with the Scowcroft Center for Strategy and Security, where he oversees the Atlantic Council’s Democratic Order Initiative and D-10 Strategy Forum, Matthew Kroenig, "Present at the Re-Creation: A Global Strategy for Revitalizing, Adapting, and Defending a Rules-Based International System", 2019, https://www.atlanticcouncil.org/wp-content/uploads/2019/10/Present-at-the-Recreation.pdf]</w:t>
      </w:r>
    </w:p>
    <w:p w14:paraId="05FA2C8B" w14:textId="77777777" w:rsidR="0097797D" w:rsidRPr="009174B5" w:rsidRDefault="0097797D" w:rsidP="0097797D">
      <w:pPr>
        <w:rPr>
          <w:sz w:val="16"/>
        </w:rPr>
      </w:pPr>
      <w:r w:rsidRPr="009174B5">
        <w:rPr>
          <w:sz w:val="16"/>
        </w:rPr>
        <w:t xml:space="preserve">The </w:t>
      </w:r>
      <w:r w:rsidRPr="00A06588">
        <w:rPr>
          <w:rStyle w:val="StyleUnderline"/>
          <w:highlight w:val="cyan"/>
        </w:rPr>
        <w:t>system</w:t>
      </w:r>
      <w:r w:rsidRPr="00A06588">
        <w:rPr>
          <w:rStyle w:val="StyleUnderline"/>
        </w:rPr>
        <w:t xml:space="preserve"> must also be </w:t>
      </w:r>
      <w:r w:rsidRPr="00A06588">
        <w:rPr>
          <w:rStyle w:val="StyleUnderline"/>
          <w:highlight w:val="cyan"/>
        </w:rPr>
        <w:t>adapted to deal with</w:t>
      </w:r>
      <w:r w:rsidRPr="00A06588">
        <w:rPr>
          <w:rStyle w:val="StyleUnderline"/>
        </w:rPr>
        <w:t xml:space="preserve"> new issues that were not envisioned when the existing order was designed. Foremost among these issues is </w:t>
      </w:r>
      <w:r w:rsidRPr="00A06588">
        <w:rPr>
          <w:rStyle w:val="Emphasis"/>
          <w:highlight w:val="cyan"/>
        </w:rPr>
        <w:t>emerging and disruptive tech</w:t>
      </w:r>
      <w:r w:rsidRPr="00A06588">
        <w:rPr>
          <w:rStyle w:val="StyleUnderline"/>
        </w:rPr>
        <w:t xml:space="preserve">nology, including </w:t>
      </w:r>
      <w:r w:rsidRPr="00A06588">
        <w:rPr>
          <w:rStyle w:val="Emphasis"/>
          <w:highlight w:val="cyan"/>
        </w:rPr>
        <w:t>AI</w:t>
      </w:r>
      <w:r w:rsidRPr="00A06588">
        <w:rPr>
          <w:rStyle w:val="StyleUnderline"/>
        </w:rPr>
        <w:t xml:space="preserve">, additive manufacturing (or </w:t>
      </w:r>
      <w:r w:rsidRPr="00A06588">
        <w:rPr>
          <w:rStyle w:val="Emphasis"/>
          <w:highlight w:val="cyan"/>
        </w:rPr>
        <w:t>3D printing</w:t>
      </w:r>
      <w:r w:rsidRPr="00A06588">
        <w:rPr>
          <w:rStyle w:val="StyleUnderline"/>
        </w:rPr>
        <w:t xml:space="preserve">), </w:t>
      </w:r>
      <w:r w:rsidRPr="00A06588">
        <w:rPr>
          <w:rStyle w:val="Emphasis"/>
          <w:highlight w:val="cyan"/>
        </w:rPr>
        <w:t>quantum computing</w:t>
      </w:r>
      <w:r w:rsidRPr="00A06588">
        <w:rPr>
          <w:rStyle w:val="StyleUnderline"/>
          <w:highlight w:val="cyan"/>
        </w:rPr>
        <w:t>,</w:t>
      </w:r>
      <w:r w:rsidRPr="00A06588">
        <w:rPr>
          <w:rStyle w:val="StyleUnderline"/>
        </w:rPr>
        <w:t xml:space="preserve"> </w:t>
      </w:r>
      <w:r w:rsidRPr="00A06588">
        <w:rPr>
          <w:rStyle w:val="Emphasis"/>
          <w:highlight w:val="cyan"/>
        </w:rPr>
        <w:t>genetic engineering</w:t>
      </w:r>
      <w:r w:rsidRPr="00A06588">
        <w:rPr>
          <w:rStyle w:val="StyleUnderline"/>
        </w:rPr>
        <w:t xml:space="preserve">, </w:t>
      </w:r>
      <w:r w:rsidRPr="00A06588">
        <w:rPr>
          <w:rStyle w:val="Emphasis"/>
          <w:highlight w:val="cyan"/>
        </w:rPr>
        <w:t>robotics</w:t>
      </w:r>
      <w:r w:rsidRPr="00A06588">
        <w:rPr>
          <w:rStyle w:val="StyleUnderline"/>
        </w:rPr>
        <w:t xml:space="preserve">, </w:t>
      </w:r>
      <w:r w:rsidRPr="00A06588">
        <w:rPr>
          <w:rStyle w:val="Emphasis"/>
          <w:highlight w:val="cyan"/>
        </w:rPr>
        <w:t>directed</w:t>
      </w:r>
      <w:r w:rsidRPr="00A06588">
        <w:rPr>
          <w:rStyle w:val="Emphasis"/>
        </w:rPr>
        <w:t xml:space="preserve"> energy</w:t>
      </w:r>
      <w:r w:rsidRPr="00A06588">
        <w:rPr>
          <w:rStyle w:val="StyleUnderline"/>
        </w:rPr>
        <w:t>, the Internet of things (</w:t>
      </w:r>
      <w:r w:rsidRPr="00A06588">
        <w:rPr>
          <w:rStyle w:val="StyleUnderline"/>
          <w:highlight w:val="cyan"/>
        </w:rPr>
        <w:t>IOT</w:t>
      </w:r>
      <w:r w:rsidRPr="00A06588">
        <w:rPr>
          <w:rStyle w:val="StyleUnderline"/>
        </w:rPr>
        <w:t xml:space="preserve">), </w:t>
      </w:r>
      <w:r w:rsidRPr="00A06588">
        <w:rPr>
          <w:rStyle w:val="Emphasis"/>
        </w:rPr>
        <w:t>5G</w:t>
      </w:r>
      <w:r w:rsidRPr="00A06588">
        <w:rPr>
          <w:rStyle w:val="StyleUnderline"/>
        </w:rPr>
        <w:t xml:space="preserve">, </w:t>
      </w:r>
      <w:r w:rsidRPr="00A06588">
        <w:rPr>
          <w:rStyle w:val="Emphasis"/>
          <w:highlight w:val="cyan"/>
        </w:rPr>
        <w:t>space</w:t>
      </w:r>
      <w:r w:rsidRPr="00A06588">
        <w:rPr>
          <w:rStyle w:val="StyleUnderline"/>
        </w:rPr>
        <w:t xml:space="preserve">, </w:t>
      </w:r>
      <w:r w:rsidRPr="00A06588">
        <w:rPr>
          <w:rStyle w:val="Emphasis"/>
          <w:highlight w:val="cyan"/>
        </w:rPr>
        <w:t>cyber</w:t>
      </w:r>
      <w:r w:rsidRPr="00A06588">
        <w:rPr>
          <w:rStyle w:val="StyleUnderline"/>
        </w:rPr>
        <w:t>, and many others</w:t>
      </w:r>
      <w:r w:rsidRPr="009174B5">
        <w:rPr>
          <w:sz w:val="16"/>
        </w:rPr>
        <w:t xml:space="preserve">. Like other disruptive technologies before them, </w:t>
      </w:r>
      <w:r w:rsidRPr="00A06588">
        <w:rPr>
          <w:rStyle w:val="StyleUnderline"/>
        </w:rPr>
        <w:t>these innovations promise great benefits, but also carry serious downside risks.</w:t>
      </w:r>
      <w:r w:rsidRPr="009174B5">
        <w:rPr>
          <w:sz w:val="16"/>
        </w:rPr>
        <w:t xml:space="preserve">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p>
    <w:p w14:paraId="698B968D" w14:textId="77777777" w:rsidR="0097797D" w:rsidRPr="00A06588" w:rsidRDefault="0097797D" w:rsidP="0097797D">
      <w:pPr>
        <w:rPr>
          <w:rStyle w:val="StyleUnderline"/>
        </w:rPr>
      </w:pPr>
      <w:r w:rsidRPr="009174B5">
        <w:rPr>
          <w:sz w:val="16"/>
        </w:rPr>
        <w:t xml:space="preserve">Yet, </w:t>
      </w:r>
      <w:r w:rsidRPr="00A06588">
        <w:rPr>
          <w:rStyle w:val="StyleUnderline"/>
          <w:highlight w:val="cyan"/>
        </w:rPr>
        <w:t>AI</w:t>
      </w:r>
      <w:r w:rsidRPr="00A06588">
        <w:rPr>
          <w:rStyle w:val="StyleUnderline"/>
        </w:rPr>
        <w:t xml:space="preserve"> is also </w:t>
      </w:r>
      <w:r w:rsidRPr="00A06588">
        <w:rPr>
          <w:rStyle w:val="StyleUnderline"/>
          <w:highlight w:val="cyan"/>
        </w:rPr>
        <w:t xml:space="preserve">transforming </w:t>
      </w:r>
      <w:r w:rsidRPr="00A06588">
        <w:rPr>
          <w:rStyle w:val="Emphasis"/>
          <w:highlight w:val="cyan"/>
        </w:rPr>
        <w:t>economies and societies</w:t>
      </w:r>
      <w:r w:rsidRPr="00A06588">
        <w:rPr>
          <w:rStyle w:val="StyleUnderline"/>
        </w:rPr>
        <w:t xml:space="preserve">, and </w:t>
      </w:r>
      <w:r w:rsidRPr="00A06588">
        <w:rPr>
          <w:rStyle w:val="StyleUnderline"/>
          <w:highlight w:val="cyan"/>
        </w:rPr>
        <w:t xml:space="preserve">generating </w:t>
      </w:r>
      <w:r w:rsidRPr="00A06588">
        <w:rPr>
          <w:rStyle w:val="Emphasis"/>
          <w:highlight w:val="cyan"/>
        </w:rPr>
        <w:t>new security challenges</w:t>
      </w:r>
      <w:r w:rsidRPr="009174B5">
        <w:rPr>
          <w:sz w:val="16"/>
        </w:rPr>
        <w:t xml:space="preserve">. </w:t>
      </w:r>
      <w:r w:rsidRPr="00A06588">
        <w:rPr>
          <w:rStyle w:val="StyleUnderline"/>
        </w:rPr>
        <w:t xml:space="preserve">Automation will lead to </w:t>
      </w:r>
      <w:r w:rsidRPr="00A06588">
        <w:rPr>
          <w:rStyle w:val="Emphasis"/>
        </w:rPr>
        <w:t>widespread unemployment</w:t>
      </w:r>
      <w:r w:rsidRPr="009174B5">
        <w:rPr>
          <w:sz w:val="16"/>
        </w:rPr>
        <w:t xml:space="preserve">. The final realization of driverless cars, for example, will put out of work millions of taxi, Uber, and long-haul truck drivers. </w:t>
      </w:r>
      <w:r w:rsidRPr="00A06588">
        <w:rPr>
          <w:rStyle w:val="Emphasis"/>
        </w:rPr>
        <w:t>Populist movements</w:t>
      </w:r>
      <w:r w:rsidRPr="009174B5">
        <w:rPr>
          <w:sz w:val="16"/>
        </w:rPr>
        <w:t xml:space="preserve"> in the West </w:t>
      </w:r>
      <w:r w:rsidRPr="00A06588">
        <w:rPr>
          <w:rStyle w:val="StyleUnderline"/>
        </w:rPr>
        <w:t xml:space="preserve">have been driven by those disaffected by globalization and technology, and mass unemployment caused by </w:t>
      </w:r>
      <w:r w:rsidRPr="00A06588">
        <w:rPr>
          <w:rStyle w:val="StyleUnderline"/>
          <w:highlight w:val="cyan"/>
        </w:rPr>
        <w:t>automation</w:t>
      </w:r>
      <w:r w:rsidRPr="00A06588">
        <w:rPr>
          <w:rStyle w:val="StyleUnderline"/>
        </w:rPr>
        <w:t xml:space="preserve"> will further grow those ranks and </w:t>
      </w:r>
      <w:r w:rsidRPr="00A06588">
        <w:rPr>
          <w:rStyle w:val="Emphasis"/>
          <w:highlight w:val="cyan"/>
        </w:rPr>
        <w:t>provide new fuel to grievance politics</w:t>
      </w:r>
      <w:r w:rsidRPr="009174B5">
        <w:rPr>
          <w:sz w:val="16"/>
        </w:rPr>
        <w:t xml:space="preserve">. Moreover, some fear that </w:t>
      </w:r>
      <w:r w:rsidRPr="00A06588">
        <w:rPr>
          <w:rStyle w:val="Emphasis"/>
          <w:highlight w:val="cyan"/>
        </w:rPr>
        <w:t>autonomous weapons systems</w:t>
      </w:r>
      <w:r w:rsidRPr="009174B5">
        <w:rPr>
          <w:sz w:val="16"/>
        </w:rPr>
        <w:t xml:space="preserve"> </w:t>
      </w:r>
      <w:r w:rsidRPr="00A06588">
        <w:rPr>
          <w:rStyle w:val="StyleUnderline"/>
        </w:rPr>
        <w:t xml:space="preserve">will </w:t>
      </w:r>
      <w:r w:rsidRPr="00A06588">
        <w:rPr>
          <w:rStyle w:val="StyleUnderline"/>
          <w:highlight w:val="cyan"/>
        </w:rPr>
        <w:t>become “</w:t>
      </w:r>
      <w:r w:rsidRPr="00A06588">
        <w:rPr>
          <w:rStyle w:val="Emphasis"/>
          <w:highlight w:val="cyan"/>
        </w:rPr>
        <w:t>killer robots</w:t>
      </w:r>
      <w:r w:rsidRPr="00A06588">
        <w:rPr>
          <w:rStyle w:val="StyleUnderline"/>
        </w:rPr>
        <w:t xml:space="preserve">” that select and engage targets without human input, and could eventually </w:t>
      </w:r>
      <w:r w:rsidRPr="00A06588">
        <w:rPr>
          <w:rStyle w:val="Emphasis"/>
          <w:highlight w:val="cyan"/>
        </w:rPr>
        <w:t>turn on their creators</w:t>
      </w:r>
      <w:r w:rsidRPr="00A06588">
        <w:rPr>
          <w:rStyle w:val="StyleUnderline"/>
        </w:rPr>
        <w:t xml:space="preserve">, </w:t>
      </w:r>
      <w:r w:rsidRPr="00A06588">
        <w:rPr>
          <w:rStyle w:val="Emphasis"/>
          <w:highlight w:val="cyan"/>
        </w:rPr>
        <w:t>resulting in human extinction</w:t>
      </w:r>
      <w:r w:rsidRPr="00A06588">
        <w:rPr>
          <w:rStyle w:val="StyleUnderline"/>
        </w:rPr>
        <w:t>.</w:t>
      </w:r>
    </w:p>
    <w:p w14:paraId="2B1B990F" w14:textId="77777777" w:rsidR="0097797D" w:rsidRPr="00A06588" w:rsidRDefault="0097797D" w:rsidP="0097797D">
      <w:pPr>
        <w:rPr>
          <w:rStyle w:val="Emphasis"/>
        </w:rPr>
      </w:pPr>
      <w:r w:rsidRPr="009174B5">
        <w:rPr>
          <w:sz w:val="16"/>
        </w:rPr>
        <w:t xml:space="preserve">The </w:t>
      </w:r>
      <w:r w:rsidRPr="00A06588">
        <w:rPr>
          <w:rStyle w:val="StyleUnderline"/>
        </w:rPr>
        <w:t>other technologies on this list similarly balance great potential upside with great downside risk. 3D printing, for example, can be used to “make anything anywhere,”</w:t>
      </w:r>
      <w:r w:rsidRPr="009174B5">
        <w:rPr>
          <w:sz w:val="16"/>
        </w:rPr>
        <w:t xml:space="preserve"> reducing costs for a wide range of manufactured goods and encouraging a return of local manufacturing industries.61 At the same time, </w:t>
      </w:r>
      <w:r w:rsidRPr="00A06588">
        <w:rPr>
          <w:rStyle w:val="StyleUnderline"/>
        </w:rPr>
        <w:t xml:space="preserve">advanced </w:t>
      </w:r>
      <w:r w:rsidRPr="00A06588">
        <w:rPr>
          <w:rStyle w:val="StyleUnderline"/>
          <w:highlight w:val="cyan"/>
        </w:rPr>
        <w:t>3D printers</w:t>
      </w:r>
      <w:r w:rsidRPr="00A06588">
        <w:rPr>
          <w:rStyle w:val="StyleUnderline"/>
        </w:rPr>
        <w:t xml:space="preserve"> can also be </w:t>
      </w:r>
      <w:r w:rsidRPr="00A06588">
        <w:rPr>
          <w:rStyle w:val="StyleUnderline"/>
          <w:highlight w:val="cyan"/>
        </w:rPr>
        <w:t>used by revisionist</w:t>
      </w:r>
      <w:r w:rsidRPr="00A06588">
        <w:rPr>
          <w:rStyle w:val="StyleUnderline"/>
        </w:rPr>
        <w:t xml:space="preserve"> and rogue </w:t>
      </w:r>
      <w:r w:rsidRPr="00A06588">
        <w:rPr>
          <w:rStyle w:val="StyleUnderline"/>
          <w:highlight w:val="cyan"/>
        </w:rPr>
        <w:t>states to print</w:t>
      </w:r>
      <w:r w:rsidRPr="00A06588">
        <w:rPr>
          <w:rStyle w:val="StyleUnderline"/>
        </w:rPr>
        <w:t xml:space="preserve"> component parts for </w:t>
      </w:r>
      <w:r w:rsidRPr="00A06588">
        <w:rPr>
          <w:rStyle w:val="StyleUnderline"/>
          <w:highlight w:val="cyan"/>
        </w:rPr>
        <w:t>advanced weapons systems or</w:t>
      </w:r>
      <w:r w:rsidRPr="00A06588">
        <w:rPr>
          <w:rStyle w:val="StyleUnderline"/>
        </w:rPr>
        <w:t xml:space="preserve"> even </w:t>
      </w:r>
      <w:r w:rsidRPr="00A06588">
        <w:rPr>
          <w:rStyle w:val="Emphasis"/>
          <w:highlight w:val="cyan"/>
        </w:rPr>
        <w:t>WMD programs</w:t>
      </w:r>
      <w:r w:rsidRPr="00A06588">
        <w:rPr>
          <w:rStyle w:val="StyleUnderline"/>
        </w:rPr>
        <w:t xml:space="preserve">, </w:t>
      </w:r>
      <w:r w:rsidRPr="00A06588">
        <w:rPr>
          <w:rStyle w:val="StyleUnderline"/>
          <w:highlight w:val="cyan"/>
        </w:rPr>
        <w:t>spurring</w:t>
      </w:r>
      <w:r w:rsidRPr="00A06588">
        <w:rPr>
          <w:rStyle w:val="StyleUnderline"/>
        </w:rPr>
        <w:t xml:space="preserve"> arms races and weapons </w:t>
      </w:r>
      <w:r w:rsidRPr="00A06588">
        <w:rPr>
          <w:rStyle w:val="Emphasis"/>
          <w:highlight w:val="cyan"/>
        </w:rPr>
        <w:t>prolif</w:t>
      </w:r>
      <w:r w:rsidRPr="00A06588">
        <w:rPr>
          <w:rStyle w:val="Emphasis"/>
        </w:rPr>
        <w:t>eration</w:t>
      </w:r>
      <w:r w:rsidRPr="009174B5">
        <w:rPr>
          <w:sz w:val="16"/>
        </w:rPr>
        <w:t xml:space="preserve">.62 </w:t>
      </w:r>
      <w:r w:rsidRPr="00A06588">
        <w:rPr>
          <w:rStyle w:val="Emphasis"/>
          <w:highlight w:val="cyan"/>
        </w:rPr>
        <w:t>G</w:t>
      </w:r>
      <w:r w:rsidRPr="00A06588">
        <w:rPr>
          <w:rStyle w:val="StyleUnderline"/>
        </w:rPr>
        <w:t xml:space="preserve">enetic </w:t>
      </w:r>
      <w:r w:rsidRPr="00A06588">
        <w:rPr>
          <w:rStyle w:val="Emphasis"/>
          <w:highlight w:val="cyan"/>
        </w:rPr>
        <w:t>e</w:t>
      </w:r>
      <w:r w:rsidRPr="00A06588">
        <w:rPr>
          <w:rStyle w:val="StyleUnderline"/>
        </w:rPr>
        <w:t xml:space="preserve">ngineering </w:t>
      </w:r>
      <w:r w:rsidRPr="00A06588">
        <w:rPr>
          <w:rStyle w:val="StyleUnderline"/>
          <w:highlight w:val="cyan"/>
        </w:rPr>
        <w:t xml:space="preserve">can </w:t>
      </w:r>
      <w:r w:rsidRPr="00A06588">
        <w:rPr>
          <w:rStyle w:val="Emphasis"/>
          <w:highlight w:val="cyan"/>
        </w:rPr>
        <w:t>wipe out</w:t>
      </w:r>
      <w:r w:rsidRPr="009174B5">
        <w:rPr>
          <w:sz w:val="16"/>
          <w:highlight w:val="cyan"/>
        </w:rPr>
        <w:t xml:space="preserve"> </w:t>
      </w:r>
      <w:r w:rsidRPr="009174B5">
        <w:rPr>
          <w:sz w:val="16"/>
        </w:rPr>
        <w:t xml:space="preserve">entire classes of disease through improved medicine, or wipe out entire classes of </w:t>
      </w:r>
      <w:r w:rsidRPr="00A06588">
        <w:rPr>
          <w:rStyle w:val="StyleUnderline"/>
          <w:highlight w:val="cyan"/>
        </w:rPr>
        <w:t xml:space="preserve">people through </w:t>
      </w:r>
      <w:r w:rsidRPr="00A06588">
        <w:rPr>
          <w:rStyle w:val="Emphasis"/>
          <w:highlight w:val="cyan"/>
        </w:rPr>
        <w:t>g</w:t>
      </w:r>
      <w:r w:rsidRPr="00A06588">
        <w:rPr>
          <w:rStyle w:val="StyleUnderline"/>
        </w:rPr>
        <w:t xml:space="preserve">enetically </w:t>
      </w:r>
      <w:r w:rsidRPr="00A06588">
        <w:rPr>
          <w:rStyle w:val="Emphasis"/>
          <w:highlight w:val="cyan"/>
        </w:rPr>
        <w:t>e</w:t>
      </w:r>
      <w:r w:rsidRPr="00A06588">
        <w:rPr>
          <w:rStyle w:val="StyleUnderline"/>
        </w:rPr>
        <w:t xml:space="preserve">ngineered </w:t>
      </w:r>
      <w:r w:rsidRPr="00A06588">
        <w:rPr>
          <w:rStyle w:val="Emphasis"/>
          <w:highlight w:val="cyan"/>
        </w:rPr>
        <w:t>superbugs</w:t>
      </w:r>
      <w:r w:rsidRPr="009174B5">
        <w:rPr>
          <w:sz w:val="16"/>
        </w:rPr>
        <w:t xml:space="preserve">. </w:t>
      </w:r>
      <w:r w:rsidRPr="00A06588">
        <w:rPr>
          <w:rStyle w:val="Emphasis"/>
          <w:highlight w:val="cyan"/>
        </w:rPr>
        <w:t>Directed-energy missile defenses</w:t>
      </w:r>
      <w:r w:rsidRPr="00A06588">
        <w:rPr>
          <w:rStyle w:val="StyleUnderline"/>
        </w:rPr>
        <w:t xml:space="preserve"> may defend against incoming missile attacks, while also </w:t>
      </w:r>
      <w:r w:rsidRPr="00A06588">
        <w:rPr>
          <w:rStyle w:val="Emphasis"/>
          <w:highlight w:val="cyan"/>
        </w:rPr>
        <w:t>undermining</w:t>
      </w:r>
      <w:r w:rsidRPr="00A06588">
        <w:rPr>
          <w:rStyle w:val="Emphasis"/>
        </w:rPr>
        <w:t xml:space="preserve"> global </w:t>
      </w:r>
      <w:r w:rsidRPr="00A06588">
        <w:rPr>
          <w:rStyle w:val="Emphasis"/>
          <w:highlight w:val="cyan"/>
        </w:rPr>
        <w:t>strategic stability</w:t>
      </w:r>
      <w:r w:rsidRPr="00A06588">
        <w:rPr>
          <w:rStyle w:val="Emphasis"/>
        </w:rPr>
        <w:t>.</w:t>
      </w:r>
    </w:p>
    <w:p w14:paraId="5CCB9543" w14:textId="77777777" w:rsidR="0097797D" w:rsidRPr="009174B5" w:rsidRDefault="0097797D" w:rsidP="0097797D">
      <w:pPr>
        <w:rPr>
          <w:sz w:val="16"/>
        </w:rPr>
      </w:pPr>
      <w:r w:rsidRPr="009174B5">
        <w:rPr>
          <w:sz w:val="16"/>
        </w:rPr>
        <w:t xml:space="preserve">Perhaps </w:t>
      </w:r>
      <w:r w:rsidRPr="00A06588">
        <w:rPr>
          <w:rStyle w:val="StyleUnderline"/>
        </w:rPr>
        <w:t xml:space="preserve">the </w:t>
      </w:r>
      <w:r w:rsidRPr="00A06588">
        <w:rPr>
          <w:rStyle w:val="StyleUnderline"/>
          <w:highlight w:val="cyan"/>
        </w:rPr>
        <w:t>greatest risk</w:t>
      </w:r>
      <w:r w:rsidRPr="00A06588">
        <w:rPr>
          <w:rStyle w:val="StyleUnderline"/>
        </w:rPr>
        <w:t xml:space="preserve"> to global strategic stability from new technology, however, comes from the risk that revisionist </w:t>
      </w:r>
      <w:r w:rsidRPr="00A06588">
        <w:rPr>
          <w:rStyle w:val="StyleUnderline"/>
          <w:highlight w:val="cyan"/>
        </w:rPr>
        <w:t xml:space="preserve">autocracies may </w:t>
      </w:r>
      <w:r w:rsidRPr="00A06588">
        <w:rPr>
          <w:rStyle w:val="Emphasis"/>
          <w:highlight w:val="cyan"/>
        </w:rPr>
        <w:t>win the new tech arms race</w:t>
      </w:r>
      <w:r w:rsidRPr="009174B5">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A06588">
        <w:rPr>
          <w:rStyle w:val="StyleUnderline"/>
        </w:rPr>
        <w:t>stability has been maintained in Europe and Asia for decades because the United States and its democratic allies possessed a favorable economic and military balance of power in those key regions</w:t>
      </w:r>
      <w:r w:rsidRPr="009174B5">
        <w:rPr>
          <w:sz w:val="16"/>
        </w:rPr>
        <w:t xml:space="preserve">. Many believe, however, that China may now have the lead in the new technologies of the twenty-first century, including AI, quantum, 5G, hypersonic missiles, and others. </w:t>
      </w:r>
      <w:r w:rsidRPr="00A06588">
        <w:rPr>
          <w:rStyle w:val="StyleUnderline"/>
          <w:highlight w:val="cyan"/>
        </w:rPr>
        <w:t>If China succeeds</w:t>
      </w:r>
      <w:r w:rsidRPr="00A06588">
        <w:rPr>
          <w:rStyle w:val="StyleUnderline"/>
        </w:rPr>
        <w:t xml:space="preserve"> in mastering the technologies of the future before the democratic core, then this could </w:t>
      </w:r>
      <w:r w:rsidRPr="00A06588">
        <w:rPr>
          <w:rStyle w:val="StyleUnderline"/>
          <w:highlight w:val="cyan"/>
        </w:rPr>
        <w:t xml:space="preserve">lead to a </w:t>
      </w:r>
      <w:r w:rsidRPr="00A06588">
        <w:rPr>
          <w:rStyle w:val="Emphasis"/>
          <w:highlight w:val="cyan"/>
        </w:rPr>
        <w:t>drastic and rapid shift in the balance of power</w:t>
      </w:r>
      <w:r w:rsidRPr="00A06588">
        <w:rPr>
          <w:rStyle w:val="StyleUnderline"/>
          <w:highlight w:val="cyan"/>
        </w:rPr>
        <w:t xml:space="preserve">, </w:t>
      </w:r>
      <w:r w:rsidRPr="00A06588">
        <w:rPr>
          <w:rStyle w:val="Emphasis"/>
          <w:highlight w:val="cyan"/>
        </w:rPr>
        <w:t>upsetting</w:t>
      </w:r>
      <w:r w:rsidRPr="00A06588">
        <w:rPr>
          <w:rStyle w:val="Emphasis"/>
        </w:rPr>
        <w:t xml:space="preserve"> global strategic </w:t>
      </w:r>
      <w:r w:rsidRPr="00A06588">
        <w:rPr>
          <w:rStyle w:val="Emphasis"/>
          <w:highlight w:val="cyan"/>
        </w:rPr>
        <w:t>stability</w:t>
      </w:r>
      <w:r w:rsidRPr="00A06588">
        <w:rPr>
          <w:rStyle w:val="StyleUnderline"/>
        </w:rPr>
        <w:t xml:space="preserve">, and the call for a </w:t>
      </w:r>
      <w:r w:rsidRPr="00A06588">
        <w:rPr>
          <w:rStyle w:val="Emphasis"/>
        </w:rPr>
        <w:t>democratic-led, rules-based system</w:t>
      </w:r>
      <w:r w:rsidRPr="00A06588">
        <w:rPr>
          <w:rStyle w:val="StyleUnderline"/>
        </w:rPr>
        <w:t xml:space="preserve"> outlined in these page</w:t>
      </w:r>
      <w:r w:rsidRPr="009174B5">
        <w:rPr>
          <w:sz w:val="16"/>
        </w:rPr>
        <w:t>s.63</w:t>
      </w:r>
    </w:p>
    <w:p w14:paraId="092A09C1" w14:textId="77777777" w:rsidR="0097797D" w:rsidRPr="009174B5" w:rsidRDefault="0097797D" w:rsidP="0097797D">
      <w:pPr>
        <w:rPr>
          <w:sz w:val="16"/>
        </w:rPr>
      </w:pPr>
      <w:r w:rsidRPr="00A06588">
        <w:rPr>
          <w:rStyle w:val="StyleUnderline"/>
          <w:highlight w:val="cyan"/>
        </w:rPr>
        <w:t>The U</w:t>
      </w:r>
      <w:r w:rsidRPr="00A06588">
        <w:rPr>
          <w:rStyle w:val="StyleUnderline"/>
        </w:rPr>
        <w:t xml:space="preserve">nited </w:t>
      </w:r>
      <w:r w:rsidRPr="00A06588">
        <w:rPr>
          <w:rStyle w:val="StyleUnderline"/>
          <w:highlight w:val="cyan"/>
        </w:rPr>
        <w:t>S</w:t>
      </w:r>
      <w:r w:rsidRPr="00A06588">
        <w:rPr>
          <w:rStyle w:val="StyleUnderline"/>
        </w:rPr>
        <w:t xml:space="preserve">tates </w:t>
      </w:r>
      <w:r w:rsidRPr="00A06588">
        <w:rPr>
          <w:rStyle w:val="StyleUnderline"/>
          <w:highlight w:val="cyan"/>
        </w:rPr>
        <w:t>and</w:t>
      </w:r>
      <w:r w:rsidRPr="00A06588">
        <w:rPr>
          <w:rStyle w:val="StyleUnderline"/>
        </w:rPr>
        <w:t xml:space="preserve"> its </w:t>
      </w:r>
      <w:r w:rsidRPr="00A06588">
        <w:rPr>
          <w:rStyle w:val="StyleUnderline"/>
          <w:highlight w:val="cyan"/>
        </w:rPr>
        <w:t>democratic allies need to</w:t>
      </w:r>
      <w:r w:rsidRPr="00A06588">
        <w:rPr>
          <w:rStyle w:val="StyleUnderline"/>
        </w:rPr>
        <w:t xml:space="preserve"> work</w:t>
      </w:r>
      <w:r w:rsidRPr="009174B5">
        <w:rPr>
          <w:sz w:val="16"/>
        </w:rPr>
        <w:t xml:space="preserve"> with other major powers to </w:t>
      </w:r>
      <w:r w:rsidRPr="00A06588">
        <w:rPr>
          <w:rStyle w:val="StyleUnderline"/>
          <w:highlight w:val="cyan"/>
        </w:rPr>
        <w:t xml:space="preserve">develop a </w:t>
      </w:r>
      <w:r w:rsidRPr="00A06588">
        <w:rPr>
          <w:rStyle w:val="Emphasis"/>
          <w:highlight w:val="cyan"/>
        </w:rPr>
        <w:t>framework</w:t>
      </w:r>
      <w:r w:rsidRPr="00A06588">
        <w:rPr>
          <w:rStyle w:val="StyleUnderline"/>
          <w:highlight w:val="cyan"/>
        </w:rPr>
        <w:t xml:space="preserve"> for harnessing emerging tech</w:t>
      </w:r>
      <w:r w:rsidRPr="00A06588">
        <w:rPr>
          <w:rStyle w:val="StyleUnderline"/>
        </w:rPr>
        <w:t xml:space="preserve">nology in a way </w:t>
      </w:r>
      <w:r w:rsidRPr="00A06588">
        <w:rPr>
          <w:rStyle w:val="StyleUnderline"/>
          <w:highlight w:val="cyan"/>
        </w:rPr>
        <w:t xml:space="preserve">that </w:t>
      </w:r>
      <w:r w:rsidRPr="00A06588">
        <w:rPr>
          <w:rStyle w:val="Emphasis"/>
          <w:highlight w:val="cyan"/>
        </w:rPr>
        <w:t xml:space="preserve">maximizes </w:t>
      </w:r>
      <w:r w:rsidRPr="00A06588">
        <w:rPr>
          <w:rStyle w:val="Emphasis"/>
        </w:rPr>
        <w:t xml:space="preserve">its upside </w:t>
      </w:r>
      <w:r w:rsidRPr="00A06588">
        <w:rPr>
          <w:rStyle w:val="Emphasis"/>
          <w:highlight w:val="cyan"/>
        </w:rPr>
        <w:t>potential</w:t>
      </w:r>
      <w:r w:rsidRPr="00A06588">
        <w:rPr>
          <w:rStyle w:val="StyleUnderline"/>
          <w:highlight w:val="cyan"/>
        </w:rPr>
        <w:t xml:space="preserve">, while </w:t>
      </w:r>
      <w:r w:rsidRPr="00A06588">
        <w:rPr>
          <w:rStyle w:val="Emphasis"/>
          <w:highlight w:val="cyan"/>
        </w:rPr>
        <w:t>mitigating</w:t>
      </w:r>
      <w:r w:rsidRPr="00A06588">
        <w:rPr>
          <w:rStyle w:val="StyleUnderline"/>
        </w:rPr>
        <w:t xml:space="preserve"> against its downside </w:t>
      </w:r>
      <w:r w:rsidRPr="00A06588">
        <w:rPr>
          <w:rStyle w:val="Emphasis"/>
          <w:highlight w:val="cyan"/>
        </w:rPr>
        <w:t>risks</w:t>
      </w:r>
      <w:r w:rsidRPr="00A06588">
        <w:rPr>
          <w:rStyle w:val="StyleUnderline"/>
        </w:rPr>
        <w:t>, and also contributing to the maintenance of global stability</w:t>
      </w:r>
      <w:r w:rsidRPr="009174B5">
        <w:rPr>
          <w:sz w:val="16"/>
        </w:rPr>
        <w:t xml:space="preserve">. The </w:t>
      </w:r>
      <w:r w:rsidRPr="00A06588">
        <w:rPr>
          <w:rStyle w:val="StyleUnderline"/>
        </w:rPr>
        <w:t xml:space="preserve">existing international order contains a wide range of agreements for </w:t>
      </w:r>
      <w:r w:rsidRPr="00A06588">
        <w:rPr>
          <w:rStyle w:val="StyleUnderline"/>
          <w:highlight w:val="cyan"/>
        </w:rPr>
        <w:t>harnessing</w:t>
      </w:r>
      <w:r w:rsidRPr="00A06588">
        <w:rPr>
          <w:rStyle w:val="StyleUnderline"/>
        </w:rPr>
        <w:t xml:space="preserve"> the technologies of the twentieth century, but they need to be updated for the twenty-first century</w:t>
      </w:r>
      <w:r w:rsidRPr="009174B5">
        <w:rPr>
          <w:sz w:val="16"/>
        </w:rPr>
        <w:t xml:space="preserve">. The world needs </w:t>
      </w:r>
      <w:r w:rsidRPr="00A06588">
        <w:rPr>
          <w:rStyle w:val="StyleUnderline"/>
        </w:rPr>
        <w:t xml:space="preserve">an entire new set of </w:t>
      </w:r>
      <w:r w:rsidRPr="00A06588">
        <w:rPr>
          <w:rStyle w:val="StyleUnderline"/>
          <w:highlight w:val="cyan"/>
        </w:rPr>
        <w:t>arms-control</w:t>
      </w:r>
      <w:r w:rsidRPr="00A06588">
        <w:rPr>
          <w:rStyle w:val="StyleUnderline"/>
        </w:rPr>
        <w:t xml:space="preserve">, </w:t>
      </w:r>
      <w:r w:rsidRPr="00A06588">
        <w:rPr>
          <w:rStyle w:val="StyleUnderline"/>
          <w:highlight w:val="cyan"/>
        </w:rPr>
        <w:t>nonprolif</w:t>
      </w:r>
      <w:r w:rsidRPr="00A06588">
        <w:rPr>
          <w:rStyle w:val="StyleUnderline"/>
        </w:rPr>
        <w:t xml:space="preserve">eration, </w:t>
      </w:r>
      <w:r w:rsidRPr="00A06588">
        <w:rPr>
          <w:rStyle w:val="StyleUnderline"/>
          <w:highlight w:val="cyan"/>
        </w:rPr>
        <w:t>export-control,</w:t>
      </w:r>
      <w:r w:rsidRPr="00A06588">
        <w:rPr>
          <w:rStyle w:val="StyleUnderline"/>
        </w:rPr>
        <w:t xml:space="preserve"> and other agreements </w:t>
      </w:r>
      <w:r w:rsidRPr="00A06588">
        <w:rPr>
          <w:rStyle w:val="StyleUnderline"/>
          <w:highlight w:val="cyan"/>
        </w:rPr>
        <w:t>to</w:t>
      </w:r>
      <w:r w:rsidRPr="00A06588">
        <w:rPr>
          <w:rStyle w:val="StyleUnderline"/>
        </w:rPr>
        <w:t xml:space="preserve"> exploit new technology while </w:t>
      </w:r>
      <w:r w:rsidRPr="00A06588">
        <w:rPr>
          <w:rStyle w:val="StyleUnderline"/>
          <w:highlight w:val="cyan"/>
        </w:rPr>
        <w:t>mitigat</w:t>
      </w:r>
      <w:r w:rsidRPr="00A06588">
        <w:rPr>
          <w:rStyle w:val="StyleUnderline"/>
        </w:rPr>
        <w:t xml:space="preserve">ing </w:t>
      </w:r>
      <w:r w:rsidRPr="00A06588">
        <w:rPr>
          <w:rStyle w:val="StyleUnderline"/>
          <w:highlight w:val="cyan"/>
        </w:rPr>
        <w:t>downside risk</w:t>
      </w:r>
      <w:r w:rsidRPr="009174B5">
        <w:rPr>
          <w:sz w:val="16"/>
        </w:rPr>
        <w:t>. These agreements should seek to maintain global strategic stability among the major powers, and prevent the proliferation of dangerous weapons systems to hostile and revisionist states.</w:t>
      </w:r>
    </w:p>
    <w:p w14:paraId="2CC4DF7F" w14:textId="77777777" w:rsidR="0097797D" w:rsidRPr="00A06588" w:rsidRDefault="0097797D" w:rsidP="0097797D">
      <w:pPr>
        <w:pStyle w:val="Heading4"/>
        <w:rPr>
          <w:rFonts w:cs="Arial"/>
        </w:rPr>
      </w:pPr>
      <w:r w:rsidRPr="00A06588">
        <w:rPr>
          <w:rFonts w:cs="Arial"/>
          <w:u w:val="single"/>
        </w:rPr>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17BECF53" w14:textId="77777777" w:rsidR="0097797D" w:rsidRPr="00A06588" w:rsidRDefault="0097797D" w:rsidP="0097797D">
      <w:r w:rsidRPr="00A06588">
        <w:rPr>
          <w:rStyle w:val="Style13ptBold"/>
        </w:rPr>
        <w:t xml:space="preserve">Minardi 20 </w:t>
      </w:r>
      <w:r w:rsidRPr="00A06588">
        <w:t>[Di Minardi, "The grim fate that could be ‘worse than extinction’", 10/15/20, https://www.bbc.com/future/article/20201014-totalitarian-world-in-chains-artificial-intelligence]</w:t>
      </w:r>
    </w:p>
    <w:p w14:paraId="0E2461DF" w14:textId="77777777" w:rsidR="0097797D" w:rsidRPr="00A06588" w:rsidRDefault="0097797D" w:rsidP="0097797D">
      <w:pPr>
        <w:rPr>
          <w:rStyle w:val="StyleUnderline"/>
        </w:rPr>
      </w:pPr>
      <w:r w:rsidRPr="00A06588">
        <w:rPr>
          <w:rStyle w:val="StyleUnderline"/>
        </w:rPr>
        <w:t>What would totalitarian governments of the past have looked like if they were never defeated?</w:t>
      </w:r>
      <w:r w:rsidRPr="009174B5">
        <w:rPr>
          <w:sz w:val="16"/>
        </w:rPr>
        <w:t xml:space="preserve"> The Nazis operated with 20th Century technology and it still took a world war to stop them. How much more powerful – and permanent – could the Nazis have been if they had beat the US to the atomic bomb? </w:t>
      </w:r>
      <w:r w:rsidRPr="00A06588">
        <w:rPr>
          <w:rStyle w:val="StyleUnderline"/>
          <w:highlight w:val="cyan"/>
        </w:rPr>
        <w:t>Controlling</w:t>
      </w:r>
      <w:r w:rsidRPr="00A06588">
        <w:rPr>
          <w:rStyle w:val="StyleUnderline"/>
        </w:rPr>
        <w:t xml:space="preserve"> the most </w:t>
      </w:r>
      <w:r w:rsidRPr="00A06588">
        <w:rPr>
          <w:rStyle w:val="StyleUnderline"/>
          <w:highlight w:val="cyan"/>
        </w:rPr>
        <w:t xml:space="preserve">advanced </w:t>
      </w:r>
      <w:r w:rsidRPr="00A06588">
        <w:rPr>
          <w:rStyle w:val="Emphasis"/>
          <w:highlight w:val="cyan"/>
        </w:rPr>
        <w:t>tech</w:t>
      </w:r>
      <w:r w:rsidRPr="00A06588">
        <w:rPr>
          <w:rStyle w:val="StyleUnderline"/>
        </w:rPr>
        <w:t xml:space="preserve">nology of the time </w:t>
      </w:r>
      <w:r w:rsidRPr="00A06588">
        <w:rPr>
          <w:rStyle w:val="StyleUnderline"/>
          <w:highlight w:val="cyan"/>
        </w:rPr>
        <w:t xml:space="preserve">could have solidified </w:t>
      </w:r>
      <w:r w:rsidRPr="00A06588">
        <w:rPr>
          <w:rStyle w:val="Emphasis"/>
          <w:highlight w:val="cyan"/>
        </w:rPr>
        <w:t>Nazi</w:t>
      </w:r>
      <w:r w:rsidRPr="00A06588">
        <w:rPr>
          <w:rStyle w:val="StyleUnderline"/>
          <w:highlight w:val="cyan"/>
        </w:rPr>
        <w:t xml:space="preserve"> power</w:t>
      </w:r>
      <w:r w:rsidRPr="00A06588">
        <w:rPr>
          <w:rStyle w:val="StyleUnderline"/>
        </w:rPr>
        <w:t xml:space="preserve"> and changed the course of history.</w:t>
      </w:r>
    </w:p>
    <w:p w14:paraId="24CB5CC3" w14:textId="77777777" w:rsidR="0097797D" w:rsidRPr="00A06588" w:rsidRDefault="0097797D" w:rsidP="0097797D">
      <w:pPr>
        <w:rPr>
          <w:rStyle w:val="StyleUnderline"/>
        </w:rPr>
      </w:pPr>
      <w:r w:rsidRPr="00A06588">
        <w:rPr>
          <w:rStyle w:val="StyleUnderline"/>
          <w:highlight w:val="cyan"/>
        </w:rPr>
        <w:t xml:space="preserve">When we think of </w:t>
      </w:r>
      <w:r w:rsidRPr="00A06588">
        <w:rPr>
          <w:rStyle w:val="Emphasis"/>
          <w:highlight w:val="cyan"/>
        </w:rPr>
        <w:t>existential risks</w:t>
      </w:r>
      <w:r w:rsidRPr="00A06588">
        <w:rPr>
          <w:rStyle w:val="Emphasis"/>
        </w:rPr>
        <w:t>,</w:t>
      </w:r>
      <w:r w:rsidRPr="00A06588">
        <w:rPr>
          <w:rStyle w:val="StyleUnderline"/>
        </w:rPr>
        <w:t xml:space="preserve"> events like </w:t>
      </w:r>
      <w:r w:rsidRPr="00A06588">
        <w:rPr>
          <w:rStyle w:val="StyleUnderline"/>
          <w:highlight w:val="cyan"/>
        </w:rPr>
        <w:t>nuclear war or asteroid</w:t>
      </w:r>
      <w:r w:rsidRPr="00A06588">
        <w:rPr>
          <w:rStyle w:val="StyleUnderline"/>
        </w:rPr>
        <w:t xml:space="preserve"> impacts often </w:t>
      </w:r>
      <w:r w:rsidRPr="00A06588">
        <w:rPr>
          <w:rStyle w:val="StyleUnderline"/>
          <w:highlight w:val="cyan"/>
        </w:rPr>
        <w:t>come to mind</w:t>
      </w:r>
      <w:r w:rsidRPr="00A06588">
        <w:rPr>
          <w:rStyle w:val="StyleUnderline"/>
        </w:rPr>
        <w:t xml:space="preserve">. Yet there’s one </w:t>
      </w:r>
      <w:r w:rsidRPr="00A06588">
        <w:rPr>
          <w:rStyle w:val="StyleUnderline"/>
          <w:highlight w:val="cyan"/>
        </w:rPr>
        <w:t>future threat</w:t>
      </w:r>
      <w:r w:rsidRPr="00A06588">
        <w:rPr>
          <w:rStyle w:val="StyleUnderline"/>
        </w:rPr>
        <w:t xml:space="preserve"> that is less well known – and while it </w:t>
      </w:r>
      <w:r w:rsidRPr="00A06588">
        <w:rPr>
          <w:rStyle w:val="Emphasis"/>
          <w:highlight w:val="cyan"/>
        </w:rPr>
        <w:t>doesn’t</w:t>
      </w:r>
      <w:r w:rsidRPr="00A06588">
        <w:rPr>
          <w:rStyle w:val="StyleUnderline"/>
        </w:rPr>
        <w:t xml:space="preserve"> </w:t>
      </w:r>
      <w:r w:rsidRPr="00A06588">
        <w:rPr>
          <w:rStyle w:val="StyleUnderline"/>
          <w:highlight w:val="cyan"/>
        </w:rPr>
        <w:t>involve</w:t>
      </w:r>
      <w:r w:rsidRPr="00A06588">
        <w:rPr>
          <w:rStyle w:val="StyleUnderline"/>
        </w:rPr>
        <w:t xml:space="preserve"> the </w:t>
      </w:r>
      <w:r w:rsidRPr="00A06588">
        <w:rPr>
          <w:rStyle w:val="StyleUnderline"/>
          <w:highlight w:val="cyan"/>
        </w:rPr>
        <w:t>extinction</w:t>
      </w:r>
      <w:r w:rsidRPr="00A06588">
        <w:rPr>
          <w:rStyle w:val="StyleUnderline"/>
        </w:rPr>
        <w:t xml:space="preserve"> of our species, it could be </w:t>
      </w:r>
      <w:r w:rsidRPr="00A06588">
        <w:rPr>
          <w:rStyle w:val="Emphasis"/>
          <w:highlight w:val="cyan"/>
        </w:rPr>
        <w:t>just as bad</w:t>
      </w:r>
      <w:r w:rsidRPr="00A06588">
        <w:rPr>
          <w:rStyle w:val="StyleUnderline"/>
        </w:rPr>
        <w:t>.</w:t>
      </w:r>
    </w:p>
    <w:p w14:paraId="28B279E3" w14:textId="77777777" w:rsidR="0097797D" w:rsidRPr="009174B5" w:rsidRDefault="0097797D" w:rsidP="0097797D">
      <w:pPr>
        <w:rPr>
          <w:sz w:val="16"/>
        </w:rPr>
      </w:pPr>
      <w:r w:rsidRPr="00A06588">
        <w:rPr>
          <w:rStyle w:val="StyleUnderline"/>
        </w:rPr>
        <w:t>It’s called the “</w:t>
      </w:r>
      <w:r w:rsidRPr="00A06588">
        <w:rPr>
          <w:rStyle w:val="StyleUnderline"/>
          <w:highlight w:val="cyan"/>
        </w:rPr>
        <w:t>world in chains</w:t>
      </w:r>
      <w:r w:rsidRPr="00A06588">
        <w:rPr>
          <w:rStyle w:val="StyleUnderline"/>
        </w:rPr>
        <w:t xml:space="preserve">” scenario, where, like the preceding thought experiment, a </w:t>
      </w:r>
      <w:r w:rsidRPr="00A06588">
        <w:rPr>
          <w:rStyle w:val="StyleUnderline"/>
          <w:highlight w:val="cyan"/>
        </w:rPr>
        <w:t xml:space="preserve">global totalitarian government uses </w:t>
      </w:r>
      <w:r w:rsidRPr="00A06588">
        <w:rPr>
          <w:rStyle w:val="StyleUnderline"/>
        </w:rPr>
        <w:t xml:space="preserve">a </w:t>
      </w:r>
      <w:r w:rsidRPr="00A06588">
        <w:rPr>
          <w:rStyle w:val="StyleUnderline"/>
          <w:highlight w:val="cyan"/>
        </w:rPr>
        <w:t>novel tech</w:t>
      </w:r>
      <w:r w:rsidRPr="00A06588">
        <w:rPr>
          <w:rStyle w:val="StyleUnderline"/>
        </w:rPr>
        <w:t xml:space="preserve">nology </w:t>
      </w:r>
      <w:r w:rsidRPr="00A06588">
        <w:rPr>
          <w:rStyle w:val="StyleUnderline"/>
          <w:highlight w:val="cyan"/>
        </w:rPr>
        <w:t>to lock</w:t>
      </w:r>
      <w:r w:rsidRPr="00A06588">
        <w:rPr>
          <w:rStyle w:val="StyleUnderline"/>
        </w:rPr>
        <w:t xml:space="preserve"> a majority of the world </w:t>
      </w:r>
      <w:r w:rsidRPr="00A06588">
        <w:rPr>
          <w:rStyle w:val="StyleUnderline"/>
          <w:highlight w:val="cyan"/>
        </w:rPr>
        <w:t>in</w:t>
      </w:r>
      <w:r w:rsidRPr="00A06588">
        <w:rPr>
          <w:rStyle w:val="StyleUnderline"/>
        </w:rPr>
        <w:t xml:space="preserve">to </w:t>
      </w:r>
      <w:r w:rsidRPr="00A06588">
        <w:rPr>
          <w:rStyle w:val="Emphasis"/>
          <w:highlight w:val="cyan"/>
        </w:rPr>
        <w:t>perpetual suffering</w:t>
      </w:r>
      <w:r w:rsidRPr="00A06588">
        <w:rPr>
          <w:rStyle w:val="StyleUnderline"/>
        </w:rPr>
        <w:t>.</w:t>
      </w:r>
      <w:r w:rsidRPr="009174B5">
        <w:rPr>
          <w:sz w:val="16"/>
        </w:rPr>
        <w:t xml:space="preserve"> If it sounds grim, you’d be right. But is it likely? Researchers and philosophers are beginning to ponder how it might come about – and, more importantly, what we can do to avoid it.</w:t>
      </w:r>
    </w:p>
    <w:p w14:paraId="61FAB328" w14:textId="77777777" w:rsidR="0097797D" w:rsidRPr="009174B5" w:rsidRDefault="0097797D" w:rsidP="0097797D">
      <w:pPr>
        <w:rPr>
          <w:sz w:val="16"/>
        </w:rPr>
      </w:pPr>
      <w:r w:rsidRPr="00A06588">
        <w:rPr>
          <w:rStyle w:val="StyleUnderline"/>
        </w:rPr>
        <w:t>Existential risks (</w:t>
      </w:r>
      <w:r w:rsidRPr="00A06588">
        <w:rPr>
          <w:rStyle w:val="StyleUnderline"/>
          <w:highlight w:val="cyan"/>
        </w:rPr>
        <w:t>x-risks</w:t>
      </w:r>
      <w:r w:rsidRPr="00A06588">
        <w:rPr>
          <w:rStyle w:val="StyleUnderline"/>
        </w:rPr>
        <w:t xml:space="preserve">) are disastrous because they </w:t>
      </w:r>
      <w:r w:rsidRPr="00A06588">
        <w:rPr>
          <w:rStyle w:val="StyleUnderline"/>
          <w:highlight w:val="cyan"/>
        </w:rPr>
        <w:t xml:space="preserve">lock humanity into a </w:t>
      </w:r>
      <w:r w:rsidRPr="00A06588">
        <w:rPr>
          <w:rStyle w:val="Emphasis"/>
          <w:highlight w:val="cyan"/>
        </w:rPr>
        <w:t>single fate</w:t>
      </w:r>
      <w:r w:rsidRPr="00A06588">
        <w:rPr>
          <w:rStyle w:val="StyleUnderline"/>
          <w:highlight w:val="cyan"/>
        </w:rPr>
        <w:t>, like</w:t>
      </w:r>
      <w:r w:rsidRPr="00A06588">
        <w:rPr>
          <w:rStyle w:val="StyleUnderline"/>
        </w:rPr>
        <w:t xml:space="preserve"> the </w:t>
      </w:r>
      <w:r w:rsidRPr="00A06588">
        <w:rPr>
          <w:rStyle w:val="Emphasis"/>
          <w:highlight w:val="cyan"/>
        </w:rPr>
        <w:t>permanent collapse of civilisation</w:t>
      </w:r>
      <w:r w:rsidRPr="00A06588">
        <w:rPr>
          <w:rStyle w:val="StyleUnderline"/>
        </w:rPr>
        <w:t xml:space="preserve"> or the </w:t>
      </w:r>
      <w:r w:rsidRPr="00A06588">
        <w:rPr>
          <w:rStyle w:val="Emphasis"/>
        </w:rPr>
        <w:t>extinction</w:t>
      </w:r>
      <w:r w:rsidRPr="00A06588">
        <w:rPr>
          <w:rStyle w:val="StyleUnderline"/>
        </w:rPr>
        <w:t xml:space="preserve"> of our species</w:t>
      </w:r>
      <w:r w:rsidRPr="009174B5">
        <w:rPr>
          <w:sz w:val="16"/>
        </w:rPr>
        <w:t xml:space="preserve">. </w:t>
      </w:r>
      <w:r w:rsidRPr="00A06588">
        <w:rPr>
          <w:rStyle w:val="StyleUnderline"/>
        </w:rPr>
        <w:t>These catastrophes can have natural causes, like an asteroid impact or a supervolcano, or be human-made from sources like nuclear war or climate change</w:t>
      </w:r>
      <w:r w:rsidRPr="009174B5">
        <w:rPr>
          <w:sz w:val="16"/>
        </w:rPr>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69B8007D" w14:textId="77777777" w:rsidR="0097797D" w:rsidRPr="009174B5" w:rsidRDefault="0097797D" w:rsidP="0097797D">
      <w:pPr>
        <w:rPr>
          <w:sz w:val="16"/>
        </w:rPr>
      </w:pPr>
      <w:r w:rsidRPr="009174B5">
        <w:rPr>
          <w:sz w:val="16"/>
        </w:rPr>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52F79805" w14:textId="77777777" w:rsidR="0097797D" w:rsidRPr="009174B5" w:rsidRDefault="0097797D" w:rsidP="0097797D">
      <w:pPr>
        <w:rPr>
          <w:sz w:val="16"/>
        </w:rPr>
      </w:pPr>
      <w:r w:rsidRPr="009174B5">
        <w:rPr>
          <w:sz w:val="16"/>
        </w:rPr>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7F8FE522" w14:textId="77777777" w:rsidR="0097797D" w:rsidRPr="009174B5" w:rsidRDefault="0097797D" w:rsidP="0097797D">
      <w:pPr>
        <w:rPr>
          <w:sz w:val="16"/>
        </w:rPr>
      </w:pPr>
      <w:r w:rsidRPr="009174B5">
        <w:rPr>
          <w:sz w:val="16"/>
        </w:rPr>
        <w:t>This is where the “world in chains” scenario comes in. If a malevolent group or government suddenly gained world-dominating power through technology, and there was nothing to stand in its way, it could lead to an extended period of abject suffering and subjugation. A 2017 report on existential risks from the Global Priorities Project, in conjunction with FHI and the Ministry for Foreign Affairs of Finland, warned that “a long future under a particularly brutal global totalitarian state could arguably be worse than complete extinction”.</w:t>
      </w:r>
    </w:p>
    <w:p w14:paraId="4E564A14" w14:textId="77777777" w:rsidR="0097797D" w:rsidRPr="009174B5" w:rsidRDefault="0097797D" w:rsidP="0097797D">
      <w:pPr>
        <w:rPr>
          <w:sz w:val="16"/>
        </w:rPr>
      </w:pPr>
      <w:r w:rsidRPr="009174B5">
        <w:rPr>
          <w:sz w:val="16"/>
        </w:rPr>
        <w:t>Singleton hypothesis</w:t>
      </w:r>
    </w:p>
    <w:p w14:paraId="5F64BD80" w14:textId="77777777" w:rsidR="0097797D" w:rsidRPr="009174B5" w:rsidRDefault="0097797D" w:rsidP="0097797D">
      <w:pPr>
        <w:rPr>
          <w:sz w:val="16"/>
        </w:rPr>
      </w:pPr>
      <w:r w:rsidRPr="00A06588">
        <w:rPr>
          <w:rStyle w:val="StyleUnderline"/>
        </w:rPr>
        <w:t xml:space="preserve">Though global totalitarianism is still a niche topic of study, </w:t>
      </w:r>
      <w:r w:rsidRPr="00A06588">
        <w:rPr>
          <w:rStyle w:val="StyleUnderline"/>
          <w:highlight w:val="cyan"/>
        </w:rPr>
        <w:t>researchers in</w:t>
      </w:r>
      <w:r w:rsidRPr="00A06588">
        <w:rPr>
          <w:rStyle w:val="StyleUnderline"/>
        </w:rPr>
        <w:t xml:space="preserve"> the field of </w:t>
      </w:r>
      <w:r w:rsidRPr="00A06588">
        <w:rPr>
          <w:rStyle w:val="StyleUnderline"/>
          <w:highlight w:val="cyan"/>
        </w:rPr>
        <w:t>existential risk</w:t>
      </w:r>
      <w:r w:rsidRPr="00A06588">
        <w:rPr>
          <w:rStyle w:val="StyleUnderline"/>
        </w:rPr>
        <w:t xml:space="preserve"> are increasingly </w:t>
      </w:r>
      <w:r w:rsidRPr="00A06588">
        <w:rPr>
          <w:rStyle w:val="StyleUnderline"/>
          <w:highlight w:val="cyan"/>
        </w:rPr>
        <w:t>turning</w:t>
      </w:r>
      <w:r w:rsidRPr="00A06588">
        <w:rPr>
          <w:rStyle w:val="StyleUnderline"/>
        </w:rPr>
        <w:t xml:space="preserve"> their </w:t>
      </w:r>
      <w:r w:rsidRPr="00A06588">
        <w:rPr>
          <w:rStyle w:val="StyleUnderline"/>
          <w:highlight w:val="cyan"/>
        </w:rPr>
        <w:t>attention to</w:t>
      </w:r>
      <w:r w:rsidRPr="00A06588">
        <w:rPr>
          <w:rStyle w:val="StyleUnderline"/>
        </w:rPr>
        <w:t xml:space="preserve"> its most likely cause: </w:t>
      </w:r>
      <w:r w:rsidRPr="00A06588">
        <w:rPr>
          <w:rStyle w:val="Emphasis"/>
          <w:highlight w:val="cyan"/>
        </w:rPr>
        <w:t>a</w:t>
      </w:r>
      <w:r w:rsidRPr="00A06588">
        <w:rPr>
          <w:rStyle w:val="Emphasis"/>
        </w:rPr>
        <w:t xml:space="preserve">rtificial </w:t>
      </w:r>
      <w:r w:rsidRPr="00A06588">
        <w:rPr>
          <w:rStyle w:val="Emphasis"/>
          <w:highlight w:val="cyan"/>
        </w:rPr>
        <w:t>i</w:t>
      </w:r>
      <w:r w:rsidRPr="00A06588">
        <w:rPr>
          <w:rStyle w:val="Emphasis"/>
        </w:rPr>
        <w:t>ntelligence</w:t>
      </w:r>
      <w:r w:rsidRPr="009174B5">
        <w:rPr>
          <w:sz w:val="16"/>
        </w:rPr>
        <w:t>.</w:t>
      </w:r>
    </w:p>
    <w:p w14:paraId="36C6C858" w14:textId="77777777" w:rsidR="0097797D" w:rsidRPr="009174B5" w:rsidRDefault="0097797D" w:rsidP="0097797D">
      <w:pPr>
        <w:rPr>
          <w:sz w:val="16"/>
        </w:rPr>
      </w:pPr>
      <w:r w:rsidRPr="009174B5">
        <w:rPr>
          <w:sz w:val="16"/>
        </w:rPr>
        <w:t xml:space="preserve">In his “singleton hypothesis”, Nick Bostrom, director at Oxford’s FHI, has explained how </w:t>
      </w:r>
      <w:r w:rsidRPr="00A06588">
        <w:rPr>
          <w:rStyle w:val="StyleUnderline"/>
        </w:rPr>
        <w:t xml:space="preserve">a </w:t>
      </w:r>
      <w:r w:rsidRPr="00A06588">
        <w:rPr>
          <w:rStyle w:val="StyleUnderline"/>
          <w:highlight w:val="cyan"/>
        </w:rPr>
        <w:t>global government</w:t>
      </w:r>
      <w:r w:rsidRPr="00A06588">
        <w:rPr>
          <w:rStyle w:val="StyleUnderline"/>
        </w:rPr>
        <w:t xml:space="preserve"> could form with AI or other powerful technologies  – and why it might be </w:t>
      </w:r>
      <w:r w:rsidRPr="00A06588">
        <w:rPr>
          <w:rStyle w:val="Emphasis"/>
          <w:highlight w:val="cyan"/>
        </w:rPr>
        <w:t>impossible to overthrow</w:t>
      </w:r>
      <w:r w:rsidRPr="009174B5">
        <w:rPr>
          <w:sz w:val="16"/>
        </w:rPr>
        <w:t xml:space="preserve">. He writes that </w:t>
      </w:r>
      <w:r w:rsidRPr="00A06588">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9174B5">
        <w:rPr>
          <w:sz w:val="16"/>
        </w:rPr>
        <w:t>Once in charge, it would control advances in technology that prevent internal challenges, like surveillance or autonomous weapons, and, with this monopoly, remain perpetually stable.</w:t>
      </w:r>
    </w:p>
    <w:p w14:paraId="0300A094" w14:textId="77777777" w:rsidR="0097797D" w:rsidRPr="00A06588" w:rsidRDefault="0097797D" w:rsidP="0097797D">
      <w:pPr>
        <w:rPr>
          <w:rStyle w:val="StyleUnderline"/>
        </w:rPr>
      </w:pPr>
      <w:r w:rsidRPr="00A06588">
        <w:rPr>
          <w:rStyle w:val="StyleUnderline"/>
        </w:rPr>
        <w:t xml:space="preserve">If the singleton is </w:t>
      </w:r>
      <w:r w:rsidRPr="00A06588">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A06588">
        <w:rPr>
          <w:rStyle w:val="Emphasis"/>
          <w:highlight w:val="cyan"/>
        </w:rPr>
        <w:t>worse than extinction</w:t>
      </w:r>
      <w:r w:rsidRPr="00A06588">
        <w:rPr>
          <w:rStyle w:val="StyleUnderline"/>
        </w:rPr>
        <w:t xml:space="preserve">, “that </w:t>
      </w:r>
      <w:r w:rsidRPr="00A06588">
        <w:rPr>
          <w:rStyle w:val="StyleUnderline"/>
          <w:highlight w:val="cyan"/>
        </w:rPr>
        <w:t>would mean</w:t>
      </w:r>
      <w:r w:rsidRPr="00A06588">
        <w:rPr>
          <w:rStyle w:val="StyleUnderline"/>
        </w:rPr>
        <w:t xml:space="preserve"> we feel </w:t>
      </w:r>
      <w:r w:rsidRPr="00A06588">
        <w:rPr>
          <w:rStyle w:val="StyleUnderline"/>
          <w:highlight w:val="cyan"/>
        </w:rPr>
        <w:t>absolutely no freedom</w:t>
      </w:r>
      <w:r w:rsidRPr="00A06588">
        <w:rPr>
          <w:rStyle w:val="StyleUnderline"/>
        </w:rPr>
        <w:t xml:space="preserve">, no </w:t>
      </w:r>
      <w:r w:rsidRPr="00A06588">
        <w:rPr>
          <w:rStyle w:val="StyleUnderline"/>
          <w:highlight w:val="cyan"/>
        </w:rPr>
        <w:t>privacy</w:t>
      </w:r>
      <w:r w:rsidRPr="00A06588">
        <w:rPr>
          <w:rStyle w:val="StyleUnderline"/>
        </w:rPr>
        <w:t xml:space="preserve">, no </w:t>
      </w:r>
      <w:r w:rsidRPr="00A06588">
        <w:rPr>
          <w:rStyle w:val="StyleUnderline"/>
          <w:highlight w:val="cyan"/>
        </w:rPr>
        <w:t>hope of escaping</w:t>
      </w:r>
      <w:r w:rsidRPr="00A06588">
        <w:rPr>
          <w:rStyle w:val="StyleUnderline"/>
        </w:rPr>
        <w:t xml:space="preserve">, no </w:t>
      </w:r>
      <w:r w:rsidRPr="00A06588">
        <w:rPr>
          <w:rStyle w:val="StyleUnderline"/>
          <w:highlight w:val="cyan"/>
        </w:rPr>
        <w:t>agency to control our lives at all</w:t>
      </w:r>
      <w:r w:rsidRPr="00A06588">
        <w:rPr>
          <w:rStyle w:val="StyleUnderline"/>
        </w:rPr>
        <w:t>", says Tucker Davey, a writer at the Future of Life Institute in Massachusetts, which focuses on existential risk research.</w:t>
      </w:r>
    </w:p>
    <w:p w14:paraId="4A1D019E" w14:textId="77777777" w:rsidR="0097797D" w:rsidRPr="009174B5" w:rsidRDefault="0097797D" w:rsidP="0097797D">
      <w:pPr>
        <w:rPr>
          <w:sz w:val="16"/>
        </w:rPr>
      </w:pPr>
      <w:r w:rsidRPr="009174B5">
        <w:rPr>
          <w:sz w:val="16"/>
        </w:rPr>
        <w:t>“</w:t>
      </w:r>
      <w:r w:rsidRPr="00A06588">
        <w:rPr>
          <w:rStyle w:val="StyleUnderline"/>
          <w:highlight w:val="cyan"/>
        </w:rPr>
        <w:t>In totalitarian regimes of</w:t>
      </w:r>
      <w:r w:rsidRPr="00A06588">
        <w:rPr>
          <w:rStyle w:val="StyleUnderline"/>
        </w:rPr>
        <w:t xml:space="preserve"> the </w:t>
      </w:r>
      <w:r w:rsidRPr="00A06588">
        <w:rPr>
          <w:rStyle w:val="StyleUnderline"/>
          <w:highlight w:val="cyan"/>
        </w:rPr>
        <w:t>past</w:t>
      </w:r>
      <w:r w:rsidRPr="009174B5">
        <w:rPr>
          <w:sz w:val="16"/>
        </w:rPr>
        <w:t xml:space="preserve">, </w:t>
      </w:r>
      <w:r w:rsidRPr="00A06588">
        <w:rPr>
          <w:rStyle w:val="StyleUnderline"/>
        </w:rPr>
        <w:t>[</w:t>
      </w:r>
      <w:r w:rsidRPr="00A06588">
        <w:rPr>
          <w:rStyle w:val="StyleUnderline"/>
          <w:highlight w:val="cyan"/>
        </w:rPr>
        <w:t>there was]</w:t>
      </w:r>
      <w:r w:rsidRPr="009174B5">
        <w:rPr>
          <w:sz w:val="16"/>
        </w:rPr>
        <w:t xml:space="preserve"> </w:t>
      </w:r>
      <w:r w:rsidRPr="00A06588">
        <w:rPr>
          <w:rStyle w:val="StyleUnderline"/>
        </w:rPr>
        <w:t xml:space="preserve">so much </w:t>
      </w:r>
      <w:r w:rsidRPr="00A06588">
        <w:rPr>
          <w:rStyle w:val="StyleUnderline"/>
          <w:highlight w:val="cyan"/>
        </w:rPr>
        <w:t xml:space="preserve">paranoia </w:t>
      </w:r>
      <w:r w:rsidRPr="00A06588">
        <w:rPr>
          <w:rStyle w:val="StyleUnderline"/>
        </w:rPr>
        <w:t xml:space="preserve">and psychological suffering because </w:t>
      </w:r>
      <w:r w:rsidRPr="00A06588">
        <w:rPr>
          <w:rStyle w:val="StyleUnderline"/>
          <w:highlight w:val="cyan"/>
        </w:rPr>
        <w:t>you</w:t>
      </w:r>
      <w:r w:rsidRPr="00A06588">
        <w:rPr>
          <w:rStyle w:val="StyleUnderline"/>
        </w:rPr>
        <w:t xml:space="preserve"> just </w:t>
      </w:r>
      <w:r w:rsidRPr="00A06588">
        <w:rPr>
          <w:rStyle w:val="StyleUnderline"/>
          <w:highlight w:val="cyan"/>
        </w:rPr>
        <w:t>have no idea if you're going to get killed for saying the wrong thing</w:t>
      </w:r>
      <w:r w:rsidRPr="009174B5">
        <w:rPr>
          <w:sz w:val="16"/>
        </w:rPr>
        <w:t xml:space="preserve">,” he continues. “And </w:t>
      </w:r>
      <w:r w:rsidRPr="00A06588">
        <w:rPr>
          <w:rStyle w:val="StyleUnderline"/>
        </w:rPr>
        <w:t xml:space="preserve">now </w:t>
      </w:r>
      <w:r w:rsidRPr="00A06588">
        <w:rPr>
          <w:rStyle w:val="StyleUnderline"/>
          <w:highlight w:val="cyan"/>
        </w:rPr>
        <w:t>imagine</w:t>
      </w:r>
      <w:r w:rsidRPr="00A06588">
        <w:rPr>
          <w:rStyle w:val="StyleUnderline"/>
        </w:rPr>
        <w:t xml:space="preserve"> that </w:t>
      </w:r>
      <w:r w:rsidRPr="00A06588">
        <w:rPr>
          <w:rStyle w:val="StyleUnderline"/>
          <w:highlight w:val="cyan"/>
        </w:rPr>
        <w:t xml:space="preserve">there's not even a question, </w:t>
      </w:r>
      <w:r w:rsidRPr="00A06588">
        <w:rPr>
          <w:rStyle w:val="Emphasis"/>
          <w:highlight w:val="cyan"/>
        </w:rPr>
        <w:t>every single thing you say</w:t>
      </w:r>
      <w:r w:rsidRPr="00A06588">
        <w:rPr>
          <w:rStyle w:val="StyleUnderline"/>
          <w:highlight w:val="cyan"/>
        </w:rPr>
        <w:t xml:space="preserve"> is</w:t>
      </w:r>
      <w:r w:rsidRPr="00A06588">
        <w:rPr>
          <w:rStyle w:val="StyleUnderline"/>
        </w:rPr>
        <w:t xml:space="preserve"> being </w:t>
      </w:r>
      <w:r w:rsidRPr="00A06588">
        <w:rPr>
          <w:rStyle w:val="StyleUnderline"/>
          <w:highlight w:val="cyan"/>
        </w:rPr>
        <w:t>reported and</w:t>
      </w:r>
      <w:r w:rsidRPr="00A06588">
        <w:rPr>
          <w:rStyle w:val="StyleUnderline"/>
        </w:rPr>
        <w:t xml:space="preserve"> being </w:t>
      </w:r>
      <w:r w:rsidRPr="00A06588">
        <w:rPr>
          <w:rStyle w:val="StyleUnderline"/>
          <w:highlight w:val="cyan"/>
        </w:rPr>
        <w:t>analysed</w:t>
      </w:r>
      <w:r w:rsidRPr="009174B5">
        <w:rPr>
          <w:sz w:val="16"/>
        </w:rPr>
        <w:t>.”</w:t>
      </w:r>
    </w:p>
    <w:p w14:paraId="55D3D88D" w14:textId="77777777" w:rsidR="0097797D" w:rsidRPr="00835B9A" w:rsidRDefault="0097797D" w:rsidP="0097797D">
      <w:pPr>
        <w:pStyle w:val="Heading4"/>
        <w:rPr>
          <w:rFonts w:cs="Arial"/>
        </w:rPr>
      </w:pPr>
      <w:r w:rsidRPr="00A06588">
        <w:rPr>
          <w:rFonts w:cs="Arial"/>
        </w:rPr>
        <w:t xml:space="preserve">Internal divergence is </w:t>
      </w:r>
      <w:r w:rsidRPr="00A06588">
        <w:rPr>
          <w:rFonts w:cs="Arial"/>
          <w:u w:val="single"/>
        </w:rPr>
        <w:t>greater than ever before</w:t>
      </w:r>
      <w:r w:rsidRPr="00A06588">
        <w:rPr>
          <w:rFonts w:cs="Arial"/>
        </w:rPr>
        <w:t xml:space="preserve"> – it will </w:t>
      </w:r>
      <w:r w:rsidRPr="00A06588">
        <w:rPr>
          <w:rFonts w:cs="Arial"/>
          <w:u w:val="single"/>
        </w:rPr>
        <w:t>unravel</w:t>
      </w:r>
      <w:r w:rsidRPr="00A06588">
        <w:rPr>
          <w:rFonts w:cs="Arial"/>
        </w:rPr>
        <w:t xml:space="preserve"> NATO a</w:t>
      </w:r>
      <w:r>
        <w:rPr>
          <w:rFonts w:cs="Arial"/>
        </w:rPr>
        <w:t xml:space="preserve">nd cause </w:t>
      </w:r>
      <w:r>
        <w:rPr>
          <w:rFonts w:cs="Arial"/>
          <w:u w:val="single"/>
        </w:rPr>
        <w:t>global war</w:t>
      </w:r>
      <w:r>
        <w:rPr>
          <w:rFonts w:cs="Arial"/>
        </w:rPr>
        <w:t xml:space="preserve"> </w:t>
      </w:r>
    </w:p>
    <w:p w14:paraId="3B277503" w14:textId="77777777" w:rsidR="0097797D" w:rsidRPr="00A06588" w:rsidRDefault="0097797D" w:rsidP="0097797D">
      <w:r w:rsidRPr="00A06588">
        <w:rPr>
          <w:rStyle w:val="Style13ptBold"/>
        </w:rPr>
        <w:t>Kagan 18</w:t>
      </w:r>
      <w:r w:rsidRPr="00A06588">
        <w:t>, [</w:t>
      </w:r>
      <w:r w:rsidRPr="00A06588">
        <w:rPr>
          <w:u w:val="single"/>
        </w:rPr>
        <w:t>King</w:t>
      </w:r>
      <w:r w:rsidRPr="00A06588">
        <w:t xml:space="preserve"> Robert Kagan is a Stephen &amp; Barbara Friedman Senior Fellow - Foreign Policy, Center for Security, Strategy, and Technology, Project on International Order and Strategy, </w:t>
      </w:r>
      <w:r w:rsidRPr="00A06588">
        <w:rPr>
          <w:u w:val="single"/>
        </w:rPr>
        <w:t>Heg daddy</w:t>
      </w:r>
      <w:r w:rsidRPr="00A06588">
        <w:t>, NATO’s global peace is unraveling and we can’t see it, July 15, https://www.brookings.edu/blog/order-from-chaos/2018/07/15/natos-global-peace-is-unraveling-and-we-cant-see-it/]</w:t>
      </w:r>
    </w:p>
    <w:p w14:paraId="73C0BB1E" w14:textId="77777777" w:rsidR="0097797D" w:rsidRPr="00A06588" w:rsidRDefault="0097797D" w:rsidP="0097797D">
      <w:pPr>
        <w:rPr>
          <w:u w:val="single"/>
        </w:rPr>
      </w:pPr>
      <w:r w:rsidRPr="009174B5">
        <w:rPr>
          <w:sz w:val="16"/>
        </w:rPr>
        <w:t xml:space="preserve">All true, but unfortunately beside the point. Small </w:t>
      </w:r>
      <w:r w:rsidRPr="00A06588">
        <w:rPr>
          <w:rStyle w:val="StyleUnderline"/>
        </w:rPr>
        <w:t>troop deployments and</w:t>
      </w:r>
      <w:r w:rsidRPr="009174B5">
        <w:rPr>
          <w:sz w:val="16"/>
        </w:rPr>
        <w:t xml:space="preserve"> incremental </w:t>
      </w:r>
      <w:r w:rsidRPr="00A06588">
        <w:rPr>
          <w:rStyle w:val="StyleUnderline"/>
        </w:rPr>
        <w:t xml:space="preserve">defense increases </w:t>
      </w:r>
      <w:r w:rsidRPr="00A06588">
        <w:rPr>
          <w:rStyle w:val="Emphasis"/>
        </w:rPr>
        <w:t>don’t mean much</w:t>
      </w:r>
      <w:r w:rsidRPr="00A06588">
        <w:rPr>
          <w:rStyle w:val="StyleUnderline"/>
        </w:rPr>
        <w:t xml:space="preserve"> when the </w:t>
      </w:r>
      <w:r w:rsidRPr="00A06588">
        <w:rPr>
          <w:rStyle w:val="Emphasis"/>
        </w:rPr>
        <w:t>foundations</w:t>
      </w:r>
      <w:r w:rsidRPr="00A06588">
        <w:rPr>
          <w:rStyle w:val="StyleUnderline"/>
        </w:rPr>
        <w:t xml:space="preserve"> of the alliance are </w:t>
      </w:r>
      <w:r w:rsidRPr="00A06588">
        <w:rPr>
          <w:rStyle w:val="Emphasis"/>
        </w:rPr>
        <w:t>crumbling</w:t>
      </w:r>
      <w:r w:rsidRPr="009174B5">
        <w:rPr>
          <w:sz w:val="16"/>
        </w:rPr>
        <w:t xml:space="preserve">—as they are and have been for some time. And </w:t>
      </w:r>
      <w:r w:rsidRPr="00A06588">
        <w:rPr>
          <w:rStyle w:val="Emphasis"/>
        </w:rPr>
        <w:t xml:space="preserve">pointing to </w:t>
      </w:r>
      <w:r w:rsidRPr="00A06588">
        <w:rPr>
          <w:rStyle w:val="Emphasis"/>
          <w:highlight w:val="cyan"/>
        </w:rPr>
        <w:t>previous differences</w:t>
      </w:r>
      <w:r w:rsidRPr="00A06588">
        <w:rPr>
          <w:rStyle w:val="StyleUnderline"/>
          <w:highlight w:val="cyan"/>
        </w:rPr>
        <w:t xml:space="preserve"> </w:t>
      </w:r>
      <w:r w:rsidRPr="00A06588">
        <w:rPr>
          <w:rStyle w:val="Emphasis"/>
          <w:highlight w:val="cyan"/>
        </w:rPr>
        <w:t>ignores</w:t>
      </w:r>
      <w:r w:rsidRPr="00A06588">
        <w:rPr>
          <w:rStyle w:val="StyleUnderline"/>
          <w:highlight w:val="cyan"/>
        </w:rPr>
        <w:t xml:space="preserve"> how much </w:t>
      </w:r>
      <w:r w:rsidRPr="00A06588">
        <w:rPr>
          <w:rStyle w:val="StyleUnderline"/>
        </w:rPr>
        <w:t>political and international circumstances</w:t>
      </w:r>
      <w:r w:rsidRPr="009174B5">
        <w:rPr>
          <w:sz w:val="16"/>
        </w:rPr>
        <w:t xml:space="preserve"> have </w:t>
      </w:r>
      <w:r w:rsidRPr="00A06588">
        <w:rPr>
          <w:rStyle w:val="Emphasis"/>
          <w:highlight w:val="cyan"/>
        </w:rPr>
        <w:t>changed</w:t>
      </w:r>
      <w:r w:rsidRPr="00A06588">
        <w:rPr>
          <w:rStyle w:val="StyleUnderline"/>
          <w:highlight w:val="cyan"/>
        </w:rPr>
        <w:t xml:space="preserve"> over the </w:t>
      </w:r>
      <w:r w:rsidRPr="00A06588">
        <w:rPr>
          <w:rStyle w:val="StyleUnderline"/>
        </w:rPr>
        <w:t xml:space="preserve">past </w:t>
      </w:r>
      <w:r w:rsidRPr="00A06588">
        <w:rPr>
          <w:rStyle w:val="Emphasis"/>
          <w:highlight w:val="cyan"/>
        </w:rPr>
        <w:t>decade</w:t>
      </w:r>
      <w:r w:rsidRPr="009174B5">
        <w:rPr>
          <w:sz w:val="16"/>
        </w:rPr>
        <w:t xml:space="preserve">. Europe faces new problems, as well as the return of some of the old problems that led to catastrophe in the past; and Americans have a very different attitude toward the world than they did during the Cold War. </w:t>
      </w:r>
      <w:r w:rsidRPr="00A06588">
        <w:rPr>
          <w:rStyle w:val="StyleUnderline"/>
        </w:rPr>
        <w:t xml:space="preserve">This is </w:t>
      </w:r>
      <w:r w:rsidRPr="00A06588">
        <w:rPr>
          <w:rStyle w:val="Emphasis"/>
        </w:rPr>
        <w:t>not just another</w:t>
      </w:r>
      <w:r w:rsidRPr="00A06588">
        <w:rPr>
          <w:rStyle w:val="StyleUnderline"/>
        </w:rPr>
        <w:t xml:space="preserve"> family </w:t>
      </w:r>
      <w:r w:rsidRPr="00A06588">
        <w:rPr>
          <w:rStyle w:val="Emphasis"/>
        </w:rPr>
        <w:t>quarrel</w:t>
      </w:r>
      <w:r w:rsidRPr="00A06588">
        <w:rPr>
          <w:rStyle w:val="StyleUnderline"/>
        </w:rPr>
        <w:t>.</w:t>
      </w:r>
    </w:p>
    <w:p w14:paraId="43D77598" w14:textId="77777777" w:rsidR="0097797D" w:rsidRPr="00A06588" w:rsidRDefault="0097797D" w:rsidP="0097797D">
      <w:pPr>
        <w:rPr>
          <w:highlight w:val="cyan"/>
          <w:u w:val="single"/>
        </w:rPr>
      </w:pPr>
      <w:r w:rsidRPr="00A06588">
        <w:rPr>
          <w:rStyle w:val="StyleUnderline"/>
          <w:highlight w:val="cyan"/>
        </w:rPr>
        <w:t xml:space="preserve">The </w:t>
      </w:r>
      <w:r w:rsidRPr="00A06588">
        <w:rPr>
          <w:rStyle w:val="StyleUnderline"/>
        </w:rPr>
        <w:t xml:space="preserve">transatlantic </w:t>
      </w:r>
      <w:r w:rsidRPr="00A06588">
        <w:rPr>
          <w:rStyle w:val="StyleUnderline"/>
          <w:highlight w:val="cyan"/>
        </w:rPr>
        <w:t xml:space="preserve">community was in trouble </w:t>
      </w:r>
      <w:r w:rsidRPr="00A06588">
        <w:rPr>
          <w:rStyle w:val="StyleUnderline"/>
        </w:rPr>
        <w:t xml:space="preserve">even </w:t>
      </w:r>
      <w:r w:rsidRPr="00A06588">
        <w:rPr>
          <w:rStyle w:val="Emphasis"/>
          <w:highlight w:val="cyan"/>
        </w:rPr>
        <w:t>before Trump</w:t>
      </w:r>
      <w:r w:rsidRPr="009174B5">
        <w:rPr>
          <w:sz w:val="16"/>
          <w:highlight w:val="cyan"/>
        </w:rPr>
        <w:t xml:space="preserve"> </w:t>
      </w:r>
      <w:r w:rsidRPr="009174B5">
        <w:rPr>
          <w:sz w:val="16"/>
        </w:rPr>
        <w:t xml:space="preserve">took office. The peaceful, democratic </w:t>
      </w:r>
      <w:r w:rsidRPr="00A06588">
        <w:rPr>
          <w:rStyle w:val="StyleUnderline"/>
          <w:highlight w:val="cyan"/>
        </w:rPr>
        <w:t>Europe</w:t>
      </w:r>
      <w:r w:rsidRPr="009174B5">
        <w:rPr>
          <w:sz w:val="16"/>
          <w:highlight w:val="cyan"/>
        </w:rPr>
        <w:t xml:space="preserve"> </w:t>
      </w:r>
      <w:r w:rsidRPr="009174B5">
        <w:rPr>
          <w:sz w:val="16"/>
        </w:rPr>
        <w:t xml:space="preserve">we had come to take for granted in recent decades </w:t>
      </w:r>
      <w:r w:rsidRPr="00A06588">
        <w:rPr>
          <w:rStyle w:val="StyleUnderline"/>
          <w:highlight w:val="cyan"/>
        </w:rPr>
        <w:t xml:space="preserve">has been </w:t>
      </w:r>
      <w:r w:rsidRPr="00A06588">
        <w:rPr>
          <w:rStyle w:val="Emphasis"/>
          <w:highlight w:val="cyan"/>
        </w:rPr>
        <w:t>rocked to the core</w:t>
      </w:r>
      <w:r w:rsidRPr="00A06588">
        <w:rPr>
          <w:rStyle w:val="StyleUnderline"/>
          <w:highlight w:val="cyan"/>
        </w:rPr>
        <w:t xml:space="preserve"> by </w:t>
      </w:r>
      <w:r w:rsidRPr="00A06588">
        <w:rPr>
          <w:rStyle w:val="StyleUnderline"/>
        </w:rPr>
        <w:t xml:space="preserve">populist </w:t>
      </w:r>
      <w:r w:rsidRPr="00A06588">
        <w:rPr>
          <w:rStyle w:val="Emphasis"/>
          <w:highlight w:val="cyan"/>
        </w:rPr>
        <w:t xml:space="preserve">nationalist </w:t>
      </w:r>
      <w:r w:rsidRPr="00A06588">
        <w:rPr>
          <w:rStyle w:val="StyleUnderline"/>
        </w:rPr>
        <w:t>movement</w:t>
      </w:r>
      <w:r w:rsidRPr="00A06588">
        <w:rPr>
          <w:rStyle w:val="Emphasis"/>
          <w:highlight w:val="cyan"/>
        </w:rPr>
        <w:t>s</w:t>
      </w:r>
      <w:r w:rsidRPr="009174B5">
        <w:rPr>
          <w:sz w:val="16"/>
          <w:highlight w:val="cyan"/>
        </w:rPr>
        <w:t xml:space="preserve"> </w:t>
      </w:r>
      <w:r w:rsidRPr="009174B5">
        <w:rPr>
          <w:sz w:val="16"/>
        </w:rPr>
        <w:t xml:space="preserve">responding to the massive flow of refugees from the Middle East and Africa. </w:t>
      </w:r>
      <w:r w:rsidRPr="00A06588">
        <w:rPr>
          <w:rStyle w:val="StyleUnderline"/>
        </w:rPr>
        <w:t xml:space="preserve">For the first time since World War II , a </w:t>
      </w:r>
      <w:r w:rsidRPr="00A06588">
        <w:rPr>
          <w:rStyle w:val="StyleUnderline"/>
          <w:highlight w:val="cyan"/>
        </w:rPr>
        <w:t xml:space="preserve">right-wing party holds </w:t>
      </w:r>
      <w:r w:rsidRPr="00A06588">
        <w:rPr>
          <w:rStyle w:val="StyleUnderline"/>
        </w:rPr>
        <w:t xml:space="preserve">a </w:t>
      </w:r>
      <w:r w:rsidRPr="00A06588">
        <w:rPr>
          <w:rStyle w:val="StyleUnderline"/>
          <w:highlight w:val="cyan"/>
        </w:rPr>
        <w:t xml:space="preserve">substantial </w:t>
      </w:r>
      <w:r w:rsidRPr="00A06588">
        <w:rPr>
          <w:rStyle w:val="StyleUnderline"/>
        </w:rPr>
        <w:t xml:space="preserve">share of </w:t>
      </w:r>
      <w:r w:rsidRPr="00A06588">
        <w:rPr>
          <w:rStyle w:val="StyleUnderline"/>
          <w:highlight w:val="cyan"/>
        </w:rPr>
        <w:t xml:space="preserve">seats in </w:t>
      </w:r>
      <w:r w:rsidRPr="00A06588">
        <w:rPr>
          <w:rStyle w:val="StyleUnderline"/>
        </w:rPr>
        <w:t xml:space="preserve">the German </w:t>
      </w:r>
      <w:r w:rsidRPr="00A06588">
        <w:rPr>
          <w:rStyle w:val="Emphasis"/>
          <w:highlight w:val="cyan"/>
        </w:rPr>
        <w:t>Bundestag</w:t>
      </w:r>
      <w:r w:rsidRPr="00A06588">
        <w:rPr>
          <w:rStyle w:val="StyleUnderline"/>
        </w:rPr>
        <w:t>. Authoritarianism</w:t>
      </w:r>
      <w:r w:rsidRPr="009174B5">
        <w:rPr>
          <w:sz w:val="16"/>
        </w:rPr>
        <w:t xml:space="preserve"> has </w:t>
      </w:r>
      <w:r w:rsidRPr="00A06588">
        <w:rPr>
          <w:rStyle w:val="StyleUnderline"/>
        </w:rPr>
        <w:t>replaced democracy</w:t>
      </w:r>
      <w:r w:rsidRPr="009174B5">
        <w:rPr>
          <w:sz w:val="16"/>
        </w:rPr>
        <w:t xml:space="preserve">, or threatens to, in such major European states as Hungary and Poland, and democratic practices and liberal values are under attack in the Czech Republic and Slovakia. </w:t>
      </w:r>
      <w:r w:rsidRPr="00A06588">
        <w:rPr>
          <w:rStyle w:val="StyleUnderline"/>
          <w:highlight w:val="cyan"/>
        </w:rPr>
        <w:t xml:space="preserve">France </w:t>
      </w:r>
      <w:r w:rsidRPr="00A06588">
        <w:rPr>
          <w:rStyle w:val="StyleUnderline"/>
        </w:rPr>
        <w:t xml:space="preserve">remains </w:t>
      </w:r>
      <w:r w:rsidRPr="00A06588">
        <w:rPr>
          <w:rStyle w:val="Emphasis"/>
          <w:highlight w:val="cyan"/>
        </w:rPr>
        <w:t xml:space="preserve">one election </w:t>
      </w:r>
      <w:r w:rsidRPr="00A06588">
        <w:rPr>
          <w:rStyle w:val="Emphasis"/>
        </w:rPr>
        <w:t>away</w:t>
      </w:r>
      <w:r w:rsidRPr="00A06588">
        <w:rPr>
          <w:rStyle w:val="StyleUnderline"/>
        </w:rPr>
        <w:t xml:space="preserve"> </w:t>
      </w:r>
      <w:r w:rsidRPr="00A06588">
        <w:rPr>
          <w:rStyle w:val="StyleUnderline"/>
          <w:highlight w:val="cyan"/>
        </w:rPr>
        <w:t xml:space="preserve">from </w:t>
      </w:r>
      <w:r w:rsidRPr="00A06588">
        <w:rPr>
          <w:rStyle w:val="StyleUnderline"/>
        </w:rPr>
        <w:t xml:space="preserve">a </w:t>
      </w:r>
      <w:r w:rsidRPr="00A06588">
        <w:rPr>
          <w:rStyle w:val="Emphasis"/>
          <w:highlight w:val="cyan"/>
        </w:rPr>
        <w:t>right-wing nationalist leadership</w:t>
      </w:r>
      <w:r w:rsidRPr="00A06588">
        <w:rPr>
          <w:rStyle w:val="StyleUnderline"/>
          <w:highlight w:val="cyan"/>
        </w:rPr>
        <w:t>,</w:t>
      </w:r>
      <w:r w:rsidRPr="009174B5">
        <w:rPr>
          <w:sz w:val="16"/>
        </w:rPr>
        <w:t xml:space="preserve"> and </w:t>
      </w:r>
      <w:r w:rsidRPr="00A06588">
        <w:rPr>
          <w:rStyle w:val="Emphasis"/>
          <w:highlight w:val="cyan"/>
        </w:rPr>
        <w:t>Italy</w:t>
      </w:r>
      <w:r w:rsidRPr="009174B5">
        <w:rPr>
          <w:sz w:val="16"/>
          <w:highlight w:val="cyan"/>
        </w:rPr>
        <w:t xml:space="preserve"> </w:t>
      </w:r>
      <w:r w:rsidRPr="00A06588">
        <w:rPr>
          <w:rStyle w:val="StyleUnderline"/>
        </w:rPr>
        <w:t xml:space="preserve">has </w:t>
      </w:r>
      <w:r w:rsidRPr="00A06588">
        <w:rPr>
          <w:rStyle w:val="StyleUnderline"/>
          <w:highlight w:val="cyan"/>
        </w:rPr>
        <w:t xml:space="preserve">already </w:t>
      </w:r>
      <w:r w:rsidRPr="00A06588">
        <w:rPr>
          <w:rStyle w:val="StyleUnderline"/>
        </w:rPr>
        <w:t xml:space="preserve">taken </w:t>
      </w:r>
      <w:r w:rsidRPr="00A06588">
        <w:rPr>
          <w:rStyle w:val="StyleUnderline"/>
          <w:highlight w:val="cyan"/>
        </w:rPr>
        <w:t xml:space="preserve">a </w:t>
      </w:r>
      <w:r w:rsidRPr="00A06588">
        <w:rPr>
          <w:rStyle w:val="Emphasis"/>
          <w:highlight w:val="cyan"/>
        </w:rPr>
        <w:t>big step</w:t>
      </w:r>
      <w:r w:rsidRPr="00A06588">
        <w:rPr>
          <w:rStyle w:val="StyleUnderline"/>
          <w:highlight w:val="cyan"/>
        </w:rPr>
        <w:t xml:space="preserve"> in that direction</w:t>
      </w:r>
      <w:r w:rsidRPr="009174B5">
        <w:rPr>
          <w:sz w:val="16"/>
        </w:rPr>
        <w:t xml:space="preserve">. Meanwhile, </w:t>
      </w:r>
      <w:r w:rsidRPr="00A06588">
        <w:rPr>
          <w:rStyle w:val="Emphasis"/>
          <w:highlight w:val="cyan"/>
        </w:rPr>
        <w:t>Britain</w:t>
      </w:r>
      <w:r w:rsidRPr="009174B5">
        <w:rPr>
          <w:sz w:val="16"/>
        </w:rPr>
        <w:t xml:space="preserve">, which played such a key role in Europe during and after the Cold War, </w:t>
      </w:r>
      <w:r w:rsidRPr="00A06588">
        <w:rPr>
          <w:rStyle w:val="StyleUnderline"/>
        </w:rPr>
        <w:t xml:space="preserve">has taken itself </w:t>
      </w:r>
      <w:r w:rsidRPr="00A06588">
        <w:rPr>
          <w:rStyle w:val="Emphasis"/>
          <w:highlight w:val="cyan"/>
        </w:rPr>
        <w:t>out of the picture</w:t>
      </w:r>
      <w:r w:rsidRPr="009174B5">
        <w:rPr>
          <w:sz w:val="16"/>
          <w:highlight w:val="cyan"/>
        </w:rPr>
        <w:t xml:space="preserve"> </w:t>
      </w:r>
      <w:r w:rsidRPr="009174B5">
        <w:rPr>
          <w:sz w:val="16"/>
        </w:rPr>
        <w:t xml:space="preserve">and has become, globally, a pale shadow of its former self. The </w:t>
      </w:r>
      <w:r w:rsidRPr="00A06588">
        <w:rPr>
          <w:rStyle w:val="StyleUnderline"/>
          <w:highlight w:val="cyan"/>
        </w:rPr>
        <w:t>possibility</w:t>
      </w:r>
      <w:r w:rsidRPr="009174B5">
        <w:rPr>
          <w:sz w:val="16"/>
          <w:highlight w:val="cyan"/>
        </w:rPr>
        <w:t xml:space="preserve"> </w:t>
      </w:r>
      <w:r w:rsidRPr="009174B5">
        <w:rPr>
          <w:sz w:val="16"/>
        </w:rPr>
        <w:t xml:space="preserve">that </w:t>
      </w:r>
      <w:r w:rsidRPr="00A06588">
        <w:rPr>
          <w:rStyle w:val="StyleUnderline"/>
          <w:highlight w:val="cyan"/>
        </w:rPr>
        <w:t xml:space="preserve">Europe could return to its dark past is </w:t>
      </w:r>
      <w:r w:rsidRPr="00A06588">
        <w:rPr>
          <w:rStyle w:val="Emphasis"/>
          <w:sz w:val="24"/>
          <w:szCs w:val="28"/>
          <w:highlight w:val="cyan"/>
        </w:rPr>
        <w:t xml:space="preserve">greater today than </w:t>
      </w:r>
      <w:r w:rsidRPr="00A06588">
        <w:rPr>
          <w:rStyle w:val="Emphasis"/>
          <w:sz w:val="24"/>
          <w:szCs w:val="28"/>
        </w:rPr>
        <w:t xml:space="preserve">at </w:t>
      </w:r>
      <w:r w:rsidRPr="00A06588">
        <w:rPr>
          <w:rStyle w:val="Emphasis"/>
          <w:sz w:val="24"/>
          <w:szCs w:val="28"/>
          <w:highlight w:val="cyan"/>
        </w:rPr>
        <w:t xml:space="preserve">any time during </w:t>
      </w:r>
      <w:r w:rsidRPr="00A06588">
        <w:rPr>
          <w:rStyle w:val="Emphasis"/>
          <w:sz w:val="24"/>
          <w:szCs w:val="28"/>
        </w:rPr>
        <w:t xml:space="preserve">the </w:t>
      </w:r>
      <w:r w:rsidRPr="00A06588">
        <w:rPr>
          <w:rStyle w:val="Emphasis"/>
          <w:sz w:val="24"/>
          <w:szCs w:val="28"/>
          <w:highlight w:val="cyan"/>
        </w:rPr>
        <w:t>Cold War</w:t>
      </w:r>
      <w:r w:rsidRPr="00A06588">
        <w:rPr>
          <w:rStyle w:val="StyleUnderline"/>
          <w:highlight w:val="cyan"/>
        </w:rPr>
        <w:t>.</w:t>
      </w:r>
    </w:p>
    <w:p w14:paraId="3BC72043" w14:textId="77777777" w:rsidR="0097797D" w:rsidRPr="009174B5" w:rsidRDefault="0097797D" w:rsidP="0097797D">
      <w:pPr>
        <w:rPr>
          <w:sz w:val="16"/>
        </w:rPr>
      </w:pPr>
      <w:r w:rsidRPr="009174B5">
        <w:rPr>
          <w:sz w:val="16"/>
        </w:rPr>
        <w:t>Some of that has to do with the changing attitude of the United States in recent years. It’s little secret that President Barack Obama had no great interest in Europe. Obama, like Trump, spoke of allied “free riders,” and his “pivot” to Asia was widely regarded by Europeans as a pivot away from them. Obama rattled Eastern Europe in his early years by canceling planned missile-defense installations in Poland and the Czech Republic as an inducement to Vladimir Putin to embrace a “reset” of relations. In his later years he rattled Western Europe when he did not enforce his famous “red lines” in Syria. Both actions raised doubts about American reliability, and the Obama administration’s refusal to take action in Syria to stem the flow of refugees contributed heavily to the present strain.</w:t>
      </w:r>
    </w:p>
    <w:p w14:paraId="612D6E39" w14:textId="77777777" w:rsidR="0097797D" w:rsidRPr="009174B5" w:rsidRDefault="0097797D" w:rsidP="0097797D">
      <w:pPr>
        <w:rPr>
          <w:sz w:val="16"/>
        </w:rPr>
      </w:pPr>
      <w:r w:rsidRPr="009174B5">
        <w:rPr>
          <w:sz w:val="16"/>
        </w:rPr>
        <w:t>Obama was only doing what he thought the American people wanted. The wars in Iraq and Afghanistan, along with the 2008 financial crisis, left Americans disenchanted with global involvement and receptive to arguments that the alliances and institutions they supported for all those years no longer served their interests. The Obama administration tried to pare back the American role without abandoning the liberal world order, hoping it was more self-sustaining than it turned out to be. But the path was open to a politician willing to exploit Americans’ disenchantment, which is precisely what Trump did in 2016.</w:t>
      </w:r>
    </w:p>
    <w:p w14:paraId="26EA7047" w14:textId="77777777" w:rsidR="0097797D" w:rsidRPr="009174B5" w:rsidRDefault="0097797D" w:rsidP="0097797D">
      <w:pPr>
        <w:rPr>
          <w:sz w:val="16"/>
        </w:rPr>
      </w:pPr>
      <w:r w:rsidRPr="00A06588">
        <w:rPr>
          <w:rStyle w:val="StyleUnderline"/>
          <w:highlight w:val="cyan"/>
        </w:rPr>
        <w:t xml:space="preserve">NATO has </w:t>
      </w:r>
      <w:r w:rsidRPr="00A06588">
        <w:rPr>
          <w:rStyle w:val="Emphasis"/>
          <w:highlight w:val="cyan"/>
        </w:rPr>
        <w:t>never been</w:t>
      </w:r>
      <w:r w:rsidRPr="00A06588">
        <w:rPr>
          <w:rStyle w:val="StyleUnderline"/>
          <w:highlight w:val="cyan"/>
        </w:rPr>
        <w:t xml:space="preserve"> </w:t>
      </w:r>
      <w:r w:rsidRPr="00A06588">
        <w:rPr>
          <w:rStyle w:val="StyleUnderline"/>
        </w:rPr>
        <w:t xml:space="preserve">a </w:t>
      </w:r>
      <w:r w:rsidRPr="00A06588">
        <w:rPr>
          <w:rStyle w:val="Emphasis"/>
          <w:highlight w:val="cyan"/>
        </w:rPr>
        <w:t>self-operating</w:t>
      </w:r>
      <w:r w:rsidRPr="00A06588">
        <w:rPr>
          <w:rStyle w:val="StyleUnderline"/>
          <w:highlight w:val="cyan"/>
        </w:rPr>
        <w:t xml:space="preserve"> machine that </w:t>
      </w:r>
      <w:r w:rsidRPr="00A06588">
        <w:rPr>
          <w:rStyle w:val="Emphasis"/>
          <w:highlight w:val="cyan"/>
        </w:rPr>
        <w:t>simply chugs ahead</w:t>
      </w:r>
      <w:r w:rsidRPr="00A06588">
        <w:rPr>
          <w:rStyle w:val="StyleUnderline"/>
          <w:highlight w:val="cyan"/>
        </w:rPr>
        <w:t xml:space="preserve"> so long as it is </w:t>
      </w:r>
      <w:r w:rsidRPr="00A06588">
        <w:rPr>
          <w:rStyle w:val="Emphasis"/>
          <w:highlight w:val="cyan"/>
        </w:rPr>
        <w:t>left alone</w:t>
      </w:r>
      <w:r w:rsidRPr="00A06588">
        <w:rPr>
          <w:rStyle w:val="StyleUnderline"/>
          <w:highlight w:val="cyan"/>
        </w:rPr>
        <w:t>.</w:t>
      </w:r>
      <w:r w:rsidRPr="009174B5">
        <w:rPr>
          <w:sz w:val="16"/>
          <w:highlight w:val="cyan"/>
        </w:rPr>
        <w:t xml:space="preserve"> </w:t>
      </w:r>
      <w:r w:rsidRPr="009174B5">
        <w:rPr>
          <w:sz w:val="16"/>
        </w:rPr>
        <w:t xml:space="preserve">Like the liberal world order of which it is the core, </w:t>
      </w:r>
      <w:r w:rsidRPr="00A06588">
        <w:rPr>
          <w:rStyle w:val="StyleUnderline"/>
          <w:highlight w:val="cyan"/>
        </w:rPr>
        <w:t xml:space="preserve">it </w:t>
      </w:r>
      <w:r w:rsidRPr="00A06588">
        <w:rPr>
          <w:rStyle w:val="Emphasis"/>
          <w:highlight w:val="cyan"/>
        </w:rPr>
        <w:t>requires constant tending</w:t>
      </w:r>
      <w:r w:rsidRPr="009174B5">
        <w:rPr>
          <w:sz w:val="16"/>
        </w:rPr>
        <w:t xml:space="preserve">, above all by the United States. And </w:t>
      </w:r>
      <w:r w:rsidRPr="00A06588">
        <w:rPr>
          <w:rStyle w:val="StyleUnderline"/>
        </w:rPr>
        <w:t>because it is a voluntary alliance</w:t>
      </w:r>
      <w:r w:rsidRPr="009174B5">
        <w:rPr>
          <w:sz w:val="16"/>
        </w:rPr>
        <w:t xml:space="preserve"> of democratic peoples, </w:t>
      </w:r>
      <w:r w:rsidRPr="00A06588">
        <w:rPr>
          <w:rStyle w:val="StyleUnderline"/>
          <w:highlight w:val="cyan"/>
        </w:rPr>
        <w:t xml:space="preserve">it </w:t>
      </w:r>
      <w:r w:rsidRPr="00A06588">
        <w:rPr>
          <w:rStyle w:val="Emphasis"/>
          <w:highlight w:val="cyan"/>
        </w:rPr>
        <w:t>survives</w:t>
      </w:r>
      <w:r w:rsidRPr="00A06588">
        <w:rPr>
          <w:rStyle w:val="StyleUnderline"/>
          <w:highlight w:val="cyan"/>
        </w:rPr>
        <w:t xml:space="preserve"> on </w:t>
      </w:r>
      <w:r w:rsidRPr="00A06588">
        <w:rPr>
          <w:rStyle w:val="StyleUnderline"/>
        </w:rPr>
        <w:t xml:space="preserve">a </w:t>
      </w:r>
      <w:r w:rsidRPr="00A06588">
        <w:rPr>
          <w:rStyle w:val="Emphasis"/>
          <w:highlight w:val="cyan"/>
        </w:rPr>
        <w:t>foundation of public support</w:t>
      </w:r>
      <w:r w:rsidRPr="00A06588">
        <w:rPr>
          <w:rStyle w:val="StyleUnderline"/>
          <w:highlight w:val="cyan"/>
        </w:rPr>
        <w:t xml:space="preserve">. That </w:t>
      </w:r>
      <w:r w:rsidRPr="00A06588">
        <w:rPr>
          <w:rStyle w:val="StyleUnderline"/>
        </w:rPr>
        <w:t xml:space="preserve">foundation </w:t>
      </w:r>
      <w:r w:rsidRPr="00A06588">
        <w:rPr>
          <w:rStyle w:val="StyleUnderline"/>
          <w:highlight w:val="cyan"/>
        </w:rPr>
        <w:t xml:space="preserve">has been </w:t>
      </w:r>
      <w:r w:rsidRPr="00A06588">
        <w:rPr>
          <w:rStyle w:val="Emphasis"/>
          <w:highlight w:val="cyan"/>
        </w:rPr>
        <w:t>cracking</w:t>
      </w:r>
      <w:r w:rsidRPr="009174B5">
        <w:rPr>
          <w:sz w:val="16"/>
          <w:highlight w:val="cyan"/>
        </w:rPr>
        <w:t xml:space="preserve"> </w:t>
      </w:r>
      <w:r w:rsidRPr="009174B5">
        <w:rPr>
          <w:sz w:val="16"/>
        </w:rPr>
        <w:t>in recent years. This week was an opportunity to shore it up. Instead, Trump took a sledgehammer to it.</w:t>
      </w:r>
    </w:p>
    <w:p w14:paraId="0AE21908" w14:textId="77777777" w:rsidR="0097797D" w:rsidRPr="009174B5" w:rsidRDefault="0097797D" w:rsidP="0097797D">
      <w:pPr>
        <w:rPr>
          <w:sz w:val="16"/>
        </w:rPr>
      </w:pPr>
      <w:r w:rsidRPr="00A06588">
        <w:rPr>
          <w:rStyle w:val="StyleUnderline"/>
        </w:rPr>
        <w:t>Never mind</w:t>
      </w:r>
      <w:r w:rsidRPr="009174B5">
        <w:rPr>
          <w:sz w:val="16"/>
        </w:rPr>
        <w:t xml:space="preserve"> the final communique that Trump deigned to sign, or his reassurance at the end that the alliance was “very unified, very strong, no problem,” and or </w:t>
      </w:r>
      <w:r w:rsidRPr="00A06588">
        <w:rPr>
          <w:rStyle w:val="StyleUnderline"/>
        </w:rPr>
        <w:t>his claim</w:t>
      </w:r>
      <w:r w:rsidRPr="009174B5">
        <w:rPr>
          <w:sz w:val="16"/>
        </w:rPr>
        <w:t xml:space="preserve"> that </w:t>
      </w:r>
      <w:r w:rsidRPr="00A06588">
        <w:rPr>
          <w:rStyle w:val="StyleUnderline"/>
        </w:rPr>
        <w:t>“I believe in NATO.”</w:t>
      </w:r>
      <w:r w:rsidRPr="009174B5">
        <w:rPr>
          <w:sz w:val="16"/>
        </w:rPr>
        <w:t xml:space="preserve"> In his press comments alongside NATO Secretary General Jens Stoltenberg, in his tweets and in his private comments to European leaders, Trump made clear that he does not believe in NATO. In fact, he used this summit to lay out for the American people why NATO was not only “obsolete,” as he once said, but also a rotten deal for them.</w:t>
      </w:r>
    </w:p>
    <w:p w14:paraId="1EE6F517" w14:textId="77777777" w:rsidR="0097797D" w:rsidRPr="009174B5" w:rsidRDefault="0097797D" w:rsidP="0097797D">
      <w:pPr>
        <w:rPr>
          <w:sz w:val="16"/>
        </w:rPr>
      </w:pPr>
      <w:r w:rsidRPr="009174B5">
        <w:rPr>
          <w:sz w:val="16"/>
        </w:rPr>
        <w:t>Consider the question of allied military spending. As many pointed out, Trump could have come to Brussels and taken credit for the increased commitments that the Allies have made—and of course he did force Stoltenberg to give him credit. But then he moved the goal posts. He insisted the 2 percent of gross domestic product mark must be reached not by 2024, as agreed by the alliance (including the United States), but by January—something he knows is impossible. Then he went further, insisting that the allies spend 4 percent of their GDP on defense, higher even than his own defense budget.</w:t>
      </w:r>
    </w:p>
    <w:p w14:paraId="1D553B24" w14:textId="77777777" w:rsidR="0097797D" w:rsidRPr="009174B5" w:rsidRDefault="0097797D" w:rsidP="0097797D">
      <w:pPr>
        <w:rPr>
          <w:sz w:val="16"/>
        </w:rPr>
      </w:pPr>
      <w:r w:rsidRPr="009174B5">
        <w:rPr>
          <w:sz w:val="16"/>
        </w:rPr>
        <w:t>These are not negotiating tactics. They are the tactics of someone who does not want a deal. In the private meeting, Trump is reported to have warned the allies that if they did not meet the 2 percent standard by January the United States would “go it alone.” To Stoltenberg he publicly warned that the United States was “not going to put up with it.” Whether he has any intention of making good on such threats scarcely matters. In his tweets, he asked, “What good is NATO” if Germany was paying Russia for gas? Why should the United States pay billions to “subsidize Europe” while it was losing “Big on Trade”? Those comments were not aimed at Europe. They were designed to discredit the alliance in the eyes of his faithful throng back home.</w:t>
      </w:r>
    </w:p>
    <w:p w14:paraId="69CA8800" w14:textId="77777777" w:rsidR="0097797D" w:rsidRPr="009174B5" w:rsidRDefault="0097797D" w:rsidP="0097797D">
      <w:pPr>
        <w:rPr>
          <w:sz w:val="16"/>
        </w:rPr>
      </w:pPr>
      <w:r w:rsidRPr="009174B5">
        <w:rPr>
          <w:sz w:val="16"/>
        </w:rPr>
        <w:t>But even Trump must know the likely response in Europe. The insults and humiliations he inflicted on allied leaders will not be forgotten or forgiven. They will make it impossible for European leaders to win public support for the spending Trump disingenuously claims to want. What German leader after such a tongue-lashing could do Trump’s bidding and hope to survive politically?</w:t>
      </w:r>
    </w:p>
    <w:p w14:paraId="19D0637C" w14:textId="77777777" w:rsidR="0097797D" w:rsidRPr="009174B5" w:rsidRDefault="0097797D" w:rsidP="0097797D">
      <w:pPr>
        <w:rPr>
          <w:sz w:val="16"/>
        </w:rPr>
      </w:pPr>
      <w:r w:rsidRPr="00A06588">
        <w:rPr>
          <w:rStyle w:val="Emphasis"/>
          <w:highlight w:val="cyan"/>
        </w:rPr>
        <w:t>Any student of history knows</w:t>
      </w:r>
      <w:r w:rsidRPr="009174B5">
        <w:rPr>
          <w:sz w:val="16"/>
          <w:highlight w:val="cyan"/>
        </w:rPr>
        <w:t xml:space="preserve"> </w:t>
      </w:r>
      <w:r w:rsidRPr="009174B5">
        <w:rPr>
          <w:sz w:val="16"/>
        </w:rPr>
        <w:t xml:space="preserve">that it is </w:t>
      </w:r>
      <w:r w:rsidRPr="00A06588">
        <w:rPr>
          <w:rStyle w:val="StyleUnderline"/>
          <w:highlight w:val="cyan"/>
        </w:rPr>
        <w:t xml:space="preserve">moments </w:t>
      </w:r>
      <w:r w:rsidRPr="00A06588">
        <w:rPr>
          <w:rStyle w:val="StyleUnderline"/>
        </w:rPr>
        <w:t>like this summit</w:t>
      </w:r>
      <w:r w:rsidRPr="009174B5">
        <w:rPr>
          <w:sz w:val="16"/>
        </w:rPr>
        <w:t xml:space="preserve"> that </w:t>
      </w:r>
      <w:r w:rsidRPr="00A06588">
        <w:rPr>
          <w:rStyle w:val="StyleUnderline"/>
          <w:highlight w:val="cyan"/>
        </w:rPr>
        <w:t xml:space="preserve">set in motion </w:t>
      </w:r>
      <w:r w:rsidRPr="00A06588">
        <w:rPr>
          <w:rStyle w:val="Emphasis"/>
          <w:highlight w:val="cyan"/>
        </w:rPr>
        <w:t>chains of events</w:t>
      </w:r>
      <w:r w:rsidRPr="00A06588">
        <w:rPr>
          <w:rStyle w:val="StyleUnderline"/>
          <w:highlight w:val="cyan"/>
        </w:rPr>
        <w:t xml:space="preserve"> that are </w:t>
      </w:r>
      <w:r w:rsidRPr="00A06588">
        <w:rPr>
          <w:rStyle w:val="Emphasis"/>
          <w:highlight w:val="cyan"/>
        </w:rPr>
        <w:t>difficult to stop</w:t>
      </w:r>
      <w:r w:rsidRPr="00A06588">
        <w:rPr>
          <w:rStyle w:val="StyleUnderline"/>
        </w:rPr>
        <w:t xml:space="preserve">. The </w:t>
      </w:r>
      <w:r w:rsidRPr="00A06588">
        <w:rPr>
          <w:rStyle w:val="StyleUnderline"/>
          <w:highlight w:val="cyan"/>
        </w:rPr>
        <w:t>democratic alliance</w:t>
      </w:r>
      <w:r w:rsidRPr="009174B5">
        <w:rPr>
          <w:sz w:val="16"/>
          <w:highlight w:val="cyan"/>
        </w:rPr>
        <w:t xml:space="preserve"> </w:t>
      </w:r>
      <w:r w:rsidRPr="009174B5">
        <w:rPr>
          <w:sz w:val="16"/>
        </w:rPr>
        <w:t xml:space="preserve">that has been the bedrock of the American-led liberal world order </w:t>
      </w:r>
      <w:r w:rsidRPr="00A06588">
        <w:rPr>
          <w:rStyle w:val="StyleUnderline"/>
          <w:highlight w:val="cyan"/>
        </w:rPr>
        <w:t xml:space="preserve">is </w:t>
      </w:r>
      <w:r w:rsidRPr="00A06588">
        <w:rPr>
          <w:rStyle w:val="Emphasis"/>
          <w:highlight w:val="cyan"/>
        </w:rPr>
        <w:t>unraveling</w:t>
      </w:r>
      <w:r w:rsidRPr="00A06588">
        <w:rPr>
          <w:rStyle w:val="StyleUnderline"/>
        </w:rPr>
        <w:t>. At some point</w:t>
      </w:r>
      <w:r w:rsidRPr="009174B5">
        <w:rPr>
          <w:sz w:val="16"/>
        </w:rPr>
        <w:t xml:space="preserve">, and </w:t>
      </w:r>
      <w:r w:rsidRPr="00A06588">
        <w:rPr>
          <w:rStyle w:val="StyleUnderline"/>
        </w:rPr>
        <w:t xml:space="preserve">probably </w:t>
      </w:r>
      <w:r w:rsidRPr="00A06588">
        <w:rPr>
          <w:rStyle w:val="Emphasis"/>
          <w:sz w:val="28"/>
          <w:szCs w:val="32"/>
          <w:highlight w:val="cyan"/>
        </w:rPr>
        <w:t>sooner than we expect</w:t>
      </w:r>
      <w:r w:rsidRPr="00A06588">
        <w:rPr>
          <w:rStyle w:val="StyleUnderline"/>
          <w:highlight w:val="cyan"/>
        </w:rPr>
        <w:t xml:space="preserve">, </w:t>
      </w:r>
      <w:r w:rsidRPr="00A06588">
        <w:rPr>
          <w:rStyle w:val="StyleUnderline"/>
        </w:rPr>
        <w:t xml:space="preserve">the </w:t>
      </w:r>
      <w:r w:rsidRPr="00A06588">
        <w:rPr>
          <w:rStyle w:val="Emphasis"/>
          <w:highlight w:val="cyan"/>
        </w:rPr>
        <w:t>global peace</w:t>
      </w:r>
      <w:r w:rsidRPr="009174B5">
        <w:rPr>
          <w:sz w:val="16"/>
          <w:highlight w:val="cyan"/>
        </w:rPr>
        <w:t xml:space="preserve"> </w:t>
      </w:r>
      <w:r w:rsidRPr="009174B5">
        <w:rPr>
          <w:sz w:val="16"/>
        </w:rPr>
        <w:t xml:space="preserve">that </w:t>
      </w:r>
      <w:r w:rsidRPr="00A06588">
        <w:rPr>
          <w:rStyle w:val="StyleUnderline"/>
        </w:rPr>
        <w:t xml:space="preserve">that </w:t>
      </w:r>
      <w:r w:rsidRPr="00A06588">
        <w:rPr>
          <w:rStyle w:val="StyleUnderline"/>
          <w:highlight w:val="cyan"/>
        </w:rPr>
        <w:t xml:space="preserve">alliance </w:t>
      </w:r>
      <w:r w:rsidRPr="00A06588">
        <w:rPr>
          <w:rStyle w:val="StyleUnderline"/>
        </w:rPr>
        <w:t>and</w:t>
      </w:r>
      <w:r w:rsidRPr="009174B5">
        <w:rPr>
          <w:sz w:val="16"/>
        </w:rPr>
        <w:t xml:space="preserve"> that </w:t>
      </w:r>
      <w:r w:rsidRPr="00A06588">
        <w:rPr>
          <w:rStyle w:val="StyleUnderline"/>
        </w:rPr>
        <w:t xml:space="preserve">order </w:t>
      </w:r>
      <w:r w:rsidRPr="00A06588">
        <w:rPr>
          <w:rStyle w:val="StyleUnderline"/>
          <w:highlight w:val="cyan"/>
        </w:rPr>
        <w:t xml:space="preserve">undergirded will </w:t>
      </w:r>
      <w:r w:rsidRPr="00A06588">
        <w:rPr>
          <w:rStyle w:val="Emphasis"/>
          <w:highlight w:val="cyan"/>
        </w:rPr>
        <w:t>unravel</w:t>
      </w:r>
      <w:r w:rsidRPr="00A06588">
        <w:rPr>
          <w:rStyle w:val="StyleUnderline"/>
          <w:highlight w:val="cyan"/>
        </w:rPr>
        <w:t>, too.</w:t>
      </w:r>
      <w:r w:rsidRPr="009174B5">
        <w:rPr>
          <w:sz w:val="16"/>
          <w:highlight w:val="cyan"/>
        </w:rPr>
        <w:t xml:space="preserve"> </w:t>
      </w:r>
      <w:r w:rsidRPr="00A06588">
        <w:rPr>
          <w:rStyle w:val="StyleUnderline"/>
          <w:highlight w:val="cyan"/>
        </w:rPr>
        <w:t>Despite</w:t>
      </w:r>
      <w:r w:rsidRPr="009174B5">
        <w:rPr>
          <w:sz w:val="16"/>
          <w:highlight w:val="cyan"/>
        </w:rPr>
        <w:t xml:space="preserve"> </w:t>
      </w:r>
      <w:r w:rsidRPr="009174B5">
        <w:rPr>
          <w:sz w:val="16"/>
        </w:rPr>
        <w:t xml:space="preserve">our </w:t>
      </w:r>
      <w:r w:rsidRPr="00A06588">
        <w:rPr>
          <w:rStyle w:val="Emphasis"/>
          <w:sz w:val="28"/>
          <w:szCs w:val="32"/>
          <w:highlight w:val="cyan"/>
        </w:rPr>
        <w:t>human desire to hope for the best, things will not be okay</w:t>
      </w:r>
      <w:r w:rsidRPr="00A06588">
        <w:rPr>
          <w:rStyle w:val="StyleUnderline"/>
        </w:rPr>
        <w:t xml:space="preserve">. The </w:t>
      </w:r>
      <w:r w:rsidRPr="00A06588">
        <w:rPr>
          <w:rStyle w:val="Emphasis"/>
          <w:highlight w:val="cyan"/>
        </w:rPr>
        <w:t>world crisis is upon us</w:t>
      </w:r>
      <w:r w:rsidRPr="00A06588">
        <w:rPr>
          <w:rStyle w:val="StyleUnderline"/>
          <w:highlight w:val="cyan"/>
        </w:rPr>
        <w:t>.</w:t>
      </w:r>
    </w:p>
    <w:p w14:paraId="6A854CB5" w14:textId="77777777" w:rsidR="0097797D" w:rsidRPr="00A06588" w:rsidRDefault="0097797D" w:rsidP="0097797D">
      <w:pPr>
        <w:pStyle w:val="Heading4"/>
        <w:rPr>
          <w:rFonts w:cs="Arial"/>
        </w:rPr>
      </w:pPr>
      <w:r w:rsidRPr="00A06588">
        <w:rPr>
          <w:rFonts w:cs="Arial"/>
        </w:rPr>
        <w:t xml:space="preserve">European authoritarianism breaks the EU </w:t>
      </w:r>
    </w:p>
    <w:p w14:paraId="16DCB298" w14:textId="77777777" w:rsidR="0097797D" w:rsidRPr="00A06588" w:rsidRDefault="0097797D" w:rsidP="0097797D">
      <w:r w:rsidRPr="00A06588">
        <w:t xml:space="preserve">Cassidi </w:t>
      </w:r>
      <w:r w:rsidRPr="00A06588">
        <w:rPr>
          <w:rStyle w:val="Style13ptBold"/>
        </w:rPr>
        <w:t>Beck 20</w:t>
      </w:r>
      <w:r w:rsidRPr="00A06588">
        <w:t xml:space="preserve">. Masters Thesis in Political Science at Stellenbosch University. “The Rise of Strongmen Leaders: A Threat to Global Security”. </w:t>
      </w:r>
    </w:p>
    <w:p w14:paraId="2BBC27D8" w14:textId="77777777" w:rsidR="0097797D" w:rsidRPr="00A06588" w:rsidRDefault="0097797D" w:rsidP="0097797D">
      <w:pPr>
        <w:rPr>
          <w:sz w:val="16"/>
        </w:rPr>
      </w:pPr>
      <w:r w:rsidRPr="00A06588">
        <w:rPr>
          <w:sz w:val="16"/>
        </w:rPr>
        <w:t xml:space="preserve">A power like </w:t>
      </w:r>
      <w:r w:rsidRPr="00A06588">
        <w:rPr>
          <w:rStyle w:val="StyleUnderline"/>
          <w:highlight w:val="cyan"/>
        </w:rPr>
        <w:t>the E</w:t>
      </w:r>
      <w:r w:rsidRPr="00A06588">
        <w:rPr>
          <w:rStyle w:val="StyleUnderline"/>
        </w:rPr>
        <w:t xml:space="preserve">uropean </w:t>
      </w:r>
      <w:r w:rsidRPr="00A06588">
        <w:rPr>
          <w:rStyle w:val="StyleUnderline"/>
          <w:highlight w:val="cyan"/>
        </w:rPr>
        <w:t>U</w:t>
      </w:r>
      <w:r w:rsidRPr="00A06588">
        <w:rPr>
          <w:rStyle w:val="StyleUnderline"/>
        </w:rPr>
        <w:t xml:space="preserve">nion </w:t>
      </w:r>
      <w:r w:rsidRPr="00A06588">
        <w:rPr>
          <w:rStyle w:val="StyleUnderline"/>
          <w:highlight w:val="cyan"/>
        </w:rPr>
        <w:t xml:space="preserve">can </w:t>
      </w:r>
      <w:r w:rsidRPr="00A06588">
        <w:rPr>
          <w:rStyle w:val="Emphasis"/>
          <w:highlight w:val="cyan"/>
        </w:rPr>
        <w:t>export stability</w:t>
      </w:r>
      <w:r w:rsidRPr="00A06588">
        <w:rPr>
          <w:sz w:val="16"/>
        </w:rPr>
        <w:t xml:space="preserve"> to its surrounding neighbours, </w:t>
      </w:r>
      <w:r w:rsidRPr="00A06588">
        <w:rPr>
          <w:rStyle w:val="StyleUnderline"/>
          <w:highlight w:val="cyan"/>
        </w:rPr>
        <w:t>but once it becomes</w:t>
      </w:r>
      <w:r w:rsidRPr="00A06588">
        <w:rPr>
          <w:sz w:val="16"/>
        </w:rPr>
        <w:t xml:space="preserve"> a </w:t>
      </w:r>
      <w:r w:rsidRPr="00A06588">
        <w:rPr>
          <w:rStyle w:val="StyleUnderline"/>
          <w:highlight w:val="cyan"/>
        </w:rPr>
        <w:t>hostile</w:t>
      </w:r>
      <w:r w:rsidRPr="00A06588">
        <w:rPr>
          <w:sz w:val="16"/>
        </w:rPr>
        <w:t xml:space="preserve"> state, now only does it now export this stability, but </w:t>
      </w:r>
      <w:r w:rsidRPr="00A06588">
        <w:rPr>
          <w:rStyle w:val="Emphasis"/>
          <w:highlight w:val="cyan"/>
        </w:rPr>
        <w:t>it</w:t>
      </w:r>
      <w:r w:rsidRPr="00A06588">
        <w:rPr>
          <w:sz w:val="16"/>
        </w:rPr>
        <w:t xml:space="preserve"> also </w:t>
      </w:r>
      <w:r w:rsidRPr="00A06588">
        <w:rPr>
          <w:rStyle w:val="Emphasis"/>
          <w:highlight w:val="cyan"/>
        </w:rPr>
        <w:t>destabilises the</w:t>
      </w:r>
      <w:r w:rsidRPr="00A06588">
        <w:rPr>
          <w:rStyle w:val="Emphasis"/>
        </w:rPr>
        <w:t xml:space="preserve"> entire </w:t>
      </w:r>
      <w:r w:rsidRPr="00A06588">
        <w:rPr>
          <w:rStyle w:val="Emphasis"/>
          <w:highlight w:val="cyan"/>
        </w:rPr>
        <w:t>region</w:t>
      </w:r>
      <w:r w:rsidRPr="00A06588">
        <w:rPr>
          <w:sz w:val="16"/>
        </w:rPr>
        <w:t xml:space="preserve"> (Drozdiak, 2017:213; Emmott, 2017:125; Kearns, 2018:3-5; Wright, 2017:96). Evidence suggests that </w:t>
      </w:r>
      <w:r w:rsidRPr="00A06588">
        <w:rPr>
          <w:rStyle w:val="StyleUnderline"/>
          <w:highlight w:val="cyan"/>
        </w:rPr>
        <w:t>an unstable EU will</w:t>
      </w:r>
      <w:r w:rsidRPr="00A06588">
        <w:rPr>
          <w:rStyle w:val="StyleUnderline"/>
        </w:rPr>
        <w:t xml:space="preserve"> likely </w:t>
      </w:r>
      <w:r w:rsidRPr="00A06588">
        <w:rPr>
          <w:rStyle w:val="StyleUnderline"/>
          <w:highlight w:val="cyan"/>
        </w:rPr>
        <w:t>lead to</w:t>
      </w:r>
      <w:r w:rsidRPr="00A06588">
        <w:rPr>
          <w:rStyle w:val="StyleUnderline"/>
        </w:rPr>
        <w:t xml:space="preserve"> </w:t>
      </w:r>
      <w:r w:rsidRPr="00A06588">
        <w:rPr>
          <w:rStyle w:val="Emphasis"/>
        </w:rPr>
        <w:t xml:space="preserve">increased </w:t>
      </w:r>
      <w:r w:rsidRPr="00A06588">
        <w:rPr>
          <w:rStyle w:val="Emphasis"/>
          <w:highlight w:val="cyan"/>
        </w:rPr>
        <w:t>conflict</w:t>
      </w:r>
      <w:r w:rsidRPr="00A06588">
        <w:rPr>
          <w:sz w:val="16"/>
        </w:rPr>
        <w:t xml:space="preserve">, as </w:t>
      </w:r>
      <w:r w:rsidRPr="00A06588">
        <w:rPr>
          <w:rStyle w:val="StyleUnderline"/>
        </w:rPr>
        <w:t>unity between nations is no longer fostered</w:t>
      </w:r>
      <w:r w:rsidRPr="00A06588">
        <w:rPr>
          <w:sz w:val="16"/>
        </w:rPr>
        <w:t xml:space="preserve"> – if the transatlantic relationship is badly damaged, a host of economic and security interests will be at risk (Gillingham, 2018). </w:t>
      </w:r>
      <w:r w:rsidRPr="00A06588">
        <w:rPr>
          <w:rStyle w:val="StyleUnderline"/>
        </w:rPr>
        <w:t xml:space="preserve">The rejection of organisations that seek to build and sustain the liberal, rules-based order is </w:t>
      </w:r>
      <w:r w:rsidRPr="00A06588">
        <w:rPr>
          <w:rStyle w:val="Emphasis"/>
        </w:rPr>
        <w:t>highly problematic</w:t>
      </w:r>
      <w:r w:rsidRPr="00A06588">
        <w:rPr>
          <w:rStyle w:val="StyleUnderline"/>
        </w:rPr>
        <w:t>; “</w:t>
      </w:r>
      <w:r w:rsidRPr="00A06588">
        <w:rPr>
          <w:rStyle w:val="StyleUnderline"/>
          <w:highlight w:val="cyan"/>
        </w:rPr>
        <w:t>were the EU to collapse</w:t>
      </w:r>
      <w:r w:rsidRPr="00A06588">
        <w:rPr>
          <w:rStyle w:val="StyleUnderline"/>
        </w:rPr>
        <w:t xml:space="preserve">, the pressure and restraint currently being applied, albeit weakly, to countries violating its </w:t>
      </w:r>
      <w:r w:rsidRPr="00A06588">
        <w:rPr>
          <w:rStyle w:val="StyleUnderline"/>
          <w:highlight w:val="cyan"/>
        </w:rPr>
        <w:t>values would disappear</w:t>
      </w:r>
      <w:r w:rsidRPr="00A06588">
        <w:rPr>
          <w:rStyle w:val="StyleUnderline"/>
        </w:rPr>
        <w:t xml:space="preserve"> and the residual commitment to those values in some governments may well disappear”</w:t>
      </w:r>
      <w:r w:rsidRPr="00A06588">
        <w:rPr>
          <w:sz w:val="16"/>
        </w:rPr>
        <w:t xml:space="preserve"> (Kearns, 2018:214).</w:t>
      </w:r>
    </w:p>
    <w:p w14:paraId="6C514CE7" w14:textId="77777777" w:rsidR="0097797D" w:rsidRPr="00A06588" w:rsidRDefault="0097797D" w:rsidP="0097797D">
      <w:pPr>
        <w:rPr>
          <w:sz w:val="16"/>
        </w:rPr>
      </w:pPr>
      <w:r w:rsidRPr="00A06588">
        <w:rPr>
          <w:sz w:val="16"/>
        </w:rPr>
        <w:t xml:space="preserve">For instance, </w:t>
      </w:r>
      <w:r w:rsidRPr="00A06588">
        <w:rPr>
          <w:rStyle w:val="StyleUnderline"/>
          <w:highlight w:val="cyan"/>
        </w:rPr>
        <w:t>Hungary’s illiberalism</w:t>
      </w:r>
      <w:r w:rsidRPr="00A06588">
        <w:rPr>
          <w:rStyle w:val="StyleUnderline"/>
        </w:rPr>
        <w:t xml:space="preserve"> fostered </w:t>
      </w:r>
      <w:r w:rsidRPr="00A06588">
        <w:rPr>
          <w:rStyle w:val="StyleUnderline"/>
          <w:highlight w:val="cyan"/>
        </w:rPr>
        <w:t xml:space="preserve">under </w:t>
      </w:r>
      <w:r w:rsidRPr="00A06588">
        <w:rPr>
          <w:rStyle w:val="Emphasis"/>
          <w:highlight w:val="cyan"/>
        </w:rPr>
        <w:t>Orban</w:t>
      </w:r>
      <w:r w:rsidRPr="00A06588">
        <w:rPr>
          <w:rStyle w:val="Emphasis"/>
        </w:rPr>
        <w:t>’s leadership</w:t>
      </w:r>
      <w:r w:rsidRPr="00A06588">
        <w:rPr>
          <w:sz w:val="16"/>
        </w:rPr>
        <w:t xml:space="preserve"> particularly </w:t>
      </w:r>
      <w:r w:rsidRPr="00A06588">
        <w:rPr>
          <w:rStyle w:val="Emphasis"/>
          <w:highlight w:val="cyan"/>
        </w:rPr>
        <w:t>undermines the EU</w:t>
      </w:r>
      <w:r w:rsidRPr="00A06588">
        <w:rPr>
          <w:sz w:val="16"/>
        </w:rPr>
        <w:t xml:space="preserve"> and is in clear breach of the values on which it was founded (Frankopan, 2018:49; King, 2017:29). </w:t>
      </w:r>
      <w:r w:rsidRPr="00A06588">
        <w:rPr>
          <w:rStyle w:val="StyleUnderline"/>
          <w:highlight w:val="cyan"/>
        </w:rPr>
        <w:t>Hungary</w:t>
      </w:r>
      <w:r w:rsidRPr="00A06588">
        <w:rPr>
          <w:rStyle w:val="StyleUnderline"/>
        </w:rPr>
        <w:t xml:space="preserve"> shows disdain of the Union’s democratic accession criteria, </w:t>
      </w:r>
      <w:r w:rsidRPr="00A06588">
        <w:rPr>
          <w:rStyle w:val="StyleUnderline"/>
          <w:highlight w:val="cyan"/>
        </w:rPr>
        <w:t>as</w:t>
      </w:r>
      <w:r w:rsidRPr="00A06588">
        <w:rPr>
          <w:rStyle w:val="StyleUnderline"/>
        </w:rPr>
        <w:t xml:space="preserve"> it increasingly ignores the very laws</w:t>
      </w:r>
      <w:r w:rsidRPr="00A06588">
        <w:rPr>
          <w:sz w:val="16"/>
        </w:rPr>
        <w:t xml:space="preserve"> it agreed to abide by once it was admitted as a member state. </w:t>
      </w:r>
      <w:r w:rsidRPr="00A06588">
        <w:rPr>
          <w:rStyle w:val="Emphasis"/>
        </w:rPr>
        <w:t xml:space="preserve">If a </w:t>
      </w:r>
      <w:r w:rsidRPr="00A06588">
        <w:rPr>
          <w:rStyle w:val="Emphasis"/>
          <w:highlight w:val="cyan"/>
        </w:rPr>
        <w:t>one-member</w:t>
      </w:r>
      <w:r w:rsidRPr="00A06588">
        <w:rPr>
          <w:rStyle w:val="Emphasis"/>
        </w:rPr>
        <w:t xml:space="preserve"> state radically deviates</w:t>
      </w:r>
      <w:r w:rsidRPr="00A06588">
        <w:rPr>
          <w:sz w:val="16"/>
        </w:rPr>
        <w:t xml:space="preserve"> from the EUs criteria and constitutional traditions, </w:t>
      </w:r>
      <w:r w:rsidRPr="00A06588">
        <w:rPr>
          <w:rStyle w:val="Emphasis"/>
        </w:rPr>
        <w:t xml:space="preserve">and undermines the rule of law, this </w:t>
      </w:r>
      <w:r w:rsidRPr="00A06588">
        <w:rPr>
          <w:rStyle w:val="Emphasis"/>
          <w:highlight w:val="cyan"/>
        </w:rPr>
        <w:t>poses a significant risk</w:t>
      </w:r>
      <w:r w:rsidRPr="00A06588">
        <w:rPr>
          <w:rStyle w:val="Emphasis"/>
        </w:rPr>
        <w:t xml:space="preserve"> to the</w:t>
      </w:r>
      <w:r w:rsidRPr="00A06588">
        <w:rPr>
          <w:sz w:val="16"/>
        </w:rPr>
        <w:t xml:space="preserve"> health of the </w:t>
      </w:r>
      <w:r w:rsidRPr="00A06588">
        <w:rPr>
          <w:rStyle w:val="Emphasis"/>
        </w:rPr>
        <w:t>EU</w:t>
      </w:r>
      <w:r w:rsidRPr="00A06588">
        <w:rPr>
          <w:rStyle w:val="StyleUnderline"/>
        </w:rPr>
        <w:t>. If Hungary can benefit</w:t>
      </w:r>
      <w:r w:rsidRPr="00A06588">
        <w:rPr>
          <w:sz w:val="16"/>
        </w:rPr>
        <w:t xml:space="preserve"> from EU membership while following its own form of government, it allows </w:t>
      </w:r>
      <w:r w:rsidRPr="00A06588">
        <w:rPr>
          <w:rStyle w:val="Emphasis"/>
          <w:highlight w:val="cyan"/>
        </w:rPr>
        <w:t>other nations</w:t>
      </w:r>
      <w:r w:rsidRPr="00A06588">
        <w:rPr>
          <w:sz w:val="16"/>
        </w:rPr>
        <w:t xml:space="preserve">, whether members of not, to </w:t>
      </w:r>
      <w:r w:rsidRPr="00A06588">
        <w:rPr>
          <w:rStyle w:val="Emphasis"/>
          <w:highlight w:val="cyan"/>
        </w:rPr>
        <w:t>feel emboldened</w:t>
      </w:r>
      <w:r w:rsidRPr="00A06588">
        <w:rPr>
          <w:rStyle w:val="Emphasis"/>
        </w:rPr>
        <w:t xml:space="preserve"> to do the same</w:t>
      </w:r>
      <w:r w:rsidRPr="00A06588">
        <w:rPr>
          <w:sz w:val="16"/>
        </w:rPr>
        <w:t xml:space="preserve"> (Bugaric, 2014:25). </w:t>
      </w:r>
      <w:r w:rsidRPr="00A06588">
        <w:rPr>
          <w:rStyle w:val="StyleUnderline"/>
        </w:rPr>
        <w:t>The deviation of the Orban government</w:t>
      </w:r>
      <w:r w:rsidRPr="00A06588">
        <w:rPr>
          <w:sz w:val="16"/>
        </w:rPr>
        <w:t xml:space="preserve"> has not only disrupted EU actions in many arenas, but it has also </w:t>
      </w:r>
      <w:r w:rsidRPr="00A06588">
        <w:rPr>
          <w:rStyle w:val="StyleUnderline"/>
        </w:rPr>
        <w:t xml:space="preserve">developed contaminating effects on other member states, </w:t>
      </w:r>
      <w:r w:rsidRPr="00A06588">
        <w:rPr>
          <w:rStyle w:val="StyleUnderline"/>
          <w:highlight w:val="cyan"/>
        </w:rPr>
        <w:t xml:space="preserve">representing a </w:t>
      </w:r>
      <w:r w:rsidRPr="00A06588">
        <w:rPr>
          <w:rStyle w:val="Emphasis"/>
          <w:highlight w:val="cyan"/>
        </w:rPr>
        <w:t>danger for</w:t>
      </w:r>
      <w:r w:rsidRPr="00A06588">
        <w:rPr>
          <w:rStyle w:val="Emphasis"/>
        </w:rPr>
        <w:t xml:space="preserve"> democratic and liberal </w:t>
      </w:r>
      <w:r w:rsidRPr="00A06588">
        <w:rPr>
          <w:rStyle w:val="Emphasis"/>
          <w:highlight w:val="cyan"/>
        </w:rPr>
        <w:t>cohesion</w:t>
      </w:r>
      <w:r w:rsidRPr="00A06588">
        <w:rPr>
          <w:rStyle w:val="Emphasis"/>
        </w:rPr>
        <w:t xml:space="preserve"> of the EU</w:t>
      </w:r>
      <w:r w:rsidRPr="00A06588">
        <w:rPr>
          <w:sz w:val="16"/>
        </w:rPr>
        <w:t xml:space="preserve"> (Agh, 2016:286; Lendvai, 2017:54).</w:t>
      </w:r>
    </w:p>
    <w:p w14:paraId="0600260B" w14:textId="77777777" w:rsidR="0097797D" w:rsidRPr="00A06588" w:rsidRDefault="0097797D" w:rsidP="0097797D">
      <w:pPr>
        <w:rPr>
          <w:sz w:val="16"/>
        </w:rPr>
      </w:pPr>
      <w:r w:rsidRPr="00A06588">
        <w:rPr>
          <w:rStyle w:val="StyleUnderline"/>
        </w:rPr>
        <w:t xml:space="preserve">Through the rise of </w:t>
      </w:r>
      <w:r w:rsidRPr="00A06588">
        <w:rPr>
          <w:rStyle w:val="StyleUnderline"/>
          <w:highlight w:val="cyan"/>
        </w:rPr>
        <w:t>illiberalism</w:t>
      </w:r>
      <w:r w:rsidRPr="00A06588">
        <w:rPr>
          <w:sz w:val="16"/>
        </w:rPr>
        <w:t xml:space="preserve">, the continuing conflict with Brussels </w:t>
      </w:r>
      <w:r w:rsidRPr="00A06588">
        <w:rPr>
          <w:rStyle w:val="StyleUnderline"/>
        </w:rPr>
        <w:t>and probing the limits of the EU’s power, the ramifications</w:t>
      </w:r>
      <w:r w:rsidRPr="00A06588">
        <w:rPr>
          <w:sz w:val="16"/>
        </w:rPr>
        <w:t xml:space="preserve"> of the Strongmen’s actions </w:t>
      </w:r>
      <w:r w:rsidRPr="00A06588">
        <w:rPr>
          <w:rStyle w:val="StyleUnderline"/>
          <w:highlight w:val="cyan"/>
        </w:rPr>
        <w:t>could</w:t>
      </w:r>
      <w:r w:rsidRPr="00A06588">
        <w:rPr>
          <w:sz w:val="16"/>
        </w:rPr>
        <w:t xml:space="preserve"> help </w:t>
      </w:r>
      <w:r w:rsidRPr="00A06588">
        <w:rPr>
          <w:rStyle w:val="StyleUnderline"/>
          <w:highlight w:val="cyan"/>
        </w:rPr>
        <w:t xml:space="preserve">foster </w:t>
      </w:r>
      <w:r w:rsidRPr="00A06588">
        <w:rPr>
          <w:rStyle w:val="Emphasis"/>
        </w:rPr>
        <w:t xml:space="preserve">EU </w:t>
      </w:r>
      <w:r w:rsidRPr="00A06588">
        <w:rPr>
          <w:rStyle w:val="Emphasis"/>
          <w:highlight w:val="cyan"/>
        </w:rPr>
        <w:t>fragmentation</w:t>
      </w:r>
      <w:r w:rsidRPr="00A06588">
        <w:rPr>
          <w:sz w:val="16"/>
          <w:highlight w:val="cyan"/>
        </w:rPr>
        <w:t xml:space="preserve"> </w:t>
      </w:r>
      <w:r w:rsidRPr="00A06588">
        <w:rPr>
          <w:sz w:val="16"/>
        </w:rPr>
        <w:t xml:space="preserve">(Krastev, 2018:56). While </w:t>
      </w:r>
      <w:r w:rsidRPr="00A06588">
        <w:rPr>
          <w:rStyle w:val="Emphasis"/>
          <w:highlight w:val="cyan"/>
        </w:rPr>
        <w:t>the EU loses its credibility</w:t>
      </w:r>
      <w:r w:rsidRPr="00A06588">
        <w:rPr>
          <w:sz w:val="16"/>
        </w:rPr>
        <w:t xml:space="preserve">, not only are restraints on </w:t>
      </w:r>
      <w:r w:rsidRPr="00A06588">
        <w:rPr>
          <w:rStyle w:val="StyleUnderline"/>
        </w:rPr>
        <w:t xml:space="preserve">illiberal </w:t>
      </w:r>
      <w:r w:rsidRPr="00A06588">
        <w:rPr>
          <w:rStyle w:val="StyleUnderline"/>
          <w:highlight w:val="cyan"/>
        </w:rPr>
        <w:t>authoritarianism</w:t>
      </w:r>
      <w:r w:rsidRPr="00A06588">
        <w:rPr>
          <w:sz w:val="16"/>
          <w:highlight w:val="cyan"/>
        </w:rPr>
        <w:t xml:space="preserve"> </w:t>
      </w:r>
      <w:r w:rsidRPr="00A06588">
        <w:rPr>
          <w:sz w:val="16"/>
        </w:rPr>
        <w:t xml:space="preserve">being removed, but it </w:t>
      </w:r>
      <w:r w:rsidRPr="00A06588">
        <w:rPr>
          <w:rStyle w:val="Emphasis"/>
          <w:highlight w:val="cyan"/>
        </w:rPr>
        <w:t xml:space="preserve">is </w:t>
      </w:r>
      <w:r w:rsidRPr="00A06588">
        <w:rPr>
          <w:rStyle w:val="Emphasis"/>
        </w:rPr>
        <w:t xml:space="preserve">being </w:t>
      </w:r>
      <w:r w:rsidRPr="00A06588">
        <w:rPr>
          <w:rStyle w:val="Emphasis"/>
          <w:highlight w:val="cyan"/>
        </w:rPr>
        <w:t>legitimised</w:t>
      </w:r>
      <w:r w:rsidRPr="00A06588">
        <w:rPr>
          <w:rStyle w:val="StyleUnderline"/>
        </w:rPr>
        <w:t xml:space="preserve">, giving it a massive boost across </w:t>
      </w:r>
      <w:r w:rsidRPr="00A06588">
        <w:rPr>
          <w:rStyle w:val="Emphasis"/>
        </w:rPr>
        <w:t>Europe and the world</w:t>
      </w:r>
      <w:r w:rsidRPr="00A06588">
        <w:rPr>
          <w:sz w:val="16"/>
        </w:rPr>
        <w:t xml:space="preserve"> (Kearns, 2018:214). Leaders like Orban, Putin and Erdogan, along with rising European Strongmen, weaken the broader European convergence project. By asserting more national sovereignty and clawing back power from Brussels, </w:t>
      </w:r>
      <w:r w:rsidRPr="00A06588">
        <w:rPr>
          <w:rStyle w:val="StyleUnderline"/>
          <w:highlight w:val="cyan"/>
        </w:rPr>
        <w:t xml:space="preserve">Europe is </w:t>
      </w:r>
      <w:r w:rsidRPr="00A06588">
        <w:rPr>
          <w:rStyle w:val="StyleUnderline"/>
        </w:rPr>
        <w:t xml:space="preserve">undoubtedly </w:t>
      </w:r>
      <w:r w:rsidRPr="00A06588">
        <w:rPr>
          <w:rStyle w:val="StyleUnderline"/>
          <w:highlight w:val="cyan"/>
        </w:rPr>
        <w:t xml:space="preserve">heading towards a </w:t>
      </w:r>
      <w:r w:rsidRPr="00A06588">
        <w:rPr>
          <w:rStyle w:val="Emphasis"/>
          <w:highlight w:val="cyan"/>
        </w:rPr>
        <w:t>more fragmented future</w:t>
      </w:r>
      <w:r w:rsidRPr="00A06588">
        <w:rPr>
          <w:rStyle w:val="StyleUnderline"/>
          <w:highlight w:val="cyan"/>
        </w:rPr>
        <w:t xml:space="preserve">, or </w:t>
      </w:r>
      <w:r w:rsidRPr="00A06588">
        <w:rPr>
          <w:rStyle w:val="StyleUnderline"/>
        </w:rPr>
        <w:t xml:space="preserve">a long, slow </w:t>
      </w:r>
      <w:r w:rsidRPr="00A06588">
        <w:rPr>
          <w:rStyle w:val="Emphasis"/>
          <w:highlight w:val="cyan"/>
        </w:rPr>
        <w:t>collapse</w:t>
      </w:r>
      <w:r w:rsidRPr="00A06588">
        <w:rPr>
          <w:sz w:val="16"/>
        </w:rPr>
        <w:t xml:space="preserve"> (Kagan, 2019:119; Kearns, 2018; Krastev, 2018:56).</w:t>
      </w:r>
    </w:p>
    <w:p w14:paraId="4EC02BAB" w14:textId="77777777" w:rsidR="0097797D" w:rsidRPr="00A06588" w:rsidRDefault="0097797D" w:rsidP="0097797D">
      <w:pPr>
        <w:rPr>
          <w:sz w:val="16"/>
        </w:rPr>
      </w:pPr>
      <w:r w:rsidRPr="00A06588">
        <w:rPr>
          <w:sz w:val="16"/>
        </w:rPr>
        <w:t xml:space="preserve">The concern over </w:t>
      </w:r>
      <w:r w:rsidRPr="00A06588">
        <w:rPr>
          <w:rStyle w:val="StyleUnderline"/>
        </w:rPr>
        <w:t xml:space="preserve">European </w:t>
      </w:r>
      <w:r w:rsidRPr="00A06588">
        <w:rPr>
          <w:rStyle w:val="StyleUnderline"/>
          <w:highlight w:val="cyan"/>
        </w:rPr>
        <w:t>collapse</w:t>
      </w:r>
      <w:r w:rsidRPr="00A06588">
        <w:rPr>
          <w:sz w:val="16"/>
        </w:rPr>
        <w:t xml:space="preserve"> is the volatility and insecurity it will likely create, as it is difficult to imagine a resulting liberal, open, tolerant and cooperative Europe. It </w:t>
      </w:r>
      <w:r w:rsidRPr="00A06588">
        <w:rPr>
          <w:rStyle w:val="StyleUnderline"/>
          <w:highlight w:val="cyan"/>
        </w:rPr>
        <w:t>will</w:t>
      </w:r>
      <w:r w:rsidRPr="00A06588">
        <w:rPr>
          <w:sz w:val="16"/>
          <w:highlight w:val="cyan"/>
        </w:rPr>
        <w:t xml:space="preserve"> </w:t>
      </w:r>
      <w:r w:rsidRPr="00A06588">
        <w:rPr>
          <w:sz w:val="16"/>
        </w:rPr>
        <w:t xml:space="preserve">likely </w:t>
      </w:r>
      <w:r w:rsidRPr="00A06588">
        <w:rPr>
          <w:rStyle w:val="StyleUnderline"/>
          <w:highlight w:val="cyan"/>
        </w:rPr>
        <w:t xml:space="preserve">lead to </w:t>
      </w:r>
      <w:r w:rsidRPr="00A06588">
        <w:rPr>
          <w:rStyle w:val="Emphasis"/>
          <w:highlight w:val="cyan"/>
        </w:rPr>
        <w:t xml:space="preserve">difficulty in </w:t>
      </w:r>
      <w:r w:rsidRPr="00A06588">
        <w:rPr>
          <w:rStyle w:val="Emphasis"/>
        </w:rPr>
        <w:t xml:space="preserve">building </w:t>
      </w:r>
      <w:r w:rsidRPr="00A06588">
        <w:rPr>
          <w:rStyle w:val="Emphasis"/>
          <w:highlight w:val="cyan"/>
        </w:rPr>
        <w:t>consensus on</w:t>
      </w:r>
      <w:r w:rsidRPr="00A06588">
        <w:rPr>
          <w:sz w:val="16"/>
          <w:highlight w:val="cyan"/>
        </w:rPr>
        <w:t xml:space="preserve"> </w:t>
      </w:r>
      <w:r w:rsidRPr="00A06588">
        <w:rPr>
          <w:sz w:val="16"/>
        </w:rPr>
        <w:t xml:space="preserve">key policy issues, including central issues such as </w:t>
      </w:r>
      <w:r w:rsidRPr="00A06588">
        <w:rPr>
          <w:rStyle w:val="StyleUnderline"/>
        </w:rPr>
        <w:t xml:space="preserve">migration, terrorism, </w:t>
      </w:r>
      <w:r w:rsidRPr="00A06588">
        <w:rPr>
          <w:rStyle w:val="Emphasis"/>
          <w:highlight w:val="cyan"/>
        </w:rPr>
        <w:t>climate change</w:t>
      </w:r>
      <w:r w:rsidRPr="00A06588">
        <w:rPr>
          <w:rStyle w:val="StyleUnderline"/>
        </w:rPr>
        <w:t>, trade and the rule of law</w:t>
      </w:r>
      <w:r w:rsidRPr="00A06588">
        <w:rPr>
          <w:sz w:val="16"/>
        </w:rPr>
        <w:t xml:space="preserve"> (Drozdiak, 2017:81). </w:t>
      </w:r>
      <w:r w:rsidRPr="00A06588">
        <w:rPr>
          <w:rStyle w:val="Emphasis"/>
          <w:highlight w:val="cyan"/>
        </w:rPr>
        <w:t xml:space="preserve">The Transatlantic relationship would </w:t>
      </w:r>
      <w:r w:rsidRPr="00A06588">
        <w:rPr>
          <w:rStyle w:val="Emphasis"/>
        </w:rPr>
        <w:t xml:space="preserve">likely </w:t>
      </w:r>
      <w:r w:rsidRPr="00A06588">
        <w:rPr>
          <w:rStyle w:val="Emphasis"/>
          <w:highlight w:val="cyan"/>
        </w:rPr>
        <w:t>be damaged</w:t>
      </w:r>
      <w:r w:rsidRPr="00A06588">
        <w:rPr>
          <w:sz w:val="16"/>
        </w:rPr>
        <w:t xml:space="preserve">, which can lead to a host of European economic and security threats as states increasingly fail to cooperate (Kearns, 2018). </w:t>
      </w:r>
      <w:r w:rsidRPr="00A06588">
        <w:rPr>
          <w:rStyle w:val="StyleUnderline"/>
        </w:rPr>
        <w:t xml:space="preserve">The </w:t>
      </w:r>
      <w:r w:rsidRPr="00A06588">
        <w:rPr>
          <w:rStyle w:val="StyleUnderline"/>
          <w:highlight w:val="cyan"/>
        </w:rPr>
        <w:t>chaos</w:t>
      </w:r>
      <w:r w:rsidRPr="00A06588">
        <w:rPr>
          <w:rStyle w:val="StyleUnderline"/>
        </w:rPr>
        <w:t xml:space="preserve"> of collapse </w:t>
      </w:r>
      <w:r w:rsidRPr="00A06588">
        <w:rPr>
          <w:rStyle w:val="StyleUnderline"/>
          <w:highlight w:val="cyan"/>
        </w:rPr>
        <w:t xml:space="preserve">would undermine </w:t>
      </w:r>
      <w:r w:rsidRPr="00A06588">
        <w:rPr>
          <w:rStyle w:val="StyleUnderline"/>
        </w:rPr>
        <w:t xml:space="preserve">the validity and </w:t>
      </w:r>
      <w:r w:rsidRPr="00A06588">
        <w:rPr>
          <w:rStyle w:val="StyleUnderline"/>
          <w:highlight w:val="cyan"/>
        </w:rPr>
        <w:t xml:space="preserve">credibility </w:t>
      </w:r>
      <w:r w:rsidRPr="00A06588">
        <w:rPr>
          <w:rStyle w:val="StyleUnderline"/>
        </w:rPr>
        <w:t>of the values and institutions that have been the foundation of the EU</w:t>
      </w:r>
      <w:r w:rsidRPr="00A06588">
        <w:rPr>
          <w:sz w:val="16"/>
        </w:rPr>
        <w:t>. They would be subject to harsher scrutiny while the cessation of cooperation would serve as a rebuke to all those claiming that international cooperation is essential to future progress. “</w:t>
      </w:r>
      <w:r w:rsidRPr="00A06588">
        <w:rPr>
          <w:rStyle w:val="StyleUnderline"/>
        </w:rPr>
        <w:t xml:space="preserve">The </w:t>
      </w:r>
      <w:r w:rsidRPr="00A06588">
        <w:rPr>
          <w:rStyle w:val="StyleUnderline"/>
          <w:highlight w:val="cyan"/>
        </w:rPr>
        <w:t>collapse</w:t>
      </w:r>
      <w:r w:rsidRPr="00A06588">
        <w:rPr>
          <w:rStyle w:val="StyleUnderline"/>
        </w:rPr>
        <w:t xml:space="preserve"> of the EU </w:t>
      </w:r>
      <w:r w:rsidRPr="00A06588">
        <w:rPr>
          <w:rStyle w:val="StyleUnderline"/>
          <w:highlight w:val="cyan"/>
        </w:rPr>
        <w:t xml:space="preserve">would </w:t>
      </w:r>
      <w:r w:rsidRPr="00A06588">
        <w:rPr>
          <w:rStyle w:val="StyleUnderline"/>
        </w:rPr>
        <w:t xml:space="preserve">therefore </w:t>
      </w:r>
      <w:r w:rsidRPr="00A06588">
        <w:rPr>
          <w:rStyle w:val="StyleUnderline"/>
          <w:highlight w:val="cyan"/>
        </w:rPr>
        <w:t xml:space="preserve">be a historic defeat </w:t>
      </w:r>
      <w:r w:rsidRPr="00A06588">
        <w:rPr>
          <w:rStyle w:val="StyleUnderline"/>
        </w:rPr>
        <w:t xml:space="preserve">not only </w:t>
      </w:r>
      <w:r w:rsidRPr="00A06588">
        <w:rPr>
          <w:rStyle w:val="StyleUnderline"/>
          <w:highlight w:val="cyan"/>
        </w:rPr>
        <w:t>for</w:t>
      </w:r>
      <w:r w:rsidRPr="00A06588">
        <w:rPr>
          <w:rStyle w:val="StyleUnderline"/>
        </w:rPr>
        <w:t xml:space="preserve"> the idea of European integration and cooperation but for a Europe of </w:t>
      </w:r>
      <w:r w:rsidRPr="00A06588">
        <w:rPr>
          <w:rStyle w:val="Emphasis"/>
          <w:highlight w:val="cyan"/>
        </w:rPr>
        <w:t>pluralistic governing</w:t>
      </w:r>
      <w:r w:rsidRPr="00A06588">
        <w:rPr>
          <w:rStyle w:val="Emphasis"/>
        </w:rPr>
        <w:t xml:space="preserve"> institutions</w:t>
      </w:r>
      <w:r w:rsidRPr="00A06588">
        <w:rPr>
          <w:rStyle w:val="StyleUnderline"/>
        </w:rPr>
        <w:t>, serving a society built on the primacy of individual freedom</w:t>
      </w:r>
      <w:r w:rsidRPr="00A06588">
        <w:rPr>
          <w:sz w:val="16"/>
        </w:rPr>
        <w:t xml:space="preserve">” (Kearns, 2018:208). Without a democratic body like the EU monitoring the actions of Strongmen, </w:t>
      </w:r>
      <w:r w:rsidRPr="00A06588">
        <w:rPr>
          <w:rStyle w:val="StyleUnderline"/>
        </w:rPr>
        <w:t xml:space="preserve">it will become easier for </w:t>
      </w:r>
      <w:r w:rsidRPr="00A06588">
        <w:rPr>
          <w:rStyle w:val="StyleUnderline"/>
          <w:highlight w:val="cyan"/>
        </w:rPr>
        <w:t>nations</w:t>
      </w:r>
      <w:r w:rsidRPr="00A06588">
        <w:rPr>
          <w:rStyle w:val="StyleUnderline"/>
        </w:rPr>
        <w:t xml:space="preserve"> to </w:t>
      </w:r>
      <w:r w:rsidRPr="00A06588">
        <w:rPr>
          <w:rStyle w:val="StyleUnderline"/>
          <w:highlight w:val="cyan"/>
        </w:rPr>
        <w:t xml:space="preserve">revert to </w:t>
      </w:r>
      <w:r w:rsidRPr="00A06588">
        <w:rPr>
          <w:rStyle w:val="Emphasis"/>
          <w:highlight w:val="cyan"/>
        </w:rPr>
        <w:t>illiberal</w:t>
      </w:r>
      <w:r w:rsidRPr="00A06588">
        <w:rPr>
          <w:rStyle w:val="Emphasis"/>
        </w:rPr>
        <w:t xml:space="preserve"> forms of </w:t>
      </w:r>
      <w:r w:rsidRPr="00A06588">
        <w:rPr>
          <w:rStyle w:val="Emphasis"/>
          <w:highlight w:val="cyan"/>
        </w:rPr>
        <w:t>democracy</w:t>
      </w:r>
      <w:r w:rsidRPr="00A06588">
        <w:rPr>
          <w:sz w:val="16"/>
        </w:rPr>
        <w:t xml:space="preserve">. The current pressure and restraint being applied to countries violating its liberal democratic values would disappear and the residual commitment to those values in some governments may well disappear as well. For example, Hungary’s mistreatment of refugees and the Roma people would likely continue without consequence while Erdogan would be able to continue his mistreatment of human rights. </w:t>
      </w:r>
    </w:p>
    <w:p w14:paraId="3D581763" w14:textId="77777777" w:rsidR="0097797D" w:rsidRPr="00A06588" w:rsidRDefault="0097797D" w:rsidP="0097797D">
      <w:pPr>
        <w:pStyle w:val="Heading4"/>
        <w:rPr>
          <w:rFonts w:cs="Arial"/>
        </w:rPr>
      </w:pPr>
      <w:r w:rsidRPr="00A06588">
        <w:rPr>
          <w:rFonts w:cs="Arial"/>
        </w:rPr>
        <w:t xml:space="preserve">EU breakup causes </w:t>
      </w:r>
      <w:r w:rsidRPr="00A06588">
        <w:rPr>
          <w:rFonts w:cs="Arial"/>
          <w:u w:val="single"/>
        </w:rPr>
        <w:t>nuclear war</w:t>
      </w:r>
      <w:r w:rsidRPr="00A06588">
        <w:rPr>
          <w:rFonts w:cs="Arial"/>
        </w:rPr>
        <w:t xml:space="preserve">. </w:t>
      </w:r>
    </w:p>
    <w:p w14:paraId="778609C0" w14:textId="77777777" w:rsidR="0097797D" w:rsidRPr="00A06588" w:rsidRDefault="0097797D" w:rsidP="0097797D">
      <w:r w:rsidRPr="00A06588">
        <w:rPr>
          <w:rFonts w:eastAsiaTheme="majorEastAsia"/>
          <w:b/>
          <w:iCs/>
          <w:sz w:val="26"/>
        </w:rPr>
        <w:t>Fiedler 18</w:t>
      </w:r>
      <w:r w:rsidRPr="00A06588">
        <w:t xml:space="preserve"> [Lauren Fielder, Professor Fielder is Assistant Dean of Graduate and International Programs and Director of the Institute for Transnational Law at the University of Texas at Austin, ’18, “Is Nationalism the Most Serious Challenge to Human Rights? Warnings from BREXIT and Lessons from History,” 53 Tex. Int'l L.J. 212]</w:t>
      </w:r>
    </w:p>
    <w:p w14:paraId="6C311451" w14:textId="77777777" w:rsidR="0097797D" w:rsidRPr="00A06588" w:rsidRDefault="0097797D" w:rsidP="0097797D">
      <w:pPr>
        <w:rPr>
          <w:sz w:val="16"/>
        </w:rPr>
      </w:pPr>
      <w:r w:rsidRPr="00A06588">
        <w:rPr>
          <w:sz w:val="16"/>
        </w:rPr>
        <w:t xml:space="preserve">The political might of </w:t>
      </w:r>
      <w:r w:rsidRPr="00A06588">
        <w:rPr>
          <w:rStyle w:val="StyleUnderline"/>
        </w:rPr>
        <w:t>the EU is essential for peace</w:t>
      </w:r>
      <w:r w:rsidRPr="00A06588">
        <w:rPr>
          <w:sz w:val="16"/>
        </w:rPr>
        <w:t xml:space="preserve"> and stability </w:t>
      </w:r>
      <w:r w:rsidRPr="00A06588">
        <w:rPr>
          <w:rStyle w:val="StyleUnderline"/>
        </w:rPr>
        <w:t xml:space="preserve">in </w:t>
      </w:r>
      <w:r w:rsidRPr="00A06588">
        <w:rPr>
          <w:rStyle w:val="Emphasis"/>
        </w:rPr>
        <w:t>the world</w:t>
      </w:r>
      <w:r w:rsidRPr="00A06588">
        <w:rPr>
          <w:sz w:val="16"/>
        </w:rPr>
        <w:t xml:space="preserve">. Brexit "fractures the Western alliance and weakens NATO solidarity and resolve." 224 The politics of scale and multilateralism foster peace and human rights with regard to third countries. </w:t>
      </w:r>
      <w:r w:rsidRPr="00A06588">
        <w:rPr>
          <w:rStyle w:val="StyleUnderline"/>
        </w:rPr>
        <w:t>225 This can be seen in the work that the EU currently doing, albeit imperfectly, in trying to de-escalate the tension between Iran and Saudi Arabia</w:t>
      </w:r>
      <w:r w:rsidRPr="00A06588">
        <w:rPr>
          <w:sz w:val="16"/>
        </w:rPr>
        <w:t xml:space="preserve">, a source of the conflict brewing </w:t>
      </w:r>
      <w:r w:rsidRPr="00A06588">
        <w:rPr>
          <w:rStyle w:val="StyleUnderline"/>
        </w:rPr>
        <w:t>in Yemen.</w:t>
      </w:r>
      <w:r w:rsidRPr="00A06588">
        <w:rPr>
          <w:sz w:val="16"/>
        </w:rPr>
        <w:t xml:space="preserve"> 226 The clearest example of these politics of scale is the essential role of the EU in </w:t>
      </w:r>
      <w:r w:rsidRPr="00A06588">
        <w:rPr>
          <w:rStyle w:val="StyleUnderline"/>
        </w:rPr>
        <w:t>aiding the</w:t>
      </w:r>
      <w:r w:rsidRPr="00A06588">
        <w:rPr>
          <w:sz w:val="16"/>
        </w:rPr>
        <w:t xml:space="preserve"> peaceful </w:t>
      </w:r>
      <w:r w:rsidRPr="00A06588">
        <w:rPr>
          <w:rStyle w:val="StyleUnderline"/>
        </w:rPr>
        <w:t xml:space="preserve">transition of </w:t>
      </w:r>
      <w:r w:rsidRPr="00A06588">
        <w:rPr>
          <w:sz w:val="16"/>
        </w:rPr>
        <w:t xml:space="preserve">former </w:t>
      </w:r>
      <w:r w:rsidRPr="00A06588">
        <w:rPr>
          <w:rStyle w:val="StyleUnderline"/>
        </w:rPr>
        <w:t>Eastern Bloc states</w:t>
      </w:r>
      <w:r w:rsidRPr="00A06588">
        <w:rPr>
          <w:sz w:val="16"/>
        </w:rPr>
        <w:t xml:space="preserve"> into largely democratic and open societies upon the end of the Cold War. 227 The entry requirements into the EU reflected this European identity, including democracy, the rule of law, human rights, and respect for minorities. 228 However, the transition to democracy is not finished: "It still could (with the enthusiastic support from Moscow) go into reverse." 229 </w:t>
      </w:r>
      <w:r w:rsidRPr="00A06588">
        <w:rPr>
          <w:rStyle w:val="StyleUnderline"/>
          <w:highlight w:val="yellow"/>
        </w:rPr>
        <w:t>Putin</w:t>
      </w:r>
      <w:r w:rsidRPr="00A06588">
        <w:rPr>
          <w:rStyle w:val="StyleUnderline"/>
        </w:rPr>
        <w:t>'s</w:t>
      </w:r>
      <w:r w:rsidRPr="00A06588">
        <w:rPr>
          <w:rStyle w:val="StyleUnderline"/>
          <w:highlight w:val="yellow"/>
        </w:rPr>
        <w:t xml:space="preserve"> </w:t>
      </w:r>
      <w:r w:rsidRPr="00A06588">
        <w:rPr>
          <w:rStyle w:val="StyleUnderline"/>
        </w:rPr>
        <w:t xml:space="preserve">Russia </w:t>
      </w:r>
      <w:r w:rsidRPr="00A06588">
        <w:rPr>
          <w:rStyle w:val="StyleUnderline"/>
          <w:highlight w:val="yellow"/>
        </w:rPr>
        <w:t>has a vital interest in the breakup of the EU,</w:t>
      </w:r>
      <w:r w:rsidRPr="00A06588">
        <w:rPr>
          <w:sz w:val="16"/>
        </w:rPr>
        <w:t xml:space="preserve"> 230 and we see that </w:t>
      </w:r>
      <w:r w:rsidRPr="00A06588">
        <w:rPr>
          <w:rStyle w:val="Emphasis"/>
          <w:highlight w:val="yellow"/>
        </w:rPr>
        <w:t xml:space="preserve">the threat of nuclear war is not far behind </w:t>
      </w:r>
      <w:r w:rsidRPr="00A06588">
        <w:rPr>
          <w:rStyle w:val="Emphasis"/>
        </w:rPr>
        <w:t xml:space="preserve">us. </w:t>
      </w:r>
      <w:r w:rsidRPr="00A06588">
        <w:rPr>
          <w:sz w:val="16"/>
        </w:rPr>
        <w:t xml:space="preserve">231 Further, current </w:t>
      </w:r>
      <w:r w:rsidRPr="00A06588">
        <w:rPr>
          <w:rStyle w:val="StyleUnderline"/>
        </w:rPr>
        <w:t>destabilization in</w:t>
      </w:r>
      <w:r w:rsidRPr="00A06588">
        <w:rPr>
          <w:sz w:val="16"/>
        </w:rPr>
        <w:t xml:space="preserve"> parts of </w:t>
      </w:r>
      <w:r w:rsidRPr="00A06588">
        <w:rPr>
          <w:rStyle w:val="StyleUnderline"/>
        </w:rPr>
        <w:t>the Balkans is reminiscent of past patterns</w:t>
      </w:r>
      <w:r w:rsidRPr="00A06588">
        <w:rPr>
          <w:sz w:val="16"/>
        </w:rPr>
        <w:t xml:space="preserve"> that preceded violence in the region. 232</w:t>
      </w:r>
    </w:p>
    <w:p w14:paraId="31E55426" w14:textId="77777777" w:rsidR="0097797D" w:rsidRPr="00A06588" w:rsidRDefault="0097797D" w:rsidP="0097797D">
      <w:pPr>
        <w:rPr>
          <w:sz w:val="16"/>
        </w:rPr>
      </w:pPr>
      <w:r w:rsidRPr="00A06588">
        <w:rPr>
          <w:rStyle w:val="StyleUnderline"/>
          <w:highlight w:val="yellow"/>
        </w:rPr>
        <w:t>The end of the E</w:t>
      </w:r>
      <w:r w:rsidRPr="00A06588">
        <w:rPr>
          <w:sz w:val="16"/>
        </w:rPr>
        <w:t xml:space="preserve">uropean </w:t>
      </w:r>
      <w:r w:rsidRPr="00A06588">
        <w:rPr>
          <w:rStyle w:val="StyleUnderline"/>
          <w:highlight w:val="yellow"/>
        </w:rPr>
        <w:t>U</w:t>
      </w:r>
      <w:r w:rsidRPr="00A06588">
        <w:rPr>
          <w:sz w:val="16"/>
        </w:rPr>
        <w:t xml:space="preserve">nion could </w:t>
      </w:r>
      <w:r w:rsidRPr="00A06588">
        <w:rPr>
          <w:rStyle w:val="StyleUnderline"/>
          <w:highlight w:val="yellow"/>
        </w:rPr>
        <w:t>return Europe to</w:t>
      </w:r>
      <w:r w:rsidRPr="00A06588">
        <w:rPr>
          <w:sz w:val="16"/>
        </w:rPr>
        <w:t xml:space="preserve">, as one writer describes, the "dark days of poisonous </w:t>
      </w:r>
      <w:r w:rsidRPr="00A06588">
        <w:rPr>
          <w:rStyle w:val="StyleUnderline"/>
          <w:highlight w:val="yellow"/>
        </w:rPr>
        <w:t>tribal hatreds</w:t>
      </w:r>
      <w:r w:rsidRPr="00A06588">
        <w:rPr>
          <w:sz w:val="16"/>
        </w:rPr>
        <w:t xml:space="preserve">" in which </w:t>
      </w:r>
      <w:r w:rsidRPr="00A06588">
        <w:rPr>
          <w:rStyle w:val="StyleUnderline"/>
          <w:highlight w:val="yellow"/>
        </w:rPr>
        <w:t>destructive forces could</w:t>
      </w:r>
      <w:r w:rsidRPr="00A06588">
        <w:rPr>
          <w:sz w:val="16"/>
        </w:rPr>
        <w:t xml:space="preserve"> unleash the </w:t>
      </w:r>
      <w:r w:rsidRPr="00A06588">
        <w:rPr>
          <w:rStyle w:val="StyleUnderline"/>
          <w:highlight w:val="yellow"/>
        </w:rPr>
        <w:t>undo</w:t>
      </w:r>
      <w:r w:rsidRPr="00A06588">
        <w:rPr>
          <w:sz w:val="16"/>
        </w:rPr>
        <w:t xml:space="preserve">ing of </w:t>
      </w:r>
      <w:r w:rsidRPr="00A06588">
        <w:rPr>
          <w:rStyle w:val="StyleUnderline"/>
          <w:highlight w:val="yellow"/>
        </w:rPr>
        <w:t xml:space="preserve">70 years of </w:t>
      </w:r>
      <w:r w:rsidRPr="00A06588">
        <w:rPr>
          <w:rStyle w:val="Emphasis"/>
          <w:highlight w:val="yellow"/>
        </w:rPr>
        <w:t>statesmanship</w:t>
      </w:r>
      <w:r w:rsidRPr="00A06588">
        <w:rPr>
          <w:sz w:val="16"/>
        </w:rPr>
        <w:t>. 233 Indeed, the last seven decades, the [*234] European Union has largely been a "place of peace, stability, prosperity, cooperation, democracy, and social harmony." 234 However, "[</w:t>
      </w:r>
      <w:r w:rsidRPr="00A06588">
        <w:rPr>
          <w:rStyle w:val="StyleUnderline"/>
        </w:rPr>
        <w:t xml:space="preserve">we would] be </w:t>
      </w:r>
      <w:r w:rsidRPr="00A06588">
        <w:rPr>
          <w:rStyle w:val="Emphasis"/>
        </w:rPr>
        <w:t>wrong to assume the permanence</w:t>
      </w:r>
      <w:r w:rsidRPr="00A06588">
        <w:rPr>
          <w:rStyle w:val="StyleUnderline"/>
        </w:rPr>
        <w:t xml:space="preserve"> of European political and economic stability</w:t>
      </w:r>
      <w:r w:rsidRPr="00A06588">
        <w:rPr>
          <w:sz w:val="16"/>
        </w:rPr>
        <w:t xml:space="preserve"> … . Across the grand sweep of European history, countries and empires disintegrating into smaller governing units or being violently subsumed into larger empires is the norm." 235 </w:t>
      </w:r>
    </w:p>
    <w:p w14:paraId="45D9FEDC" w14:textId="77777777" w:rsidR="0097797D" w:rsidRPr="00A06588" w:rsidRDefault="0097797D" w:rsidP="0097797D">
      <w:pPr>
        <w:rPr>
          <w:sz w:val="16"/>
        </w:rPr>
      </w:pPr>
      <w:r w:rsidRPr="00A06588">
        <w:rPr>
          <w:rStyle w:val="StyleUnderline"/>
          <w:highlight w:val="yellow"/>
        </w:rPr>
        <w:t>The EU is</w:t>
      </w:r>
      <w:r w:rsidRPr="00A06588">
        <w:rPr>
          <w:sz w:val="16"/>
        </w:rPr>
        <w:t xml:space="preserve"> not just an international economic organization; it is an organization created from the destruction </w:t>
      </w:r>
      <w:r w:rsidRPr="00A06588">
        <w:rPr>
          <w:rStyle w:val="StyleUnderline"/>
          <w:highlight w:val="yellow"/>
        </w:rPr>
        <w:t>brought about by two World Wars and designed to</w:t>
      </w:r>
      <w:r w:rsidRPr="00A06588">
        <w:rPr>
          <w:sz w:val="16"/>
        </w:rPr>
        <w:t xml:space="preserve"> promote peace and </w:t>
      </w:r>
      <w:r w:rsidRPr="00A06588">
        <w:rPr>
          <w:rStyle w:val="StyleUnderline"/>
          <w:highlight w:val="yellow"/>
        </w:rPr>
        <w:t>prevent conflict</w:t>
      </w:r>
      <w:r w:rsidRPr="00A06588">
        <w:rPr>
          <w:sz w:val="16"/>
        </w:rPr>
        <w:t xml:space="preserve">. 236 European integration is doubtless problematic but "the alternative is so much worse." 237 The </w:t>
      </w:r>
      <w:r w:rsidRPr="00A06588">
        <w:rPr>
          <w:rStyle w:val="StyleUnderline"/>
          <w:highlight w:val="yellow"/>
        </w:rPr>
        <w:t>history of Europe is fraught with violent conflict</w:t>
      </w:r>
      <w:r w:rsidRPr="00A06588">
        <w:rPr>
          <w:sz w:val="16"/>
        </w:rPr>
        <w:t xml:space="preserve">: "War, twice in the Twentieth Century and for ages previously, has plagued the European continent." 238 Conflict stretches back across the entire history of Europe. There has </w:t>
      </w:r>
      <w:r w:rsidRPr="00A06588">
        <w:rPr>
          <w:rStyle w:val="StyleUnderline"/>
          <w:highlight w:val="yellow"/>
        </w:rPr>
        <w:t>been an almost unbroken chain</w:t>
      </w:r>
      <w:r w:rsidRPr="00A06588">
        <w:rPr>
          <w:sz w:val="16"/>
        </w:rPr>
        <w:t xml:space="preserve"> of war </w:t>
      </w:r>
      <w:r w:rsidRPr="00A06588">
        <w:rPr>
          <w:rStyle w:val="StyleUnderline"/>
          <w:highlight w:val="yellow"/>
        </w:rPr>
        <w:t>from the fifteenth century to World War II</w:t>
      </w:r>
      <w:r w:rsidRPr="00A06588">
        <w:rPr>
          <w:sz w:val="16"/>
        </w:rPr>
        <w:t xml:space="preserve"> fought over family rivalries, religion, deep hatreds, and territorial expansion. In the fifteenth century, the War of the Roses was fought over a dispute over title to the English throne. 239 In the sixteenth century, there were </w:t>
      </w:r>
      <w:r w:rsidRPr="00A06588">
        <w:rPr>
          <w:rStyle w:val="StyleUnderline"/>
        </w:rPr>
        <w:t>religious wars</w:t>
      </w:r>
      <w:r w:rsidRPr="00A06588">
        <w:rPr>
          <w:sz w:val="16"/>
        </w:rPr>
        <w:t xml:space="preserve"> in Austria, Germany, France, and Spain over Catholicism and Protestantism. 240 The seventeenth century </w:t>
      </w:r>
      <w:r w:rsidRPr="00A06588">
        <w:rPr>
          <w:rStyle w:val="StyleUnderline"/>
        </w:rPr>
        <w:t xml:space="preserve">included the </w:t>
      </w:r>
      <w:r w:rsidRPr="00A06588">
        <w:rPr>
          <w:rStyle w:val="StyleUnderline"/>
          <w:highlight w:val="yellow"/>
        </w:rPr>
        <w:t>Thirty Years' War</w:t>
      </w:r>
      <w:r w:rsidRPr="00A06588">
        <w:rPr>
          <w:sz w:val="16"/>
        </w:rPr>
        <w:t xml:space="preserve"> - a war that started over religion, but expanded </w:t>
      </w:r>
      <w:r w:rsidRPr="00A06588">
        <w:rPr>
          <w:rStyle w:val="StyleUnderline"/>
          <w:highlight w:val="yellow"/>
        </w:rPr>
        <w:t>to</w:t>
      </w:r>
      <w:r w:rsidRPr="00A06588">
        <w:rPr>
          <w:sz w:val="16"/>
        </w:rPr>
        <w:t xml:space="preserve"> include territorial acquisition - the English Civil War, </w:t>
      </w:r>
      <w:r w:rsidRPr="00A06588">
        <w:rPr>
          <w:rStyle w:val="StyleUnderline"/>
        </w:rPr>
        <w:t>France's Dutch wars that were fought over frontiers, and the War of the League of Augsburg, which was possibly the first war over the Alsace-Lorraine</w:t>
      </w:r>
      <w:r w:rsidRPr="00A06588">
        <w:rPr>
          <w:sz w:val="16"/>
        </w:rPr>
        <w:t xml:space="preserve">. 241 In the eighteenth century, European countries fought to block the coalition of France and Spain in the War of Spanish Succession; and, also fought in the War of Austrian Succession, the Seven Years' War, and the French Revolution. 242 In the nineteenth century, there were the Napoleonic Wars to build an Empire, the second and third French Revolutions, the Wars for Italian Unification, the Crimean War - which was the first </w:t>
      </w:r>
      <w:r w:rsidRPr="00A06588">
        <w:rPr>
          <w:rStyle w:val="StyleUnderline"/>
        </w:rPr>
        <w:t>modern war, with massive casualty rates, mechanized warfare, and modern weapons</w:t>
      </w:r>
      <w:r w:rsidRPr="00A06588">
        <w:rPr>
          <w:sz w:val="16"/>
        </w:rPr>
        <w:t xml:space="preserve"> - and the wars for German unification. 243 Finally, in the twentieth century, there was the Russian Revolution, </w:t>
      </w:r>
      <w:r w:rsidRPr="00A06588">
        <w:rPr>
          <w:rStyle w:val="StyleUnderline"/>
        </w:rPr>
        <w:t>the First and Second Balkan Wars</w:t>
      </w:r>
      <w:r w:rsidRPr="00A06588">
        <w:rPr>
          <w:rStyle w:val="StyleUnderline"/>
          <w:highlight w:val="yellow"/>
        </w:rPr>
        <w:t xml:space="preserve">, World War I, and </w:t>
      </w:r>
      <w:r w:rsidRPr="00A06588">
        <w:rPr>
          <w:rStyle w:val="StyleUnderline"/>
        </w:rPr>
        <w:t>World War</w:t>
      </w:r>
      <w:r w:rsidRPr="00A06588">
        <w:rPr>
          <w:rStyle w:val="StyleUnderline"/>
          <w:highlight w:val="yellow"/>
        </w:rPr>
        <w:t xml:space="preserve"> II</w:t>
      </w:r>
      <w:r w:rsidRPr="00A06588">
        <w:rPr>
          <w:sz w:val="16"/>
        </w:rPr>
        <w:t>. 244</w:t>
      </w:r>
    </w:p>
    <w:p w14:paraId="57131B95" w14:textId="77777777" w:rsidR="0097797D" w:rsidRPr="00336AF5" w:rsidRDefault="0097797D" w:rsidP="0097797D">
      <w:pPr>
        <w:pStyle w:val="Heading4"/>
      </w:pPr>
      <w:r>
        <w:t xml:space="preserve">Ensuring the </w:t>
      </w:r>
      <w:r>
        <w:rPr>
          <w:u w:val="single"/>
        </w:rPr>
        <w:t>right to strike</w:t>
      </w:r>
      <w:r>
        <w:t xml:space="preserve"> solves democracy and </w:t>
      </w:r>
      <w:r>
        <w:rPr>
          <w:u w:val="single"/>
        </w:rPr>
        <w:t>inequality</w:t>
      </w:r>
      <w:r>
        <w:t xml:space="preserve"> </w:t>
      </w:r>
    </w:p>
    <w:p w14:paraId="1315FEEB" w14:textId="77777777" w:rsidR="0097797D" w:rsidRPr="001D4DEF" w:rsidRDefault="0097797D" w:rsidP="0097797D">
      <w:r w:rsidRPr="001D4DEF">
        <w:rPr>
          <w:rStyle w:val="Style13ptBold"/>
        </w:rPr>
        <w:t>Kiai 17</w:t>
      </w:r>
      <w:r w:rsidRPr="001D4DEF">
        <w:t xml:space="preserve"> [Mr. Maina Kiai,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w:t>
      </w:r>
      <w:r>
        <w:t xml:space="preserve"> https://www.ohchr.org/EN/NewsEvents/Pages/DisplayNews.aspx?NewsID=21328&amp;LangID=E]</w:t>
      </w:r>
    </w:p>
    <w:p w14:paraId="4DE14467" w14:textId="77777777" w:rsidR="0097797D" w:rsidRPr="00336AF5" w:rsidRDefault="0097797D" w:rsidP="0097797D">
      <w:pPr>
        <w:rPr>
          <w:sz w:val="16"/>
        </w:rPr>
      </w:pPr>
      <w:r w:rsidRPr="00D267C2">
        <w:rPr>
          <w:rStyle w:val="StyleUnderline"/>
          <w:highlight w:val="cyan"/>
        </w:rPr>
        <w:t>The</w:t>
      </w:r>
      <w:r w:rsidRPr="00D267C2">
        <w:rPr>
          <w:sz w:val="16"/>
          <w:highlight w:val="cyan"/>
        </w:rPr>
        <w:t xml:space="preserve"> </w:t>
      </w:r>
      <w:r w:rsidRPr="00D267C2">
        <w:rPr>
          <w:rStyle w:val="Emphasis"/>
          <w:highlight w:val="cyan"/>
        </w:rPr>
        <w:t>right to strike</w:t>
      </w:r>
      <w:r w:rsidRPr="00D267C2">
        <w:rPr>
          <w:sz w:val="16"/>
          <w:highlight w:val="cyan"/>
        </w:rPr>
        <w:t xml:space="preserve"> </w:t>
      </w:r>
      <w:r w:rsidRPr="00D267C2">
        <w:rPr>
          <w:rStyle w:val="StyleUnderline"/>
          <w:highlight w:val="cyan"/>
        </w:rPr>
        <w:t>is</w:t>
      </w:r>
      <w:r w:rsidRPr="00336AF5">
        <w:rPr>
          <w:rStyle w:val="StyleUnderline"/>
        </w:rPr>
        <w:t xml:space="preserve"> also </w:t>
      </w:r>
      <w:r w:rsidRPr="00D267C2">
        <w:rPr>
          <w:rStyle w:val="StyleUnderline"/>
          <w:highlight w:val="cyan"/>
        </w:rPr>
        <w:t xml:space="preserve">an intrinsic </w:t>
      </w:r>
      <w:r w:rsidRPr="00D267C2">
        <w:rPr>
          <w:rStyle w:val="Emphasis"/>
          <w:highlight w:val="cyan"/>
        </w:rPr>
        <w:t>corollary</w:t>
      </w:r>
      <w:r w:rsidRPr="00336AF5">
        <w:rPr>
          <w:rStyle w:val="StyleUnderline"/>
        </w:rPr>
        <w:t xml:space="preserve"> of the fundamental right </w:t>
      </w:r>
      <w:r w:rsidRPr="00D267C2">
        <w:rPr>
          <w:rStyle w:val="StyleUnderline"/>
          <w:highlight w:val="cyan"/>
        </w:rPr>
        <w:t>of</w:t>
      </w:r>
      <w:r w:rsidRPr="00D267C2">
        <w:rPr>
          <w:sz w:val="16"/>
          <w:highlight w:val="cyan"/>
        </w:rPr>
        <w:t xml:space="preserve"> </w:t>
      </w:r>
      <w:r w:rsidRPr="00D267C2">
        <w:rPr>
          <w:rStyle w:val="Emphasis"/>
          <w:highlight w:val="cyan"/>
        </w:rPr>
        <w:t>freedom of association</w:t>
      </w:r>
      <w:r w:rsidRPr="00D267C2">
        <w:rPr>
          <w:sz w:val="16"/>
          <w:highlight w:val="cyan"/>
        </w:rPr>
        <w:t xml:space="preserve">. </w:t>
      </w:r>
      <w:r w:rsidRPr="00D267C2">
        <w:rPr>
          <w:rStyle w:val="StyleUnderline"/>
          <w:highlight w:val="cyan"/>
        </w:rPr>
        <w:t xml:space="preserve">It is </w:t>
      </w:r>
      <w:r w:rsidRPr="00D267C2">
        <w:rPr>
          <w:rStyle w:val="Emphasis"/>
          <w:highlight w:val="cyan"/>
        </w:rPr>
        <w:t>crucial</w:t>
      </w:r>
      <w:r w:rsidRPr="00336AF5">
        <w:rPr>
          <w:rStyle w:val="StyleUnderline"/>
        </w:rPr>
        <w:t xml:space="preserve"> for millions </w:t>
      </w:r>
      <w:r w:rsidRPr="00336AF5">
        <w:rPr>
          <w:sz w:val="16"/>
        </w:rPr>
        <w:t xml:space="preserve">of women and men </w:t>
      </w:r>
      <w:r w:rsidRPr="00336AF5">
        <w:rPr>
          <w:rStyle w:val="StyleUnderline"/>
        </w:rPr>
        <w:t>around the world to assert collectively their rights in the workplace</w:t>
      </w:r>
      <w:r w:rsidRPr="00336AF5">
        <w:rPr>
          <w:sz w:val="16"/>
        </w:rPr>
        <w:t xml:space="preserve">, including the right to just and favourable conditions of work, </w:t>
      </w:r>
      <w:r w:rsidRPr="00336AF5">
        <w:rPr>
          <w:rStyle w:val="StyleUnderline"/>
        </w:rPr>
        <w:t>and to work in dignity and without fear of intimidation and persecution</w:t>
      </w:r>
      <w:r w:rsidRPr="00336AF5">
        <w:rPr>
          <w:sz w:val="16"/>
        </w:rPr>
        <w:t xml:space="preserve">. Moreover, </w:t>
      </w:r>
      <w:r w:rsidRPr="00336AF5">
        <w:rPr>
          <w:rStyle w:val="StyleUnderline"/>
        </w:rPr>
        <w:t>protest action in relation to government social and economic policy</w:t>
      </w:r>
      <w:r w:rsidRPr="00336AF5">
        <w:rPr>
          <w:sz w:val="16"/>
        </w:rPr>
        <w:t xml:space="preserve">, and against negative corporate practices, </w:t>
      </w:r>
      <w:r w:rsidRPr="00D267C2">
        <w:rPr>
          <w:rStyle w:val="StyleUnderline"/>
          <w:highlight w:val="cyan"/>
        </w:rPr>
        <w:t xml:space="preserve">forms part of the basic </w:t>
      </w:r>
      <w:r w:rsidRPr="00D267C2">
        <w:rPr>
          <w:rStyle w:val="Emphasis"/>
          <w:highlight w:val="cyan"/>
        </w:rPr>
        <w:t>civil liberties</w:t>
      </w:r>
      <w:r w:rsidRPr="00336AF5">
        <w:rPr>
          <w:rStyle w:val="StyleUnderline"/>
        </w:rPr>
        <w:t xml:space="preserve"> </w:t>
      </w:r>
      <w:r w:rsidRPr="00D267C2">
        <w:rPr>
          <w:rStyle w:val="StyleUnderline"/>
          <w:highlight w:val="cyan"/>
        </w:rPr>
        <w:t xml:space="preserve">whose respect is </w:t>
      </w:r>
      <w:r w:rsidRPr="00D267C2">
        <w:rPr>
          <w:rStyle w:val="Emphasis"/>
          <w:highlight w:val="cyan"/>
        </w:rPr>
        <w:t>essential</w:t>
      </w:r>
      <w:r w:rsidRPr="00336AF5">
        <w:rPr>
          <w:sz w:val="16"/>
        </w:rPr>
        <w:t xml:space="preserve"> </w:t>
      </w:r>
      <w:r w:rsidRPr="00336AF5">
        <w:rPr>
          <w:rStyle w:val="StyleUnderline"/>
        </w:rPr>
        <w:t>for the meaningful exercise of trade union rights</w:t>
      </w:r>
      <w:r w:rsidRPr="00336AF5">
        <w:rPr>
          <w:sz w:val="16"/>
        </w:rPr>
        <w:t xml:space="preserve">. </w:t>
      </w:r>
      <w:r w:rsidRPr="00336AF5">
        <w:rPr>
          <w:rStyle w:val="StyleUnderline"/>
        </w:rPr>
        <w:t>This right enables them to engage with companies and governments on a more equal footing</w:t>
      </w:r>
      <w:r w:rsidRPr="00336AF5">
        <w:rPr>
          <w:sz w:val="16"/>
        </w:rPr>
        <w:t>, and Member States have a positive obligation to protect this right, and a negative obligation not to interfere with its exercise.</w:t>
      </w:r>
    </w:p>
    <w:p w14:paraId="560A04C0" w14:textId="77777777" w:rsidR="0097797D" w:rsidRPr="00336AF5" w:rsidRDefault="0097797D" w:rsidP="0097797D">
      <w:pPr>
        <w:rPr>
          <w:sz w:val="16"/>
        </w:rPr>
      </w:pPr>
      <w:r w:rsidRPr="00336AF5">
        <w:rPr>
          <w:sz w:val="16"/>
        </w:rPr>
        <w:t xml:space="preserve">Moreover, </w:t>
      </w:r>
      <w:r w:rsidRPr="00D267C2">
        <w:rPr>
          <w:rStyle w:val="Emphasis"/>
          <w:highlight w:val="cyan"/>
        </w:rPr>
        <w:t>protecting</w:t>
      </w:r>
      <w:r w:rsidRPr="00D267C2">
        <w:rPr>
          <w:rStyle w:val="StyleUnderline"/>
          <w:highlight w:val="cyan"/>
        </w:rPr>
        <w:t xml:space="preserve"> the right</w:t>
      </w:r>
      <w:r w:rsidRPr="00336AF5">
        <w:rPr>
          <w:rStyle w:val="StyleUnderline"/>
        </w:rPr>
        <w:t xml:space="preserve"> to </w:t>
      </w:r>
      <w:r w:rsidRPr="00D267C2">
        <w:rPr>
          <w:rStyle w:val="Emphasis"/>
        </w:rPr>
        <w:t>strike</w:t>
      </w:r>
      <w:r w:rsidRPr="00D267C2">
        <w:rPr>
          <w:rStyle w:val="StyleUnderline"/>
        </w:rPr>
        <w:t xml:space="preserve"> </w:t>
      </w:r>
      <w:r w:rsidRPr="00D267C2">
        <w:rPr>
          <w:rStyle w:val="StyleUnderline"/>
          <w:highlight w:val="cyan"/>
        </w:rPr>
        <w:t>is not</w:t>
      </w:r>
      <w:r w:rsidRPr="00D267C2">
        <w:rPr>
          <w:rStyle w:val="StyleUnderline"/>
        </w:rPr>
        <w:t xml:space="preserve"> simply</w:t>
      </w:r>
      <w:r w:rsidRPr="00336AF5">
        <w:rPr>
          <w:rStyle w:val="StyleUnderline"/>
        </w:rPr>
        <w:t xml:space="preserve"> </w:t>
      </w:r>
      <w:r w:rsidRPr="00D267C2">
        <w:rPr>
          <w:rStyle w:val="StyleUnderline"/>
          <w:highlight w:val="cyan"/>
        </w:rPr>
        <w:t>about</w:t>
      </w:r>
      <w:r w:rsidRPr="00336AF5">
        <w:rPr>
          <w:rStyle w:val="StyleUnderline"/>
        </w:rPr>
        <w:t xml:space="preserve"> States </w:t>
      </w:r>
      <w:r w:rsidRPr="00D267C2">
        <w:rPr>
          <w:rStyle w:val="StyleUnderline"/>
          <w:highlight w:val="cyan"/>
        </w:rPr>
        <w:t>fulfilling</w:t>
      </w:r>
      <w:r w:rsidRPr="00336AF5">
        <w:rPr>
          <w:rStyle w:val="StyleUnderline"/>
        </w:rPr>
        <w:t xml:space="preserve"> their </w:t>
      </w:r>
      <w:r w:rsidRPr="00D267C2">
        <w:rPr>
          <w:rStyle w:val="Emphasis"/>
          <w:highlight w:val="cyan"/>
        </w:rPr>
        <w:t>legal obligations</w:t>
      </w:r>
      <w:r w:rsidRPr="00336AF5">
        <w:rPr>
          <w:rStyle w:val="StyleUnderline"/>
        </w:rPr>
        <w:t xml:space="preserve">. </w:t>
      </w:r>
      <w:r w:rsidRPr="00D267C2">
        <w:rPr>
          <w:rStyle w:val="StyleUnderline"/>
          <w:highlight w:val="cyan"/>
        </w:rPr>
        <w:t>It is also about</w:t>
      </w:r>
      <w:r w:rsidRPr="00336AF5">
        <w:rPr>
          <w:sz w:val="16"/>
        </w:rPr>
        <w:t xml:space="preserve"> them </w:t>
      </w:r>
      <w:r w:rsidRPr="00D267C2">
        <w:rPr>
          <w:rStyle w:val="StyleUnderline"/>
          <w:highlight w:val="cyan"/>
        </w:rPr>
        <w:t xml:space="preserve">creating </w:t>
      </w:r>
      <w:r w:rsidRPr="00D267C2">
        <w:rPr>
          <w:rStyle w:val="Emphasis"/>
          <w:highlight w:val="cyan"/>
        </w:rPr>
        <w:t>democratic</w:t>
      </w:r>
      <w:r w:rsidRPr="00336AF5">
        <w:rPr>
          <w:rStyle w:val="StyleUnderline"/>
        </w:rPr>
        <w:t xml:space="preserve"> and </w:t>
      </w:r>
      <w:r w:rsidRPr="00D267C2">
        <w:rPr>
          <w:rStyle w:val="StyleUnderline"/>
          <w:highlight w:val="cyan"/>
        </w:rPr>
        <w:t xml:space="preserve">equitable </w:t>
      </w:r>
      <w:r w:rsidRPr="00D267C2">
        <w:rPr>
          <w:rStyle w:val="Emphasis"/>
          <w:highlight w:val="cyan"/>
        </w:rPr>
        <w:t>societies</w:t>
      </w:r>
      <w:r w:rsidRPr="00336AF5">
        <w:rPr>
          <w:sz w:val="16"/>
        </w:rPr>
        <w:t xml:space="preserve"> </w:t>
      </w:r>
      <w:r w:rsidRPr="00336AF5">
        <w:rPr>
          <w:rStyle w:val="StyleUnderline"/>
        </w:rPr>
        <w:t>that are sustainable in the long run</w:t>
      </w:r>
      <w:r w:rsidRPr="00336AF5">
        <w:rPr>
          <w:sz w:val="16"/>
        </w:rPr>
        <w:t xml:space="preserve">. </w:t>
      </w:r>
      <w:r w:rsidRPr="00336AF5">
        <w:rPr>
          <w:rStyle w:val="StyleUnderline"/>
        </w:rPr>
        <w:t xml:space="preserve">The </w:t>
      </w:r>
      <w:r w:rsidRPr="00D267C2">
        <w:rPr>
          <w:rStyle w:val="StyleUnderline"/>
          <w:highlight w:val="cyan"/>
        </w:rPr>
        <w:t>concentration of power</w:t>
      </w:r>
      <w:r w:rsidRPr="00336AF5">
        <w:rPr>
          <w:rStyle w:val="StyleUnderline"/>
        </w:rPr>
        <w:t xml:space="preserve"> in </w:t>
      </w:r>
      <w:r w:rsidRPr="00336AF5">
        <w:rPr>
          <w:rStyle w:val="Emphasis"/>
        </w:rPr>
        <w:t>one sector</w:t>
      </w:r>
      <w:r w:rsidRPr="00336AF5">
        <w:rPr>
          <w:sz w:val="16"/>
        </w:rPr>
        <w:t xml:space="preserve"> – </w:t>
      </w:r>
      <w:r w:rsidRPr="00336AF5">
        <w:rPr>
          <w:rStyle w:val="StyleUnderline"/>
        </w:rPr>
        <w:t xml:space="preserve">whether in the hands of government or business – inevitably </w:t>
      </w:r>
      <w:r w:rsidRPr="00D267C2">
        <w:rPr>
          <w:rStyle w:val="StyleUnderline"/>
          <w:highlight w:val="cyan"/>
        </w:rPr>
        <w:t xml:space="preserve">leads to the </w:t>
      </w:r>
      <w:r w:rsidRPr="00D267C2">
        <w:rPr>
          <w:rStyle w:val="Emphasis"/>
          <w:highlight w:val="cyan"/>
        </w:rPr>
        <w:t>erosion of democracy</w:t>
      </w:r>
      <w:r w:rsidRPr="00336AF5">
        <w:rPr>
          <w:sz w:val="16"/>
        </w:rPr>
        <w:t xml:space="preserve">, </w:t>
      </w:r>
      <w:r w:rsidRPr="00336AF5">
        <w:rPr>
          <w:rStyle w:val="StyleUnderline"/>
        </w:rPr>
        <w:t xml:space="preserve">and an </w:t>
      </w:r>
      <w:r w:rsidRPr="00D267C2">
        <w:rPr>
          <w:rStyle w:val="StyleUnderline"/>
          <w:highlight w:val="cyan"/>
        </w:rPr>
        <w:t xml:space="preserve">increase in </w:t>
      </w:r>
      <w:r w:rsidRPr="00D267C2">
        <w:rPr>
          <w:rStyle w:val="Emphasis"/>
          <w:highlight w:val="cyan"/>
        </w:rPr>
        <w:t>inequalities</w:t>
      </w:r>
      <w:r w:rsidRPr="00336AF5">
        <w:rPr>
          <w:rStyle w:val="StyleUnderline"/>
        </w:rPr>
        <w:t xml:space="preserve"> </w:t>
      </w:r>
      <w:r w:rsidRPr="00D267C2">
        <w:rPr>
          <w:rStyle w:val="StyleUnderline"/>
          <w:highlight w:val="cyan"/>
        </w:rPr>
        <w:t xml:space="preserve">and </w:t>
      </w:r>
      <w:r w:rsidRPr="00D267C2">
        <w:rPr>
          <w:rStyle w:val="Emphasis"/>
          <w:highlight w:val="cyan"/>
        </w:rPr>
        <w:t>marginalization</w:t>
      </w:r>
      <w:r w:rsidRPr="00336AF5">
        <w:rPr>
          <w:rStyle w:val="StyleUnderline"/>
        </w:rPr>
        <w:t xml:space="preserve"> with all their attendant</w:t>
      </w:r>
      <w:r w:rsidRPr="00336AF5">
        <w:rPr>
          <w:sz w:val="16"/>
        </w:rPr>
        <w:t xml:space="preserve"> </w:t>
      </w:r>
      <w:r w:rsidRPr="00336AF5">
        <w:rPr>
          <w:rStyle w:val="StyleUnderline"/>
        </w:rPr>
        <w:t xml:space="preserve">consequences. The right to strike is a check on this </w:t>
      </w:r>
      <w:r w:rsidRPr="00336AF5">
        <w:rPr>
          <w:rStyle w:val="Emphasis"/>
        </w:rPr>
        <w:t>concentration of power</w:t>
      </w:r>
      <w:r w:rsidRPr="00336AF5">
        <w:rPr>
          <w:sz w:val="16"/>
        </w:rPr>
        <w:t>.</w:t>
      </w:r>
    </w:p>
    <w:p w14:paraId="596511B7" w14:textId="77777777" w:rsidR="0097797D" w:rsidRPr="00336AF5" w:rsidRDefault="0097797D" w:rsidP="0097797D">
      <w:pPr>
        <w:rPr>
          <w:sz w:val="16"/>
        </w:rPr>
      </w:pPr>
      <w:r w:rsidRPr="00336AF5">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15657CC3" w14:textId="77777777" w:rsidR="0097797D" w:rsidRPr="00336AF5" w:rsidRDefault="0097797D" w:rsidP="0097797D">
      <w:pPr>
        <w:rPr>
          <w:sz w:val="16"/>
        </w:rPr>
      </w:pPr>
      <w:r w:rsidRPr="00336AF5">
        <w:rPr>
          <w:rStyle w:val="StyleUnderline"/>
        </w:rPr>
        <w:t xml:space="preserve">I urge all stakeholders to </w:t>
      </w:r>
      <w:r w:rsidRPr="00D267C2">
        <w:rPr>
          <w:rStyle w:val="StyleUnderline"/>
          <w:highlight w:val="cyan"/>
        </w:rPr>
        <w:t>ensure</w:t>
      </w:r>
      <w:r w:rsidRPr="00336AF5">
        <w:rPr>
          <w:rStyle w:val="StyleUnderline"/>
        </w:rPr>
        <w:t xml:space="preserve"> that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be fully</w:t>
      </w:r>
      <w:r w:rsidRPr="00D267C2">
        <w:rPr>
          <w:sz w:val="16"/>
          <w:highlight w:val="cyan"/>
        </w:rPr>
        <w:t xml:space="preserve"> </w:t>
      </w:r>
      <w:r w:rsidRPr="00D267C2">
        <w:rPr>
          <w:rStyle w:val="Emphasis"/>
          <w:highlight w:val="cyan"/>
        </w:rPr>
        <w:t>preserved</w:t>
      </w:r>
      <w:r w:rsidRPr="00D267C2">
        <w:rPr>
          <w:sz w:val="16"/>
          <w:highlight w:val="cyan"/>
        </w:rPr>
        <w:t xml:space="preserve"> </w:t>
      </w:r>
      <w:r w:rsidRPr="00D267C2">
        <w:rPr>
          <w:rStyle w:val="StyleUnderline"/>
          <w:highlight w:val="cyan"/>
        </w:rPr>
        <w:t>and</w:t>
      </w:r>
      <w:r w:rsidRPr="00D267C2">
        <w:rPr>
          <w:sz w:val="16"/>
          <w:highlight w:val="cyan"/>
        </w:rPr>
        <w:t xml:space="preserve"> </w:t>
      </w:r>
      <w:r w:rsidRPr="00D267C2">
        <w:rPr>
          <w:rStyle w:val="Emphasis"/>
          <w:highlight w:val="cyan"/>
        </w:rPr>
        <w:t>respected</w:t>
      </w:r>
      <w:r w:rsidRPr="00336AF5">
        <w:rPr>
          <w:sz w:val="16"/>
        </w:rPr>
        <w:t xml:space="preserve"> </w:t>
      </w:r>
      <w:r w:rsidRPr="00336AF5">
        <w:rPr>
          <w:rStyle w:val="StyleUnderline"/>
        </w:rPr>
        <w:t>across the globe and in all arenas</w:t>
      </w:r>
      <w:r w:rsidRPr="00336AF5">
        <w:rPr>
          <w:sz w:val="16"/>
        </w:rPr>
        <w:t>”, the expert concluded.</w:t>
      </w:r>
    </w:p>
    <w:p w14:paraId="7170122A" w14:textId="77777777" w:rsidR="0097797D" w:rsidRPr="00A509A5" w:rsidRDefault="0097797D" w:rsidP="0097797D">
      <w:pPr>
        <w:pStyle w:val="Heading4"/>
      </w:pPr>
      <w:r>
        <w:t xml:space="preserve">[[If time]] Strikes cultivate a </w:t>
      </w:r>
      <w:r>
        <w:rPr>
          <w:u w:val="single"/>
        </w:rPr>
        <w:t>moral economy</w:t>
      </w:r>
      <w:r>
        <w:t xml:space="preserve"> that transforms </w:t>
      </w:r>
      <w:r>
        <w:rPr>
          <w:u w:val="single"/>
        </w:rPr>
        <w:t>political climates</w:t>
      </w:r>
      <w:r>
        <w:t xml:space="preserve"> in </w:t>
      </w:r>
      <w:r>
        <w:rPr>
          <w:u w:val="single"/>
        </w:rPr>
        <w:t>other areas</w:t>
      </w:r>
      <w:r>
        <w:t xml:space="preserve"> of political life </w:t>
      </w:r>
    </w:p>
    <w:p w14:paraId="7375C07A" w14:textId="77777777" w:rsidR="0097797D" w:rsidRPr="00EC3BE0" w:rsidRDefault="0097797D" w:rsidP="0097797D">
      <w:r w:rsidRPr="00EC3BE0">
        <w:rPr>
          <w:rStyle w:val="Style13ptBold"/>
        </w:rPr>
        <w:t>Reddy 21</w:t>
      </w:r>
      <w:r w:rsidRPr="00EC3BE0">
        <w:t xml:space="preserve"> [Diana S. Reddy, Doctoral Fellow at the Law, Economics, and Politics Center at UC Berkeley Law, and a PhD candidate in UCB's Jurisprudence and Social Policy. "“There Is No Such Thing as an Illegal Strike”: Reconceptualizing the Strike in Law and Political Economy."</w:t>
      </w:r>
      <w:r>
        <w:t xml:space="preserve"> https://www.yalelawjournal.org/forum/there-is-no-such-thing-as-an-illegal-strike-reconceptualizing-the-strike-in-law-and-political-economy]</w:t>
      </w:r>
    </w:p>
    <w:p w14:paraId="076605D4" w14:textId="77777777" w:rsidR="0097797D" w:rsidRPr="00A509A5" w:rsidRDefault="0097797D" w:rsidP="0097797D">
      <w:pPr>
        <w:rPr>
          <w:sz w:val="16"/>
        </w:rPr>
      </w:pPr>
      <w:r w:rsidRPr="00A509A5">
        <w:rPr>
          <w:sz w:val="16"/>
        </w:rPr>
        <w:t xml:space="preserve">For those who believe that </w:t>
      </w:r>
      <w:r w:rsidRPr="00D267C2">
        <w:rPr>
          <w:rStyle w:val="StyleUnderline"/>
          <w:highlight w:val="cyan"/>
        </w:rPr>
        <w:t>a stronger</w:t>
      </w:r>
      <w:r w:rsidRPr="00A509A5">
        <w:rPr>
          <w:rStyle w:val="StyleUnderline"/>
        </w:rPr>
        <w:t xml:space="preserve"> labor </w:t>
      </w:r>
      <w:r w:rsidRPr="00D267C2">
        <w:rPr>
          <w:rStyle w:val="StyleUnderline"/>
          <w:highlight w:val="cyan"/>
        </w:rPr>
        <w:t xml:space="preserve">movement is </w:t>
      </w:r>
      <w:r w:rsidRPr="00D267C2">
        <w:rPr>
          <w:rStyle w:val="Emphasis"/>
          <w:highlight w:val="cyan"/>
        </w:rPr>
        <w:t>needed</w:t>
      </w:r>
      <w:r w:rsidRPr="00A509A5">
        <w:rPr>
          <w:rStyle w:val="StyleUnderline"/>
        </w:rPr>
        <w:t xml:space="preserve"> </w:t>
      </w:r>
      <w:r w:rsidRPr="00D267C2">
        <w:rPr>
          <w:rStyle w:val="StyleUnderline"/>
          <w:highlight w:val="cyan"/>
        </w:rPr>
        <w:t xml:space="preserve">to </w:t>
      </w:r>
      <w:r w:rsidRPr="00D267C2">
        <w:rPr>
          <w:rStyle w:val="Emphasis"/>
          <w:highlight w:val="cyan"/>
        </w:rPr>
        <w:t>counterbalance</w:t>
      </w:r>
      <w:r w:rsidRPr="00A509A5">
        <w:rPr>
          <w:rStyle w:val="StyleUnderline"/>
        </w:rPr>
        <w:t xml:space="preserve"> the</w:t>
      </w:r>
      <w:r w:rsidRPr="00A509A5">
        <w:rPr>
          <w:sz w:val="16"/>
        </w:rPr>
        <w:t xml:space="preserve"> </w:t>
      </w:r>
      <w:r w:rsidRPr="00A509A5">
        <w:rPr>
          <w:rStyle w:val="StyleUnderline"/>
        </w:rPr>
        <w:t xml:space="preserve">concentrations of economic and </w:t>
      </w:r>
      <w:r w:rsidRPr="00D267C2">
        <w:rPr>
          <w:rStyle w:val="Emphasis"/>
          <w:highlight w:val="cyan"/>
        </w:rPr>
        <w:t>political power</w:t>
      </w:r>
      <w:r w:rsidRPr="00A509A5">
        <w:rPr>
          <w:rStyle w:val="StyleUnderline"/>
        </w:rPr>
        <w:t xml:space="preserve"> in</w:t>
      </w:r>
      <w:r w:rsidRPr="00A509A5">
        <w:rPr>
          <w:sz w:val="16"/>
        </w:rPr>
        <w:t xml:space="preserve"> </w:t>
      </w:r>
      <w:r w:rsidRPr="00A509A5">
        <w:rPr>
          <w:rStyle w:val="StyleUnderline"/>
        </w:rPr>
        <w:t>this new Gilded Age</w:t>
      </w:r>
      <w:r w:rsidRPr="00A509A5">
        <w:rPr>
          <w:sz w:val="16"/>
        </w:rPr>
        <w:t xml:space="preserve">, </w:t>
      </w:r>
      <w:r w:rsidRPr="00A509A5">
        <w:rPr>
          <w:rStyle w:val="StyleUnderline"/>
        </w:rPr>
        <w:t xml:space="preserve">the question is not just whether the law is bad </w:t>
      </w:r>
      <w:r w:rsidRPr="00A509A5">
        <w:rPr>
          <w:sz w:val="16"/>
        </w:rPr>
        <w:t>(</w:t>
      </w:r>
      <w:r w:rsidRPr="00A509A5">
        <w:rPr>
          <w:rStyle w:val="Emphasis"/>
        </w:rPr>
        <w:t>it is</w:t>
      </w:r>
      <w:r w:rsidRPr="00A509A5">
        <w:rPr>
          <w:sz w:val="16"/>
        </w:rPr>
        <w:t xml:space="preserve">), </w:t>
      </w:r>
      <w:r w:rsidRPr="00A509A5">
        <w:rPr>
          <w:rStyle w:val="StyleUnderline"/>
        </w:rPr>
        <w:t xml:space="preserve">but whether strikes can be </w:t>
      </w:r>
      <w:r w:rsidRPr="00A509A5">
        <w:rPr>
          <w:rStyle w:val="Emphasis"/>
        </w:rPr>
        <w:t>effective</w:t>
      </w:r>
      <w:r w:rsidRPr="00A509A5">
        <w:rPr>
          <w:sz w:val="16"/>
        </w:rPr>
        <w:t xml:space="preserve"> nonetheless</w:t>
      </w:r>
      <w:r w:rsidRPr="00A509A5">
        <w:rPr>
          <w:rStyle w:val="StyleUnderline"/>
        </w:rPr>
        <w:t xml:space="preserve">. If labor activists are correct that </w:t>
      </w:r>
      <w:r w:rsidRPr="00D267C2">
        <w:rPr>
          <w:rStyle w:val="StyleUnderline"/>
          <w:highlight w:val="cyan"/>
        </w:rPr>
        <w:t>there is “</w:t>
      </w:r>
      <w:r w:rsidRPr="00D267C2">
        <w:rPr>
          <w:rStyle w:val="Emphasis"/>
          <w:highlight w:val="cyan"/>
        </w:rPr>
        <w:t>no such thing</w:t>
      </w:r>
      <w:r w:rsidRPr="00D267C2">
        <w:rPr>
          <w:rStyle w:val="StyleUnderline"/>
          <w:highlight w:val="cyan"/>
        </w:rPr>
        <w:t xml:space="preserve">” as an </w:t>
      </w:r>
      <w:r w:rsidRPr="00D267C2">
        <w:rPr>
          <w:rStyle w:val="Emphasis"/>
          <w:highlight w:val="cyan"/>
        </w:rPr>
        <w:t>illegal strike</w:t>
      </w:r>
      <w:r w:rsidRPr="00A509A5">
        <w:rPr>
          <w:sz w:val="16"/>
        </w:rPr>
        <w:t xml:space="preserve">, </w:t>
      </w:r>
      <w:r w:rsidRPr="00A509A5">
        <w:rPr>
          <w:rStyle w:val="StyleUnderline"/>
        </w:rPr>
        <w:t xml:space="preserve">just an unsuccessful strike, the question follows: what makes a strike </w:t>
      </w:r>
      <w:r w:rsidRPr="00A509A5">
        <w:rPr>
          <w:rStyle w:val="Emphasis"/>
        </w:rPr>
        <w:t>successful</w:t>
      </w:r>
      <w:r w:rsidRPr="00A509A5">
        <w:rPr>
          <w:rStyle w:val="StyleUnderline"/>
        </w:rPr>
        <w:t xml:space="preserve"> enough, under current conditions, to transcend </w:t>
      </w:r>
      <w:r w:rsidRPr="00A509A5">
        <w:rPr>
          <w:rStyle w:val="Emphasis"/>
        </w:rPr>
        <w:t>legal constraints</w:t>
      </w:r>
      <w:r w:rsidRPr="00A509A5">
        <w:rPr>
          <w:sz w:val="16"/>
        </w:rPr>
        <w:t>?154 To some extent this is an empirical question, and one on which there are many opportunities for generative research. Beginning with the theoretical, however, I suggest that the success of strikes must be measured in more than economic wins in the private sphere. Like their Progressive Era progenitors, their success must be in raising political consciousness in the public sphere—in making the stakes of the twenty-first century labor question apparent.155</w:t>
      </w:r>
    </w:p>
    <w:p w14:paraId="6FFA5314" w14:textId="77777777" w:rsidR="0097797D" w:rsidRPr="00A509A5" w:rsidRDefault="0097797D" w:rsidP="0097797D">
      <w:pPr>
        <w:rPr>
          <w:sz w:val="16"/>
        </w:rPr>
      </w:pPr>
      <w:r w:rsidRPr="00A509A5">
        <w:rPr>
          <w:sz w:val="16"/>
        </w:rPr>
        <w:t xml:space="preserve">As noted above, under current labor law, </w:t>
      </w:r>
      <w:r w:rsidRPr="00D267C2">
        <w:rPr>
          <w:rStyle w:val="StyleUnderline"/>
          <w:highlight w:val="cyan"/>
        </w:rPr>
        <w:t>strikes are</w:t>
      </w:r>
      <w:r w:rsidRPr="00A509A5">
        <w:rPr>
          <w:rStyle w:val="StyleUnderline"/>
        </w:rPr>
        <w:t xml:space="preserve"> conceptualized as “</w:t>
      </w:r>
      <w:r w:rsidRPr="00D267C2">
        <w:rPr>
          <w:rStyle w:val="Emphasis"/>
          <w:highlight w:val="cyan"/>
        </w:rPr>
        <w:t>economic weapons</w:t>
      </w:r>
      <w:r w:rsidRPr="00A509A5">
        <w:rPr>
          <w:sz w:val="16"/>
        </w:rPr>
        <w:t xml:space="preserve">,” as hard bargaining.156 </w:t>
      </w:r>
      <w:r w:rsidRPr="00A509A5">
        <w:rPr>
          <w:rStyle w:val="StyleUnderline"/>
        </w:rPr>
        <w:t>And while legal terminology is distinct from on-the-ground understandings</w:t>
      </w:r>
      <w:r w:rsidRPr="00A509A5">
        <w:rPr>
          <w:sz w:val="16"/>
        </w:rPr>
        <w:t xml:space="preserve">, </w:t>
      </w:r>
      <w:r w:rsidRPr="00A509A5">
        <w:rPr>
          <w:rStyle w:val="StyleUnderline"/>
        </w:rPr>
        <w:t>unions have often emphasized the economic nature of the strike as well</w:t>
      </w:r>
      <w:r w:rsidRPr="00A509A5">
        <w:rPr>
          <w:sz w:val="16"/>
        </w:rPr>
        <w:t xml:space="preserve">. </w:t>
      </w:r>
      <w:r w:rsidRPr="00A509A5">
        <w:rPr>
          <w:rStyle w:val="StyleUnderline"/>
        </w:rPr>
        <w:t>Strikes are “[t]he power to stop production,</w:t>
      </w:r>
      <w:r w:rsidRPr="00A509A5">
        <w:rPr>
          <w:sz w:val="16"/>
        </w:rPr>
        <w:t xml:space="preserve"> distribution and exchange, </w:t>
      </w:r>
      <w:r w:rsidRPr="00A509A5">
        <w:rPr>
          <w:rStyle w:val="StyleUnderline"/>
        </w:rPr>
        <w:t>whether of goods or services.”</w:t>
      </w:r>
      <w:r w:rsidRPr="00A509A5">
        <w:rPr>
          <w:sz w:val="16"/>
        </w:rPr>
        <w:t xml:space="preserve">157 </w:t>
      </w:r>
      <w:r w:rsidRPr="00A509A5">
        <w:rPr>
          <w:rStyle w:val="StyleUnderline"/>
        </w:rPr>
        <w:t>A strike works because “</w:t>
      </w:r>
      <w:r w:rsidRPr="00D267C2">
        <w:rPr>
          <w:rStyle w:val="StyleUnderline"/>
          <w:highlight w:val="cyan"/>
        </w:rPr>
        <w:t>we withhold something</w:t>
      </w:r>
      <w:r w:rsidRPr="00A509A5">
        <w:rPr>
          <w:rStyle w:val="StyleUnderline"/>
        </w:rPr>
        <w:t xml:space="preserve"> that </w:t>
      </w:r>
      <w:r w:rsidRPr="00D267C2">
        <w:rPr>
          <w:rStyle w:val="StyleUnderline"/>
          <w:highlight w:val="cyan"/>
        </w:rPr>
        <w:t xml:space="preserve">the </w:t>
      </w:r>
      <w:r w:rsidRPr="00D267C2">
        <w:rPr>
          <w:rStyle w:val="Emphasis"/>
          <w:highlight w:val="cyan"/>
        </w:rPr>
        <w:t>employer needs</w:t>
      </w:r>
      <w:r w:rsidRPr="00A509A5">
        <w:rPr>
          <w:sz w:val="16"/>
        </w:rPr>
        <w:t xml:space="preserve">.”158 </w:t>
      </w:r>
      <w:r w:rsidRPr="00A509A5">
        <w:rPr>
          <w:rStyle w:val="StyleUnderline"/>
        </w:rPr>
        <w:t xml:space="preserve">At the same time, there has been a corresponding tendency to dismiss the more </w:t>
      </w:r>
      <w:r w:rsidRPr="00A509A5">
        <w:rPr>
          <w:rStyle w:val="Emphasis"/>
        </w:rPr>
        <w:t>symbolic aspects</w:t>
      </w:r>
      <w:r w:rsidRPr="00A509A5">
        <w:rPr>
          <w:rStyle w:val="StyleUnderline"/>
        </w:rPr>
        <w:t xml:space="preserve"> of the strike</w:t>
      </w:r>
      <w:r w:rsidRPr="00A509A5">
        <w:rPr>
          <w:sz w:val="16"/>
        </w:rPr>
        <w:t>. To quote White again, “while publicity and morale are not irrelevant, in the end, they are not effective weapons in their own right.”159</w:t>
      </w:r>
    </w:p>
    <w:p w14:paraId="715227E4" w14:textId="77777777" w:rsidR="0097797D" w:rsidRPr="00A509A5" w:rsidRDefault="0097797D" w:rsidP="0097797D">
      <w:pPr>
        <w:rPr>
          <w:sz w:val="16"/>
        </w:rPr>
      </w:pPr>
      <w:r w:rsidRPr="00A509A5">
        <w:rPr>
          <w:rStyle w:val="StyleUnderline"/>
        </w:rPr>
        <w:t>These arguments are important</w:t>
      </w:r>
      <w:r w:rsidRPr="00A509A5">
        <w:rPr>
          <w:sz w:val="16"/>
        </w:rPr>
        <w:t xml:space="preserve">. </w:t>
      </w:r>
      <w:r w:rsidRPr="00D267C2">
        <w:rPr>
          <w:rStyle w:val="StyleUnderline"/>
          <w:highlight w:val="cyan"/>
        </w:rPr>
        <w:t>A strike is</w:t>
      </w:r>
      <w:r w:rsidRPr="00A509A5">
        <w:rPr>
          <w:rStyle w:val="StyleUnderline"/>
        </w:rPr>
        <w:t xml:space="preserve"> not simply protest; it is </w:t>
      </w:r>
      <w:r w:rsidRPr="00D267C2">
        <w:rPr>
          <w:rStyle w:val="StyleUnderline"/>
          <w:highlight w:val="cyan"/>
        </w:rPr>
        <w:t>direct action</w:t>
      </w:r>
      <w:r w:rsidRPr="00A509A5">
        <w:rPr>
          <w:rStyle w:val="StyleUnderline"/>
        </w:rPr>
        <w:t xml:space="preserve">, </w:t>
      </w:r>
      <w:r w:rsidRPr="00A509A5">
        <w:rPr>
          <w:rStyle w:val="Emphasis"/>
        </w:rPr>
        <w:t>material pressure</w:t>
      </w:r>
      <w:r w:rsidRPr="00A509A5">
        <w:rPr>
          <w:sz w:val="16"/>
        </w:rPr>
        <w:t xml:space="preserve">. But </w:t>
      </w:r>
      <w:r w:rsidRPr="00A509A5">
        <w:rPr>
          <w:rStyle w:val="StyleUnderline"/>
        </w:rPr>
        <w:t>with union density lower than ever</w:t>
      </w:r>
      <w:r w:rsidRPr="00A509A5">
        <w:rPr>
          <w:sz w:val="16"/>
        </w:rPr>
        <w:t xml:space="preserve">, </w:t>
      </w:r>
      <w:r w:rsidRPr="00A509A5">
        <w:rPr>
          <w:rStyle w:val="StyleUnderline"/>
        </w:rPr>
        <w:t>ongoing automation of work tasks that renders employees increasingly replaceable, and decades of neoliberal cultural tropes celebrating capital as the driver of all economic growth and innovation</w:t>
      </w:r>
      <w:r w:rsidRPr="00A509A5">
        <w:rPr>
          <w:sz w:val="16"/>
        </w:rPr>
        <w:t xml:space="preserve">, </w:t>
      </w:r>
      <w:r w:rsidRPr="00D267C2">
        <w:rPr>
          <w:rStyle w:val="StyleUnderline"/>
        </w:rPr>
        <w:t xml:space="preserve">it is a mistake to think of </w:t>
      </w:r>
      <w:r w:rsidRPr="00D267C2">
        <w:rPr>
          <w:rStyle w:val="Emphasis"/>
        </w:rPr>
        <w:t>publicity</w:t>
      </w:r>
      <w:r w:rsidRPr="00A509A5">
        <w:rPr>
          <w:rStyle w:val="StyleUnderline"/>
        </w:rPr>
        <w:t xml:space="preserve"> and </w:t>
      </w:r>
      <w:r w:rsidRPr="00A509A5">
        <w:rPr>
          <w:rStyle w:val="Emphasis"/>
        </w:rPr>
        <w:t>morale</w:t>
      </w:r>
      <w:r w:rsidRPr="00A509A5">
        <w:rPr>
          <w:rStyle w:val="StyleUnderline"/>
        </w:rPr>
        <w:t xml:space="preserve"> </w:t>
      </w:r>
      <w:r w:rsidRPr="00D267C2">
        <w:rPr>
          <w:rStyle w:val="StyleUnderline"/>
        </w:rPr>
        <w:t>as</w:t>
      </w:r>
      <w:r w:rsidRPr="00A509A5">
        <w:rPr>
          <w:rStyle w:val="StyleUnderline"/>
        </w:rPr>
        <w:t xml:space="preserve"> nice-to-haves, </w:t>
      </w:r>
      <w:r w:rsidRPr="00A509A5">
        <w:rPr>
          <w:rStyle w:val="Emphasis"/>
        </w:rPr>
        <w:t>rather than necessities</w:t>
      </w:r>
      <w:r w:rsidRPr="00A509A5">
        <w:rPr>
          <w:sz w:val="16"/>
        </w:rPr>
        <w:t xml:space="preserve">. </w:t>
      </w:r>
      <w:r w:rsidRPr="00A509A5">
        <w:rPr>
          <w:rStyle w:val="StyleUnderline"/>
        </w:rPr>
        <w:t xml:space="preserve">Instead, </w:t>
      </w:r>
      <w:r w:rsidRPr="00D267C2">
        <w:rPr>
          <w:rStyle w:val="StyleUnderline"/>
          <w:highlight w:val="cyan"/>
        </w:rPr>
        <w:t>striking must be part of building w</w:t>
      </w:r>
      <w:r w:rsidRPr="00A509A5">
        <w:rPr>
          <w:rStyle w:val="StyleUnderline"/>
        </w:rPr>
        <w:t xml:space="preserve">hat </w:t>
      </w:r>
      <w:r w:rsidRPr="00A509A5">
        <w:rPr>
          <w:rStyle w:val="Emphasis"/>
        </w:rPr>
        <w:t>sociologists</w:t>
      </w:r>
      <w:r w:rsidRPr="00A509A5">
        <w:rPr>
          <w:rStyle w:val="StyleUnderline"/>
        </w:rPr>
        <w:t xml:space="preserve"> have described as </w:t>
      </w:r>
      <w:r w:rsidRPr="00D267C2">
        <w:rPr>
          <w:rStyle w:val="StyleUnderline"/>
          <w:highlight w:val="cyan"/>
        </w:rPr>
        <w:t>the “</w:t>
      </w:r>
      <w:r w:rsidRPr="00D267C2">
        <w:rPr>
          <w:rStyle w:val="Emphasis"/>
          <w:highlight w:val="cyan"/>
        </w:rPr>
        <w:t>moral economy</w:t>
      </w:r>
      <w:r w:rsidRPr="00A509A5">
        <w:rPr>
          <w:sz w:val="16"/>
        </w:rPr>
        <w:t xml:space="preserve">,” </w:t>
      </w:r>
      <w:r w:rsidRPr="00A509A5">
        <w:rPr>
          <w:rStyle w:val="StyleUnderline"/>
        </w:rPr>
        <w:t xml:space="preserve">cultural </w:t>
      </w:r>
      <w:r w:rsidRPr="00D267C2">
        <w:rPr>
          <w:rStyle w:val="StyleUnderline"/>
          <w:highlight w:val="cyan"/>
        </w:rPr>
        <w:t>beliefs about</w:t>
      </w:r>
      <w:r w:rsidRPr="00A509A5">
        <w:rPr>
          <w:rStyle w:val="StyleUnderline"/>
        </w:rPr>
        <w:t xml:space="preserve"> </w:t>
      </w:r>
      <w:r w:rsidRPr="00D267C2">
        <w:rPr>
          <w:rStyle w:val="StyleUnderline"/>
          <w:highlight w:val="cyan"/>
        </w:rPr>
        <w:t>fair distribution</w:t>
      </w:r>
      <w:r w:rsidRPr="00A509A5">
        <w:rPr>
          <w:rStyle w:val="StyleUnderline"/>
        </w:rPr>
        <w:t xml:space="preserve"> untethered to technocratic arguments about what is </w:t>
      </w:r>
      <w:r w:rsidRPr="00A509A5">
        <w:rPr>
          <w:rStyle w:val="Emphasis"/>
        </w:rPr>
        <w:t>most efficient</w:t>
      </w:r>
      <w:r w:rsidRPr="00A509A5">
        <w:rPr>
          <w:sz w:val="16"/>
        </w:rPr>
        <w:t xml:space="preserve">.160 And in that way, </w:t>
      </w:r>
      <w:r w:rsidRPr="00D267C2">
        <w:rPr>
          <w:rStyle w:val="StyleUnderline"/>
          <w:highlight w:val="cyan"/>
        </w:rPr>
        <w:t>striking is</w:t>
      </w:r>
      <w:r w:rsidRPr="00A509A5">
        <w:rPr>
          <w:rStyle w:val="StyleUnderline"/>
        </w:rPr>
        <w:t xml:space="preserve"> and must be understood as </w:t>
      </w:r>
      <w:r w:rsidRPr="00D267C2">
        <w:rPr>
          <w:rStyle w:val="Emphasis"/>
          <w:highlight w:val="cyan"/>
        </w:rPr>
        <w:t>political</w:t>
      </w:r>
      <w:r w:rsidRPr="00A509A5">
        <w:rPr>
          <w:sz w:val="16"/>
        </w:rPr>
        <w:t>.</w:t>
      </w:r>
    </w:p>
    <w:p w14:paraId="77D138F5" w14:textId="77777777" w:rsidR="0097797D" w:rsidRPr="00A509A5" w:rsidRDefault="0097797D" w:rsidP="0097797D">
      <w:pPr>
        <w:rPr>
          <w:sz w:val="16"/>
        </w:rPr>
      </w:pPr>
      <w:r w:rsidRPr="00A509A5">
        <w:rPr>
          <w:sz w:val="16"/>
        </w:rPr>
        <w:t>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the Supreme Court has at times equated the political with: electioneering;162 speech directed to or about the government;163 or most broadly, “speech and debate on public policy issues.”164 Within labor parlance, by contrast, the term “political strike” is specifically used to refer to strikes that are “designed to win a specific political outcome, such as the passage of legislation or a change inregulation.”165 Consistent with the NLRA’s construction of unions as economic entities, strikes which are solely “political” and without sufficient nexus to the employment relationship, are deemed unlawful secondary boycotts.166</w:t>
      </w:r>
    </w:p>
    <w:p w14:paraId="3082F4D5" w14:textId="77777777" w:rsidR="0097797D" w:rsidRPr="00A509A5" w:rsidRDefault="0097797D" w:rsidP="0097797D">
      <w:pPr>
        <w:rPr>
          <w:sz w:val="16"/>
        </w:rPr>
      </w:pPr>
      <w:r w:rsidRPr="00A509A5">
        <w:rPr>
          <w:sz w:val="16"/>
        </w:rPr>
        <w:t xml:space="preserve">But </w:t>
      </w:r>
      <w:r w:rsidRPr="00A509A5">
        <w:rPr>
          <w:rStyle w:val="StyleUnderline"/>
        </w:rPr>
        <w:t>my argument here for reconceptualizing the strike as political is not about more “</w:t>
      </w:r>
      <w:r w:rsidRPr="00A509A5">
        <w:rPr>
          <w:rStyle w:val="Emphasis"/>
        </w:rPr>
        <w:t>political strikes,”</w:t>
      </w:r>
      <w:r w:rsidRPr="00A509A5">
        <w:rPr>
          <w:sz w:val="16"/>
        </w:rPr>
        <w:t xml:space="preserve"> </w:t>
      </w:r>
      <w:r w:rsidRPr="00A509A5">
        <w:rPr>
          <w:rStyle w:val="StyleUnderline"/>
        </w:rPr>
        <w:t xml:space="preserve">or about electoral politics, or even necessarily about </w:t>
      </w:r>
      <w:r w:rsidRPr="00A509A5">
        <w:rPr>
          <w:rStyle w:val="Emphasis"/>
        </w:rPr>
        <w:t>state action</w:t>
      </w:r>
      <w:r w:rsidRPr="00A509A5">
        <w:rPr>
          <w:sz w:val="16"/>
        </w:rPr>
        <w:t xml:space="preserve">. </w:t>
      </w:r>
      <w:r w:rsidRPr="00A509A5">
        <w:rPr>
          <w:rStyle w:val="StyleUnderline"/>
        </w:rPr>
        <w:t>Based on a vision of the “political” as normative engagement directed towards collective decision-making</w:t>
      </w:r>
      <w:r w:rsidRPr="00A509A5">
        <w:rPr>
          <w:sz w:val="16"/>
        </w:rPr>
        <w:t>—</w:t>
      </w:r>
      <w:r w:rsidRPr="00D267C2">
        <w:rPr>
          <w:rStyle w:val="StyleUnderline"/>
          <w:highlight w:val="cyan"/>
        </w:rPr>
        <w:t>it is about destabilizing</w:t>
      </w:r>
      <w:r w:rsidRPr="00A509A5">
        <w:rPr>
          <w:rStyle w:val="StyleUnderline"/>
        </w:rPr>
        <w:t xml:space="preserve"> </w:t>
      </w:r>
      <w:r w:rsidRPr="00D267C2">
        <w:rPr>
          <w:rStyle w:val="Emphasis"/>
          <w:highlight w:val="cyan"/>
        </w:rPr>
        <w:t>jurisprudential line drawing</w:t>
      </w:r>
      <w:r w:rsidRPr="00A509A5">
        <w:rPr>
          <w:sz w:val="16"/>
        </w:rPr>
        <w:t xml:space="preserve"> </w:t>
      </w:r>
      <w:r w:rsidRPr="00D267C2">
        <w:rPr>
          <w:rStyle w:val="StyleUnderline"/>
          <w:highlight w:val="cyan"/>
        </w:rPr>
        <w:t>between the economic and the political</w:t>
      </w:r>
      <w:r w:rsidRPr="00A509A5">
        <w:rPr>
          <w:rStyle w:val="StyleUnderline"/>
        </w:rPr>
        <w:t xml:space="preserve"> in the first place</w:t>
      </w:r>
      <w:r w:rsidRPr="00A509A5">
        <w:rPr>
          <w:sz w:val="16"/>
        </w:rPr>
        <w:t xml:space="preserve">.167 </w:t>
      </w:r>
      <w:r w:rsidRPr="00A509A5">
        <w:rPr>
          <w:rStyle w:val="StyleUnderline"/>
        </w:rPr>
        <w:t>It is recognizing that all strikes are political or have the potential to be</w:t>
      </w:r>
      <w:r w:rsidRPr="00A509A5">
        <w:rPr>
          <w:sz w:val="16"/>
        </w:rPr>
        <w:t xml:space="preserve">—in </w:t>
      </w:r>
      <w:r w:rsidRPr="00A509A5">
        <w:rPr>
          <w:rStyle w:val="StyleUnderline"/>
        </w:rPr>
        <w:t>that all strikes are protest meant to transform collective conditions, not merely bargaining towards immediate, transactional ends</w:t>
      </w:r>
      <w:r w:rsidRPr="00A509A5">
        <w:rPr>
          <w:sz w:val="16"/>
        </w:rPr>
        <w:t xml:space="preserve">. To use political science terminology, strikes are contentious politics: “[E]pisodic, public, collective interaction among makers of claims and their objects.”168 They are a way through which workers engage in claims-making when business and politics as usual have proven nonresponsive.169 </w:t>
      </w:r>
      <w:r w:rsidRPr="00A509A5">
        <w:rPr>
          <w:rStyle w:val="StyleUnderline"/>
        </w:rPr>
        <w:t xml:space="preserve">They do not only address the employer; they </w:t>
      </w:r>
      <w:r w:rsidRPr="00A509A5">
        <w:rPr>
          <w:rStyle w:val="Emphasis"/>
        </w:rPr>
        <w:t>engage the polity</w:t>
      </w:r>
      <w:r w:rsidRPr="00A509A5">
        <w:rPr>
          <w:sz w:val="16"/>
        </w:rPr>
        <w:t>.</w:t>
      </w:r>
    </w:p>
    <w:p w14:paraId="0E244BA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5EEDF6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6"/>
  </w:num>
  <w:num w:numId="13">
    <w:abstractNumId w:val="25"/>
  </w:num>
  <w:num w:numId="14">
    <w:abstractNumId w:val="29"/>
  </w:num>
  <w:num w:numId="15">
    <w:abstractNumId w:val="26"/>
  </w:num>
  <w:num w:numId="16">
    <w:abstractNumId w:val="38"/>
  </w:num>
  <w:num w:numId="17">
    <w:abstractNumId w:val="34"/>
  </w:num>
  <w:num w:numId="18">
    <w:abstractNumId w:val="13"/>
  </w:num>
  <w:num w:numId="19">
    <w:abstractNumId w:val="15"/>
  </w:num>
  <w:num w:numId="20">
    <w:abstractNumId w:val="35"/>
  </w:num>
  <w:num w:numId="21">
    <w:abstractNumId w:val="30"/>
  </w:num>
  <w:num w:numId="22">
    <w:abstractNumId w:val="39"/>
  </w:num>
  <w:num w:numId="23">
    <w:abstractNumId w:val="28"/>
  </w:num>
  <w:num w:numId="24">
    <w:abstractNumId w:val="16"/>
  </w:num>
  <w:num w:numId="25">
    <w:abstractNumId w:val="37"/>
  </w:num>
  <w:num w:numId="26">
    <w:abstractNumId w:val="31"/>
  </w:num>
  <w:num w:numId="27">
    <w:abstractNumId w:val="32"/>
  </w:num>
  <w:num w:numId="28">
    <w:abstractNumId w:val="23"/>
  </w:num>
  <w:num w:numId="29">
    <w:abstractNumId w:val="22"/>
  </w:num>
  <w:num w:numId="30">
    <w:abstractNumId w:val="27"/>
  </w:num>
  <w:num w:numId="31">
    <w:abstractNumId w:val="24"/>
  </w:num>
  <w:num w:numId="32">
    <w:abstractNumId w:val="11"/>
  </w:num>
  <w:num w:numId="33">
    <w:abstractNumId w:val="20"/>
  </w:num>
  <w:num w:numId="34">
    <w:abstractNumId w:val="33"/>
  </w:num>
  <w:num w:numId="35">
    <w:abstractNumId w:val="12"/>
  </w:num>
  <w:num w:numId="36">
    <w:abstractNumId w:val="21"/>
  </w:num>
  <w:num w:numId="37">
    <w:abstractNumId w:val="14"/>
  </w:num>
  <w:num w:numId="38">
    <w:abstractNumId w:val="18"/>
  </w:num>
  <w:num w:numId="39">
    <w:abstractNumId w:val="1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79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97D"/>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03EE81"/>
  <w14:defaultImageDpi w14:val="300"/>
  <w15:docId w15:val="{A08ACF9F-253A-CC45-8C5D-3B74D480B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797D"/>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9779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9779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9779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97797D"/>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97797D"/>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97797D"/>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97797D"/>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97797D"/>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97797D"/>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rsid w:val="009779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797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97797D"/>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97797D"/>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97797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9779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7797D"/>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97797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97797D"/>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97797D"/>
    <w:rPr>
      <w:color w:val="auto"/>
      <w:u w:val="non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97797D"/>
    <w:rPr>
      <w:color w:val="auto"/>
      <w:u w:val="none"/>
    </w:rPr>
  </w:style>
  <w:style w:type="paragraph" w:styleId="DocumentMap">
    <w:name w:val="Document Map"/>
    <w:basedOn w:val="Normal"/>
    <w:link w:val="DocumentMapChar"/>
    <w:uiPriority w:val="99"/>
    <w:unhideWhenUsed/>
    <w:rsid w:val="009779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7797D"/>
    <w:rPr>
      <w:rFonts w:ascii="Lucida Grande" w:hAnsi="Lucida Grande" w:cs="Lucida Grande"/>
    </w:rPr>
  </w:style>
  <w:style w:type="character" w:customStyle="1" w:styleId="Heading5Char">
    <w:name w:val="Heading 5 Char"/>
    <w:aliases w:val="Text Char"/>
    <w:basedOn w:val="DefaultParagraphFont"/>
    <w:link w:val="Heading5"/>
    <w:uiPriority w:val="99"/>
    <w:rsid w:val="0097797D"/>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97797D"/>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97797D"/>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97797D"/>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97797D"/>
    <w:rPr>
      <w:rFonts w:ascii="Cambria" w:eastAsia="Times New Roman" w:hAnsi="Cambria" w:cs="Calibri"/>
      <w:i/>
      <w:iCs/>
      <w:sz w:val="18"/>
      <w:szCs w:val="18"/>
      <w:lang w:bidi="en-US"/>
    </w:rPr>
  </w:style>
  <w:style w:type="paragraph" w:customStyle="1" w:styleId="Emphasis1">
    <w:name w:val="Emphasis1"/>
    <w:basedOn w:val="Normal"/>
    <w:link w:val="Emphasis"/>
    <w:autoRedefine/>
    <w:uiPriority w:val="20"/>
    <w:qFormat/>
    <w:rsid w:val="009779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97797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97797D"/>
    <w:rPr>
      <w:color w:val="605E5C"/>
      <w:shd w:val="clear" w:color="auto" w:fill="E1DFDD"/>
    </w:rPr>
  </w:style>
  <w:style w:type="paragraph" w:customStyle="1" w:styleId="textbold">
    <w:name w:val="text bold"/>
    <w:basedOn w:val="Normal"/>
    <w:uiPriority w:val="7"/>
    <w:qFormat/>
    <w:rsid w:val="0097797D"/>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97797D"/>
    <w:rPr>
      <w:u w:val="single"/>
    </w:rPr>
  </w:style>
  <w:style w:type="paragraph" w:styleId="ListParagraph">
    <w:name w:val="List Paragraph"/>
    <w:aliases w:val="6 font"/>
    <w:basedOn w:val="Normal"/>
    <w:uiPriority w:val="99"/>
    <w:unhideWhenUsed/>
    <w:qFormat/>
    <w:rsid w:val="0097797D"/>
    <w:pPr>
      <w:ind w:left="720"/>
      <w:contextualSpacing/>
    </w:pPr>
  </w:style>
  <w:style w:type="paragraph" w:customStyle="1" w:styleId="Emphasize">
    <w:name w:val="Emphasize"/>
    <w:basedOn w:val="Normal"/>
    <w:uiPriority w:val="7"/>
    <w:qFormat/>
    <w:rsid w:val="0097797D"/>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bdr w:val="single" w:sz="12" w:space="0" w:color="auto"/>
    </w:rPr>
  </w:style>
  <w:style w:type="paragraph" w:customStyle="1" w:styleId="CiteSpacing">
    <w:name w:val="Cite Spacing"/>
    <w:basedOn w:val="Normal"/>
    <w:uiPriority w:val="4"/>
    <w:qFormat/>
    <w:rsid w:val="0097797D"/>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97797D"/>
    <w:rPr>
      <w:color w:val="808080"/>
    </w:rPr>
  </w:style>
  <w:style w:type="paragraph" w:styleId="BalloonText">
    <w:name w:val="Balloon Text"/>
    <w:basedOn w:val="Normal"/>
    <w:link w:val="BalloonTextChar"/>
    <w:uiPriority w:val="99"/>
    <w:unhideWhenUsed/>
    <w:rsid w:val="0097797D"/>
    <w:rPr>
      <w:rFonts w:ascii="Segoe UI" w:hAnsi="Segoe UI" w:cs="Segoe UI"/>
      <w:sz w:val="18"/>
      <w:szCs w:val="18"/>
    </w:rPr>
  </w:style>
  <w:style w:type="character" w:customStyle="1" w:styleId="BalloonTextChar">
    <w:name w:val="Balloon Text Char"/>
    <w:basedOn w:val="DefaultParagraphFont"/>
    <w:link w:val="BalloonText"/>
    <w:uiPriority w:val="99"/>
    <w:rsid w:val="0097797D"/>
    <w:rPr>
      <w:rFonts w:ascii="Segoe UI" w:hAnsi="Segoe UI" w:cs="Segoe UI"/>
      <w:sz w:val="18"/>
      <w:szCs w:val="18"/>
    </w:rPr>
  </w:style>
  <w:style w:type="character" w:styleId="CommentReference">
    <w:name w:val="annotation reference"/>
    <w:basedOn w:val="DefaultParagraphFont"/>
    <w:uiPriority w:val="99"/>
    <w:unhideWhenUsed/>
    <w:rsid w:val="0097797D"/>
    <w:rPr>
      <w:sz w:val="16"/>
      <w:szCs w:val="16"/>
    </w:rPr>
  </w:style>
  <w:style w:type="paragraph" w:styleId="CommentText">
    <w:name w:val="annotation text"/>
    <w:basedOn w:val="Normal"/>
    <w:link w:val="CommentTextChar"/>
    <w:uiPriority w:val="99"/>
    <w:unhideWhenUsed/>
    <w:rsid w:val="0097797D"/>
    <w:rPr>
      <w:sz w:val="20"/>
      <w:szCs w:val="20"/>
    </w:rPr>
  </w:style>
  <w:style w:type="character" w:customStyle="1" w:styleId="CommentTextChar">
    <w:name w:val="Comment Text Char"/>
    <w:basedOn w:val="DefaultParagraphFont"/>
    <w:link w:val="CommentText"/>
    <w:uiPriority w:val="99"/>
    <w:rsid w:val="0097797D"/>
    <w:rPr>
      <w:rFonts w:ascii="Calibri" w:hAnsi="Calibri"/>
      <w:sz w:val="20"/>
      <w:szCs w:val="20"/>
    </w:rPr>
  </w:style>
  <w:style w:type="paragraph" w:styleId="CommentSubject">
    <w:name w:val="annotation subject"/>
    <w:basedOn w:val="CommentText"/>
    <w:next w:val="CommentText"/>
    <w:link w:val="CommentSubjectChar"/>
    <w:uiPriority w:val="99"/>
    <w:unhideWhenUsed/>
    <w:rsid w:val="0097797D"/>
    <w:rPr>
      <w:b/>
      <w:bCs/>
    </w:rPr>
  </w:style>
  <w:style w:type="character" w:customStyle="1" w:styleId="CommentSubjectChar">
    <w:name w:val="Comment Subject Char"/>
    <w:basedOn w:val="CommentTextChar"/>
    <w:link w:val="CommentSubject"/>
    <w:uiPriority w:val="99"/>
    <w:rsid w:val="0097797D"/>
    <w:rPr>
      <w:rFonts w:ascii="Calibri" w:hAnsi="Calibri"/>
      <w:b/>
      <w:bCs/>
      <w:sz w:val="20"/>
      <w:szCs w:val="20"/>
    </w:rPr>
  </w:style>
  <w:style w:type="character" w:customStyle="1" w:styleId="Style11pt">
    <w:name w:val="Style 11 pt"/>
    <w:rsid w:val="0097797D"/>
    <w:rPr>
      <w:sz w:val="20"/>
    </w:rPr>
  </w:style>
  <w:style w:type="character" w:customStyle="1" w:styleId="Style11ptUnderline">
    <w:name w:val="Style 11 pt Underline"/>
    <w:rsid w:val="0097797D"/>
    <w:rPr>
      <w:sz w:val="20"/>
      <w:u w:val="single"/>
    </w:rPr>
  </w:style>
  <w:style w:type="paragraph" w:customStyle="1" w:styleId="StyleStyle411pt">
    <w:name w:val="Style Style4 + 11 pt"/>
    <w:basedOn w:val="Normal"/>
    <w:link w:val="StyleStyle411ptChar"/>
    <w:qFormat/>
    <w:rsid w:val="0097797D"/>
    <w:rPr>
      <w:rFonts w:eastAsia="Times New Roman" w:cs="Times New Roman"/>
      <w:u w:val="single"/>
    </w:rPr>
  </w:style>
  <w:style w:type="character" w:customStyle="1" w:styleId="StyleStyle411ptChar">
    <w:name w:val="Style Style4 + 11 pt Char"/>
    <w:link w:val="StyleStyle411pt"/>
    <w:rsid w:val="0097797D"/>
    <w:rPr>
      <w:rFonts w:ascii="Calibri" w:eastAsia="Times New Roman" w:hAnsi="Calibri" w:cs="Times New Roman"/>
      <w:sz w:val="22"/>
      <w:u w:val="single"/>
    </w:rPr>
  </w:style>
  <w:style w:type="character" w:customStyle="1" w:styleId="Style11ptItalicUnderline">
    <w:name w:val="Style 11 pt Italic Underline"/>
    <w:rsid w:val="0097797D"/>
    <w:rPr>
      <w:i/>
      <w:iCs/>
      <w:sz w:val="20"/>
      <w:u w:val="single"/>
    </w:rPr>
  </w:style>
  <w:style w:type="character" w:customStyle="1" w:styleId="Style11ptItalic">
    <w:name w:val="Style 11 pt Italic"/>
    <w:rsid w:val="0097797D"/>
    <w:rPr>
      <w:rFonts w:ascii="Times New Roman" w:hAnsi="Times New Roman" w:cs="Times New Roman" w:hint="default"/>
      <w:i/>
      <w:iCs/>
      <w:sz w:val="20"/>
    </w:rPr>
  </w:style>
  <w:style w:type="paragraph" w:customStyle="1" w:styleId="UnderlinePara">
    <w:name w:val="Underline Para"/>
    <w:basedOn w:val="Normal"/>
    <w:uiPriority w:val="6"/>
    <w:qFormat/>
    <w:rsid w:val="0097797D"/>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97797D"/>
    <w:pPr>
      <w:ind w:left="288" w:right="288"/>
    </w:pPr>
    <w:rPr>
      <w:rFonts w:cs="Calibri"/>
    </w:rPr>
  </w:style>
  <w:style w:type="character" w:customStyle="1" w:styleId="cardtextChar">
    <w:name w:val="card text Char"/>
    <w:basedOn w:val="DefaultParagraphFont"/>
    <w:link w:val="cardtext"/>
    <w:uiPriority w:val="99"/>
    <w:rsid w:val="0097797D"/>
    <w:rPr>
      <w:rFonts w:ascii="Calibri" w:hAnsi="Calibri" w:cs="Calibri"/>
      <w:sz w:val="22"/>
    </w:rPr>
  </w:style>
  <w:style w:type="character" w:customStyle="1" w:styleId="m4841727538114946087gmail-styleunderline">
    <w:name w:val="m_4841727538114946087gmail-styleunderline"/>
    <w:basedOn w:val="DefaultParagraphFont"/>
    <w:rsid w:val="0097797D"/>
  </w:style>
  <w:style w:type="paragraph" w:customStyle="1" w:styleId="BreakTag">
    <w:name w:val="Break Tag"/>
    <w:basedOn w:val="Normal"/>
    <w:autoRedefine/>
    <w:uiPriority w:val="4"/>
    <w:qFormat/>
    <w:rsid w:val="0097797D"/>
    <w:pPr>
      <w:spacing w:before="240"/>
    </w:pPr>
    <w:rPr>
      <w:rFonts w:cs="Calibri"/>
      <w:b/>
      <w:sz w:val="26"/>
    </w:rPr>
  </w:style>
  <w:style w:type="paragraph" w:customStyle="1" w:styleId="BreakBlock">
    <w:name w:val="Break Block"/>
    <w:basedOn w:val="Normal"/>
    <w:link w:val="BreakBlockChar"/>
    <w:autoRedefine/>
    <w:qFormat/>
    <w:rsid w:val="0097797D"/>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97797D"/>
    <w:rPr>
      <w:rFonts w:ascii="Arial Bold" w:hAnsi="Arial Bold" w:cs="Calibri"/>
      <w:b/>
      <w:caps/>
      <w:sz w:val="32"/>
      <w:u w:val="single"/>
    </w:rPr>
  </w:style>
  <w:style w:type="character" w:customStyle="1" w:styleId="Mention1">
    <w:name w:val="Mention1"/>
    <w:basedOn w:val="DefaultParagraphFont"/>
    <w:uiPriority w:val="99"/>
    <w:semiHidden/>
    <w:unhideWhenUsed/>
    <w:rsid w:val="0097797D"/>
    <w:rPr>
      <w:color w:val="2B579A"/>
      <w:shd w:val="clear" w:color="auto" w:fill="E6E6E6"/>
    </w:rPr>
  </w:style>
  <w:style w:type="character" w:customStyle="1" w:styleId="UnresolvedMention1">
    <w:name w:val="Unresolved Mention1"/>
    <w:basedOn w:val="DefaultParagraphFont"/>
    <w:uiPriority w:val="99"/>
    <w:unhideWhenUsed/>
    <w:rsid w:val="0097797D"/>
    <w:rPr>
      <w:color w:val="808080"/>
      <w:shd w:val="clear" w:color="auto" w:fill="E6E6E6"/>
    </w:rPr>
  </w:style>
  <w:style w:type="paragraph" w:customStyle="1" w:styleId="evidencetext">
    <w:name w:val="evidence text"/>
    <w:basedOn w:val="Normal"/>
    <w:link w:val="evidencetextChar1"/>
    <w:qFormat/>
    <w:rsid w:val="0097797D"/>
    <w:pPr>
      <w:ind w:left="432" w:right="432"/>
    </w:pPr>
    <w:rPr>
      <w:rFonts w:cs="Calibri"/>
      <w:color w:val="000000"/>
      <w:lang w:val="x-none" w:eastAsia="x-none"/>
    </w:rPr>
  </w:style>
  <w:style w:type="character" w:customStyle="1" w:styleId="evidencetextChar1">
    <w:name w:val="evidence text Char1"/>
    <w:link w:val="evidencetext"/>
    <w:rsid w:val="0097797D"/>
    <w:rPr>
      <w:rFonts w:ascii="Calibri" w:hAnsi="Calibri" w:cs="Calibri"/>
      <w:color w:val="000000"/>
      <w:sz w:val="22"/>
      <w:lang w:val="x-none" w:eastAsia="x-none"/>
    </w:rPr>
  </w:style>
  <w:style w:type="character" w:customStyle="1" w:styleId="Author-Date">
    <w:name w:val="Author-Date"/>
    <w:qFormat/>
    <w:rsid w:val="0097797D"/>
    <w:rPr>
      <w:b/>
      <w:sz w:val="24"/>
    </w:rPr>
  </w:style>
  <w:style w:type="paragraph" w:customStyle="1" w:styleId="Nothing">
    <w:name w:val="Nothing"/>
    <w:link w:val="NothingChar"/>
    <w:qFormat/>
    <w:rsid w:val="0097797D"/>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1"/>
    <w:qFormat/>
    <w:rsid w:val="0097797D"/>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99"/>
    <w:rsid w:val="0097797D"/>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rsid w:val="0097797D"/>
    <w:rPr>
      <w:rFonts w:ascii="Calibri" w:hAnsi="Calibri" w:cs="Calibri"/>
      <w:u w:val="single"/>
    </w:rPr>
  </w:style>
  <w:style w:type="paragraph" w:customStyle="1" w:styleId="Style4">
    <w:name w:val="Style4"/>
    <w:basedOn w:val="Normal"/>
    <w:link w:val="Style4Char"/>
    <w:qFormat/>
    <w:rsid w:val="0097797D"/>
    <w:rPr>
      <w:rFonts w:eastAsia="Times New Roman" w:cs="Calibri"/>
      <w:u w:val="single"/>
    </w:rPr>
  </w:style>
  <w:style w:type="character" w:customStyle="1" w:styleId="Style4Char">
    <w:name w:val="Style4 Char"/>
    <w:link w:val="Style4"/>
    <w:rsid w:val="0097797D"/>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97797D"/>
    <w:rPr>
      <w:rFonts w:ascii="Georgia" w:hAnsi="Georgia" w:cs="Calibri"/>
    </w:rPr>
  </w:style>
  <w:style w:type="character" w:customStyle="1" w:styleId="term">
    <w:name w:val="term"/>
    <w:basedOn w:val="DefaultParagraphFont"/>
    <w:rsid w:val="0097797D"/>
  </w:style>
  <w:style w:type="character" w:customStyle="1" w:styleId="Style1Char">
    <w:name w:val="Style1 Char"/>
    <w:rsid w:val="0097797D"/>
    <w:rPr>
      <w:rFonts w:ascii="Times New Roman" w:eastAsia="SimSun" w:hAnsi="Times New Roman" w:cs="Times New Roman"/>
      <w:sz w:val="20"/>
      <w:szCs w:val="24"/>
      <w:u w:val="single"/>
      <w:lang w:eastAsia="zh-CN"/>
    </w:rPr>
  </w:style>
  <w:style w:type="character" w:customStyle="1" w:styleId="Styleunderline11pt">
    <w:name w:val="Style underline + 11 pt"/>
    <w:rsid w:val="0097797D"/>
    <w:rPr>
      <w:rFonts w:ascii="Times New Roman" w:hAnsi="Times New Roman"/>
      <w:sz w:val="20"/>
      <w:u w:val="single"/>
    </w:rPr>
  </w:style>
  <w:style w:type="paragraph" w:customStyle="1" w:styleId="Stylecard11pt">
    <w:name w:val="Style card + 11 pt"/>
    <w:basedOn w:val="Normal"/>
    <w:link w:val="Stylecard11ptChar"/>
    <w:qFormat/>
    <w:rsid w:val="0097797D"/>
    <w:pPr>
      <w:ind w:left="288" w:right="288"/>
    </w:pPr>
    <w:rPr>
      <w:rFonts w:ascii="Georgia" w:eastAsia="SimSun" w:hAnsi="Georgia" w:cs="Calibri"/>
      <w:lang w:eastAsia="zh-CN"/>
    </w:rPr>
  </w:style>
  <w:style w:type="character" w:customStyle="1" w:styleId="Stylecard11ptChar">
    <w:name w:val="Style card + 11 pt Char"/>
    <w:link w:val="Stylecard11pt"/>
    <w:rsid w:val="0097797D"/>
    <w:rPr>
      <w:rFonts w:ascii="Georgia" w:eastAsia="SimSun" w:hAnsi="Georgia" w:cs="Calibri"/>
      <w:sz w:val="22"/>
      <w:lang w:eastAsia="zh-CN"/>
    </w:rPr>
  </w:style>
  <w:style w:type="paragraph" w:customStyle="1" w:styleId="Minimize">
    <w:name w:val="Minimize"/>
    <w:basedOn w:val="Normal"/>
    <w:next w:val="Normal"/>
    <w:link w:val="MinimizeChar"/>
    <w:qFormat/>
    <w:rsid w:val="0097797D"/>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97797D"/>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97797D"/>
    <w:rPr>
      <w:rFonts w:ascii="Arial" w:eastAsiaTheme="minorHAnsi" w:hAnsi="Arial" w:cs="Arial"/>
      <w:sz w:val="22"/>
      <w:szCs w:val="22"/>
      <w:u w:val="single"/>
    </w:rPr>
  </w:style>
  <w:style w:type="character" w:customStyle="1" w:styleId="byline">
    <w:name w:val="byline"/>
    <w:basedOn w:val="DefaultParagraphFont"/>
    <w:rsid w:val="0097797D"/>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97797D"/>
    <w:rPr>
      <w:rFonts w:ascii="Arial" w:hAnsi="Arial"/>
      <w:b/>
      <w:sz w:val="24"/>
      <w:szCs w:val="22"/>
      <w:u w:val="single"/>
    </w:rPr>
  </w:style>
  <w:style w:type="character" w:customStyle="1" w:styleId="Style11ptBoldUnderline">
    <w:name w:val="Style 11 pt Bold Underline"/>
    <w:rsid w:val="0097797D"/>
    <w:rPr>
      <w:b/>
      <w:bCs/>
      <w:sz w:val="20"/>
      <w:u w:val="single"/>
    </w:rPr>
  </w:style>
  <w:style w:type="paragraph" w:customStyle="1" w:styleId="StyleStyle411ptBold">
    <w:name w:val="Style Style4 + 11 pt Bold"/>
    <w:basedOn w:val="Normal"/>
    <w:link w:val="StyleStyle411ptBoldChar"/>
    <w:qFormat/>
    <w:rsid w:val="0097797D"/>
    <w:rPr>
      <w:rFonts w:eastAsia="Times New Roman" w:cs="Calibri"/>
      <w:b/>
      <w:bCs/>
      <w:u w:val="single"/>
    </w:rPr>
  </w:style>
  <w:style w:type="character" w:customStyle="1" w:styleId="StyleStyle411ptBoldChar">
    <w:name w:val="Style Style4 + 11 pt Bold Char"/>
    <w:basedOn w:val="DefaultParagraphFont"/>
    <w:link w:val="StyleStyle411ptBold"/>
    <w:rsid w:val="0097797D"/>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97797D"/>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97797D"/>
    <w:rPr>
      <w:rFonts w:ascii="Calibri" w:eastAsia="Times New Roman" w:hAnsi="Calibri" w:cs="Calibri"/>
      <w:b/>
      <w:sz w:val="32"/>
      <w:szCs w:val="20"/>
      <w:u w:val="single"/>
    </w:rPr>
  </w:style>
  <w:style w:type="character" w:customStyle="1" w:styleId="Emphasis2">
    <w:name w:val="Emphasis2"/>
    <w:basedOn w:val="DefaultParagraphFont"/>
    <w:rsid w:val="0097797D"/>
    <w:rPr>
      <w:rFonts w:ascii="Franklin Gothic Heavy" w:hAnsi="Franklin Gothic Heavy"/>
      <w:iCs/>
      <w:u w:val="single"/>
    </w:rPr>
  </w:style>
  <w:style w:type="paragraph" w:customStyle="1" w:styleId="Cards">
    <w:name w:val="Cards"/>
    <w:basedOn w:val="Normal"/>
    <w:link w:val="CardsChar1"/>
    <w:qFormat/>
    <w:rsid w:val="0097797D"/>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97797D"/>
    <w:rPr>
      <w:rFonts w:ascii="Times New Roman" w:eastAsia="Times New Roman" w:hAnsi="Times New Roman" w:cs="Times New Roman"/>
      <w:sz w:val="20"/>
      <w:szCs w:val="24"/>
    </w:rPr>
  </w:style>
  <w:style w:type="paragraph" w:styleId="Header">
    <w:name w:val="header"/>
    <w:basedOn w:val="Normal"/>
    <w:link w:val="HeaderChar"/>
    <w:uiPriority w:val="99"/>
    <w:qFormat/>
    <w:rsid w:val="0097797D"/>
    <w:pPr>
      <w:tabs>
        <w:tab w:val="center" w:pos="4680"/>
        <w:tab w:val="right" w:pos="9360"/>
      </w:tabs>
    </w:pPr>
    <w:rPr>
      <w:rFonts w:cs="Calibri"/>
    </w:rPr>
  </w:style>
  <w:style w:type="character" w:customStyle="1" w:styleId="HeaderChar">
    <w:name w:val="Header Char"/>
    <w:basedOn w:val="DefaultParagraphFont"/>
    <w:link w:val="Header"/>
    <w:uiPriority w:val="99"/>
    <w:rsid w:val="0097797D"/>
    <w:rPr>
      <w:rFonts w:ascii="Calibri" w:hAnsi="Calibri" w:cs="Calibri"/>
      <w:sz w:val="22"/>
    </w:rPr>
  </w:style>
  <w:style w:type="character" w:customStyle="1" w:styleId="pmterms1">
    <w:name w:val="pmterms1"/>
    <w:basedOn w:val="DefaultParagraphFont"/>
    <w:rsid w:val="0097797D"/>
  </w:style>
  <w:style w:type="character" w:customStyle="1" w:styleId="hilite1">
    <w:name w:val="hilite1"/>
    <w:basedOn w:val="DefaultParagraphFont"/>
    <w:rsid w:val="0097797D"/>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97797D"/>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97797D"/>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97797D"/>
    <w:rPr>
      <w:rFonts w:eastAsia="Times New Roman" w:cs="Calibri"/>
      <w:b/>
      <w:szCs w:val="20"/>
    </w:rPr>
  </w:style>
  <w:style w:type="character" w:customStyle="1" w:styleId="NormaltagChar">
    <w:name w:val="Normal tag Char"/>
    <w:basedOn w:val="DefaultParagraphFont"/>
    <w:link w:val="Normaltag"/>
    <w:uiPriority w:val="99"/>
    <w:locked/>
    <w:rsid w:val="0097797D"/>
    <w:rPr>
      <w:rFonts w:ascii="Calibri" w:eastAsia="Times New Roman" w:hAnsi="Calibri" w:cs="Calibri"/>
      <w:b/>
      <w:sz w:val="22"/>
      <w:szCs w:val="20"/>
    </w:rPr>
  </w:style>
  <w:style w:type="character" w:customStyle="1" w:styleId="DebateUnderline">
    <w:name w:val="Debate Underline"/>
    <w:qFormat/>
    <w:rsid w:val="0097797D"/>
    <w:rPr>
      <w:rFonts w:ascii="Times New Roman" w:hAnsi="Times New Roman"/>
      <w:sz w:val="20"/>
      <w:szCs w:val="24"/>
      <w:u w:val="thick"/>
    </w:rPr>
  </w:style>
  <w:style w:type="character" w:customStyle="1" w:styleId="blue">
    <w:name w:val="blue"/>
    <w:basedOn w:val="DefaultParagraphFont"/>
    <w:rsid w:val="0097797D"/>
    <w:rPr>
      <w:rFonts w:cs="Times New Roman"/>
    </w:rPr>
  </w:style>
  <w:style w:type="paragraph" w:customStyle="1" w:styleId="cites">
    <w:name w:val="cites"/>
    <w:link w:val="Heading1Char3"/>
    <w:autoRedefine/>
    <w:qFormat/>
    <w:rsid w:val="0097797D"/>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97797D"/>
    <w:rPr>
      <w:rFonts w:ascii="Times New Roman" w:eastAsia="Malgun Gothic" w:hAnsi="Times New Roman" w:cs="Times New Roman"/>
      <w:b/>
      <w:u w:val="single"/>
    </w:rPr>
  </w:style>
  <w:style w:type="paragraph" w:customStyle="1" w:styleId="tiny">
    <w:name w:val="tiny"/>
    <w:next w:val="Normal"/>
    <w:link w:val="tinyChar"/>
    <w:autoRedefine/>
    <w:qFormat/>
    <w:rsid w:val="0097797D"/>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97797D"/>
    <w:rPr>
      <w:rFonts w:ascii="Times New Roman" w:eastAsia="Malgun Gothic" w:hAnsi="Times New Roman" w:cs="Times New Roman"/>
      <w:sz w:val="12"/>
    </w:rPr>
  </w:style>
  <w:style w:type="character" w:customStyle="1" w:styleId="CitesChar2">
    <w:name w:val="Cites Char2"/>
    <w:link w:val="Cites0"/>
    <w:rsid w:val="0097797D"/>
    <w:rPr>
      <w:rFonts w:eastAsia="Times New Roman" w:cs="Times New Roman"/>
      <w:b/>
      <w:bCs/>
      <w:sz w:val="20"/>
      <w:szCs w:val="20"/>
    </w:rPr>
  </w:style>
  <w:style w:type="paragraph" w:styleId="Footer">
    <w:name w:val="footer"/>
    <w:basedOn w:val="Normal"/>
    <w:link w:val="FooterChar"/>
    <w:uiPriority w:val="99"/>
    <w:rsid w:val="0097797D"/>
    <w:pPr>
      <w:tabs>
        <w:tab w:val="center" w:pos="4680"/>
        <w:tab w:val="right" w:pos="9360"/>
      </w:tabs>
    </w:pPr>
    <w:rPr>
      <w:rFonts w:cs="Calibri"/>
    </w:rPr>
  </w:style>
  <w:style w:type="character" w:customStyle="1" w:styleId="FooterChar">
    <w:name w:val="Footer Char"/>
    <w:basedOn w:val="DefaultParagraphFont"/>
    <w:link w:val="Footer"/>
    <w:uiPriority w:val="99"/>
    <w:rsid w:val="0097797D"/>
    <w:rPr>
      <w:rFonts w:ascii="Calibri" w:hAnsi="Calibri" w:cs="Calibri"/>
      <w:sz w:val="22"/>
    </w:rPr>
  </w:style>
  <w:style w:type="character" w:styleId="PageNumber">
    <w:name w:val="page number"/>
    <w:aliases w:val="card ununderlined"/>
    <w:basedOn w:val="DefaultParagraphFont"/>
    <w:uiPriority w:val="99"/>
    <w:rsid w:val="0097797D"/>
  </w:style>
  <w:style w:type="paragraph" w:customStyle="1" w:styleId="BlockTitle2">
    <w:name w:val="Block Title2"/>
    <w:basedOn w:val="Normal"/>
    <w:next w:val="Normal"/>
    <w:qFormat/>
    <w:rsid w:val="0097797D"/>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97797D"/>
    <w:pPr>
      <w:spacing w:before="120" w:after="120"/>
    </w:pPr>
    <w:rPr>
      <w:rFonts w:eastAsia="Times New Roman" w:cs="Calibri"/>
      <w:b/>
      <w:u w:val="single"/>
      <w:lang w:bidi="en-US"/>
    </w:rPr>
  </w:style>
  <w:style w:type="paragraph" w:styleId="TOC9">
    <w:name w:val="toc 9"/>
    <w:basedOn w:val="Normal"/>
    <w:next w:val="Normal"/>
    <w:autoRedefine/>
    <w:rsid w:val="0097797D"/>
    <w:pPr>
      <w:ind w:left="1600"/>
    </w:pPr>
    <w:rPr>
      <w:rFonts w:eastAsia="Times New Roman" w:cs="Calibri"/>
      <w:sz w:val="20"/>
      <w:lang w:bidi="en-US"/>
    </w:rPr>
  </w:style>
  <w:style w:type="paragraph" w:customStyle="1" w:styleId="TxBrp1">
    <w:name w:val="TxBr_p1"/>
    <w:basedOn w:val="Normal"/>
    <w:qFormat/>
    <w:rsid w:val="0097797D"/>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97797D"/>
    <w:pPr>
      <w:spacing w:before="100" w:beforeAutospacing="1" w:after="100" w:afterAutospacing="1"/>
    </w:pPr>
    <w:rPr>
      <w:rFonts w:eastAsia="Times New Roman" w:cs="Calibri"/>
      <w:lang w:bidi="en-US"/>
    </w:rPr>
  </w:style>
  <w:style w:type="paragraph" w:customStyle="1" w:styleId="fullstory">
    <w:name w:val="fullstory"/>
    <w:basedOn w:val="Normal"/>
    <w:qFormat/>
    <w:rsid w:val="0097797D"/>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97797D"/>
  </w:style>
  <w:style w:type="paragraph" w:customStyle="1" w:styleId="hat">
    <w:name w:val="hat"/>
    <w:basedOn w:val="Normal"/>
    <w:next w:val="Normal"/>
    <w:link w:val="hatChar"/>
    <w:qFormat/>
    <w:rsid w:val="0097797D"/>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97797D"/>
  </w:style>
  <w:style w:type="paragraph" w:customStyle="1" w:styleId="HotRouteChar">
    <w:name w:val="Hot Route! Char"/>
    <w:basedOn w:val="Normal"/>
    <w:qFormat/>
    <w:rsid w:val="0097797D"/>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97797D"/>
    <w:rPr>
      <w:rFonts w:cs="Times New Roman"/>
      <w:b/>
      <w:bCs/>
    </w:rPr>
  </w:style>
  <w:style w:type="paragraph" w:customStyle="1" w:styleId="Default">
    <w:name w:val="Default"/>
    <w:qFormat/>
    <w:rsid w:val="0097797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97797D"/>
    <w:rPr>
      <w:rFonts w:ascii="Cambria" w:hAnsi="Cambria" w:cs="Times New Roman"/>
      <w:b/>
      <w:bCs/>
      <w:sz w:val="26"/>
      <w:szCs w:val="26"/>
    </w:rPr>
  </w:style>
  <w:style w:type="character" w:customStyle="1" w:styleId="UnderliningChar">
    <w:name w:val="Underlining Char"/>
    <w:basedOn w:val="DefaultParagraphFont"/>
    <w:link w:val="Underlining"/>
    <w:rsid w:val="0097797D"/>
    <w:rPr>
      <w:rFonts w:ascii="Arial Narrow" w:hAnsi="Arial Narrow" w:cs="Times New Roman"/>
      <w:u w:val="single"/>
    </w:rPr>
  </w:style>
  <w:style w:type="character" w:customStyle="1" w:styleId="CardCharChar1">
    <w:name w:val="Card Char Char1"/>
    <w:basedOn w:val="DefaultParagraphFont"/>
    <w:rsid w:val="0097797D"/>
    <w:rPr>
      <w:rFonts w:cs="Times New Roman"/>
      <w:b/>
      <w:bCs/>
      <w:sz w:val="28"/>
      <w:szCs w:val="28"/>
    </w:rPr>
  </w:style>
  <w:style w:type="paragraph" w:customStyle="1" w:styleId="Cites0">
    <w:name w:val="Cites"/>
    <w:basedOn w:val="Normal"/>
    <w:link w:val="CitesChar2"/>
    <w:qFormat/>
    <w:rsid w:val="0097797D"/>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97797D"/>
    <w:rPr>
      <w:rFonts w:ascii="Times New Roman" w:eastAsia="Calibri" w:hAnsi="Times New Roman" w:cs="Times New Roman"/>
      <w:sz w:val="24"/>
      <w:szCs w:val="24"/>
    </w:rPr>
  </w:style>
  <w:style w:type="character" w:customStyle="1" w:styleId="apple-converted-space">
    <w:name w:val="apple-converted-space"/>
    <w:basedOn w:val="DefaultParagraphFont"/>
    <w:rsid w:val="0097797D"/>
  </w:style>
  <w:style w:type="character" w:customStyle="1" w:styleId="hit">
    <w:name w:val="hit"/>
    <w:basedOn w:val="DefaultParagraphFont"/>
    <w:rsid w:val="0097797D"/>
    <w:rPr>
      <w:rFonts w:cs="Times New Roman"/>
    </w:rPr>
  </w:style>
  <w:style w:type="paragraph" w:customStyle="1" w:styleId="SmallFont">
    <w:name w:val="Small Font"/>
    <w:basedOn w:val="Normal"/>
    <w:link w:val="SmallFontChar"/>
    <w:qFormat/>
    <w:rsid w:val="0097797D"/>
    <w:pPr>
      <w:spacing w:after="200"/>
      <w:jc w:val="both"/>
    </w:pPr>
    <w:rPr>
      <w:rFonts w:eastAsia="Calibri" w:cs="Calibri"/>
      <w:szCs w:val="18"/>
    </w:rPr>
  </w:style>
  <w:style w:type="character" w:customStyle="1" w:styleId="SmallFontChar">
    <w:name w:val="Small Font Char"/>
    <w:basedOn w:val="DefaultParagraphFont"/>
    <w:link w:val="SmallFont"/>
    <w:locked/>
    <w:rsid w:val="0097797D"/>
    <w:rPr>
      <w:rFonts w:ascii="Calibri" w:eastAsia="Calibri" w:hAnsi="Calibri" w:cs="Calibri"/>
      <w:sz w:val="22"/>
      <w:szCs w:val="18"/>
    </w:rPr>
  </w:style>
  <w:style w:type="character" w:customStyle="1" w:styleId="CircleChar1">
    <w:name w:val="Circle Char1"/>
    <w:basedOn w:val="DefaultParagraphFont"/>
    <w:rsid w:val="0097797D"/>
    <w:rPr>
      <w:rFonts w:cs="Times New Roman"/>
      <w:b/>
      <w:i/>
      <w:sz w:val="18"/>
      <w:szCs w:val="18"/>
      <w:u w:val="single"/>
      <w:lang w:val="en-US" w:eastAsia="en-US" w:bidi="ar-SA"/>
    </w:rPr>
  </w:style>
  <w:style w:type="paragraph" w:styleId="BodyText">
    <w:name w:val="Body Text"/>
    <w:basedOn w:val="Normal"/>
    <w:link w:val="BodyTextChar"/>
    <w:qFormat/>
    <w:rsid w:val="0097797D"/>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97797D"/>
    <w:rPr>
      <w:rFonts w:ascii="Calibri" w:eastAsia="Times New Roman" w:hAnsi="Calibri" w:cs="Calibri"/>
      <w:sz w:val="20"/>
      <w:szCs w:val="20"/>
      <w:lang w:eastAsia="ar-SA"/>
    </w:rPr>
  </w:style>
  <w:style w:type="character" w:customStyle="1" w:styleId="verdana">
    <w:name w:val="verdana"/>
    <w:basedOn w:val="DefaultParagraphFont"/>
    <w:rsid w:val="0097797D"/>
  </w:style>
  <w:style w:type="character" w:customStyle="1" w:styleId="CardsChar1">
    <w:name w:val="Cards Char1"/>
    <w:link w:val="Cards"/>
    <w:rsid w:val="0097797D"/>
    <w:rPr>
      <w:rFonts w:ascii="Calibri" w:eastAsia="Times New Roman" w:hAnsi="Calibri" w:cs="Times New Roman"/>
      <w:sz w:val="20"/>
      <w:szCs w:val="20"/>
    </w:rPr>
  </w:style>
  <w:style w:type="paragraph" w:customStyle="1" w:styleId="BlockHeadings">
    <w:name w:val="Block Headings"/>
    <w:basedOn w:val="Normal"/>
    <w:link w:val="BlockHeadingsChar"/>
    <w:qFormat/>
    <w:rsid w:val="0097797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97797D"/>
    <w:rPr>
      <w:rFonts w:ascii="Calibri" w:eastAsia="Times New Roman" w:hAnsi="Calibri" w:cs="Times New Roman"/>
      <w:b/>
      <w:sz w:val="20"/>
      <w:szCs w:val="20"/>
    </w:rPr>
  </w:style>
  <w:style w:type="paragraph" w:customStyle="1" w:styleId="loose">
    <w:name w:val="loose"/>
    <w:basedOn w:val="Normal"/>
    <w:qFormat/>
    <w:rsid w:val="0097797D"/>
    <w:pPr>
      <w:spacing w:before="210"/>
    </w:pPr>
    <w:rPr>
      <w:rFonts w:eastAsia="Times New Roman" w:cs="Calibri"/>
      <w:lang w:eastAsia="zh-CN" w:bidi="he-IL"/>
    </w:rPr>
  </w:style>
  <w:style w:type="character" w:customStyle="1" w:styleId="hit1">
    <w:name w:val="hit1"/>
    <w:basedOn w:val="DefaultParagraphFont"/>
    <w:rsid w:val="0097797D"/>
    <w:rPr>
      <w:b/>
      <w:bCs/>
      <w:color w:val="CC0033"/>
    </w:rPr>
  </w:style>
  <w:style w:type="character" w:customStyle="1" w:styleId="upper">
    <w:name w:val="upper"/>
    <w:basedOn w:val="DefaultParagraphFont"/>
    <w:rsid w:val="0097797D"/>
  </w:style>
  <w:style w:type="character" w:customStyle="1" w:styleId="Author">
    <w:name w:val="Author"/>
    <w:aliases w:val="Style Date"/>
    <w:basedOn w:val="DefaultParagraphFont"/>
    <w:qFormat/>
    <w:rsid w:val="0097797D"/>
    <w:rPr>
      <w:b/>
      <w:sz w:val="24"/>
    </w:rPr>
  </w:style>
  <w:style w:type="character" w:customStyle="1" w:styleId="SmallFont7pt">
    <w:name w:val="Small Font (7 pt)"/>
    <w:basedOn w:val="DefaultParagraphFont"/>
    <w:rsid w:val="0097797D"/>
    <w:rPr>
      <w:sz w:val="14"/>
    </w:rPr>
  </w:style>
  <w:style w:type="paragraph" w:customStyle="1" w:styleId="UnderlinedText">
    <w:name w:val="Underlined Text"/>
    <w:basedOn w:val="Normal"/>
    <w:qFormat/>
    <w:rsid w:val="0097797D"/>
    <w:rPr>
      <w:rFonts w:eastAsia="Times New Roman" w:cs="Calibri"/>
      <w:b/>
      <w:szCs w:val="20"/>
    </w:rPr>
  </w:style>
  <w:style w:type="character" w:customStyle="1" w:styleId="SmallText-New">
    <w:name w:val="Small Text - New"/>
    <w:basedOn w:val="DefaultParagraphFont"/>
    <w:rsid w:val="0097797D"/>
    <w:rPr>
      <w:rFonts w:ascii="Arial Narrow" w:hAnsi="Arial Narrow"/>
      <w:sz w:val="14"/>
    </w:rPr>
  </w:style>
  <w:style w:type="paragraph" w:customStyle="1" w:styleId="Smalltext">
    <w:name w:val="Small text"/>
    <w:aliases w:val="Quote1,Quote11"/>
    <w:basedOn w:val="Normal"/>
    <w:link w:val="SmalltextChar"/>
    <w:qFormat/>
    <w:rsid w:val="0097797D"/>
    <w:rPr>
      <w:rFonts w:ascii="Arial Narrow" w:eastAsia="Times New Roman" w:hAnsi="Arial Narrow" w:cs="Calibri"/>
    </w:rPr>
  </w:style>
  <w:style w:type="character" w:customStyle="1" w:styleId="Underlined-New">
    <w:name w:val="Underlined - New"/>
    <w:basedOn w:val="DefaultParagraphFont"/>
    <w:rsid w:val="0097797D"/>
    <w:rPr>
      <w:rFonts w:ascii="Arial Narrow" w:hAnsi="Arial Narrow"/>
      <w:sz w:val="16"/>
      <w:u w:val="single"/>
    </w:rPr>
  </w:style>
  <w:style w:type="paragraph" w:styleId="TOC2">
    <w:name w:val="toc 2"/>
    <w:basedOn w:val="Normal"/>
    <w:next w:val="Normal"/>
    <w:autoRedefine/>
    <w:uiPriority w:val="39"/>
    <w:rsid w:val="0097797D"/>
    <w:pPr>
      <w:ind w:left="200"/>
    </w:pPr>
    <w:rPr>
      <w:rFonts w:eastAsia="Times New Roman" w:cs="Calibri"/>
      <w:sz w:val="20"/>
      <w:lang w:bidi="en-US"/>
    </w:rPr>
  </w:style>
  <w:style w:type="paragraph" w:styleId="Caption">
    <w:name w:val="caption"/>
    <w:basedOn w:val="Normal"/>
    <w:next w:val="Normal"/>
    <w:qFormat/>
    <w:rsid w:val="0097797D"/>
    <w:rPr>
      <w:rFonts w:eastAsia="Times New Roman" w:cs="Calibri"/>
      <w:b/>
      <w:bCs/>
      <w:sz w:val="18"/>
      <w:szCs w:val="18"/>
      <w:lang w:bidi="en-US"/>
    </w:rPr>
  </w:style>
  <w:style w:type="paragraph" w:styleId="TOCHeading">
    <w:name w:val="TOC Heading"/>
    <w:basedOn w:val="Heading1"/>
    <w:next w:val="Normal"/>
    <w:uiPriority w:val="39"/>
    <w:qFormat/>
    <w:rsid w:val="0097797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97797D"/>
    <w:rPr>
      <w:rFonts w:ascii="Arial Narrow" w:hAnsi="Arial Narrow"/>
      <w:dstrike w:val="0"/>
      <w:sz w:val="20"/>
      <w:bdr w:val="single" w:sz="2" w:space="0" w:color="auto"/>
      <w:vertAlign w:val="baseline"/>
    </w:rPr>
  </w:style>
  <w:style w:type="character" w:customStyle="1" w:styleId="style65">
    <w:name w:val="style65"/>
    <w:basedOn w:val="DefaultParagraphFont"/>
    <w:rsid w:val="0097797D"/>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97797D"/>
    <w:rPr>
      <w:rFonts w:cs="Arial"/>
      <w:bCs/>
      <w:szCs w:val="26"/>
      <w:u w:val="single"/>
      <w:lang w:val="en-US" w:eastAsia="en-US" w:bidi="ar-SA"/>
    </w:rPr>
  </w:style>
  <w:style w:type="character" w:customStyle="1" w:styleId="qlabel">
    <w:name w:val="q_label"/>
    <w:basedOn w:val="DefaultParagraphFont"/>
    <w:rsid w:val="0097797D"/>
  </w:style>
  <w:style w:type="character" w:customStyle="1" w:styleId="alabel">
    <w:name w:val="a_label"/>
    <w:basedOn w:val="DefaultParagraphFont"/>
    <w:rsid w:val="0097797D"/>
  </w:style>
  <w:style w:type="character" w:customStyle="1" w:styleId="Style1Char1">
    <w:name w:val="Style1 Char1"/>
    <w:basedOn w:val="DefaultParagraphFont"/>
    <w:rsid w:val="0097797D"/>
    <w:rPr>
      <w:rFonts w:eastAsia="SimSun"/>
      <w:sz w:val="20"/>
      <w:szCs w:val="24"/>
      <w:u w:val="single"/>
      <w:lang w:val="en-US" w:eastAsia="zh-CN" w:bidi="ar-SA"/>
    </w:rPr>
  </w:style>
  <w:style w:type="character" w:customStyle="1" w:styleId="UnderlineCharChar">
    <w:name w:val="Underline Char Char"/>
    <w:basedOn w:val="DefaultParagraphFont"/>
    <w:rsid w:val="0097797D"/>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97797D"/>
    <w:rPr>
      <w:rFonts w:eastAsia="MS Mincho"/>
      <w:b/>
      <w:u w:val="single"/>
      <w:lang w:val="en-US" w:eastAsia="en-US" w:bidi="ar-SA"/>
    </w:rPr>
  </w:style>
  <w:style w:type="character" w:customStyle="1" w:styleId="CardTextChar0">
    <w:name w:val="Card Text Char"/>
    <w:basedOn w:val="DefaultParagraphFont"/>
    <w:rsid w:val="0097797D"/>
    <w:rPr>
      <w:rFonts w:ascii="Times New Roman" w:eastAsia="Times New Roman" w:hAnsi="Times New Roman" w:cs="Times New Roman"/>
      <w:szCs w:val="24"/>
    </w:rPr>
  </w:style>
  <w:style w:type="character" w:customStyle="1" w:styleId="reduce2">
    <w:name w:val="reduce2"/>
    <w:basedOn w:val="DefaultParagraphFont"/>
    <w:rsid w:val="0097797D"/>
    <w:rPr>
      <w:rFonts w:ascii="Arial" w:hAnsi="Arial" w:cs="Arial"/>
      <w:color w:val="000000"/>
      <w:sz w:val="10"/>
      <w:szCs w:val="22"/>
    </w:rPr>
  </w:style>
  <w:style w:type="paragraph" w:customStyle="1" w:styleId="BoldUnderline">
    <w:name w:val="BoldUnderline"/>
    <w:link w:val="BoldUnderlineChar"/>
    <w:uiPriority w:val="99"/>
    <w:qFormat/>
    <w:rsid w:val="0097797D"/>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97797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97797D"/>
    <w:rPr>
      <w:rFonts w:cs="Arial"/>
      <w:bCs/>
      <w:szCs w:val="26"/>
      <w:u w:val="single"/>
      <w:lang w:val="en-US" w:eastAsia="en-US" w:bidi="ar-SA"/>
    </w:rPr>
  </w:style>
  <w:style w:type="paragraph" w:customStyle="1" w:styleId="evidencetextChar">
    <w:name w:val="evidence text Char"/>
    <w:basedOn w:val="Normal"/>
    <w:qFormat/>
    <w:rsid w:val="0097797D"/>
    <w:pPr>
      <w:ind w:left="1728" w:right="1008"/>
    </w:pPr>
    <w:rPr>
      <w:rFonts w:eastAsia="Times New Roman" w:cs="Calibri"/>
      <w:color w:val="000000"/>
      <w:sz w:val="18"/>
    </w:rPr>
  </w:style>
  <w:style w:type="character" w:customStyle="1" w:styleId="underline2">
    <w:name w:val="underline2"/>
    <w:basedOn w:val="DefaultParagraphFont"/>
    <w:rsid w:val="0097797D"/>
    <w:rPr>
      <w:u w:val="single"/>
    </w:rPr>
  </w:style>
  <w:style w:type="character" w:customStyle="1" w:styleId="Style11ptUnderlineBorderSinglesolidlineAuto05pt">
    <w:name w:val="Style 11 pt Underline Border: : (Single solid line Auto  0.5 pt..."/>
    <w:rsid w:val="0097797D"/>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97797D"/>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97797D"/>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97797D"/>
    <w:rPr>
      <w:u w:val="single"/>
    </w:rPr>
  </w:style>
  <w:style w:type="paragraph" w:customStyle="1" w:styleId="UnderlineChar4">
    <w:name w:val="Underline Char4"/>
    <w:basedOn w:val="Normal"/>
    <w:link w:val="UnderlineChar4Char"/>
    <w:qFormat/>
    <w:rsid w:val="0097797D"/>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97797D"/>
    <w:rPr>
      <w:b/>
      <w:u w:val="single"/>
    </w:rPr>
  </w:style>
  <w:style w:type="paragraph" w:customStyle="1" w:styleId="BoldandUnderlineChar3">
    <w:name w:val="Bold and Underline Char3"/>
    <w:basedOn w:val="Normal"/>
    <w:link w:val="BoldandUnderlineChar3Char2"/>
    <w:qFormat/>
    <w:rsid w:val="0097797D"/>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97797D"/>
    <w:rPr>
      <w:rFonts w:eastAsia="Times New Roman" w:cs="Calibri"/>
      <w:u w:val="single"/>
    </w:rPr>
  </w:style>
  <w:style w:type="character" w:customStyle="1" w:styleId="StyleUnderlineChar11ptChar">
    <w:name w:val="Style Underline Char + 11 pt Char"/>
    <w:basedOn w:val="DefaultParagraphFont"/>
    <w:link w:val="StyleUnderlineChar11pt"/>
    <w:rsid w:val="0097797D"/>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97797D"/>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97797D"/>
    <w:rPr>
      <w:rFonts w:ascii="Calibri" w:eastAsia="Times New Roman" w:hAnsi="Calibri" w:cs="Calibri"/>
      <w:b/>
      <w:bCs/>
      <w:sz w:val="22"/>
      <w:u w:val="single"/>
    </w:rPr>
  </w:style>
  <w:style w:type="character" w:customStyle="1" w:styleId="inside-head">
    <w:name w:val="inside-head"/>
    <w:basedOn w:val="DefaultParagraphFont"/>
    <w:rsid w:val="0097797D"/>
  </w:style>
  <w:style w:type="paragraph" w:customStyle="1" w:styleId="Style3">
    <w:name w:val="Style3"/>
    <w:basedOn w:val="Normal"/>
    <w:link w:val="Style3Char"/>
    <w:qFormat/>
    <w:rsid w:val="0097797D"/>
    <w:rPr>
      <w:rFonts w:ascii="Arial Narrow" w:eastAsia="Times New Roman" w:hAnsi="Arial Narrow" w:cs="Calibri"/>
      <w:b/>
    </w:rPr>
  </w:style>
  <w:style w:type="character" w:customStyle="1" w:styleId="Style3Char">
    <w:name w:val="Style3 Char"/>
    <w:basedOn w:val="DefaultParagraphFont"/>
    <w:link w:val="Style3"/>
    <w:rsid w:val="0097797D"/>
    <w:rPr>
      <w:rFonts w:ascii="Arial Narrow" w:eastAsia="Times New Roman" w:hAnsi="Arial Narrow" w:cs="Calibri"/>
      <w:b/>
      <w:sz w:val="22"/>
    </w:rPr>
  </w:style>
  <w:style w:type="character" w:customStyle="1" w:styleId="7TimesNewRoman">
    <w:name w:val="7 Times New Roman"/>
    <w:rsid w:val="0097797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97797D"/>
  </w:style>
  <w:style w:type="character" w:customStyle="1" w:styleId="officialsbureau">
    <w:name w:val="official_s_bureau"/>
    <w:basedOn w:val="DefaultParagraphFont"/>
    <w:rsid w:val="0097797D"/>
  </w:style>
  <w:style w:type="paragraph" w:customStyle="1" w:styleId="Stylecard11ptUnderline">
    <w:name w:val="Style card + 11 pt Underline"/>
    <w:basedOn w:val="Normal"/>
    <w:link w:val="Stylecard11ptUnderlineChar"/>
    <w:qFormat/>
    <w:rsid w:val="0097797D"/>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97797D"/>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97797D"/>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97797D"/>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97797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97797D"/>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97797D"/>
    <w:rPr>
      <w:rFonts w:ascii="Georgia" w:eastAsia="SimSun" w:hAnsi="Georgia" w:cs="Calibri"/>
      <w:sz w:val="22"/>
      <w:u w:val="single"/>
      <w:lang w:eastAsia="zh-CN"/>
    </w:rPr>
  </w:style>
  <w:style w:type="paragraph" w:styleId="HTMLPreformatted">
    <w:name w:val="HTML Preformatted"/>
    <w:basedOn w:val="Normal"/>
    <w:link w:val="HTMLPreformattedChar"/>
    <w:rsid w:val="00977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97797D"/>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97797D"/>
    <w:rPr>
      <w:rFonts w:cs="Calibri"/>
      <w:u w:val="single"/>
    </w:rPr>
  </w:style>
  <w:style w:type="character" w:customStyle="1" w:styleId="StyleUnderlining11ptChar">
    <w:name w:val="Style Underlining + 11 pt Char"/>
    <w:basedOn w:val="DefaultParagraphFont"/>
    <w:link w:val="StyleUnderlining11pt"/>
    <w:rsid w:val="0097797D"/>
    <w:rPr>
      <w:rFonts w:ascii="Calibri" w:hAnsi="Calibri" w:cs="Calibri"/>
      <w:sz w:val="22"/>
      <w:u w:val="single"/>
    </w:rPr>
  </w:style>
  <w:style w:type="paragraph" w:customStyle="1" w:styleId="StyleCardText9pt">
    <w:name w:val="Style Card Text + 9 pt"/>
    <w:basedOn w:val="Normal"/>
    <w:link w:val="StyleCardText9ptChar"/>
    <w:qFormat/>
    <w:rsid w:val="0097797D"/>
    <w:pPr>
      <w:spacing w:after="200"/>
      <w:contextualSpacing/>
    </w:pPr>
    <w:rPr>
      <w:rFonts w:eastAsia="Calibri" w:cs="Calibri"/>
    </w:rPr>
  </w:style>
  <w:style w:type="character" w:customStyle="1" w:styleId="StyleCardText9ptChar">
    <w:name w:val="Style Card Text + 9 pt Char"/>
    <w:basedOn w:val="DefaultParagraphFont"/>
    <w:link w:val="StyleCardText9pt"/>
    <w:rsid w:val="0097797D"/>
    <w:rPr>
      <w:rFonts w:ascii="Calibri" w:eastAsia="Calibri" w:hAnsi="Calibri" w:cs="Calibri"/>
      <w:sz w:val="22"/>
    </w:rPr>
  </w:style>
  <w:style w:type="paragraph" w:styleId="Quote">
    <w:name w:val="Quote"/>
    <w:basedOn w:val="Normal"/>
    <w:next w:val="Normal"/>
    <w:link w:val="QuoteChar"/>
    <w:uiPriority w:val="29"/>
    <w:qFormat/>
    <w:rsid w:val="0097797D"/>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97797D"/>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97797D"/>
    <w:rPr>
      <w:rFonts w:ascii="Arial Narrow" w:hAnsi="Arial Narrow" w:cs="Times New Roman"/>
      <w:sz w:val="24"/>
      <w:u w:val="single"/>
    </w:rPr>
  </w:style>
  <w:style w:type="character" w:customStyle="1" w:styleId="ital-inline">
    <w:name w:val="ital-inline"/>
    <w:basedOn w:val="DefaultParagraphFont"/>
    <w:rsid w:val="0097797D"/>
  </w:style>
  <w:style w:type="character" w:customStyle="1" w:styleId="underlineChar">
    <w:name w:val="underline Char"/>
    <w:basedOn w:val="DefaultParagraphFont"/>
    <w:rsid w:val="0097797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97797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97797D"/>
    <w:rPr>
      <w:sz w:val="20"/>
      <w:u w:val="single"/>
    </w:rPr>
  </w:style>
  <w:style w:type="paragraph" w:styleId="BodyTextIndent2">
    <w:name w:val="Body Text Indent 2"/>
    <w:basedOn w:val="Normal"/>
    <w:link w:val="BodyTextIndent2Char"/>
    <w:unhideWhenUsed/>
    <w:rsid w:val="0097797D"/>
    <w:pPr>
      <w:spacing w:after="120" w:line="480" w:lineRule="auto"/>
      <w:ind w:left="360"/>
    </w:pPr>
    <w:rPr>
      <w:rFonts w:cs="Calibri"/>
    </w:rPr>
  </w:style>
  <w:style w:type="character" w:customStyle="1" w:styleId="BodyTextIndent2Char">
    <w:name w:val="Body Text Indent 2 Char"/>
    <w:basedOn w:val="DefaultParagraphFont"/>
    <w:link w:val="BodyTextIndent2"/>
    <w:rsid w:val="0097797D"/>
    <w:rPr>
      <w:rFonts w:ascii="Calibri" w:hAnsi="Calibri" w:cs="Calibri"/>
      <w:sz w:val="22"/>
    </w:rPr>
  </w:style>
  <w:style w:type="paragraph" w:styleId="BodyTextIndent3">
    <w:name w:val="Body Text Indent 3"/>
    <w:basedOn w:val="Normal"/>
    <w:link w:val="BodyTextIndent3Char"/>
    <w:uiPriority w:val="99"/>
    <w:semiHidden/>
    <w:unhideWhenUsed/>
    <w:rsid w:val="0097797D"/>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97797D"/>
    <w:rPr>
      <w:rFonts w:ascii="Calibri" w:hAnsi="Calibri" w:cs="Calibri"/>
      <w:sz w:val="22"/>
      <w:szCs w:val="16"/>
    </w:rPr>
  </w:style>
  <w:style w:type="paragraph" w:styleId="BodyText2">
    <w:name w:val="Body Text 2"/>
    <w:basedOn w:val="Normal"/>
    <w:link w:val="BodyText2Char"/>
    <w:unhideWhenUsed/>
    <w:rsid w:val="0097797D"/>
    <w:pPr>
      <w:spacing w:after="120" w:line="480" w:lineRule="auto"/>
    </w:pPr>
    <w:rPr>
      <w:rFonts w:cs="Calibri"/>
    </w:rPr>
  </w:style>
  <w:style w:type="character" w:customStyle="1" w:styleId="BodyText2Char">
    <w:name w:val="Body Text 2 Char"/>
    <w:basedOn w:val="DefaultParagraphFont"/>
    <w:link w:val="BodyText2"/>
    <w:rsid w:val="0097797D"/>
    <w:rPr>
      <w:rFonts w:ascii="Calibri" w:hAnsi="Calibri" w:cs="Calibri"/>
      <w:sz w:val="22"/>
    </w:rPr>
  </w:style>
  <w:style w:type="paragraph" w:styleId="BodyTextIndent">
    <w:name w:val="Body Text Indent"/>
    <w:basedOn w:val="Normal"/>
    <w:link w:val="BodyTextIndentChar"/>
    <w:uiPriority w:val="99"/>
    <w:unhideWhenUsed/>
    <w:rsid w:val="0097797D"/>
    <w:pPr>
      <w:spacing w:after="120"/>
      <w:ind w:left="360"/>
    </w:pPr>
    <w:rPr>
      <w:rFonts w:cs="Calibri"/>
    </w:rPr>
  </w:style>
  <w:style w:type="character" w:customStyle="1" w:styleId="BodyTextIndentChar">
    <w:name w:val="Body Text Indent Char"/>
    <w:basedOn w:val="DefaultParagraphFont"/>
    <w:link w:val="BodyTextIndent"/>
    <w:uiPriority w:val="99"/>
    <w:rsid w:val="0097797D"/>
    <w:rPr>
      <w:rFonts w:ascii="Calibri" w:hAnsi="Calibri" w:cs="Calibri"/>
      <w:sz w:val="22"/>
    </w:rPr>
  </w:style>
  <w:style w:type="paragraph" w:styleId="BodyText3">
    <w:name w:val="Body Text 3"/>
    <w:basedOn w:val="Normal"/>
    <w:link w:val="BodyText3Char"/>
    <w:unhideWhenUsed/>
    <w:rsid w:val="0097797D"/>
    <w:pPr>
      <w:spacing w:after="120"/>
    </w:pPr>
    <w:rPr>
      <w:rFonts w:cs="Calibri"/>
      <w:szCs w:val="16"/>
    </w:rPr>
  </w:style>
  <w:style w:type="character" w:customStyle="1" w:styleId="BodyText3Char">
    <w:name w:val="Body Text 3 Char"/>
    <w:basedOn w:val="DefaultParagraphFont"/>
    <w:link w:val="BodyText3"/>
    <w:rsid w:val="0097797D"/>
    <w:rPr>
      <w:rFonts w:ascii="Calibri" w:hAnsi="Calibri" w:cs="Calibri"/>
      <w:sz w:val="22"/>
      <w:szCs w:val="16"/>
    </w:rPr>
  </w:style>
  <w:style w:type="character" w:customStyle="1" w:styleId="StyleBold">
    <w:name w:val="Style Bold"/>
    <w:basedOn w:val="DefaultParagraphFont"/>
    <w:uiPriority w:val="9"/>
    <w:semiHidden/>
    <w:rsid w:val="0097797D"/>
    <w:rPr>
      <w:b/>
      <w:bCs/>
    </w:rPr>
  </w:style>
  <w:style w:type="character" w:customStyle="1" w:styleId="body-text">
    <w:name w:val="body-text"/>
    <w:basedOn w:val="DefaultParagraphFont"/>
    <w:rsid w:val="0097797D"/>
  </w:style>
  <w:style w:type="paragraph" w:customStyle="1" w:styleId="StyleStyle411ptBoldBorderSinglesolidlineAuto0">
    <w:name w:val="Style Style4 + 11 pt Bold Border: : (Single solid line Auto  0...."/>
    <w:basedOn w:val="Normal"/>
    <w:link w:val="StyleStyle411ptBoldBorderSinglesolidlineAuto0Char"/>
    <w:qFormat/>
    <w:rsid w:val="0097797D"/>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7797D"/>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97797D"/>
    <w:rPr>
      <w:rFonts w:ascii="Segoe UI" w:eastAsiaTheme="minorHAnsi" w:hAnsi="Segoe UI" w:cs="Segoe UI"/>
      <w:sz w:val="18"/>
      <w:szCs w:val="18"/>
    </w:rPr>
  </w:style>
  <w:style w:type="character" w:customStyle="1" w:styleId="globalcontentbody">
    <w:name w:val="globalcontentbody"/>
    <w:basedOn w:val="DefaultParagraphFont"/>
    <w:rsid w:val="0097797D"/>
  </w:style>
  <w:style w:type="paragraph" w:customStyle="1" w:styleId="StyleStyle112pt">
    <w:name w:val="Style Style1 + 12 pt"/>
    <w:basedOn w:val="Normal"/>
    <w:link w:val="StyleStyle112ptChar"/>
    <w:qFormat/>
    <w:rsid w:val="0097797D"/>
    <w:rPr>
      <w:rFonts w:eastAsia="SimSun" w:cs="Calibri"/>
      <w:u w:val="single"/>
      <w:lang w:eastAsia="zh-CN"/>
    </w:rPr>
  </w:style>
  <w:style w:type="character" w:customStyle="1" w:styleId="StyleStyle112ptChar">
    <w:name w:val="Style Style1 + 12 pt Char"/>
    <w:basedOn w:val="DefaultParagraphFont"/>
    <w:link w:val="StyleStyle112pt"/>
    <w:rsid w:val="0097797D"/>
    <w:rPr>
      <w:rFonts w:ascii="Calibri" w:eastAsia="SimSun" w:hAnsi="Calibri" w:cs="Calibri"/>
      <w:sz w:val="22"/>
      <w:u w:val="single"/>
      <w:lang w:eastAsia="zh-CN"/>
    </w:rPr>
  </w:style>
  <w:style w:type="paragraph" w:customStyle="1" w:styleId="MinimizedText">
    <w:name w:val="Minimized Text"/>
    <w:basedOn w:val="Normal"/>
    <w:link w:val="MinimizedTextChar"/>
    <w:qFormat/>
    <w:rsid w:val="0097797D"/>
    <w:rPr>
      <w:rFonts w:eastAsia="Times New Roman" w:cs="Calibri"/>
    </w:rPr>
  </w:style>
  <w:style w:type="character" w:customStyle="1" w:styleId="MinimizedTextChar">
    <w:name w:val="Minimized Text Char"/>
    <w:basedOn w:val="DefaultParagraphFont"/>
    <w:link w:val="MinimizedText"/>
    <w:rsid w:val="0097797D"/>
    <w:rPr>
      <w:rFonts w:ascii="Calibri" w:eastAsia="Times New Roman" w:hAnsi="Calibri" w:cs="Calibri"/>
      <w:sz w:val="22"/>
    </w:rPr>
  </w:style>
  <w:style w:type="character" w:customStyle="1" w:styleId="term1">
    <w:name w:val="term1"/>
    <w:basedOn w:val="DefaultParagraphFont"/>
    <w:rsid w:val="0097797D"/>
    <w:rPr>
      <w:b/>
      <w:bCs/>
    </w:rPr>
  </w:style>
  <w:style w:type="character" w:customStyle="1" w:styleId="Styleterm111ptUnderline">
    <w:name w:val="Style term1 + 11 pt Underline"/>
    <w:basedOn w:val="term1"/>
    <w:rsid w:val="0097797D"/>
    <w:rPr>
      <w:b/>
      <w:bCs/>
      <w:sz w:val="20"/>
      <w:u w:val="single"/>
    </w:rPr>
  </w:style>
  <w:style w:type="paragraph" w:customStyle="1" w:styleId="StyleMinimizedTextArialNarrow10pt">
    <w:name w:val="Style Minimized Text + Arial Narrow 10 pt"/>
    <w:basedOn w:val="MinimizedText"/>
    <w:link w:val="StyleMinimizedTextArialNarrow10ptChar"/>
    <w:qFormat/>
    <w:rsid w:val="0097797D"/>
    <w:rPr>
      <w:sz w:val="20"/>
    </w:rPr>
  </w:style>
  <w:style w:type="character" w:customStyle="1" w:styleId="StyleMinimizedTextArialNarrow10ptChar">
    <w:name w:val="Style Minimized Text + Arial Narrow 10 pt Char"/>
    <w:basedOn w:val="MinimizedTextChar"/>
    <w:link w:val="StyleMinimizedTextArialNarrow10pt"/>
    <w:rsid w:val="0097797D"/>
    <w:rPr>
      <w:rFonts w:ascii="Calibri" w:eastAsia="Times New Roman" w:hAnsi="Calibri" w:cs="Calibri"/>
      <w:sz w:val="20"/>
    </w:rPr>
  </w:style>
  <w:style w:type="character" w:customStyle="1" w:styleId="Styleunderline11ptBold">
    <w:name w:val="Style underline + 11 pt Bold"/>
    <w:basedOn w:val="underline"/>
    <w:rsid w:val="0097797D"/>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97797D"/>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7797D"/>
    <w:rPr>
      <w:rFonts w:ascii="Calibri" w:eastAsia="Times New Roman" w:hAnsi="Calibri" w:cs="Calibri"/>
      <w:sz w:val="22"/>
      <w:u w:val="single"/>
      <w:bdr w:val="single" w:sz="4" w:space="0" w:color="auto"/>
    </w:rPr>
  </w:style>
  <w:style w:type="character" w:customStyle="1" w:styleId="Style9pt">
    <w:name w:val="Style 9 pt"/>
    <w:basedOn w:val="DefaultParagraphFont"/>
    <w:rsid w:val="0097797D"/>
    <w:rPr>
      <w:rFonts w:ascii="Times New Roman" w:hAnsi="Times New Roman"/>
      <w:sz w:val="20"/>
    </w:rPr>
  </w:style>
  <w:style w:type="paragraph" w:customStyle="1" w:styleId="StyleStyle49pt3">
    <w:name w:val="Style Style4 + 9 pt3"/>
    <w:basedOn w:val="Style4"/>
    <w:link w:val="StyleStyle49pt3Char"/>
    <w:qFormat/>
    <w:rsid w:val="0097797D"/>
    <w:rPr>
      <w:rFonts w:cs="Times New Roman"/>
    </w:rPr>
  </w:style>
  <w:style w:type="character" w:customStyle="1" w:styleId="StyleStyle49pt3Char">
    <w:name w:val="Style Style4 + 9 pt3 Char"/>
    <w:basedOn w:val="Style4Char"/>
    <w:link w:val="StyleStyle49pt3"/>
    <w:rsid w:val="0097797D"/>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97797D"/>
    <w:rPr>
      <w:rFonts w:cs="Times New Roman"/>
      <w:b/>
      <w:bCs/>
    </w:rPr>
  </w:style>
  <w:style w:type="character" w:customStyle="1" w:styleId="StyleStyle4BoldChar">
    <w:name w:val="Style Style4 + Bold Char"/>
    <w:basedOn w:val="Style4Char"/>
    <w:link w:val="StyleStyle4Bold"/>
    <w:rsid w:val="0097797D"/>
    <w:rPr>
      <w:rFonts w:ascii="Calibri" w:eastAsia="Times New Roman" w:hAnsi="Calibri" w:cs="Times New Roman"/>
      <w:b/>
      <w:bCs/>
      <w:sz w:val="22"/>
      <w:u w:val="single"/>
    </w:rPr>
  </w:style>
  <w:style w:type="character" w:customStyle="1" w:styleId="CharChar11">
    <w:name w:val="Char Char11"/>
    <w:basedOn w:val="DefaultParagraphFont"/>
    <w:rsid w:val="0097797D"/>
    <w:rPr>
      <w:rFonts w:cs="Arial"/>
      <w:bCs/>
      <w:szCs w:val="26"/>
      <w:u w:val="single"/>
      <w:lang w:val="en-US" w:eastAsia="en-US" w:bidi="ar-SA"/>
    </w:rPr>
  </w:style>
  <w:style w:type="character" w:customStyle="1" w:styleId="authorbio">
    <w:name w:val="authorbio"/>
    <w:basedOn w:val="DefaultParagraphFont"/>
    <w:rsid w:val="0097797D"/>
  </w:style>
  <w:style w:type="character" w:customStyle="1" w:styleId="a">
    <w:name w:val="a"/>
    <w:basedOn w:val="DefaultParagraphFont"/>
    <w:rsid w:val="0097797D"/>
  </w:style>
  <w:style w:type="character" w:customStyle="1" w:styleId="StyleStyleUnderline411pt">
    <w:name w:val="Style Style Underline4 + 11 pt"/>
    <w:basedOn w:val="DefaultParagraphFont"/>
    <w:rsid w:val="0097797D"/>
    <w:rPr>
      <w:sz w:val="20"/>
      <w:u w:val="single"/>
    </w:rPr>
  </w:style>
  <w:style w:type="character" w:customStyle="1" w:styleId="StyleStyleUnderline411ptBold">
    <w:name w:val="Style Style Underline4 + 11 pt Bold"/>
    <w:basedOn w:val="DefaultParagraphFont"/>
    <w:rsid w:val="0097797D"/>
    <w:rPr>
      <w:b/>
      <w:bCs/>
      <w:sz w:val="20"/>
      <w:u w:val="single"/>
    </w:rPr>
  </w:style>
  <w:style w:type="character" w:customStyle="1" w:styleId="StyleStyleUnderline311pt">
    <w:name w:val="Style Style Underline3 + 11 pt"/>
    <w:basedOn w:val="DefaultParagraphFont"/>
    <w:rsid w:val="0097797D"/>
    <w:rPr>
      <w:sz w:val="20"/>
      <w:u w:val="single"/>
    </w:rPr>
  </w:style>
  <w:style w:type="character" w:customStyle="1" w:styleId="StyleStyleUnderline311ptBold">
    <w:name w:val="Style Style Underline3 + 11 pt Bold"/>
    <w:basedOn w:val="DefaultParagraphFont"/>
    <w:rsid w:val="0097797D"/>
    <w:rPr>
      <w:b/>
      <w:bCs/>
      <w:sz w:val="20"/>
      <w:u w:val="single"/>
    </w:rPr>
  </w:style>
  <w:style w:type="character" w:customStyle="1" w:styleId="StyleUnderline3">
    <w:name w:val="Style Underline3"/>
    <w:basedOn w:val="DefaultParagraphFont"/>
    <w:rsid w:val="0097797D"/>
    <w:rPr>
      <w:u w:val="single"/>
    </w:rPr>
  </w:style>
  <w:style w:type="paragraph" w:customStyle="1" w:styleId="StyleStyle111ptBorderSinglesolidlineAuto05ptL">
    <w:name w:val="Style Style1 + 11 pt Border: : (Single solid line Auto  0.5 pt L..."/>
    <w:link w:val="StyleStyle111ptBorderSinglesolidlineAuto05ptLChar"/>
    <w:qFormat/>
    <w:rsid w:val="0097797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7797D"/>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97797D"/>
    <w:rPr>
      <w:u w:val="single"/>
    </w:rPr>
  </w:style>
  <w:style w:type="character" w:customStyle="1" w:styleId="NothingChar">
    <w:name w:val="Nothing Char"/>
    <w:basedOn w:val="DefaultParagraphFont"/>
    <w:link w:val="Nothing"/>
    <w:rsid w:val="0097797D"/>
    <w:rPr>
      <w:rFonts w:ascii="Times New Roman" w:eastAsia="Times New Roman" w:hAnsi="Times New Roman" w:cs="Times New Roman"/>
      <w:sz w:val="20"/>
    </w:rPr>
  </w:style>
  <w:style w:type="character" w:customStyle="1" w:styleId="CardsFont12pt0">
    <w:name w:val="Cards + Font 12pt"/>
    <w:basedOn w:val="DefaultParagraphFont"/>
    <w:rsid w:val="0097797D"/>
    <w:rPr>
      <w:rFonts w:ascii="Times New Roman" w:eastAsia="Calibri" w:hAnsi="Times New Roman" w:cs="Times New Roman"/>
      <w:sz w:val="24"/>
      <w:szCs w:val="20"/>
      <w:u w:val="single"/>
    </w:rPr>
  </w:style>
  <w:style w:type="character" w:customStyle="1" w:styleId="SmallTextChar0">
    <w:name w:val="Small Text Char"/>
    <w:basedOn w:val="CardTextChar0"/>
    <w:rsid w:val="0097797D"/>
    <w:rPr>
      <w:rFonts w:ascii="Times New Roman" w:eastAsia="MS Mincho" w:hAnsi="Times New Roman" w:cs="Times New Roman"/>
      <w:sz w:val="15"/>
      <w:szCs w:val="24"/>
      <w:lang w:eastAsia="ja-JP"/>
    </w:rPr>
  </w:style>
  <w:style w:type="paragraph" w:customStyle="1" w:styleId="Circled">
    <w:name w:val="Circled"/>
    <w:link w:val="CircledChar"/>
    <w:qFormat/>
    <w:rsid w:val="0097797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97797D"/>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97797D"/>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97797D"/>
  </w:style>
  <w:style w:type="character" w:customStyle="1" w:styleId="part-of-speech">
    <w:name w:val="part-of-speech"/>
    <w:basedOn w:val="DefaultParagraphFont"/>
    <w:rsid w:val="0097797D"/>
  </w:style>
  <w:style w:type="character" w:customStyle="1" w:styleId="sep">
    <w:name w:val="sep"/>
    <w:basedOn w:val="DefaultParagraphFont"/>
    <w:rsid w:val="0097797D"/>
  </w:style>
  <w:style w:type="character" w:customStyle="1" w:styleId="pron">
    <w:name w:val="pron"/>
    <w:basedOn w:val="DefaultParagraphFont"/>
    <w:rsid w:val="0097797D"/>
  </w:style>
  <w:style w:type="paragraph" w:customStyle="1" w:styleId="StyleStyle4LatinTimesNewRomanAsianSimSun">
    <w:name w:val="Style Style4 + (Latin) Times New Roman (Asian) SimSun"/>
    <w:basedOn w:val="Normal"/>
    <w:link w:val="StyleStyle4LatinTimesNewRomanAsianSimSunChar"/>
    <w:qFormat/>
    <w:rsid w:val="0097797D"/>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97797D"/>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7797D"/>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97797D"/>
    <w:rPr>
      <w:rFonts w:ascii="Calibri" w:eastAsia="SimSun" w:hAnsi="Calibri" w:cs="Calibri"/>
      <w:b/>
      <w:bCs/>
      <w:sz w:val="22"/>
      <w:u w:val="single"/>
    </w:rPr>
  </w:style>
  <w:style w:type="character" w:customStyle="1" w:styleId="CharChar3">
    <w:name w:val="Char Char3"/>
    <w:basedOn w:val="DefaultParagraphFont"/>
    <w:rsid w:val="0097797D"/>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97797D"/>
    <w:rPr>
      <w:bCs/>
      <w:szCs w:val="26"/>
      <w:u w:val="single"/>
    </w:rPr>
  </w:style>
  <w:style w:type="paragraph" w:styleId="Subtitle">
    <w:name w:val="Subtitle"/>
    <w:aliases w:val="Underlined card text"/>
    <w:basedOn w:val="Normal"/>
    <w:next w:val="Normal"/>
    <w:link w:val="SubtitleChar"/>
    <w:uiPriority w:val="99"/>
    <w:qFormat/>
    <w:rsid w:val="0097797D"/>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97797D"/>
    <w:rPr>
      <w:color w:val="5A5A5A" w:themeColor="text1" w:themeTint="A5"/>
      <w:spacing w:val="15"/>
      <w:sz w:val="22"/>
      <w:szCs w:val="22"/>
    </w:rPr>
  </w:style>
  <w:style w:type="paragraph" w:customStyle="1" w:styleId="StyleStyle411pt1">
    <w:name w:val="Style Style4 + 11 pt1"/>
    <w:basedOn w:val="Style4"/>
    <w:link w:val="StyleStyle411pt1Char"/>
    <w:qFormat/>
    <w:rsid w:val="0097797D"/>
    <w:rPr>
      <w:rFonts w:cs="Times New Roman"/>
    </w:rPr>
  </w:style>
  <w:style w:type="character" w:customStyle="1" w:styleId="StyleStyle411pt1Char">
    <w:name w:val="Style Style4 + 11 pt1 Char"/>
    <w:basedOn w:val="Style4Char"/>
    <w:link w:val="StyleStyle411pt1"/>
    <w:rsid w:val="0097797D"/>
    <w:rPr>
      <w:rFonts w:ascii="Calibri" w:eastAsia="Times New Roman" w:hAnsi="Calibri" w:cs="Times New Roman"/>
      <w:sz w:val="22"/>
      <w:u w:val="single"/>
    </w:rPr>
  </w:style>
  <w:style w:type="character" w:customStyle="1" w:styleId="BoldandUnderlineCharChar2">
    <w:name w:val="Bold and Underline Char Char2"/>
    <w:basedOn w:val="DefaultParagraphFont"/>
    <w:rsid w:val="0097797D"/>
    <w:rPr>
      <w:b/>
      <w:u w:val="single"/>
      <w:lang w:val="en-US" w:eastAsia="en-US" w:bidi="ar-SA"/>
    </w:rPr>
  </w:style>
  <w:style w:type="character" w:customStyle="1" w:styleId="StyleUnderlineCharChar111pt">
    <w:name w:val="Style Underline Char Char1 + 11 pt"/>
    <w:basedOn w:val="DefaultParagraphFont"/>
    <w:rsid w:val="0097797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97797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97797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97797D"/>
    <w:rPr>
      <w:sz w:val="22"/>
      <w:u w:val="single"/>
    </w:rPr>
  </w:style>
  <w:style w:type="paragraph" w:customStyle="1" w:styleId="StyleMinimizedTextArialNarrow9pt">
    <w:name w:val="Style Minimized Text + Arial Narrow 9 pt"/>
    <w:basedOn w:val="Normal"/>
    <w:link w:val="StyleMinimizedTextArialNarrow9ptChar"/>
    <w:qFormat/>
    <w:rsid w:val="0097797D"/>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97797D"/>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97797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7797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97797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97797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97797D"/>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97797D"/>
    <w:rPr>
      <w:b w:val="0"/>
      <w:bCs/>
      <w:sz w:val="20"/>
      <w:u w:val="single"/>
      <w:lang w:val="en-US" w:eastAsia="en-US" w:bidi="ar-SA"/>
    </w:rPr>
  </w:style>
  <w:style w:type="character" w:customStyle="1" w:styleId="Styleunderline9pt">
    <w:name w:val="Style underline + 9 pt"/>
    <w:basedOn w:val="underline"/>
    <w:rsid w:val="0097797D"/>
    <w:rPr>
      <w:rFonts w:ascii="Times New Roman" w:hAnsi="Times New Roman" w:cs="Times New Roman"/>
      <w:b/>
      <w:sz w:val="20"/>
      <w:u w:val="single"/>
    </w:rPr>
  </w:style>
  <w:style w:type="character" w:customStyle="1" w:styleId="StyleTimesNewRoman9pt">
    <w:name w:val="Style Times New Roman 9 pt"/>
    <w:basedOn w:val="DefaultParagraphFont"/>
    <w:rsid w:val="0097797D"/>
    <w:rPr>
      <w:rFonts w:ascii="Times New Roman" w:hAnsi="Times New Roman"/>
      <w:sz w:val="20"/>
    </w:rPr>
  </w:style>
  <w:style w:type="character" w:customStyle="1" w:styleId="Styleunderline9pt1">
    <w:name w:val="Style underline + 9 pt1"/>
    <w:basedOn w:val="underline"/>
    <w:rsid w:val="0097797D"/>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97797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97797D"/>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97797D"/>
    <w:rPr>
      <w:b/>
      <w:bCs/>
      <w:noProof w:val="0"/>
      <w:sz w:val="20"/>
      <w:u w:val="single"/>
      <w:lang w:val="en-US" w:eastAsia="en-US" w:bidi="ar-SA"/>
    </w:rPr>
  </w:style>
  <w:style w:type="character" w:customStyle="1" w:styleId="Hyperlink23">
    <w:name w:val="Hyperlink23"/>
    <w:basedOn w:val="DefaultParagraphFont"/>
    <w:rsid w:val="0097797D"/>
    <w:rPr>
      <w:color w:val="3300CC"/>
      <w:u w:val="single"/>
    </w:rPr>
  </w:style>
  <w:style w:type="paragraph" w:customStyle="1" w:styleId="cardCharChar">
    <w:name w:val="card Char Char"/>
    <w:basedOn w:val="Normal"/>
    <w:link w:val="cardCharCharChar"/>
    <w:qFormat/>
    <w:rsid w:val="0097797D"/>
    <w:pPr>
      <w:ind w:left="288" w:right="288"/>
    </w:pPr>
    <w:rPr>
      <w:rFonts w:eastAsia="Times New Roman" w:cs="Calibri"/>
      <w:szCs w:val="20"/>
    </w:rPr>
  </w:style>
  <w:style w:type="character" w:customStyle="1" w:styleId="cardCharCharChar">
    <w:name w:val="card Char Char Char"/>
    <w:basedOn w:val="DefaultParagraphFont"/>
    <w:link w:val="cardCharChar"/>
    <w:rsid w:val="0097797D"/>
    <w:rPr>
      <w:rFonts w:ascii="Calibri" w:eastAsia="Times New Roman" w:hAnsi="Calibri" w:cs="Calibri"/>
      <w:sz w:val="22"/>
      <w:szCs w:val="20"/>
    </w:rPr>
  </w:style>
  <w:style w:type="character" w:customStyle="1" w:styleId="StyleunderlineArialNarrow9ptBold">
    <w:name w:val="Style underline + Arial Narrow 9 pt Bold"/>
    <w:basedOn w:val="underline"/>
    <w:rsid w:val="0097797D"/>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97797D"/>
  </w:style>
  <w:style w:type="character" w:customStyle="1" w:styleId="StylecardCharCharArialNarrow9ptChar">
    <w:name w:val="Style card Char Char + Arial Narrow 9 pt Char"/>
    <w:basedOn w:val="cardCharCharChar"/>
    <w:link w:val="StylecardCharCharArialNarrow9pt"/>
    <w:rsid w:val="0097797D"/>
    <w:rPr>
      <w:rFonts w:ascii="Calibri" w:eastAsia="Times New Roman" w:hAnsi="Calibri" w:cs="Calibri"/>
      <w:sz w:val="22"/>
      <w:szCs w:val="20"/>
    </w:rPr>
  </w:style>
  <w:style w:type="character" w:customStyle="1" w:styleId="UnderlineCharCharChar">
    <w:name w:val="Underline Char Char Char"/>
    <w:basedOn w:val="DefaultParagraphFont"/>
    <w:rsid w:val="0097797D"/>
    <w:rPr>
      <w:noProof w:val="0"/>
      <w:u w:val="single"/>
      <w:lang w:val="en-US" w:eastAsia="en-US" w:bidi="ar-SA"/>
    </w:rPr>
  </w:style>
  <w:style w:type="character" w:customStyle="1" w:styleId="CardTextChar1">
    <w:name w:val="Card Text Char1"/>
    <w:basedOn w:val="DefaultParagraphFont"/>
    <w:rsid w:val="0097797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97797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97797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97797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97797D"/>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97797D"/>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97797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97797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97797D"/>
    <w:rPr>
      <w:rFonts w:eastAsia="Times New Roman" w:cs="Calibri"/>
    </w:rPr>
  </w:style>
  <w:style w:type="character" w:customStyle="1" w:styleId="TextsmallChar">
    <w:name w:val="Textsmall Char"/>
    <w:basedOn w:val="DefaultParagraphFont"/>
    <w:link w:val="Textsmall"/>
    <w:rsid w:val="0097797D"/>
    <w:rPr>
      <w:rFonts w:ascii="Calibri" w:eastAsia="Times New Roman" w:hAnsi="Calibri" w:cs="Calibri"/>
      <w:sz w:val="22"/>
    </w:rPr>
  </w:style>
  <w:style w:type="character" w:customStyle="1" w:styleId="CharChar111">
    <w:name w:val="Char Char111"/>
    <w:basedOn w:val="DefaultParagraphFont"/>
    <w:rsid w:val="0097797D"/>
    <w:rPr>
      <w:rFonts w:cs="Arial"/>
      <w:bCs/>
      <w:szCs w:val="26"/>
      <w:u w:val="single"/>
      <w:lang w:val="en-US" w:eastAsia="en-US" w:bidi="ar-SA"/>
    </w:rPr>
  </w:style>
  <w:style w:type="character" w:customStyle="1" w:styleId="UnderlineBold">
    <w:name w:val="Underline + Bold"/>
    <w:uiPriority w:val="1"/>
    <w:qFormat/>
    <w:rsid w:val="0097797D"/>
    <w:rPr>
      <w:b/>
      <w:sz w:val="20"/>
      <w:u w:val="single"/>
    </w:rPr>
  </w:style>
  <w:style w:type="paragraph" w:customStyle="1" w:styleId="cardtextsmall">
    <w:name w:val="card text small"/>
    <w:basedOn w:val="Normal"/>
    <w:qFormat/>
    <w:rsid w:val="0097797D"/>
    <w:rPr>
      <w:rFonts w:ascii="Arial Narrow" w:eastAsia="Times New Roman" w:hAnsi="Arial Narrow" w:cs="Calibri"/>
    </w:rPr>
  </w:style>
  <w:style w:type="character" w:customStyle="1" w:styleId="AUnterdline">
    <w:name w:val="AUnterdline"/>
    <w:qFormat/>
    <w:rsid w:val="0097797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97797D"/>
    <w:rPr>
      <w:rFonts w:ascii="Times New Roman" w:hAnsi="Times New Roman"/>
      <w:b/>
      <w:bCs/>
      <w:sz w:val="20"/>
      <w:u w:val="single"/>
      <w:bdr w:val="single" w:sz="4" w:space="0" w:color="auto"/>
    </w:rPr>
  </w:style>
  <w:style w:type="character" w:customStyle="1" w:styleId="highlightedsearchterm">
    <w:name w:val="highlightedsearchterm"/>
    <w:rsid w:val="0097797D"/>
  </w:style>
  <w:style w:type="character" w:customStyle="1" w:styleId="StyleUnderline1">
    <w:name w:val="Style Underline1"/>
    <w:basedOn w:val="DefaultParagraphFont"/>
    <w:rsid w:val="0097797D"/>
    <w:rPr>
      <w:rFonts w:ascii="Times New Roman" w:hAnsi="Times New Roman"/>
      <w:sz w:val="20"/>
      <w:u w:val="single"/>
    </w:rPr>
  </w:style>
  <w:style w:type="paragraph" w:customStyle="1" w:styleId="CardIndented">
    <w:name w:val="Card (Indented)"/>
    <w:basedOn w:val="Normal"/>
    <w:link w:val="CardIndentedChar"/>
    <w:qFormat/>
    <w:rsid w:val="0097797D"/>
    <w:pPr>
      <w:ind w:left="288"/>
    </w:pPr>
    <w:rPr>
      <w:rFonts w:cs="Calibri"/>
    </w:rPr>
  </w:style>
  <w:style w:type="paragraph" w:customStyle="1" w:styleId="StyleStyle49pt10">
    <w:name w:val="Style Style4 + 9 pt10"/>
    <w:basedOn w:val="Style4"/>
    <w:link w:val="StyleStyle49pt10Char"/>
    <w:qFormat/>
    <w:rsid w:val="0097797D"/>
    <w:rPr>
      <w:rFonts w:cs="Times New Roman"/>
    </w:rPr>
  </w:style>
  <w:style w:type="character" w:customStyle="1" w:styleId="StyleStyle49pt10Char">
    <w:name w:val="Style Style4 + 9 pt10 Char"/>
    <w:basedOn w:val="Style4Char"/>
    <w:link w:val="StyleStyle49pt10"/>
    <w:rsid w:val="0097797D"/>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97797D"/>
    <w:rPr>
      <w:rFonts w:cs="Times New Roman"/>
      <w:b/>
      <w:bCs/>
    </w:rPr>
  </w:style>
  <w:style w:type="character" w:customStyle="1" w:styleId="StyleStyle49ptBold7Char">
    <w:name w:val="Style Style4 + 9 pt Bold7 Char"/>
    <w:link w:val="StyleStyle49ptBold7"/>
    <w:rsid w:val="0097797D"/>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97797D"/>
    <w:pPr>
      <w:ind w:left="288"/>
    </w:pPr>
    <w:rPr>
      <w:rFonts w:eastAsia="Times New Roman" w:cs="Calibri"/>
      <w:u w:val="single"/>
    </w:rPr>
  </w:style>
  <w:style w:type="character" w:customStyle="1" w:styleId="NormalUnderlineChar">
    <w:name w:val="Normal Underline Char"/>
    <w:link w:val="NormalUnderline"/>
    <w:rsid w:val="0097797D"/>
    <w:rPr>
      <w:rFonts w:ascii="Calibri" w:eastAsia="Times New Roman" w:hAnsi="Calibri" w:cs="Calibri"/>
      <w:sz w:val="22"/>
      <w:u w:val="single"/>
    </w:rPr>
  </w:style>
  <w:style w:type="character" w:customStyle="1" w:styleId="DontRead">
    <w:name w:val="Don't Read"/>
    <w:qFormat/>
    <w:rsid w:val="0097797D"/>
    <w:rPr>
      <w:rFonts w:ascii="Times New Roman" w:hAnsi="Times New Roman"/>
      <w:sz w:val="16"/>
    </w:rPr>
  </w:style>
  <w:style w:type="paragraph" w:customStyle="1" w:styleId="Underlinestyle">
    <w:name w:val="Underline style"/>
    <w:basedOn w:val="Normal"/>
    <w:qFormat/>
    <w:rsid w:val="0097797D"/>
    <w:rPr>
      <w:rFonts w:eastAsia="Times New Roman" w:cs="Calibri"/>
      <w:u w:val="single"/>
    </w:rPr>
  </w:style>
  <w:style w:type="character" w:customStyle="1" w:styleId="Style11ptUnderline3">
    <w:name w:val="Style 11 pt Underline3"/>
    <w:rsid w:val="0097797D"/>
    <w:rPr>
      <w:sz w:val="20"/>
      <w:u w:val="single"/>
    </w:rPr>
  </w:style>
  <w:style w:type="character" w:customStyle="1" w:styleId="27">
    <w:name w:val="27"/>
    <w:rsid w:val="0097797D"/>
    <w:rPr>
      <w:rFonts w:cs="Arial"/>
      <w:bCs/>
      <w:sz w:val="20"/>
      <w:u w:val="single"/>
      <w:lang w:val="en-US" w:eastAsia="en-US" w:bidi="ar-SA"/>
    </w:rPr>
  </w:style>
  <w:style w:type="character" w:customStyle="1" w:styleId="2">
    <w:name w:val="2"/>
    <w:rsid w:val="0097797D"/>
    <w:rPr>
      <w:rFonts w:cs="Arial"/>
      <w:bCs/>
      <w:sz w:val="20"/>
      <w:u w:val="single"/>
      <w:lang w:val="en-US" w:eastAsia="en-US" w:bidi="ar-SA"/>
    </w:rPr>
  </w:style>
  <w:style w:type="character" w:customStyle="1" w:styleId="Style9ptUnderline11">
    <w:name w:val="Style 9 pt Underline11"/>
    <w:basedOn w:val="DefaultParagraphFont"/>
    <w:rsid w:val="0097797D"/>
    <w:rPr>
      <w:sz w:val="20"/>
      <w:u w:val="single"/>
    </w:rPr>
  </w:style>
  <w:style w:type="character" w:customStyle="1" w:styleId="Style9ptBoldUnderline5">
    <w:name w:val="Style 9 pt Bold Underline5"/>
    <w:basedOn w:val="DefaultParagraphFont"/>
    <w:rsid w:val="0097797D"/>
    <w:rPr>
      <w:b/>
      <w:bCs/>
      <w:sz w:val="20"/>
      <w:u w:val="single"/>
    </w:rPr>
  </w:style>
  <w:style w:type="character" w:customStyle="1" w:styleId="CharChar114">
    <w:name w:val="Char Char114"/>
    <w:basedOn w:val="DefaultParagraphFont"/>
    <w:rsid w:val="0097797D"/>
    <w:rPr>
      <w:rFonts w:cs="Arial"/>
      <w:bCs/>
      <w:szCs w:val="26"/>
      <w:u w:val="single"/>
      <w:lang w:val="en-US" w:eastAsia="en-US" w:bidi="ar-SA"/>
    </w:rPr>
  </w:style>
  <w:style w:type="character" w:customStyle="1" w:styleId="CharChar113">
    <w:name w:val="Char Char113"/>
    <w:basedOn w:val="DefaultParagraphFont"/>
    <w:rsid w:val="0097797D"/>
    <w:rPr>
      <w:rFonts w:cs="Arial"/>
      <w:bCs/>
      <w:szCs w:val="26"/>
      <w:u w:val="single"/>
      <w:lang w:val="en-US" w:eastAsia="en-US" w:bidi="ar-SA"/>
    </w:rPr>
  </w:style>
  <w:style w:type="character" w:customStyle="1" w:styleId="CharChar112">
    <w:name w:val="Char Char112"/>
    <w:basedOn w:val="DefaultParagraphFont"/>
    <w:rsid w:val="0097797D"/>
    <w:rPr>
      <w:rFonts w:cs="Arial"/>
      <w:bCs/>
      <w:szCs w:val="26"/>
      <w:u w:val="single"/>
      <w:lang w:val="en-US" w:eastAsia="en-US" w:bidi="ar-SA"/>
    </w:rPr>
  </w:style>
  <w:style w:type="character" w:customStyle="1" w:styleId="ssl0">
    <w:name w:val="ss_l0"/>
    <w:basedOn w:val="DefaultParagraphFont"/>
    <w:rsid w:val="0097797D"/>
  </w:style>
  <w:style w:type="character" w:customStyle="1" w:styleId="CommentSubjectChar1">
    <w:name w:val="Comment Subject Char1"/>
    <w:basedOn w:val="CommentTextChar"/>
    <w:uiPriority w:val="99"/>
    <w:semiHidden/>
    <w:rsid w:val="0097797D"/>
    <w:rPr>
      <w:rFonts w:ascii="Calibri" w:eastAsiaTheme="minorHAnsi" w:hAnsi="Calibri" w:cs="Calibri"/>
      <w:b/>
      <w:bCs/>
      <w:sz w:val="22"/>
      <w:szCs w:val="20"/>
    </w:rPr>
  </w:style>
  <w:style w:type="paragraph" w:customStyle="1" w:styleId="WW-Default1">
    <w:name w:val="WW-Default1"/>
    <w:basedOn w:val="Normal"/>
    <w:qFormat/>
    <w:rsid w:val="0097797D"/>
    <w:pPr>
      <w:suppressAutoHyphens/>
    </w:pPr>
    <w:rPr>
      <w:rFonts w:eastAsia="Times New Roman" w:cs="Calibri"/>
      <w:b/>
      <w:bCs/>
      <w:szCs w:val="20"/>
      <w:lang w:eastAsia="ar-SA"/>
    </w:rPr>
  </w:style>
  <w:style w:type="paragraph" w:customStyle="1" w:styleId="Normal1">
    <w:name w:val="Normal1"/>
    <w:basedOn w:val="BodyText"/>
    <w:qFormat/>
    <w:rsid w:val="0097797D"/>
    <w:pPr>
      <w:widowControl/>
    </w:pPr>
    <w:rPr>
      <w:sz w:val="22"/>
    </w:rPr>
  </w:style>
  <w:style w:type="character" w:customStyle="1" w:styleId="zoomme">
    <w:name w:val="zoomme"/>
    <w:basedOn w:val="DefaultParagraphFont"/>
    <w:rsid w:val="0097797D"/>
  </w:style>
  <w:style w:type="character" w:customStyle="1" w:styleId="Date1">
    <w:name w:val="Date1"/>
    <w:basedOn w:val="DefaultParagraphFont"/>
    <w:rsid w:val="0097797D"/>
  </w:style>
  <w:style w:type="character" w:customStyle="1" w:styleId="classauthor">
    <w:name w:val="class=&quot;author&quot;"/>
    <w:basedOn w:val="DefaultParagraphFont"/>
    <w:rsid w:val="0097797D"/>
  </w:style>
  <w:style w:type="paragraph" w:customStyle="1" w:styleId="CardStyle">
    <w:name w:val="Card Style"/>
    <w:basedOn w:val="Normal"/>
    <w:link w:val="CardStyleChar"/>
    <w:qFormat/>
    <w:rsid w:val="0097797D"/>
    <w:rPr>
      <w:rFonts w:eastAsia="Times New Roman" w:cs="Calibri"/>
    </w:rPr>
  </w:style>
  <w:style w:type="character" w:customStyle="1" w:styleId="CharCharChar">
    <w:name w:val="Char Char Char"/>
    <w:basedOn w:val="DefaultParagraphFont"/>
    <w:rsid w:val="0097797D"/>
    <w:rPr>
      <w:rFonts w:cs="Arial"/>
      <w:bCs/>
      <w:szCs w:val="26"/>
      <w:u w:val="single"/>
      <w:lang w:val="en-US" w:eastAsia="en-US" w:bidi="ar-SA"/>
    </w:rPr>
  </w:style>
  <w:style w:type="character" w:customStyle="1" w:styleId="BoldUnderlineChar0">
    <w:name w:val="Bold Underline Char"/>
    <w:rsid w:val="0097797D"/>
    <w:rPr>
      <w:rFonts w:ascii="Times New Roman" w:eastAsia="Times New Roman" w:hAnsi="Times New Roman"/>
      <w:b/>
      <w:bCs/>
      <w:szCs w:val="24"/>
      <w:u w:val="single"/>
    </w:rPr>
  </w:style>
  <w:style w:type="character" w:customStyle="1" w:styleId="texto1">
    <w:name w:val="texto1"/>
    <w:rsid w:val="0097797D"/>
  </w:style>
  <w:style w:type="character" w:customStyle="1" w:styleId="apple-style-span">
    <w:name w:val="apple-style-span"/>
    <w:rsid w:val="0097797D"/>
  </w:style>
  <w:style w:type="paragraph" w:customStyle="1" w:styleId="citenon-bold">
    <w:name w:val="cite non-bold"/>
    <w:basedOn w:val="Normal"/>
    <w:link w:val="citenon-boldChar"/>
    <w:qFormat/>
    <w:rsid w:val="0097797D"/>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7797D"/>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7797D"/>
    <w:rPr>
      <w:rFonts w:ascii="Calibri" w:eastAsia="Times New Roman" w:hAnsi="Calibri" w:cs="Arial"/>
      <w:b/>
      <w:szCs w:val="28"/>
    </w:rPr>
  </w:style>
  <w:style w:type="paragraph" w:customStyle="1" w:styleId="Style23">
    <w:name w:val="Style23"/>
    <w:basedOn w:val="Normal"/>
    <w:uiPriority w:val="99"/>
    <w:qFormat/>
    <w:rsid w:val="0097797D"/>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7797D"/>
    <w:rPr>
      <w:rFonts w:ascii="Calibri" w:eastAsia="Times New Roman" w:hAnsi="Calibri" w:cs="Calibri"/>
      <w:sz w:val="22"/>
      <w:lang w:bidi="en-US"/>
    </w:rPr>
  </w:style>
  <w:style w:type="character" w:customStyle="1" w:styleId="gray">
    <w:name w:val="gray"/>
    <w:basedOn w:val="DefaultParagraphFont"/>
    <w:rsid w:val="0097797D"/>
  </w:style>
  <w:style w:type="paragraph" w:customStyle="1" w:styleId="Tagtemplate">
    <w:name w:val="Tagtemplate"/>
    <w:basedOn w:val="Normal"/>
    <w:link w:val="TagtemplateChar"/>
    <w:autoRedefine/>
    <w:qFormat/>
    <w:rsid w:val="0097797D"/>
    <w:pPr>
      <w:keepNext/>
      <w:keepLines/>
    </w:pPr>
    <w:rPr>
      <w:rFonts w:eastAsia="Calibri" w:cs="Calibri"/>
      <w:b/>
    </w:rPr>
  </w:style>
  <w:style w:type="character" w:customStyle="1" w:styleId="TagtemplateChar">
    <w:name w:val="Tagtemplate Char"/>
    <w:basedOn w:val="DefaultParagraphFont"/>
    <w:link w:val="Tagtemplate"/>
    <w:rsid w:val="0097797D"/>
    <w:rPr>
      <w:rFonts w:ascii="Calibri" w:eastAsia="Calibri" w:hAnsi="Calibri" w:cs="Calibri"/>
      <w:b/>
      <w:sz w:val="22"/>
    </w:rPr>
  </w:style>
  <w:style w:type="character" w:customStyle="1" w:styleId="Styleunderline11ptBorderSinglesolidlineAuto05p">
    <w:name w:val="Style underline + 11 pt Border: : (Single solid line Auto  0.5 p..."/>
    <w:rsid w:val="0097797D"/>
    <w:rPr>
      <w:sz w:val="20"/>
      <w:u w:val="single"/>
      <w:bdr w:val="single" w:sz="4" w:space="0" w:color="auto"/>
    </w:rPr>
  </w:style>
  <w:style w:type="paragraph" w:customStyle="1" w:styleId="Citation-FirstLine">
    <w:name w:val="Citation - First Line"/>
    <w:basedOn w:val="Normal"/>
    <w:next w:val="Normal"/>
    <w:autoRedefine/>
    <w:qFormat/>
    <w:rsid w:val="0097797D"/>
    <w:pPr>
      <w:spacing w:line="240" w:lineRule="atLeast"/>
      <w:jc w:val="both"/>
    </w:pPr>
    <w:rPr>
      <w:rFonts w:ascii="Book Antiqua" w:eastAsia="Times New Roman" w:hAnsi="Book Antiqua" w:cs="Calibri"/>
    </w:rPr>
  </w:style>
  <w:style w:type="character" w:customStyle="1" w:styleId="CardText-Underlined">
    <w:name w:val="Card Text - Underlined"/>
    <w:rsid w:val="0097797D"/>
    <w:rPr>
      <w:b/>
      <w:sz w:val="20"/>
      <w:u w:val="single"/>
    </w:rPr>
  </w:style>
  <w:style w:type="paragraph" w:customStyle="1" w:styleId="Citation-Complete">
    <w:name w:val="Citation - Complete"/>
    <w:basedOn w:val="Normal"/>
    <w:next w:val="Normal"/>
    <w:link w:val="Citation-CompleteChar"/>
    <w:autoRedefine/>
    <w:qFormat/>
    <w:rsid w:val="0097797D"/>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97797D"/>
    <w:rPr>
      <w:rFonts w:ascii="Book Antiqua" w:eastAsia="Times New Roman" w:hAnsi="Book Antiqua" w:cs="Calibri"/>
      <w:sz w:val="22"/>
    </w:rPr>
  </w:style>
  <w:style w:type="character" w:customStyle="1" w:styleId="MicroTextChar">
    <w:name w:val="MicroText Char"/>
    <w:link w:val="MicroText"/>
    <w:rsid w:val="0097797D"/>
    <w:rPr>
      <w:rFonts w:ascii="Arial Narrow" w:hAnsi="Arial Narrow"/>
      <w:sz w:val="12"/>
    </w:rPr>
  </w:style>
  <w:style w:type="paragraph" w:customStyle="1" w:styleId="TagCite">
    <w:name w:val="Tag/Cite"/>
    <w:basedOn w:val="Normal"/>
    <w:qFormat/>
    <w:rsid w:val="0097797D"/>
    <w:rPr>
      <w:rFonts w:eastAsia="Times New Roman" w:cs="Calibri"/>
      <w:b/>
    </w:rPr>
  </w:style>
  <w:style w:type="character" w:customStyle="1" w:styleId="BoldandUnderlineChar">
    <w:name w:val="Bold and Underline Char"/>
    <w:basedOn w:val="DefaultParagraphFont"/>
    <w:link w:val="BoldandUnderline"/>
    <w:locked/>
    <w:rsid w:val="0097797D"/>
    <w:rPr>
      <w:b/>
      <w:u w:val="single"/>
    </w:rPr>
  </w:style>
  <w:style w:type="paragraph" w:customStyle="1" w:styleId="BoldandUnderline">
    <w:name w:val="Bold and Underline"/>
    <w:basedOn w:val="Normal"/>
    <w:link w:val="BoldandUnderlineChar"/>
    <w:qFormat/>
    <w:rsid w:val="0097797D"/>
    <w:rPr>
      <w:rFonts w:asciiTheme="minorHAnsi" w:hAnsiTheme="minorHAnsi"/>
      <w:b/>
      <w:sz w:val="24"/>
      <w:u w:val="single"/>
    </w:rPr>
  </w:style>
  <w:style w:type="character" w:customStyle="1" w:styleId="hdr">
    <w:name w:val="hdr"/>
    <w:basedOn w:val="DefaultParagraphFont"/>
    <w:rsid w:val="0097797D"/>
  </w:style>
  <w:style w:type="paragraph" w:customStyle="1" w:styleId="StyleStyle49ptBold3">
    <w:name w:val="Style Style4 + 9 pt Bold3"/>
    <w:basedOn w:val="Style4"/>
    <w:link w:val="StyleStyle49ptBold3Char"/>
    <w:qFormat/>
    <w:rsid w:val="0097797D"/>
    <w:rPr>
      <w:rFonts w:cs="Times New Roman"/>
      <w:b/>
      <w:bCs/>
    </w:rPr>
  </w:style>
  <w:style w:type="character" w:customStyle="1" w:styleId="StyleStyle49ptBold3Char">
    <w:name w:val="Style Style4 + 9 pt Bold3 Char"/>
    <w:basedOn w:val="Style4Char"/>
    <w:link w:val="StyleStyle49ptBold3"/>
    <w:rsid w:val="0097797D"/>
    <w:rPr>
      <w:rFonts w:ascii="Calibri" w:eastAsia="Times New Roman" w:hAnsi="Calibri" w:cs="Times New Roman"/>
      <w:b/>
      <w:bCs/>
      <w:sz w:val="22"/>
      <w:u w:val="single"/>
    </w:rPr>
  </w:style>
  <w:style w:type="character" w:customStyle="1" w:styleId="Style9ptUnderline6">
    <w:name w:val="Style 9 pt Underline6"/>
    <w:basedOn w:val="DefaultParagraphFont"/>
    <w:rsid w:val="0097797D"/>
    <w:rPr>
      <w:sz w:val="20"/>
      <w:u w:val="single"/>
    </w:rPr>
  </w:style>
  <w:style w:type="character" w:customStyle="1" w:styleId="ct-with-fmlt">
    <w:name w:val="ct-with-fmlt"/>
    <w:basedOn w:val="DefaultParagraphFont"/>
    <w:rsid w:val="0097797D"/>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97797D"/>
    <w:rPr>
      <w:rFonts w:ascii="Arial" w:hAnsi="Arial" w:cs="Arial" w:hint="default"/>
      <w:b w:val="0"/>
      <w:bCs w:val="0"/>
      <w:sz w:val="20"/>
      <w:u w:val="single"/>
    </w:rPr>
  </w:style>
  <w:style w:type="paragraph" w:customStyle="1" w:styleId="TagText">
    <w:name w:val="TagText"/>
    <w:basedOn w:val="Normal"/>
    <w:uiPriority w:val="99"/>
    <w:qFormat/>
    <w:rsid w:val="0097797D"/>
    <w:rPr>
      <w:rFonts w:cs="Calibri"/>
      <w:b/>
    </w:rPr>
  </w:style>
  <w:style w:type="paragraph" w:customStyle="1" w:styleId="StyleStyle49pt">
    <w:name w:val="Style Style4 + 9 pt"/>
    <w:basedOn w:val="Normal"/>
    <w:link w:val="StyleStyle49ptChar"/>
    <w:qFormat/>
    <w:rsid w:val="0097797D"/>
    <w:rPr>
      <w:rFonts w:eastAsia="Times New Roman" w:cs="Calibri"/>
      <w:u w:val="single"/>
    </w:rPr>
  </w:style>
  <w:style w:type="character" w:customStyle="1" w:styleId="StyleStyle49ptChar">
    <w:name w:val="Style Style4 + 9 pt Char"/>
    <w:basedOn w:val="DefaultParagraphFont"/>
    <w:link w:val="StyleStyle49pt"/>
    <w:rsid w:val="0097797D"/>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97797D"/>
    <w:rPr>
      <w:rFonts w:eastAsia="Times New Roman" w:cs="Calibri"/>
      <w:b/>
      <w:bCs/>
      <w:u w:val="single"/>
    </w:rPr>
  </w:style>
  <w:style w:type="character" w:customStyle="1" w:styleId="StyleStyle49ptBoldChar">
    <w:name w:val="Style Style4 + 9 pt Bold Char"/>
    <w:basedOn w:val="DefaultParagraphFont"/>
    <w:link w:val="StyleStyle49ptBold"/>
    <w:rsid w:val="0097797D"/>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97797D"/>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97797D"/>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97797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97797D"/>
    <w:rPr>
      <w:rFonts w:ascii="Arial" w:eastAsia="Times New Roman" w:hAnsi="Arial" w:cs="Arial"/>
      <w:b/>
      <w:bCs/>
      <w:sz w:val="22"/>
      <w:u w:val="single"/>
    </w:rPr>
  </w:style>
  <w:style w:type="paragraph" w:customStyle="1" w:styleId="StyleUnderlined11pt">
    <w:name w:val="Style Underlined + 11 pt"/>
    <w:link w:val="StyleUnderlined11ptChar"/>
    <w:qFormat/>
    <w:rsid w:val="0097797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97797D"/>
    <w:rPr>
      <w:rFonts w:ascii="Arial" w:eastAsia="Times New Roman" w:hAnsi="Arial" w:cs="Arial"/>
      <w:sz w:val="22"/>
      <w:u w:val="single"/>
    </w:rPr>
  </w:style>
  <w:style w:type="character" w:customStyle="1" w:styleId="newscontent">
    <w:name w:val="newscontent"/>
    <w:rsid w:val="0097797D"/>
  </w:style>
  <w:style w:type="character" w:customStyle="1" w:styleId="StyleUnderlinePatternClearYellow">
    <w:name w:val="Style Underline Pattern: Clear (Yellow)"/>
    <w:basedOn w:val="DefaultParagraphFont"/>
    <w:rsid w:val="0097797D"/>
    <w:rPr>
      <w:u w:val="single"/>
      <w:shd w:val="clear" w:color="auto" w:fill="00FF00"/>
    </w:rPr>
  </w:style>
  <w:style w:type="paragraph" w:customStyle="1" w:styleId="StyleUnderlineChar11pt3">
    <w:name w:val="Style Underline Char + 11 pt3"/>
    <w:link w:val="StyleUnderlineChar11pt3Char"/>
    <w:qFormat/>
    <w:rsid w:val="0097797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97797D"/>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97797D"/>
    <w:rPr>
      <w:b w:val="0"/>
      <w:bCs/>
      <w:u w:val="single"/>
    </w:rPr>
  </w:style>
  <w:style w:type="character" w:customStyle="1" w:styleId="date-display-single">
    <w:name w:val="date-display-single"/>
    <w:basedOn w:val="DefaultParagraphFont"/>
    <w:rsid w:val="0097797D"/>
  </w:style>
  <w:style w:type="character" w:customStyle="1" w:styleId="CommentTextChar1">
    <w:name w:val="Comment Text Char1"/>
    <w:basedOn w:val="DefaultParagraphFont"/>
    <w:uiPriority w:val="99"/>
    <w:rsid w:val="0097797D"/>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97797D"/>
    <w:rPr>
      <w:rFonts w:ascii="Times New Roman" w:hAnsi="Times New Roman" w:cs="Times New Roman"/>
      <w:sz w:val="20"/>
    </w:rPr>
  </w:style>
  <w:style w:type="paragraph" w:customStyle="1" w:styleId="Cite2">
    <w:name w:val="Cite 2"/>
    <w:basedOn w:val="Normal"/>
    <w:qFormat/>
    <w:rsid w:val="0097797D"/>
    <w:rPr>
      <w:rFonts w:eastAsia="MS Mincho" w:cs="Calibri"/>
      <w:b/>
      <w:u w:val="single"/>
    </w:rPr>
  </w:style>
  <w:style w:type="character" w:customStyle="1" w:styleId="StyleunderlineBold">
    <w:name w:val="Style underline + Bold"/>
    <w:basedOn w:val="underline"/>
    <w:rsid w:val="0097797D"/>
    <w:rPr>
      <w:rFonts w:ascii="Times New Roman" w:hAnsi="Times New Roman" w:cs="Times New Roman"/>
      <w:bCs/>
      <w:sz w:val="20"/>
      <w:u w:val="single"/>
    </w:rPr>
  </w:style>
  <w:style w:type="paragraph" w:customStyle="1" w:styleId="cards0">
    <w:name w:val="cards"/>
    <w:basedOn w:val="Cites0"/>
    <w:qFormat/>
    <w:rsid w:val="0097797D"/>
    <w:pPr>
      <w:widowControl/>
      <w:jc w:val="left"/>
    </w:pPr>
    <w:rPr>
      <w:szCs w:val="22"/>
    </w:rPr>
  </w:style>
  <w:style w:type="character" w:customStyle="1" w:styleId="Style10ptUnderline">
    <w:name w:val="Style 10 pt Underline"/>
    <w:basedOn w:val="DefaultParagraphFont"/>
    <w:rsid w:val="0097797D"/>
    <w:rPr>
      <w:sz w:val="20"/>
      <w:u w:val="single"/>
    </w:rPr>
  </w:style>
  <w:style w:type="character" w:styleId="HTMLCite">
    <w:name w:val="HTML Cite"/>
    <w:uiPriority w:val="99"/>
    <w:rsid w:val="0097797D"/>
    <w:rPr>
      <w:i/>
      <w:iCs/>
    </w:rPr>
  </w:style>
  <w:style w:type="character" w:customStyle="1" w:styleId="slug-pub-date">
    <w:name w:val="slug-pub-date"/>
    <w:basedOn w:val="DefaultParagraphFont"/>
    <w:rsid w:val="0097797D"/>
  </w:style>
  <w:style w:type="character" w:customStyle="1" w:styleId="slug-vol">
    <w:name w:val="slug-vol"/>
    <w:basedOn w:val="DefaultParagraphFont"/>
    <w:rsid w:val="0097797D"/>
  </w:style>
  <w:style w:type="character" w:customStyle="1" w:styleId="slug-issue">
    <w:name w:val="slug-issue"/>
    <w:basedOn w:val="DefaultParagraphFont"/>
    <w:rsid w:val="0097797D"/>
  </w:style>
  <w:style w:type="character" w:customStyle="1" w:styleId="slug-pages">
    <w:name w:val="slug-pages"/>
    <w:basedOn w:val="DefaultParagraphFont"/>
    <w:rsid w:val="0097797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97797D"/>
    <w:rPr>
      <w:b/>
      <w:bCs/>
      <w:strike w:val="0"/>
      <w:dstrike w:val="0"/>
      <w:sz w:val="24"/>
      <w:u w:val="none"/>
      <w:effect w:val="none"/>
    </w:rPr>
  </w:style>
  <w:style w:type="paragraph" w:customStyle="1" w:styleId="Tag2">
    <w:name w:val="Tag2"/>
    <w:basedOn w:val="Normal"/>
    <w:autoRedefine/>
    <w:qFormat/>
    <w:rsid w:val="0097797D"/>
    <w:pPr>
      <w:spacing w:before="120"/>
    </w:pPr>
    <w:rPr>
      <w:rFonts w:cs="Calibri"/>
      <w:b/>
      <w:sz w:val="26"/>
    </w:rPr>
  </w:style>
  <w:style w:type="character" w:customStyle="1" w:styleId="tagchar">
    <w:name w:val="tagchar"/>
    <w:basedOn w:val="DefaultParagraphFont"/>
    <w:rsid w:val="0097797D"/>
  </w:style>
  <w:style w:type="paragraph" w:customStyle="1" w:styleId="NormalText">
    <w:name w:val="Normal Text"/>
    <w:basedOn w:val="Normal"/>
    <w:link w:val="NormalTextChar"/>
    <w:autoRedefine/>
    <w:qFormat/>
    <w:rsid w:val="0097797D"/>
    <w:pPr>
      <w:jc w:val="both"/>
    </w:pPr>
    <w:rPr>
      <w:rFonts w:eastAsia="Times New Roman" w:cs="Calibri"/>
      <w:szCs w:val="26"/>
    </w:rPr>
  </w:style>
  <w:style w:type="character" w:customStyle="1" w:styleId="pmterms11">
    <w:name w:val="pmterms11"/>
    <w:basedOn w:val="DefaultParagraphFont"/>
    <w:rsid w:val="0097797D"/>
    <w:rPr>
      <w:b/>
      <w:bCs/>
      <w:i w:val="0"/>
      <w:iCs w:val="0"/>
      <w:color w:val="000000"/>
    </w:rPr>
  </w:style>
  <w:style w:type="character" w:customStyle="1" w:styleId="StyleUnderlineChar9ptBold">
    <w:name w:val="Style Underline Char + 9 pt Bold"/>
    <w:basedOn w:val="DefaultParagraphFont"/>
    <w:rsid w:val="0097797D"/>
    <w:rPr>
      <w:rFonts w:ascii="Times New Roman" w:hAnsi="Times New Roman"/>
      <w:b/>
      <w:bCs/>
      <w:sz w:val="20"/>
      <w:u w:val="single"/>
      <w:lang w:val="en-US" w:eastAsia="en-US" w:bidi="ar-SA"/>
    </w:rPr>
  </w:style>
  <w:style w:type="character" w:customStyle="1" w:styleId="Style8pt">
    <w:name w:val="Style 8 pt"/>
    <w:basedOn w:val="DefaultParagraphFont"/>
    <w:rsid w:val="0097797D"/>
    <w:rPr>
      <w:sz w:val="20"/>
    </w:rPr>
  </w:style>
  <w:style w:type="character" w:customStyle="1" w:styleId="UnderlineChar5Char">
    <w:name w:val="Underline Char5 Char"/>
    <w:basedOn w:val="DefaultParagraphFont"/>
    <w:rsid w:val="0097797D"/>
    <w:rPr>
      <w:szCs w:val="24"/>
      <w:u w:val="single"/>
      <w:lang w:val="en-US" w:eastAsia="en-US" w:bidi="ar-SA"/>
    </w:rPr>
  </w:style>
  <w:style w:type="character" w:customStyle="1" w:styleId="BoldandUnderlineChar2Char1">
    <w:name w:val="Bold and Underline Char2 Char1"/>
    <w:basedOn w:val="DefaultParagraphFont"/>
    <w:rsid w:val="0097797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7797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7797D"/>
    <w:rPr>
      <w:szCs w:val="24"/>
      <w:u w:val="single"/>
      <w:lang w:val="en-US" w:eastAsia="en-US" w:bidi="ar-SA"/>
    </w:rPr>
  </w:style>
  <w:style w:type="paragraph" w:customStyle="1" w:styleId="Language">
    <w:name w:val="Language"/>
    <w:basedOn w:val="Normal"/>
    <w:link w:val="LanguageChar"/>
    <w:qFormat/>
    <w:rsid w:val="0097797D"/>
    <w:rPr>
      <w:rFonts w:eastAsia="Times New Roman" w:cs="Calibri"/>
      <w:strike/>
      <w:szCs w:val="20"/>
    </w:rPr>
  </w:style>
  <w:style w:type="character" w:customStyle="1" w:styleId="LanguageChar">
    <w:name w:val="Language Char"/>
    <w:basedOn w:val="DefaultParagraphFont"/>
    <w:link w:val="Language"/>
    <w:rsid w:val="0097797D"/>
    <w:rPr>
      <w:rFonts w:ascii="Calibri" w:eastAsia="Times New Roman" w:hAnsi="Calibri" w:cs="Calibri"/>
      <w:strike/>
      <w:sz w:val="22"/>
      <w:szCs w:val="20"/>
    </w:rPr>
  </w:style>
  <w:style w:type="paragraph" w:customStyle="1" w:styleId="UnderlineChar3">
    <w:name w:val="Underline Char3"/>
    <w:basedOn w:val="Normal"/>
    <w:link w:val="UnderlineChar3Char"/>
    <w:qFormat/>
    <w:rsid w:val="0097797D"/>
    <w:rPr>
      <w:rFonts w:eastAsia="Times New Roman" w:cs="Calibri"/>
      <w:u w:val="single"/>
    </w:rPr>
  </w:style>
  <w:style w:type="character" w:customStyle="1" w:styleId="UnderlineChar3Char">
    <w:name w:val="Underline Char3 Char"/>
    <w:basedOn w:val="DefaultParagraphFont"/>
    <w:link w:val="UnderlineChar3"/>
    <w:rsid w:val="0097797D"/>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97797D"/>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97797D"/>
    <w:rPr>
      <w:rFonts w:ascii="Calibri" w:eastAsia="Times New Roman" w:hAnsi="Calibri" w:cs="Calibri"/>
      <w:b/>
      <w:sz w:val="22"/>
      <w:u w:val="single"/>
    </w:rPr>
  </w:style>
  <w:style w:type="character" w:customStyle="1" w:styleId="UnderlineChar1">
    <w:name w:val="Underline Char1"/>
    <w:basedOn w:val="DefaultParagraphFont"/>
    <w:rsid w:val="0097797D"/>
    <w:rPr>
      <w:szCs w:val="24"/>
      <w:u w:val="single"/>
      <w:lang w:val="en-US" w:eastAsia="en-US" w:bidi="ar-SA"/>
    </w:rPr>
  </w:style>
  <w:style w:type="character" w:customStyle="1" w:styleId="BoldandUnderlineChar1Char2Char">
    <w:name w:val="Bold and Underline Char1 Char2 Char"/>
    <w:basedOn w:val="DefaultParagraphFont"/>
    <w:rsid w:val="0097797D"/>
    <w:rPr>
      <w:b/>
      <w:szCs w:val="24"/>
      <w:u w:val="single"/>
      <w:lang w:val="en-US" w:eastAsia="en-US" w:bidi="ar-SA"/>
    </w:rPr>
  </w:style>
  <w:style w:type="character" w:customStyle="1" w:styleId="SmalltextChar">
    <w:name w:val="Small text Char"/>
    <w:aliases w:val="Quote1 Char1"/>
    <w:link w:val="Smalltext"/>
    <w:rsid w:val="0097797D"/>
    <w:rPr>
      <w:rFonts w:ascii="Arial Narrow" w:eastAsia="Times New Roman" w:hAnsi="Arial Narrow" w:cs="Calibri"/>
      <w:sz w:val="22"/>
    </w:rPr>
  </w:style>
  <w:style w:type="paragraph" w:customStyle="1" w:styleId="HotRoute">
    <w:name w:val="Hot Route"/>
    <w:basedOn w:val="Normal"/>
    <w:link w:val="HotRouteChar0"/>
    <w:qFormat/>
    <w:rsid w:val="0097797D"/>
    <w:pPr>
      <w:ind w:left="144"/>
    </w:pPr>
    <w:rPr>
      <w:rFonts w:eastAsia="Times New Roman" w:cs="Calibri"/>
    </w:rPr>
  </w:style>
  <w:style w:type="paragraph" w:customStyle="1" w:styleId="Cardstyle0">
    <w:name w:val="Cardstyle"/>
    <w:basedOn w:val="Normal"/>
    <w:next w:val="Normal"/>
    <w:qFormat/>
    <w:rsid w:val="0097797D"/>
    <w:rPr>
      <w:rFonts w:eastAsia="Times New Roman" w:cs="Calibri"/>
    </w:rPr>
  </w:style>
  <w:style w:type="character" w:customStyle="1" w:styleId="Style12ptBoldUnderline1">
    <w:name w:val="Style 12 pt Bold Underline1"/>
    <w:basedOn w:val="DefaultParagraphFont"/>
    <w:rsid w:val="0097797D"/>
    <w:rPr>
      <w:b/>
      <w:bCs/>
      <w:sz w:val="24"/>
      <w:u w:val="single"/>
    </w:rPr>
  </w:style>
  <w:style w:type="character" w:customStyle="1" w:styleId="StyleEmphasisArial12ptBoldNotItalic">
    <w:name w:val="Style Emphasis + Arial 12 pt Bold Not Italic"/>
    <w:basedOn w:val="Emphasis"/>
    <w:rsid w:val="0097797D"/>
    <w:rPr>
      <w:rFonts w:ascii="Arial" w:hAnsi="Arial" w:cs="Times New Roman"/>
      <w:b w:val="0"/>
      <w:bCs/>
      <w:i/>
      <w:iCs/>
      <w:sz w:val="24"/>
      <w:u w:val="single"/>
      <w:bdr w:val="single" w:sz="8" w:space="0" w:color="auto"/>
    </w:rPr>
  </w:style>
  <w:style w:type="character" w:customStyle="1" w:styleId="DebateHighlighted">
    <w:name w:val="Debate Highlighted"/>
    <w:qFormat/>
    <w:rsid w:val="0097797D"/>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97797D"/>
    <w:rPr>
      <w:rFonts w:ascii="SimSun" w:eastAsia="SimSun" w:hAnsi="SimSun"/>
      <w:sz w:val="15"/>
      <w:lang w:eastAsia="zh-CN"/>
    </w:rPr>
  </w:style>
  <w:style w:type="paragraph" w:customStyle="1" w:styleId="UnreadText">
    <w:name w:val="Unread Text"/>
    <w:basedOn w:val="Normal"/>
    <w:next w:val="Normal"/>
    <w:link w:val="UnreadTextChar"/>
    <w:autoRedefine/>
    <w:qFormat/>
    <w:rsid w:val="0097797D"/>
    <w:pPr>
      <w:ind w:left="360"/>
    </w:pPr>
    <w:rPr>
      <w:rFonts w:ascii="SimSun" w:eastAsia="SimSun" w:hAnsi="SimSun"/>
      <w:sz w:val="15"/>
      <w:lang w:eastAsia="zh-CN"/>
    </w:rPr>
  </w:style>
  <w:style w:type="paragraph" w:customStyle="1" w:styleId="AuthorDate">
    <w:name w:val="AuthorDate"/>
    <w:next w:val="Normal"/>
    <w:link w:val="AuthorDateChar"/>
    <w:qFormat/>
    <w:rsid w:val="0097797D"/>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97797D"/>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97797D"/>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97797D"/>
    <w:rPr>
      <w:rFonts w:ascii="Times New Roman" w:hAnsi="Times New Roman"/>
      <w:sz w:val="20"/>
      <w:u w:val="single"/>
      <w:bdr w:val="none" w:sz="0" w:space="0" w:color="auto"/>
      <w:shd w:val="clear" w:color="auto" w:fill="C0C0C0"/>
    </w:rPr>
  </w:style>
  <w:style w:type="character" w:customStyle="1" w:styleId="smallChar">
    <w:name w:val="small Char"/>
    <w:rsid w:val="0097797D"/>
    <w:rPr>
      <w:rFonts w:ascii="Calibri" w:eastAsia="Calibri" w:hAnsi="Calibri" w:cs="Calibri"/>
      <w:sz w:val="16"/>
      <w:szCs w:val="20"/>
      <w:lang w:val="x-none" w:eastAsia="x-none"/>
    </w:rPr>
  </w:style>
  <w:style w:type="paragraph" w:customStyle="1" w:styleId="HotRoute0">
    <w:name w:val="Hot Route!"/>
    <w:basedOn w:val="Normal"/>
    <w:qFormat/>
    <w:rsid w:val="0097797D"/>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97797D"/>
    <w:rPr>
      <w:rFonts w:ascii="Times New Roman" w:hAnsi="Times New Roman" w:cs="Times New Roman"/>
      <w:sz w:val="16"/>
      <w:szCs w:val="16"/>
    </w:rPr>
  </w:style>
  <w:style w:type="character" w:customStyle="1" w:styleId="BodyText2Char1">
    <w:name w:val="Body Text 2 Char1"/>
    <w:basedOn w:val="DefaultParagraphFont"/>
    <w:semiHidden/>
    <w:rsid w:val="0097797D"/>
    <w:rPr>
      <w:rFonts w:ascii="Times New Roman" w:hAnsi="Times New Roman" w:cs="Times New Roman"/>
      <w:sz w:val="20"/>
    </w:rPr>
  </w:style>
  <w:style w:type="character" w:customStyle="1" w:styleId="Heading2Char1CharCharCharCharCharC">
    <w:name w:val="Heading 2 Char1 Char Char Char Char Char C"/>
    <w:rsid w:val="0097797D"/>
    <w:rPr>
      <w:rFonts w:cs="Arial"/>
      <w:b/>
      <w:bCs/>
      <w:iCs/>
      <w:sz w:val="24"/>
      <w:szCs w:val="28"/>
      <w:lang w:val="en-US" w:eastAsia="en-US" w:bidi="ar-SA"/>
    </w:rPr>
  </w:style>
  <w:style w:type="character" w:customStyle="1" w:styleId="underline1">
    <w:name w:val="underline1"/>
    <w:basedOn w:val="DefaultParagraphFont"/>
    <w:rsid w:val="0097797D"/>
    <w:rPr>
      <w:u w:val="single"/>
    </w:rPr>
  </w:style>
  <w:style w:type="character" w:customStyle="1" w:styleId="author0">
    <w:name w:val="author"/>
    <w:basedOn w:val="DefaultParagraphFont"/>
    <w:rsid w:val="0097797D"/>
    <w:rPr>
      <w:rFonts w:ascii="Times New Roman" w:hAnsi="Times New Roman"/>
      <w:b/>
      <w:sz w:val="24"/>
    </w:rPr>
  </w:style>
  <w:style w:type="character" w:customStyle="1" w:styleId="FontStyle291">
    <w:name w:val="Font Style291"/>
    <w:basedOn w:val="DefaultParagraphFont"/>
    <w:uiPriority w:val="99"/>
    <w:rsid w:val="0097797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97797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97797D"/>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97797D"/>
    <w:rPr>
      <w:rFonts w:ascii="Calibri" w:eastAsia="Times New Roman" w:hAnsi="Calibri" w:cs="Calibri"/>
      <w:sz w:val="22"/>
    </w:rPr>
  </w:style>
  <w:style w:type="paragraph" w:customStyle="1" w:styleId="Cards1">
    <w:name w:val="Cards1"/>
    <w:basedOn w:val="Normal"/>
    <w:link w:val="Cards1Char"/>
    <w:qFormat/>
    <w:rsid w:val="0097797D"/>
    <w:pPr>
      <w:ind w:left="288"/>
    </w:pPr>
    <w:rPr>
      <w:rFonts w:eastAsia="Times New Roman" w:cs="Calibri"/>
      <w:u w:val="single"/>
    </w:rPr>
  </w:style>
  <w:style w:type="character" w:customStyle="1" w:styleId="Cards1Char">
    <w:name w:val="Cards1 Char"/>
    <w:basedOn w:val="DefaultParagraphFont"/>
    <w:link w:val="Cards1"/>
    <w:rsid w:val="0097797D"/>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97797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97797D"/>
    <w:rPr>
      <w:rFonts w:ascii="Arial" w:eastAsia="Calibri" w:hAnsi="Arial" w:cs="Arial"/>
      <w:sz w:val="22"/>
      <w:szCs w:val="22"/>
      <w:u w:val="single"/>
    </w:rPr>
  </w:style>
  <w:style w:type="character" w:customStyle="1" w:styleId="EmphasizeThis">
    <w:name w:val="EmphasizeThis"/>
    <w:rsid w:val="0097797D"/>
    <w:rPr>
      <w:rFonts w:ascii="Georgia" w:hAnsi="Georgia"/>
      <w:b/>
      <w:iCs/>
      <w:sz w:val="24"/>
      <w:u w:val="thick"/>
    </w:rPr>
  </w:style>
  <w:style w:type="paragraph" w:customStyle="1" w:styleId="Stylecard8pt">
    <w:name w:val="Style card + 8 pt"/>
    <w:basedOn w:val="Normal"/>
    <w:link w:val="Stylecard8ptChar"/>
    <w:qFormat/>
    <w:rsid w:val="0097797D"/>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97797D"/>
    <w:rPr>
      <w:rFonts w:ascii="Georgia" w:hAnsi="Georgia" w:cs="Calibri"/>
      <w:color w:val="000000"/>
      <w:sz w:val="22"/>
      <w:lang w:eastAsia="ar-SA"/>
    </w:rPr>
  </w:style>
  <w:style w:type="character" w:customStyle="1" w:styleId="bhl">
    <w:name w:val="bhl"/>
    <w:basedOn w:val="DefaultParagraphFont"/>
    <w:rsid w:val="0097797D"/>
  </w:style>
  <w:style w:type="paragraph" w:customStyle="1" w:styleId="TagGA11">
    <w:name w:val="Tag GA 11"/>
    <w:basedOn w:val="TOC1"/>
    <w:qFormat/>
    <w:rsid w:val="0097797D"/>
    <w:pPr>
      <w:spacing w:before="0" w:after="160"/>
    </w:pPr>
    <w:rPr>
      <w:rFonts w:ascii="Georgia" w:eastAsia="Calibri" w:hAnsi="Georgia"/>
      <w:u w:val="none"/>
      <w:lang w:bidi="ar-SA"/>
    </w:rPr>
  </w:style>
  <w:style w:type="paragraph" w:customStyle="1" w:styleId="CiteCard">
    <w:name w:val="Cite/Card"/>
    <w:basedOn w:val="TOC2"/>
    <w:qFormat/>
    <w:rsid w:val="0097797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97797D"/>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97797D"/>
    <w:rPr>
      <w:rFonts w:ascii="Tahoma" w:hAnsi="Tahoma" w:cs="Tahoma"/>
      <w:sz w:val="16"/>
      <w:szCs w:val="16"/>
    </w:rPr>
  </w:style>
  <w:style w:type="character" w:customStyle="1" w:styleId="addmd">
    <w:name w:val="addmd"/>
    <w:basedOn w:val="DefaultParagraphFont"/>
    <w:rsid w:val="0097797D"/>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97797D"/>
    <w:rPr>
      <w:rFonts w:ascii="Arial" w:hAnsi="Arial"/>
      <w:b/>
      <w:sz w:val="26"/>
    </w:rPr>
  </w:style>
  <w:style w:type="paragraph" w:styleId="FootnoteText">
    <w:name w:val="footnote text"/>
    <w:basedOn w:val="Normal"/>
    <w:link w:val="FootnoteTextChar"/>
    <w:unhideWhenUsed/>
    <w:rsid w:val="0097797D"/>
    <w:rPr>
      <w:rFonts w:ascii="Georgia" w:eastAsia="Calibri" w:hAnsi="Georgia" w:cs="Calibri"/>
      <w:szCs w:val="20"/>
      <w:lang w:eastAsia="zh-CN"/>
    </w:rPr>
  </w:style>
  <w:style w:type="character" w:customStyle="1" w:styleId="FootnoteTextChar">
    <w:name w:val="Footnote Text Char"/>
    <w:basedOn w:val="DefaultParagraphFont"/>
    <w:link w:val="FootnoteText"/>
    <w:rsid w:val="0097797D"/>
    <w:rPr>
      <w:rFonts w:ascii="Georgia" w:eastAsia="Calibri" w:hAnsi="Georgia" w:cs="Calibri"/>
      <w:sz w:val="22"/>
      <w:szCs w:val="20"/>
      <w:lang w:eastAsia="zh-CN"/>
    </w:rPr>
  </w:style>
  <w:style w:type="character" w:customStyle="1" w:styleId="UnderlinedTextCharChar">
    <w:name w:val="Underlined Text Char Char"/>
    <w:basedOn w:val="DefaultParagraphFont"/>
    <w:rsid w:val="0097797D"/>
    <w:rPr>
      <w:rFonts w:cs="Arial"/>
      <w:bCs/>
      <w:noProof w:val="0"/>
      <w:szCs w:val="26"/>
      <w:u w:val="single"/>
      <w:lang w:val="en-US" w:eastAsia="en-US" w:bidi="ar-SA"/>
    </w:rPr>
  </w:style>
  <w:style w:type="character" w:customStyle="1" w:styleId="StyleTimesNewRoman12ptBold">
    <w:name w:val="Style Times New Roman 12 pt Bold"/>
    <w:rsid w:val="0097797D"/>
    <w:rPr>
      <w:b/>
      <w:bCs/>
      <w:sz w:val="24"/>
    </w:rPr>
  </w:style>
  <w:style w:type="character" w:customStyle="1" w:styleId="CardText1Char">
    <w:name w:val="Card Text 1 Char"/>
    <w:rsid w:val="0097797D"/>
    <w:rPr>
      <w:rFonts w:ascii="Georgia" w:hAnsi="Georgia"/>
      <w:color w:val="000000"/>
      <w:sz w:val="22"/>
      <w:szCs w:val="22"/>
      <w:u w:val="single"/>
    </w:rPr>
  </w:style>
  <w:style w:type="character" w:customStyle="1" w:styleId="BoldUnderlining">
    <w:name w:val="Bold Underlining"/>
    <w:rsid w:val="0097797D"/>
    <w:rPr>
      <w:u w:val="single"/>
    </w:rPr>
  </w:style>
  <w:style w:type="character" w:customStyle="1" w:styleId="Intemphasis">
    <w:name w:val="Intemphasis"/>
    <w:uiPriority w:val="1"/>
    <w:qFormat/>
    <w:rsid w:val="0097797D"/>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97797D"/>
    <w:pPr>
      <w:ind w:left="288" w:right="288"/>
    </w:pPr>
    <w:rPr>
      <w:rFonts w:cs="Calibri"/>
      <w:szCs w:val="16"/>
    </w:rPr>
  </w:style>
  <w:style w:type="character" w:customStyle="1" w:styleId="cardtextChar2">
    <w:name w:val="cardtext Char"/>
    <w:basedOn w:val="DefaultParagraphFont"/>
    <w:link w:val="cardtext0"/>
    <w:rsid w:val="0097797D"/>
    <w:rPr>
      <w:rFonts w:ascii="Calibri" w:hAnsi="Calibri" w:cs="Calibri"/>
      <w:sz w:val="22"/>
      <w:szCs w:val="16"/>
    </w:rPr>
  </w:style>
  <w:style w:type="character" w:customStyle="1" w:styleId="BoldUnderlineChar1">
    <w:name w:val="BoldUnderline Char1"/>
    <w:rsid w:val="0097797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97797D"/>
    <w:pPr>
      <w:spacing w:after="200"/>
      <w:contextualSpacing/>
    </w:pPr>
    <w:rPr>
      <w:rFonts w:eastAsia="Calibri" w:cs="Calibri"/>
      <w:u w:val="single"/>
    </w:rPr>
  </w:style>
  <w:style w:type="character" w:customStyle="1" w:styleId="UnderlinedCardTextChar">
    <w:name w:val="Underlined Card Text Char"/>
    <w:link w:val="UnderlinedCardText"/>
    <w:rsid w:val="0097797D"/>
    <w:rPr>
      <w:rFonts w:ascii="Calibri" w:eastAsia="Calibri" w:hAnsi="Calibri" w:cs="Calibri"/>
      <w:sz w:val="22"/>
      <w:u w:val="single"/>
    </w:rPr>
  </w:style>
  <w:style w:type="character" w:customStyle="1" w:styleId="Hyperlink6">
    <w:name w:val="Hyperlink6"/>
    <w:basedOn w:val="DefaultParagraphFont"/>
    <w:rsid w:val="0097797D"/>
    <w:rPr>
      <w:color w:val="3300CC"/>
      <w:u w:val="single"/>
    </w:rPr>
  </w:style>
  <w:style w:type="paragraph" w:customStyle="1" w:styleId="Tag12">
    <w:name w:val="Tag12"/>
    <w:basedOn w:val="Normal"/>
    <w:qFormat/>
    <w:rsid w:val="0097797D"/>
    <w:pPr>
      <w:contextualSpacing/>
    </w:pPr>
    <w:rPr>
      <w:rFonts w:eastAsia="Cambria" w:cs="Calibri"/>
      <w:b/>
    </w:rPr>
  </w:style>
  <w:style w:type="paragraph" w:customStyle="1" w:styleId="Shrink8">
    <w:name w:val="Shrink8"/>
    <w:basedOn w:val="Normal"/>
    <w:qFormat/>
    <w:rsid w:val="0097797D"/>
    <w:rPr>
      <w:rFonts w:eastAsia="Cambria" w:cs="Calibri"/>
    </w:rPr>
  </w:style>
  <w:style w:type="character" w:customStyle="1" w:styleId="highlight2">
    <w:name w:val="highlight2"/>
    <w:rsid w:val="0097797D"/>
    <w:rPr>
      <w:rFonts w:ascii="Arial" w:hAnsi="Arial"/>
      <w:b/>
      <w:sz w:val="19"/>
      <w:u w:val="thick"/>
      <w:bdr w:val="none" w:sz="0" w:space="0" w:color="auto"/>
      <w:shd w:val="clear" w:color="auto" w:fill="auto"/>
    </w:rPr>
  </w:style>
  <w:style w:type="character" w:customStyle="1" w:styleId="citation">
    <w:name w:val="citation"/>
    <w:basedOn w:val="DefaultParagraphFont"/>
    <w:rsid w:val="0097797D"/>
  </w:style>
  <w:style w:type="paragraph" w:customStyle="1" w:styleId="UnderlineText">
    <w:name w:val="Underline Text"/>
    <w:basedOn w:val="Normal"/>
    <w:link w:val="UnderlineTextChar"/>
    <w:qFormat/>
    <w:rsid w:val="0097797D"/>
    <w:pPr>
      <w:ind w:left="288"/>
    </w:pPr>
    <w:rPr>
      <w:rFonts w:eastAsia="Times New Roman" w:cs="Calibri"/>
      <w:u w:val="single"/>
    </w:rPr>
  </w:style>
  <w:style w:type="character" w:customStyle="1" w:styleId="UnderlineTextChar">
    <w:name w:val="Underline Text Char"/>
    <w:basedOn w:val="DefaultParagraphFont"/>
    <w:link w:val="UnderlineText"/>
    <w:rsid w:val="0097797D"/>
    <w:rPr>
      <w:rFonts w:ascii="Calibri" w:eastAsia="Times New Roman" w:hAnsi="Calibri" w:cs="Calibri"/>
      <w:sz w:val="22"/>
      <w:u w:val="single"/>
    </w:rPr>
  </w:style>
  <w:style w:type="character" w:customStyle="1" w:styleId="il">
    <w:name w:val="il"/>
    <w:basedOn w:val="DefaultParagraphFont"/>
    <w:rsid w:val="0097797D"/>
  </w:style>
  <w:style w:type="character" w:customStyle="1" w:styleId="commentstext">
    <w:name w:val="comments_text"/>
    <w:uiPriority w:val="99"/>
    <w:rsid w:val="0097797D"/>
    <w:rPr>
      <w:rFonts w:cs="Times New Roman"/>
    </w:rPr>
  </w:style>
  <w:style w:type="paragraph" w:customStyle="1" w:styleId="Heading42">
    <w:name w:val="Heading 42"/>
    <w:basedOn w:val="Normal"/>
    <w:qFormat/>
    <w:rsid w:val="0097797D"/>
    <w:rPr>
      <w:rFonts w:eastAsia="Times New Roman" w:cs="Calibri"/>
    </w:rPr>
  </w:style>
  <w:style w:type="paragraph" w:customStyle="1" w:styleId="DebateNormal">
    <w:name w:val="DebateNormal"/>
    <w:basedOn w:val="Normal"/>
    <w:link w:val="DebateNormalChar"/>
    <w:qFormat/>
    <w:rsid w:val="0097797D"/>
    <w:pPr>
      <w:spacing w:line="276" w:lineRule="auto"/>
    </w:pPr>
    <w:rPr>
      <w:rFonts w:eastAsia="Calibri" w:cs="Calibri"/>
      <w:szCs w:val="20"/>
    </w:rPr>
  </w:style>
  <w:style w:type="character" w:customStyle="1" w:styleId="DebateNormalChar">
    <w:name w:val="DebateNormal Char"/>
    <w:basedOn w:val="DefaultParagraphFont"/>
    <w:link w:val="DebateNormal"/>
    <w:rsid w:val="0097797D"/>
    <w:rPr>
      <w:rFonts w:ascii="Calibri" w:eastAsia="Calibri" w:hAnsi="Calibri" w:cs="Calibri"/>
      <w:sz w:val="22"/>
      <w:szCs w:val="20"/>
    </w:rPr>
  </w:style>
  <w:style w:type="paragraph" w:customStyle="1" w:styleId="DebateEmphasis">
    <w:name w:val="DebateEmphasis"/>
    <w:basedOn w:val="Normal"/>
    <w:link w:val="DebateEmphasisChar"/>
    <w:qFormat/>
    <w:rsid w:val="0097797D"/>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97797D"/>
    <w:rPr>
      <w:rFonts w:ascii="Calibri" w:eastAsia="Calibri" w:hAnsi="Calibri" w:cs="Calibri"/>
      <w:b/>
      <w:sz w:val="22"/>
      <w:szCs w:val="20"/>
      <w:u w:val="single"/>
    </w:rPr>
  </w:style>
  <w:style w:type="paragraph" w:customStyle="1" w:styleId="NormalCite">
    <w:name w:val="NormalCite"/>
    <w:link w:val="NormalCiteChar"/>
    <w:qFormat/>
    <w:rsid w:val="0097797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97797D"/>
    <w:rPr>
      <w:rFonts w:ascii="Times New Roman" w:eastAsiaTheme="minorHAnsi" w:hAnsi="Times New Roman" w:cs="Times New Roman"/>
      <w:sz w:val="18"/>
      <w:szCs w:val="22"/>
    </w:rPr>
  </w:style>
  <w:style w:type="character" w:customStyle="1" w:styleId="articletext">
    <w:name w:val="articletext"/>
    <w:basedOn w:val="DefaultParagraphFont"/>
    <w:rsid w:val="0097797D"/>
  </w:style>
  <w:style w:type="character" w:customStyle="1" w:styleId="grey10">
    <w:name w:val="grey10"/>
    <w:basedOn w:val="DefaultParagraphFont"/>
    <w:rsid w:val="0097797D"/>
  </w:style>
  <w:style w:type="character" w:customStyle="1" w:styleId="navy13bd">
    <w:name w:val="navy13bd"/>
    <w:basedOn w:val="DefaultParagraphFont"/>
    <w:rsid w:val="0097797D"/>
  </w:style>
  <w:style w:type="character" w:customStyle="1" w:styleId="Style9ptUnderline2">
    <w:name w:val="Style 9 pt Underline2"/>
    <w:basedOn w:val="DefaultParagraphFont"/>
    <w:rsid w:val="0097797D"/>
    <w:rPr>
      <w:sz w:val="20"/>
      <w:u w:val="single"/>
    </w:rPr>
  </w:style>
  <w:style w:type="character" w:customStyle="1" w:styleId="Style9ptBoldUnderline1">
    <w:name w:val="Style 9 pt Bold Underline1"/>
    <w:basedOn w:val="DefaultParagraphFont"/>
    <w:rsid w:val="0097797D"/>
    <w:rPr>
      <w:b/>
      <w:bCs/>
      <w:sz w:val="20"/>
      <w:u w:val="single"/>
    </w:rPr>
  </w:style>
  <w:style w:type="character" w:customStyle="1" w:styleId="TagsCharChar">
    <w:name w:val="Tags Char Char"/>
    <w:basedOn w:val="DefaultParagraphFont"/>
    <w:rsid w:val="0097797D"/>
    <w:rPr>
      <w:rFonts w:eastAsia="SimSun"/>
      <w:b/>
      <w:sz w:val="24"/>
      <w:lang w:val="en-US" w:eastAsia="zh-CN" w:bidi="ar-SA"/>
    </w:rPr>
  </w:style>
  <w:style w:type="paragraph" w:customStyle="1" w:styleId="cardCharCharCharChar">
    <w:name w:val="card Char Char Char Char"/>
    <w:basedOn w:val="Normal"/>
    <w:qFormat/>
    <w:rsid w:val="0097797D"/>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97797D"/>
    <w:rPr>
      <w:rFonts w:ascii="Times" w:eastAsia="Times New Roman" w:hAnsi="Times" w:cs="Calibri"/>
    </w:rPr>
  </w:style>
  <w:style w:type="paragraph" w:customStyle="1" w:styleId="CARD">
    <w:name w:val="CARD"/>
    <w:basedOn w:val="Normal"/>
    <w:link w:val="CARDChar0"/>
    <w:qFormat/>
    <w:rsid w:val="0097797D"/>
    <w:rPr>
      <w:rFonts w:eastAsia="Times New Roman" w:cs="Calibri"/>
      <w:u w:val="single"/>
    </w:rPr>
  </w:style>
  <w:style w:type="character" w:customStyle="1" w:styleId="CARDChar0">
    <w:name w:val="CARD Char"/>
    <w:basedOn w:val="DefaultParagraphFont"/>
    <w:link w:val="CARD"/>
    <w:rsid w:val="0097797D"/>
    <w:rPr>
      <w:rFonts w:ascii="Calibri" w:eastAsia="Times New Roman" w:hAnsi="Calibri" w:cs="Calibri"/>
      <w:sz w:val="22"/>
      <w:u w:val="single"/>
    </w:rPr>
  </w:style>
  <w:style w:type="paragraph" w:customStyle="1" w:styleId="Normal2">
    <w:name w:val="Normal2"/>
    <w:basedOn w:val="Normal"/>
    <w:qFormat/>
    <w:rsid w:val="0097797D"/>
    <w:rPr>
      <w:rFonts w:eastAsia="Times New Roman" w:cs="Calibri"/>
    </w:rPr>
  </w:style>
  <w:style w:type="character" w:customStyle="1" w:styleId="Style11ptThickunderline">
    <w:name w:val="Style 11 pt Thick underline"/>
    <w:rsid w:val="0097797D"/>
    <w:rPr>
      <w:rFonts w:ascii="Times New Roman" w:hAnsi="Times New Roman"/>
      <w:sz w:val="20"/>
      <w:u w:val="single"/>
    </w:rPr>
  </w:style>
  <w:style w:type="character" w:customStyle="1" w:styleId="Style11ptBoldThickunderline">
    <w:name w:val="Style 11 pt Bold Thick underline"/>
    <w:rsid w:val="0097797D"/>
    <w:rPr>
      <w:rFonts w:ascii="Times New Roman" w:hAnsi="Times New Roman"/>
      <w:b/>
      <w:bCs/>
      <w:sz w:val="20"/>
      <w:u w:val="single"/>
    </w:rPr>
  </w:style>
  <w:style w:type="character" w:styleId="FootnoteReference">
    <w:name w:val="footnote reference"/>
    <w:unhideWhenUsed/>
    <w:rsid w:val="0097797D"/>
    <w:rPr>
      <w:vertAlign w:val="superscript"/>
    </w:rPr>
  </w:style>
  <w:style w:type="character" w:customStyle="1" w:styleId="CharChar5">
    <w:name w:val="Char Char5"/>
    <w:rsid w:val="0097797D"/>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97797D"/>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97797D"/>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97797D"/>
    <w:rPr>
      <w:u w:val="single"/>
    </w:rPr>
  </w:style>
  <w:style w:type="character" w:customStyle="1" w:styleId="StyleUnderlineBoldIndent11ptChar">
    <w:name w:val="Style Underline + Bold Indent + 11 pt Char"/>
    <w:link w:val="StyleUnderlineBoldIndent11pt"/>
    <w:rsid w:val="0097797D"/>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97797D"/>
    <w:rPr>
      <w:b/>
      <w:bCs/>
      <w:u w:val="single"/>
    </w:rPr>
  </w:style>
  <w:style w:type="character" w:customStyle="1" w:styleId="StyleUnderlineBoldIndent11ptBoldChar">
    <w:name w:val="Style Underline + Bold Indent + 11 pt Bold Char"/>
    <w:link w:val="StyleUnderlineBoldIndent11ptBold"/>
    <w:rsid w:val="0097797D"/>
    <w:rPr>
      <w:rFonts w:ascii="Calibri" w:eastAsia="Times New Roman" w:hAnsi="Calibri" w:cs="Calibri"/>
      <w:b/>
      <w:bCs/>
      <w:sz w:val="22"/>
      <w:szCs w:val="20"/>
      <w:u w:val="single"/>
    </w:rPr>
  </w:style>
  <w:style w:type="paragraph" w:customStyle="1" w:styleId="Normal20pt">
    <w:name w:val="Normal  + 20 pt"/>
    <w:basedOn w:val="Normal"/>
    <w:uiPriority w:val="6"/>
    <w:qFormat/>
    <w:rsid w:val="0097797D"/>
    <w:rPr>
      <w:rFonts w:cs="Calibri"/>
      <w:bCs/>
      <w:u w:val="single"/>
    </w:rPr>
  </w:style>
  <w:style w:type="character" w:customStyle="1" w:styleId="StyleStyle4CharTimesNewRoman11pt">
    <w:name w:val="Style Style4 Char + Times New Roman 11 pt"/>
    <w:basedOn w:val="DefaultParagraphFont"/>
    <w:rsid w:val="0097797D"/>
    <w:rPr>
      <w:rFonts w:ascii="Times New Roman" w:hAnsi="Times New Roman"/>
      <w:sz w:val="20"/>
      <w:szCs w:val="24"/>
      <w:u w:val="single"/>
      <w:lang w:val="en-US" w:eastAsia="en-US" w:bidi="ar-SA"/>
    </w:rPr>
  </w:style>
  <w:style w:type="paragraph" w:customStyle="1" w:styleId="author-name">
    <w:name w:val="author-name"/>
    <w:basedOn w:val="Normal"/>
    <w:qFormat/>
    <w:rsid w:val="0097797D"/>
    <w:pPr>
      <w:spacing w:before="100" w:beforeAutospacing="1" w:after="100" w:afterAutospacing="1"/>
    </w:pPr>
    <w:rPr>
      <w:rFonts w:eastAsia="Times New Roman" w:cs="Calibri"/>
    </w:rPr>
  </w:style>
  <w:style w:type="paragraph" w:customStyle="1" w:styleId="author-credentials">
    <w:name w:val="author-credentials"/>
    <w:basedOn w:val="Normal"/>
    <w:qFormat/>
    <w:rsid w:val="0097797D"/>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97797D"/>
    <w:rPr>
      <w:rFonts w:ascii="Consolas" w:hAnsi="Consolas" w:cs="Consolas"/>
      <w:sz w:val="20"/>
      <w:szCs w:val="20"/>
    </w:rPr>
  </w:style>
  <w:style w:type="character" w:customStyle="1" w:styleId="StyleStyle4CharTimesNewRoman11ptBold">
    <w:name w:val="Style Style4 Char + Times New Roman 11 pt Bold"/>
    <w:basedOn w:val="DefaultParagraphFont"/>
    <w:rsid w:val="0097797D"/>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97797D"/>
    <w:rPr>
      <w:rFonts w:ascii="Times New Roman" w:hAnsi="Times New Roman"/>
      <w:i/>
      <w:iCs/>
      <w:sz w:val="20"/>
      <w:szCs w:val="24"/>
      <w:u w:val="single"/>
      <w:lang w:val="en-US" w:eastAsia="en-US" w:bidi="ar-SA"/>
    </w:rPr>
  </w:style>
  <w:style w:type="character" w:customStyle="1" w:styleId="headline">
    <w:name w:val="headline"/>
    <w:basedOn w:val="DefaultParagraphFont"/>
    <w:rsid w:val="0097797D"/>
  </w:style>
  <w:style w:type="character" w:customStyle="1" w:styleId="CharChar4">
    <w:name w:val="Char Char4"/>
    <w:basedOn w:val="DefaultParagraphFont"/>
    <w:rsid w:val="0097797D"/>
    <w:rPr>
      <w:rFonts w:cs="Arial"/>
      <w:b/>
      <w:bCs/>
      <w:iCs/>
      <w:szCs w:val="28"/>
      <w:lang w:val="en-US" w:eastAsia="en-US" w:bidi="ar-SA"/>
    </w:rPr>
  </w:style>
  <w:style w:type="character" w:customStyle="1" w:styleId="yshortcuts">
    <w:name w:val="yshortcuts"/>
    <w:basedOn w:val="DefaultParagraphFont"/>
    <w:rsid w:val="0097797D"/>
  </w:style>
  <w:style w:type="character" w:customStyle="1" w:styleId="HotRouteChar0">
    <w:name w:val="Hot Route Char"/>
    <w:link w:val="HotRoute"/>
    <w:rsid w:val="0097797D"/>
    <w:rPr>
      <w:rFonts w:ascii="Calibri" w:eastAsia="Times New Roman" w:hAnsi="Calibri" w:cs="Calibri"/>
      <w:sz w:val="22"/>
    </w:rPr>
  </w:style>
  <w:style w:type="paragraph" w:styleId="PlainText">
    <w:name w:val="Plain Text"/>
    <w:basedOn w:val="Normal"/>
    <w:link w:val="PlainTextChar"/>
    <w:rsid w:val="0097797D"/>
    <w:rPr>
      <w:rFonts w:ascii="Courier New" w:eastAsia="Times New Roman" w:hAnsi="Courier New" w:cs="Courier New"/>
      <w:szCs w:val="20"/>
    </w:rPr>
  </w:style>
  <w:style w:type="character" w:customStyle="1" w:styleId="PlainTextChar">
    <w:name w:val="Plain Text Char"/>
    <w:basedOn w:val="DefaultParagraphFont"/>
    <w:link w:val="PlainText"/>
    <w:rsid w:val="0097797D"/>
    <w:rPr>
      <w:rFonts w:ascii="Courier New" w:eastAsia="Times New Roman" w:hAnsi="Courier New" w:cs="Courier New"/>
      <w:sz w:val="22"/>
      <w:szCs w:val="20"/>
    </w:rPr>
  </w:style>
  <w:style w:type="character" w:customStyle="1" w:styleId="senselabelstart">
    <w:name w:val="sense_label start"/>
    <w:basedOn w:val="DefaultParagraphFont"/>
    <w:rsid w:val="0097797D"/>
  </w:style>
  <w:style w:type="character" w:customStyle="1" w:styleId="sensecontent">
    <w:name w:val="sense_content"/>
    <w:basedOn w:val="DefaultParagraphFont"/>
    <w:rsid w:val="0097797D"/>
  </w:style>
  <w:style w:type="character" w:customStyle="1" w:styleId="vi">
    <w:name w:val="vi"/>
    <w:basedOn w:val="DefaultParagraphFont"/>
    <w:rsid w:val="0097797D"/>
  </w:style>
  <w:style w:type="character" w:customStyle="1" w:styleId="italic">
    <w:name w:val="italic"/>
    <w:basedOn w:val="DefaultParagraphFont"/>
    <w:rsid w:val="0097797D"/>
  </w:style>
  <w:style w:type="paragraph" w:customStyle="1" w:styleId="Microtext0">
    <w:name w:val="Microtext"/>
    <w:basedOn w:val="Normal"/>
    <w:next w:val="Normal"/>
    <w:link w:val="MicrotextChar0"/>
    <w:qFormat/>
    <w:rsid w:val="0097797D"/>
    <w:rPr>
      <w:rFonts w:cs="Calibri"/>
      <w:sz w:val="12"/>
    </w:rPr>
  </w:style>
  <w:style w:type="character" w:customStyle="1" w:styleId="MicrotextChar0">
    <w:name w:val="Microtext Char"/>
    <w:link w:val="Microtext0"/>
    <w:rsid w:val="0097797D"/>
    <w:rPr>
      <w:rFonts w:ascii="Calibri" w:hAnsi="Calibri" w:cs="Calibri"/>
      <w:sz w:val="12"/>
    </w:rPr>
  </w:style>
  <w:style w:type="character" w:customStyle="1" w:styleId="st">
    <w:name w:val="st"/>
    <w:basedOn w:val="DefaultParagraphFont"/>
    <w:rsid w:val="0097797D"/>
  </w:style>
  <w:style w:type="paragraph" w:customStyle="1" w:styleId="Style6">
    <w:name w:val="Style6"/>
    <w:basedOn w:val="Normal"/>
    <w:link w:val="Style6Char"/>
    <w:autoRedefine/>
    <w:qFormat/>
    <w:rsid w:val="0097797D"/>
    <w:rPr>
      <w:rFonts w:cs="Calibri"/>
      <w:b/>
    </w:rPr>
  </w:style>
  <w:style w:type="character" w:customStyle="1" w:styleId="Style6Char">
    <w:name w:val="Style6 Char"/>
    <w:basedOn w:val="DefaultParagraphFont"/>
    <w:link w:val="Style6"/>
    <w:rsid w:val="0097797D"/>
    <w:rPr>
      <w:rFonts w:ascii="Calibri" w:hAnsi="Calibri" w:cs="Calibri"/>
      <w:b/>
      <w:sz w:val="22"/>
    </w:rPr>
  </w:style>
  <w:style w:type="paragraph" w:customStyle="1" w:styleId="Style11">
    <w:name w:val="Style11"/>
    <w:basedOn w:val="Normal"/>
    <w:link w:val="Style11Char"/>
    <w:qFormat/>
    <w:rsid w:val="0097797D"/>
    <w:rPr>
      <w:rFonts w:eastAsia="Times New Roman" w:cs="Calibri"/>
      <w:b/>
      <w:szCs w:val="20"/>
      <w:u w:val="thick"/>
    </w:rPr>
  </w:style>
  <w:style w:type="paragraph" w:customStyle="1" w:styleId="Style12">
    <w:name w:val="Style12"/>
    <w:basedOn w:val="Normal"/>
    <w:link w:val="Style12Char"/>
    <w:qFormat/>
    <w:rsid w:val="0097797D"/>
    <w:rPr>
      <w:rFonts w:eastAsia="Times New Roman" w:cs="Calibri"/>
      <w:b/>
      <w:u w:val="thick"/>
    </w:rPr>
  </w:style>
  <w:style w:type="character" w:customStyle="1" w:styleId="Style11Char">
    <w:name w:val="Style11 Char"/>
    <w:basedOn w:val="DefaultParagraphFont"/>
    <w:link w:val="Style11"/>
    <w:rsid w:val="0097797D"/>
    <w:rPr>
      <w:rFonts w:ascii="Calibri" w:eastAsia="Times New Roman" w:hAnsi="Calibri" w:cs="Calibri"/>
      <w:b/>
      <w:sz w:val="22"/>
      <w:szCs w:val="20"/>
      <w:u w:val="thick"/>
    </w:rPr>
  </w:style>
  <w:style w:type="character" w:customStyle="1" w:styleId="Style12Char">
    <w:name w:val="Style12 Char"/>
    <w:basedOn w:val="DefaultParagraphFont"/>
    <w:link w:val="Style12"/>
    <w:rsid w:val="0097797D"/>
    <w:rPr>
      <w:rFonts w:ascii="Calibri" w:eastAsia="Times New Roman" w:hAnsi="Calibri" w:cs="Calibri"/>
      <w:b/>
      <w:sz w:val="22"/>
      <w:u w:val="thick"/>
    </w:rPr>
  </w:style>
  <w:style w:type="character" w:customStyle="1" w:styleId="caps-label">
    <w:name w:val="caps-label"/>
    <w:basedOn w:val="DefaultParagraphFont"/>
    <w:rsid w:val="0097797D"/>
  </w:style>
  <w:style w:type="character" w:customStyle="1" w:styleId="wikiexternallink">
    <w:name w:val="wikiexternallink"/>
    <w:basedOn w:val="DefaultParagraphFont"/>
    <w:rsid w:val="0097797D"/>
  </w:style>
  <w:style w:type="character" w:customStyle="1" w:styleId="wikigeneratedlinkcontent">
    <w:name w:val="wikigeneratedlinkcontent"/>
    <w:basedOn w:val="DefaultParagraphFont"/>
    <w:rsid w:val="0097797D"/>
  </w:style>
  <w:style w:type="character" w:customStyle="1" w:styleId="ShrinkChar">
    <w:name w:val="Shrink Char"/>
    <w:link w:val="Shrink"/>
    <w:locked/>
    <w:rsid w:val="0097797D"/>
    <w:rPr>
      <w:rFonts w:ascii="Garamond" w:eastAsia="Times New Roman" w:hAnsi="Garamond"/>
      <w:sz w:val="12"/>
    </w:rPr>
  </w:style>
  <w:style w:type="paragraph" w:customStyle="1" w:styleId="Shrink">
    <w:name w:val="Shrink"/>
    <w:link w:val="ShrinkChar"/>
    <w:qFormat/>
    <w:rsid w:val="0097797D"/>
    <w:pPr>
      <w:ind w:left="288" w:right="288"/>
    </w:pPr>
    <w:rPr>
      <w:rFonts w:ascii="Garamond" w:eastAsia="Times New Roman" w:hAnsi="Garamond"/>
      <w:sz w:val="12"/>
    </w:rPr>
  </w:style>
  <w:style w:type="character" w:customStyle="1" w:styleId="aqj">
    <w:name w:val="aqj"/>
    <w:basedOn w:val="DefaultParagraphFont"/>
    <w:rsid w:val="0097797D"/>
  </w:style>
  <w:style w:type="character" w:customStyle="1" w:styleId="StyleStyleBoldUnderlineIntenseEmphasisUnderlineapple-style-s">
    <w:name w:val="Style Style Bold UnderlineIntense EmphasisUnderlineapple-style-s..."/>
    <w:basedOn w:val="DefaultParagraphFont"/>
    <w:rsid w:val="0097797D"/>
    <w:rPr>
      <w:b w:val="0"/>
      <w:bCs w:val="0"/>
      <w:sz w:val="22"/>
      <w:u w:val="single"/>
      <w:bdr w:val="none" w:sz="0" w:space="0" w:color="auto"/>
    </w:rPr>
  </w:style>
  <w:style w:type="paragraph" w:customStyle="1" w:styleId="blocktitle0">
    <w:name w:val="block title"/>
    <w:basedOn w:val="Normal"/>
    <w:link w:val="blocktitleChar0"/>
    <w:autoRedefine/>
    <w:qFormat/>
    <w:rsid w:val="0097797D"/>
    <w:pPr>
      <w:spacing w:after="240"/>
      <w:jc w:val="center"/>
      <w:outlineLvl w:val="0"/>
    </w:pPr>
    <w:rPr>
      <w:rFonts w:eastAsia="Calibri" w:cs="Calibri"/>
      <w:b/>
      <w:caps/>
      <w:sz w:val="28"/>
      <w:szCs w:val="28"/>
      <w:lang w:val="es-ES"/>
    </w:rPr>
  </w:style>
  <w:style w:type="character" w:customStyle="1" w:styleId="Boxed">
    <w:name w:val="Boxed"/>
    <w:qFormat/>
    <w:rsid w:val="0097797D"/>
    <w:rPr>
      <w:rFonts w:ascii="Times New Roman" w:hAnsi="Times New Roman"/>
      <w:sz w:val="20"/>
      <w:bdr w:val="single" w:sz="6" w:space="0" w:color="auto"/>
    </w:rPr>
  </w:style>
  <w:style w:type="character" w:customStyle="1" w:styleId="UnderlineCard">
    <w:name w:val="Underline Card"/>
    <w:uiPriority w:val="6"/>
    <w:qFormat/>
    <w:rsid w:val="0097797D"/>
    <w:rPr>
      <w:rFonts w:ascii="Arial" w:hAnsi="Arial"/>
      <w:b w:val="0"/>
      <w:bCs/>
      <w:sz w:val="20"/>
      <w:u w:val="single"/>
    </w:rPr>
  </w:style>
  <w:style w:type="character" w:customStyle="1" w:styleId="story-author">
    <w:name w:val="story-author"/>
    <w:basedOn w:val="DefaultParagraphFont"/>
    <w:rsid w:val="0097797D"/>
  </w:style>
  <w:style w:type="paragraph" w:customStyle="1" w:styleId="type">
    <w:name w:val="type"/>
    <w:basedOn w:val="Normal"/>
    <w:qFormat/>
    <w:rsid w:val="0097797D"/>
    <w:pPr>
      <w:spacing w:before="100" w:beforeAutospacing="1" w:after="100" w:afterAutospacing="1"/>
    </w:pPr>
    <w:rPr>
      <w:rFonts w:eastAsia="Times New Roman" w:cs="Calibri"/>
    </w:rPr>
  </w:style>
  <w:style w:type="character" w:customStyle="1" w:styleId="institution">
    <w:name w:val="institution"/>
    <w:basedOn w:val="DefaultParagraphFont"/>
    <w:rsid w:val="0097797D"/>
  </w:style>
  <w:style w:type="character" w:customStyle="1" w:styleId="abodyblack3">
    <w:name w:val="abodyblack3"/>
    <w:basedOn w:val="DefaultParagraphFont"/>
    <w:rsid w:val="0097797D"/>
  </w:style>
  <w:style w:type="paragraph" w:customStyle="1" w:styleId="UnderlineChar2CharChar">
    <w:name w:val="Underline Char2 Char Char"/>
    <w:basedOn w:val="Normal"/>
    <w:link w:val="UnderlineChar2CharCharChar"/>
    <w:qFormat/>
    <w:rsid w:val="0097797D"/>
    <w:rPr>
      <w:rFonts w:eastAsia="MS Mincho" w:cs="Calibri"/>
      <w:szCs w:val="20"/>
      <w:u w:val="single"/>
    </w:rPr>
  </w:style>
  <w:style w:type="character" w:customStyle="1" w:styleId="UnderlineChar2CharCharChar">
    <w:name w:val="Underline Char2 Char Char Char"/>
    <w:link w:val="UnderlineChar2CharChar"/>
    <w:rsid w:val="0097797D"/>
    <w:rPr>
      <w:rFonts w:ascii="Calibri" w:eastAsia="MS Mincho" w:hAnsi="Calibri" w:cs="Calibri"/>
      <w:sz w:val="22"/>
      <w:szCs w:val="20"/>
      <w:u w:val="single"/>
    </w:rPr>
  </w:style>
  <w:style w:type="character" w:customStyle="1" w:styleId="CharacterStyle1">
    <w:name w:val="Character Style 1"/>
    <w:rsid w:val="0097797D"/>
    <w:rPr>
      <w:sz w:val="20"/>
      <w:szCs w:val="20"/>
    </w:rPr>
  </w:style>
  <w:style w:type="character" w:customStyle="1" w:styleId="FontStyle177">
    <w:name w:val="Font Style177"/>
    <w:basedOn w:val="DefaultParagraphFont"/>
    <w:uiPriority w:val="99"/>
    <w:rsid w:val="0097797D"/>
    <w:rPr>
      <w:rFonts w:ascii="Times New Roman" w:hAnsi="Times New Roman" w:cs="Times New Roman"/>
      <w:sz w:val="20"/>
      <w:szCs w:val="20"/>
    </w:rPr>
  </w:style>
  <w:style w:type="character" w:customStyle="1" w:styleId="FontStyle173">
    <w:name w:val="Font Style173"/>
    <w:basedOn w:val="DefaultParagraphFont"/>
    <w:uiPriority w:val="99"/>
    <w:rsid w:val="0097797D"/>
    <w:rPr>
      <w:rFonts w:ascii="Times New Roman" w:hAnsi="Times New Roman" w:cs="Times New Roman"/>
      <w:sz w:val="14"/>
      <w:szCs w:val="14"/>
    </w:rPr>
  </w:style>
  <w:style w:type="character" w:customStyle="1" w:styleId="FontStyle151">
    <w:name w:val="Font Style151"/>
    <w:basedOn w:val="DefaultParagraphFont"/>
    <w:uiPriority w:val="99"/>
    <w:rsid w:val="0097797D"/>
    <w:rPr>
      <w:rFonts w:ascii="Arial Narrow" w:hAnsi="Arial Narrow" w:cs="Arial Narrow"/>
      <w:b/>
      <w:bCs/>
      <w:sz w:val="12"/>
      <w:szCs w:val="12"/>
    </w:rPr>
  </w:style>
  <w:style w:type="character" w:customStyle="1" w:styleId="FontStyle156">
    <w:name w:val="Font Style156"/>
    <w:basedOn w:val="DefaultParagraphFont"/>
    <w:uiPriority w:val="99"/>
    <w:rsid w:val="0097797D"/>
    <w:rPr>
      <w:rFonts w:ascii="Arial Narrow" w:hAnsi="Arial Narrow" w:cs="Arial Narrow"/>
      <w:sz w:val="8"/>
      <w:szCs w:val="8"/>
    </w:rPr>
  </w:style>
  <w:style w:type="character" w:customStyle="1" w:styleId="FontStyle160">
    <w:name w:val="Font Style160"/>
    <w:basedOn w:val="DefaultParagraphFont"/>
    <w:uiPriority w:val="99"/>
    <w:rsid w:val="0097797D"/>
    <w:rPr>
      <w:rFonts w:ascii="Times New Roman" w:hAnsi="Times New Roman" w:cs="Times New Roman"/>
      <w:b/>
      <w:bCs/>
      <w:sz w:val="20"/>
      <w:szCs w:val="20"/>
    </w:rPr>
  </w:style>
  <w:style w:type="character" w:customStyle="1" w:styleId="FontStyle178">
    <w:name w:val="Font Style178"/>
    <w:basedOn w:val="DefaultParagraphFont"/>
    <w:uiPriority w:val="99"/>
    <w:rsid w:val="0097797D"/>
    <w:rPr>
      <w:rFonts w:ascii="Times New Roman" w:hAnsi="Times New Roman" w:cs="Times New Roman"/>
      <w:sz w:val="18"/>
      <w:szCs w:val="18"/>
    </w:rPr>
  </w:style>
  <w:style w:type="paragraph" w:customStyle="1" w:styleId="Style14">
    <w:name w:val="Style14"/>
    <w:basedOn w:val="Normal"/>
    <w:uiPriority w:val="99"/>
    <w:qFormat/>
    <w:rsid w:val="0097797D"/>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97797D"/>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97797D"/>
    <w:rPr>
      <w:rFonts w:ascii="Times New Roman" w:hAnsi="Times New Roman" w:cs="Times New Roman"/>
      <w:sz w:val="12"/>
      <w:szCs w:val="12"/>
    </w:rPr>
  </w:style>
  <w:style w:type="paragraph" w:customStyle="1" w:styleId="Style9">
    <w:name w:val="Style9"/>
    <w:basedOn w:val="Normal"/>
    <w:uiPriority w:val="99"/>
    <w:qFormat/>
    <w:rsid w:val="0097797D"/>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97797D"/>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97797D"/>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97797D"/>
    <w:rPr>
      <w:rFonts w:ascii="Times New Roman" w:hAnsi="Times New Roman" w:cs="Times New Roman"/>
      <w:sz w:val="16"/>
      <w:szCs w:val="16"/>
    </w:rPr>
  </w:style>
  <w:style w:type="character" w:customStyle="1" w:styleId="f">
    <w:name w:val="f"/>
    <w:basedOn w:val="DefaultParagraphFont"/>
    <w:rsid w:val="0097797D"/>
  </w:style>
  <w:style w:type="character" w:customStyle="1" w:styleId="TagsChar2">
    <w:name w:val="Tags Char2"/>
    <w:rsid w:val="0097797D"/>
    <w:rPr>
      <w:b/>
      <w:sz w:val="24"/>
    </w:rPr>
  </w:style>
  <w:style w:type="paragraph" w:customStyle="1" w:styleId="CardsFont6ptChar">
    <w:name w:val="Cards + Font: 6 pt Char"/>
    <w:basedOn w:val="Normal"/>
    <w:link w:val="CardsFont6ptCharChar"/>
    <w:qFormat/>
    <w:rsid w:val="0097797D"/>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97797D"/>
    <w:rPr>
      <w:rFonts w:ascii="Calibri" w:eastAsia="Times New Roman" w:hAnsi="Calibri" w:cs="Calibri"/>
      <w:sz w:val="12"/>
    </w:rPr>
  </w:style>
  <w:style w:type="character" w:customStyle="1" w:styleId="FontStyle172">
    <w:name w:val="Font Style172"/>
    <w:basedOn w:val="DefaultParagraphFont"/>
    <w:uiPriority w:val="99"/>
    <w:rsid w:val="0097797D"/>
    <w:rPr>
      <w:rFonts w:ascii="Times New Roman" w:hAnsi="Times New Roman" w:cs="Times New Roman"/>
      <w:b/>
      <w:bCs/>
      <w:sz w:val="16"/>
      <w:szCs w:val="16"/>
    </w:rPr>
  </w:style>
  <w:style w:type="paragraph" w:customStyle="1" w:styleId="Style18">
    <w:name w:val="Style18"/>
    <w:basedOn w:val="Normal"/>
    <w:uiPriority w:val="99"/>
    <w:qFormat/>
    <w:rsid w:val="0097797D"/>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97797D"/>
    <w:rPr>
      <w:rFonts w:ascii="Times New Roman" w:hAnsi="Times New Roman" w:cs="Times New Roman"/>
      <w:i/>
      <w:iCs/>
      <w:sz w:val="16"/>
      <w:szCs w:val="16"/>
    </w:rPr>
  </w:style>
  <w:style w:type="character" w:customStyle="1" w:styleId="FontStyle162">
    <w:name w:val="Font Style162"/>
    <w:basedOn w:val="DefaultParagraphFont"/>
    <w:uiPriority w:val="99"/>
    <w:rsid w:val="0097797D"/>
    <w:rPr>
      <w:rFonts w:ascii="Times New Roman" w:hAnsi="Times New Roman" w:cs="Times New Roman"/>
      <w:b/>
      <w:bCs/>
      <w:sz w:val="18"/>
      <w:szCs w:val="18"/>
    </w:rPr>
  </w:style>
  <w:style w:type="character" w:customStyle="1" w:styleId="FontStyle167">
    <w:name w:val="Font Style167"/>
    <w:basedOn w:val="DefaultParagraphFont"/>
    <w:uiPriority w:val="99"/>
    <w:rsid w:val="0097797D"/>
    <w:rPr>
      <w:rFonts w:ascii="Times New Roman" w:hAnsi="Times New Roman" w:cs="Times New Roman"/>
      <w:sz w:val="10"/>
      <w:szCs w:val="10"/>
    </w:rPr>
  </w:style>
  <w:style w:type="character" w:customStyle="1" w:styleId="FontStyle174">
    <w:name w:val="Font Style174"/>
    <w:basedOn w:val="DefaultParagraphFont"/>
    <w:uiPriority w:val="99"/>
    <w:rsid w:val="0097797D"/>
    <w:rPr>
      <w:rFonts w:ascii="Arial Narrow" w:hAnsi="Arial Narrow" w:cs="Arial Narrow"/>
      <w:b/>
      <w:bCs/>
      <w:sz w:val="18"/>
      <w:szCs w:val="18"/>
    </w:rPr>
  </w:style>
  <w:style w:type="paragraph" w:customStyle="1" w:styleId="Style47">
    <w:name w:val="Style47"/>
    <w:basedOn w:val="Normal"/>
    <w:uiPriority w:val="99"/>
    <w:qFormat/>
    <w:rsid w:val="0097797D"/>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97797D"/>
    <w:rPr>
      <w:rFonts w:ascii="Times New Roman" w:hAnsi="Times New Roman" w:cs="Times New Roman"/>
      <w:sz w:val="12"/>
      <w:szCs w:val="12"/>
    </w:rPr>
  </w:style>
  <w:style w:type="paragraph" w:customStyle="1" w:styleId="Style24">
    <w:name w:val="Style24"/>
    <w:basedOn w:val="Normal"/>
    <w:uiPriority w:val="99"/>
    <w:qFormat/>
    <w:rsid w:val="0097797D"/>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97797D"/>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97797D"/>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97797D"/>
    <w:rPr>
      <w:rFonts w:ascii="Times New Roman" w:hAnsi="Times New Roman" w:cs="Times New Roman"/>
      <w:b/>
      <w:bCs/>
      <w:sz w:val="18"/>
      <w:szCs w:val="18"/>
    </w:rPr>
  </w:style>
  <w:style w:type="paragraph" w:customStyle="1" w:styleId="Style21">
    <w:name w:val="Style21"/>
    <w:basedOn w:val="Normal"/>
    <w:uiPriority w:val="99"/>
    <w:qFormat/>
    <w:rsid w:val="0097797D"/>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97797D"/>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97797D"/>
    <w:rPr>
      <w:rFonts w:ascii="Calibri" w:hAnsi="Calibri"/>
      <w:sz w:val="20"/>
      <w:szCs w:val="20"/>
    </w:rPr>
  </w:style>
  <w:style w:type="paragraph" w:customStyle="1" w:styleId="Standard">
    <w:name w:val="Standard"/>
    <w:qFormat/>
    <w:rsid w:val="0097797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97797D"/>
    <w:rPr>
      <w:color w:val="000000"/>
      <w:sz w:val="32"/>
      <w:szCs w:val="32"/>
    </w:rPr>
  </w:style>
  <w:style w:type="paragraph" w:customStyle="1" w:styleId="Cardnon-underlined">
    <w:name w:val="Card non-underlined"/>
    <w:basedOn w:val="Normal"/>
    <w:link w:val="Cardnon-underlinedChar"/>
    <w:autoRedefine/>
    <w:uiPriority w:val="99"/>
    <w:qFormat/>
    <w:rsid w:val="0097797D"/>
    <w:rPr>
      <w:rFonts w:eastAsia="Times New Roman" w:cs="Calibri"/>
      <w:szCs w:val="20"/>
    </w:rPr>
  </w:style>
  <w:style w:type="character" w:customStyle="1" w:styleId="Cardnon-underlinedChar">
    <w:name w:val="Card non-underlined Char"/>
    <w:basedOn w:val="DefaultParagraphFont"/>
    <w:link w:val="Cardnon-underlined"/>
    <w:uiPriority w:val="99"/>
    <w:rsid w:val="0097797D"/>
    <w:rPr>
      <w:rFonts w:ascii="Calibri" w:eastAsia="Times New Roman" w:hAnsi="Calibri" w:cs="Calibri"/>
      <w:sz w:val="22"/>
      <w:szCs w:val="20"/>
    </w:rPr>
  </w:style>
  <w:style w:type="numbering" w:customStyle="1" w:styleId="NoList1">
    <w:name w:val="No List1"/>
    <w:next w:val="NoList"/>
    <w:semiHidden/>
    <w:unhideWhenUsed/>
    <w:rsid w:val="0097797D"/>
  </w:style>
  <w:style w:type="character" w:customStyle="1" w:styleId="TitleChar2">
    <w:name w:val="Title Char2"/>
    <w:basedOn w:val="DefaultParagraphFont"/>
    <w:uiPriority w:val="10"/>
    <w:qFormat/>
    <w:locked/>
    <w:rsid w:val="0097797D"/>
    <w:rPr>
      <w:b/>
      <w:bCs/>
      <w:u w:val="single"/>
    </w:rPr>
  </w:style>
  <w:style w:type="paragraph" w:styleId="TOC3">
    <w:name w:val="toc 3"/>
    <w:basedOn w:val="Normal"/>
    <w:next w:val="Normal"/>
    <w:autoRedefine/>
    <w:rsid w:val="0097797D"/>
    <w:pPr>
      <w:ind w:left="400"/>
    </w:pPr>
    <w:rPr>
      <w:rFonts w:eastAsia="Times New Roman" w:cs="Calibri"/>
      <w:szCs w:val="20"/>
    </w:rPr>
  </w:style>
  <w:style w:type="paragraph" w:styleId="TOC4">
    <w:name w:val="toc 4"/>
    <w:basedOn w:val="Normal"/>
    <w:next w:val="Normal"/>
    <w:autoRedefine/>
    <w:rsid w:val="0097797D"/>
    <w:pPr>
      <w:ind w:left="600"/>
    </w:pPr>
    <w:rPr>
      <w:rFonts w:eastAsia="Times New Roman" w:cs="Calibri"/>
      <w:szCs w:val="20"/>
    </w:rPr>
  </w:style>
  <w:style w:type="paragraph" w:styleId="TOC5">
    <w:name w:val="toc 5"/>
    <w:basedOn w:val="Normal"/>
    <w:next w:val="Normal"/>
    <w:autoRedefine/>
    <w:rsid w:val="0097797D"/>
    <w:pPr>
      <w:ind w:left="800"/>
    </w:pPr>
    <w:rPr>
      <w:rFonts w:eastAsia="Times New Roman" w:cs="Calibri"/>
      <w:szCs w:val="20"/>
    </w:rPr>
  </w:style>
  <w:style w:type="paragraph" w:styleId="TOC6">
    <w:name w:val="toc 6"/>
    <w:basedOn w:val="Normal"/>
    <w:next w:val="Normal"/>
    <w:autoRedefine/>
    <w:rsid w:val="0097797D"/>
    <w:pPr>
      <w:ind w:left="1000"/>
    </w:pPr>
    <w:rPr>
      <w:rFonts w:eastAsia="Times New Roman" w:cs="Calibri"/>
      <w:szCs w:val="20"/>
    </w:rPr>
  </w:style>
  <w:style w:type="paragraph" w:styleId="TOC7">
    <w:name w:val="toc 7"/>
    <w:basedOn w:val="Normal"/>
    <w:next w:val="Normal"/>
    <w:autoRedefine/>
    <w:rsid w:val="0097797D"/>
    <w:pPr>
      <w:ind w:left="1200"/>
    </w:pPr>
    <w:rPr>
      <w:rFonts w:eastAsia="Times New Roman" w:cs="Calibri"/>
      <w:szCs w:val="20"/>
    </w:rPr>
  </w:style>
  <w:style w:type="paragraph" w:styleId="TOC8">
    <w:name w:val="toc 8"/>
    <w:basedOn w:val="Normal"/>
    <w:next w:val="Normal"/>
    <w:autoRedefine/>
    <w:rsid w:val="0097797D"/>
    <w:pPr>
      <w:ind w:left="1400"/>
    </w:pPr>
    <w:rPr>
      <w:rFonts w:eastAsia="Times New Roman" w:cs="Calibri"/>
      <w:szCs w:val="20"/>
    </w:rPr>
  </w:style>
  <w:style w:type="character" w:customStyle="1" w:styleId="allocatoragentsleft">
    <w:name w:val="al_locatoragentsleft"/>
    <w:basedOn w:val="DefaultParagraphFont"/>
    <w:rsid w:val="0097797D"/>
  </w:style>
  <w:style w:type="character" w:styleId="HTMLTypewriter">
    <w:name w:val="HTML Typewriter"/>
    <w:basedOn w:val="DefaultParagraphFont"/>
    <w:unhideWhenUsed/>
    <w:rsid w:val="0097797D"/>
    <w:rPr>
      <w:rFonts w:ascii="Courier New" w:eastAsia="Times New Roman" w:hAnsi="Courier New" w:cs="Courier New"/>
      <w:sz w:val="20"/>
      <w:szCs w:val="20"/>
    </w:rPr>
  </w:style>
  <w:style w:type="character" w:customStyle="1" w:styleId="caps">
    <w:name w:val="caps"/>
    <w:basedOn w:val="DefaultParagraphFont"/>
    <w:rsid w:val="0097797D"/>
  </w:style>
  <w:style w:type="character" w:customStyle="1" w:styleId="UnderlinesCharChar">
    <w:name w:val="Underlines Char Char"/>
    <w:basedOn w:val="DefaultParagraphFont"/>
    <w:rsid w:val="0097797D"/>
    <w:rPr>
      <w:rFonts w:cs="Arial"/>
      <w:b/>
      <w:bCs/>
      <w:noProof w:val="0"/>
      <w:sz w:val="22"/>
      <w:szCs w:val="26"/>
      <w:u w:val="single"/>
      <w:lang w:val="en-US" w:eastAsia="en-US" w:bidi="ar-SA"/>
    </w:rPr>
  </w:style>
  <w:style w:type="paragraph" w:customStyle="1" w:styleId="Carding">
    <w:name w:val="Carding"/>
    <w:basedOn w:val="Normal"/>
    <w:uiPriority w:val="99"/>
    <w:qFormat/>
    <w:rsid w:val="0097797D"/>
    <w:rPr>
      <w:rFonts w:eastAsia="Times New Roman" w:cs="Calibri"/>
      <w:sz w:val="18"/>
    </w:rPr>
  </w:style>
  <w:style w:type="character" w:customStyle="1" w:styleId="TagsChar1">
    <w:name w:val="Tags Char1"/>
    <w:aliases w:val="Super Script Char1,TagStyle Char1"/>
    <w:basedOn w:val="DefaultParagraphFont"/>
    <w:rsid w:val="0097797D"/>
    <w:rPr>
      <w:rFonts w:ascii="Arial Narrow" w:hAnsi="Arial Narrow"/>
      <w:b/>
      <w:noProof w:val="0"/>
      <w:sz w:val="22"/>
      <w:szCs w:val="60"/>
      <w:lang w:val="en-US" w:eastAsia="en-US" w:bidi="ar-SA"/>
    </w:rPr>
  </w:style>
  <w:style w:type="character" w:customStyle="1" w:styleId="aunderline">
    <w:name w:val="aunderline"/>
    <w:basedOn w:val="DefaultParagraphFont"/>
    <w:qFormat/>
    <w:rsid w:val="0097797D"/>
    <w:rPr>
      <w:rFonts w:ascii="Times New Roman" w:hAnsi="Times New Roman"/>
      <w:sz w:val="20"/>
      <w:szCs w:val="24"/>
      <w:u w:val="thick"/>
    </w:rPr>
  </w:style>
  <w:style w:type="character" w:customStyle="1" w:styleId="tagChar1">
    <w:name w:val="tag Char1"/>
    <w:basedOn w:val="DefaultParagraphFont"/>
    <w:rsid w:val="0097797D"/>
    <w:rPr>
      <w:b/>
      <w:noProof w:val="0"/>
      <w:sz w:val="24"/>
      <w:lang w:val="en-US" w:eastAsia="en-US" w:bidi="ar-SA"/>
    </w:rPr>
  </w:style>
  <w:style w:type="character" w:customStyle="1" w:styleId="tagChar2">
    <w:name w:val="tag Char2"/>
    <w:basedOn w:val="DefaultParagraphFont"/>
    <w:qFormat/>
    <w:rsid w:val="0097797D"/>
    <w:rPr>
      <w:b/>
      <w:noProof w:val="0"/>
      <w:sz w:val="24"/>
      <w:lang w:val="en-US" w:eastAsia="en-US" w:bidi="ar-SA"/>
    </w:rPr>
  </w:style>
  <w:style w:type="character" w:customStyle="1" w:styleId="Taggin-New">
    <w:name w:val="Taggin - New"/>
    <w:basedOn w:val="DefaultParagraphFont"/>
    <w:rsid w:val="0097797D"/>
    <w:rPr>
      <w:rFonts w:ascii="Arial Narrow" w:hAnsi="Arial Narrow"/>
      <w:b/>
      <w:sz w:val="22"/>
    </w:rPr>
  </w:style>
  <w:style w:type="character" w:customStyle="1" w:styleId="Boxing-New">
    <w:name w:val="Boxing - New"/>
    <w:basedOn w:val="DefaultParagraphFont"/>
    <w:rsid w:val="0097797D"/>
    <w:rPr>
      <w:rFonts w:ascii="Arial Narrow" w:hAnsi="Arial Narrow"/>
      <w:sz w:val="16"/>
      <w:u w:val="none"/>
      <w:bdr w:val="single" w:sz="4" w:space="0" w:color="auto"/>
    </w:rPr>
  </w:style>
  <w:style w:type="character" w:customStyle="1" w:styleId="ilad">
    <w:name w:val="il_ad"/>
    <w:rsid w:val="0097797D"/>
  </w:style>
  <w:style w:type="paragraph" w:customStyle="1" w:styleId="CardsHighlighted">
    <w:name w:val="Cards Highlighted"/>
    <w:next w:val="Normal"/>
    <w:link w:val="CardsHighlightedChar"/>
    <w:qFormat/>
    <w:rsid w:val="0097797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97797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97797D"/>
    <w:rPr>
      <w:rFonts w:ascii="Garamond" w:hAnsi="Garamond"/>
      <w:sz w:val="22"/>
      <w:szCs w:val="24"/>
      <w:u w:val="single"/>
      <w:lang w:val="en-US" w:eastAsia="en-US" w:bidi="ar-SA"/>
    </w:rPr>
  </w:style>
  <w:style w:type="paragraph" w:customStyle="1" w:styleId="Style2">
    <w:name w:val="Style2"/>
    <w:basedOn w:val="Heading4"/>
    <w:qFormat/>
    <w:rsid w:val="0097797D"/>
    <w:pPr>
      <w:spacing w:before="0"/>
    </w:pPr>
    <w:rPr>
      <w:rFonts w:eastAsia="Times New Roman" w:cs="Times New Roman"/>
      <w:iCs/>
      <w:caps/>
      <w:szCs w:val="20"/>
    </w:rPr>
  </w:style>
  <w:style w:type="character" w:customStyle="1" w:styleId="pagetitle">
    <w:name w:val="pagetitle"/>
    <w:basedOn w:val="DefaultParagraphFont"/>
    <w:rsid w:val="0097797D"/>
  </w:style>
  <w:style w:type="paragraph" w:customStyle="1" w:styleId="text">
    <w:name w:val="text"/>
    <w:basedOn w:val="Normal"/>
    <w:uiPriority w:val="99"/>
    <w:qFormat/>
    <w:rsid w:val="0097797D"/>
    <w:pPr>
      <w:spacing w:before="100" w:beforeAutospacing="1" w:after="100" w:afterAutospacing="1"/>
    </w:pPr>
    <w:rPr>
      <w:rFonts w:eastAsia="Times New Roman" w:cs="Calibri"/>
    </w:rPr>
  </w:style>
  <w:style w:type="character" w:customStyle="1" w:styleId="StyleUnderlineCharChar9ptBold1">
    <w:name w:val="Style Underline Char Char + 9 pt Bold1"/>
    <w:rsid w:val="0097797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7797D"/>
    <w:rPr>
      <w:rFonts w:ascii="Times New Roman" w:hAnsi="Times New Roman"/>
      <w:sz w:val="20"/>
      <w:szCs w:val="24"/>
      <w:u w:val="single"/>
      <w:lang w:val="en-US" w:eastAsia="en-US" w:bidi="ar-SA"/>
    </w:rPr>
  </w:style>
  <w:style w:type="character" w:customStyle="1" w:styleId="Style9ptBoldUnderline">
    <w:name w:val="Style 9 pt Bold Underline"/>
    <w:rsid w:val="0097797D"/>
    <w:rPr>
      <w:b/>
      <w:bCs/>
      <w:sz w:val="20"/>
      <w:u w:val="single"/>
    </w:rPr>
  </w:style>
  <w:style w:type="paragraph" w:customStyle="1" w:styleId="StyleUnderline9pt0">
    <w:name w:val="Style Underline + 9 pt"/>
    <w:link w:val="StyleUnderline9ptChar"/>
    <w:qFormat/>
    <w:rsid w:val="0097797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97797D"/>
    <w:rPr>
      <w:rFonts w:ascii="Arial" w:eastAsia="Times New Roman" w:hAnsi="Arial" w:cs="Times New Roman"/>
      <w:sz w:val="22"/>
      <w:szCs w:val="20"/>
      <w:u w:val="single"/>
    </w:rPr>
  </w:style>
  <w:style w:type="character" w:customStyle="1" w:styleId="StyleUnderlineChar1Bold">
    <w:name w:val="Style Underline Char1 + Bold"/>
    <w:rsid w:val="0097797D"/>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7797D"/>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97797D"/>
    <w:rPr>
      <w:rFonts w:ascii="Calibri" w:hAnsi="Calibri" w:cs="Calibri"/>
      <w:kern w:val="32"/>
      <w:sz w:val="22"/>
      <w:szCs w:val="20"/>
      <w:lang w:eastAsia="ar-SA"/>
    </w:rPr>
  </w:style>
  <w:style w:type="character" w:customStyle="1" w:styleId="TagsCharCharChar">
    <w:name w:val="Tags Char Char Char"/>
    <w:basedOn w:val="DefaultParagraphFont"/>
    <w:rsid w:val="0097797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7797D"/>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97797D"/>
    <w:rPr>
      <w:color w:val="000000"/>
      <w:sz w:val="20"/>
      <w:u w:val="single"/>
    </w:rPr>
  </w:style>
  <w:style w:type="character" w:customStyle="1" w:styleId="Style11ptBlack">
    <w:name w:val="Style 11 pt Black"/>
    <w:basedOn w:val="DefaultParagraphFont"/>
    <w:rsid w:val="0097797D"/>
    <w:rPr>
      <w:color w:val="000000"/>
      <w:sz w:val="20"/>
    </w:rPr>
  </w:style>
  <w:style w:type="character" w:customStyle="1" w:styleId="StyleUnderlineCharTimesBold">
    <w:name w:val="Style Underline Char + Times Bold"/>
    <w:basedOn w:val="DefaultParagraphFont"/>
    <w:rsid w:val="0097797D"/>
    <w:rPr>
      <w:rFonts w:ascii="Times" w:hAnsi="Times"/>
      <w:b w:val="0"/>
      <w:bCs/>
      <w:sz w:val="20"/>
      <w:u w:val="single"/>
    </w:rPr>
  </w:style>
  <w:style w:type="character" w:customStyle="1" w:styleId="blubigktbiz">
    <w:name w:val="blubigktbiz"/>
    <w:rsid w:val="0097797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7797D"/>
  </w:style>
  <w:style w:type="character" w:customStyle="1" w:styleId="StyleevidencetextBorderSinglesolidlineAuto05ptLChar">
    <w:name w:val="Style evidence text + Border: : (Single solid line Auto  0.5 pt L... Char"/>
    <w:link w:val="StyleevidencetextBorderSinglesolidlineAuto05ptL"/>
    <w:rsid w:val="0097797D"/>
    <w:rPr>
      <w:rFonts w:ascii="Calibri" w:hAnsi="Calibri" w:cs="Calibri"/>
      <w:color w:val="000000"/>
      <w:sz w:val="22"/>
      <w:lang w:val="x-none" w:eastAsia="x-none"/>
    </w:rPr>
  </w:style>
  <w:style w:type="character" w:customStyle="1" w:styleId="Style4CharChar">
    <w:name w:val="Style4 Char Char"/>
    <w:basedOn w:val="DefaultParagraphFont"/>
    <w:rsid w:val="0097797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97797D"/>
    <w:rPr>
      <w:rFonts w:ascii="Times New Roman" w:hAnsi="Times New Roman" w:cs="Times New Roman"/>
      <w:sz w:val="16"/>
      <w:szCs w:val="16"/>
    </w:rPr>
  </w:style>
  <w:style w:type="character" w:customStyle="1" w:styleId="StyleEmphasisArial12ptBold">
    <w:name w:val="Style Emphasis + Arial 12 pt Bold"/>
    <w:rsid w:val="0097797D"/>
    <w:rPr>
      <w:rFonts w:ascii="Arial" w:hAnsi="Arial"/>
      <w:b/>
      <w:bCs/>
      <w:i/>
      <w:iCs/>
      <w:sz w:val="24"/>
    </w:rPr>
  </w:style>
  <w:style w:type="character" w:customStyle="1" w:styleId="super">
    <w:name w:val="super"/>
    <w:rsid w:val="0097797D"/>
  </w:style>
  <w:style w:type="character" w:customStyle="1" w:styleId="text30">
    <w:name w:val="text30"/>
    <w:rsid w:val="0097797D"/>
  </w:style>
  <w:style w:type="character" w:customStyle="1" w:styleId="uppercase">
    <w:name w:val="uppercase"/>
    <w:rsid w:val="0097797D"/>
  </w:style>
  <w:style w:type="character" w:customStyle="1" w:styleId="bodytext0">
    <w:name w:val="bodytext"/>
    <w:rsid w:val="0097797D"/>
  </w:style>
  <w:style w:type="character" w:customStyle="1" w:styleId="entry-title">
    <w:name w:val="entry-title"/>
    <w:rsid w:val="0097797D"/>
  </w:style>
  <w:style w:type="character" w:customStyle="1" w:styleId="BodyTextIndentChar1">
    <w:name w:val="Body Text Indent Char1"/>
    <w:basedOn w:val="DefaultParagraphFont"/>
    <w:uiPriority w:val="99"/>
    <w:semiHidden/>
    <w:rsid w:val="0097797D"/>
    <w:rPr>
      <w:rFonts w:ascii="Times New Roman" w:hAnsi="Times New Roman" w:cs="Times New Roman"/>
      <w:sz w:val="20"/>
    </w:rPr>
  </w:style>
  <w:style w:type="character" w:customStyle="1" w:styleId="Style6pt">
    <w:name w:val="Style 6 pt"/>
    <w:basedOn w:val="DefaultParagraphFont"/>
    <w:qFormat/>
    <w:rsid w:val="0097797D"/>
    <w:rPr>
      <w:sz w:val="12"/>
    </w:rPr>
  </w:style>
  <w:style w:type="character" w:customStyle="1" w:styleId="CiteCharCharCharCharCharChar">
    <w:name w:val="Cite Char Char Char Char Char Char"/>
    <w:basedOn w:val="DefaultParagraphFont"/>
    <w:rsid w:val="0097797D"/>
    <w:rPr>
      <w:b/>
      <w:noProof w:val="0"/>
      <w:sz w:val="22"/>
      <w:szCs w:val="24"/>
      <w:u w:val="single"/>
      <w:lang w:val="en-US" w:eastAsia="en-US" w:bidi="ar-SA"/>
    </w:rPr>
  </w:style>
  <w:style w:type="character" w:customStyle="1" w:styleId="mainbody1">
    <w:name w:val="mainbody1"/>
    <w:basedOn w:val="DefaultParagraphFont"/>
    <w:rsid w:val="0097797D"/>
    <w:rPr>
      <w:rFonts w:ascii="Verdana" w:hAnsi="Verdana" w:hint="default"/>
      <w:color w:val="000000"/>
      <w:sz w:val="22"/>
      <w:szCs w:val="22"/>
    </w:rPr>
  </w:style>
  <w:style w:type="character" w:customStyle="1" w:styleId="ssl4">
    <w:name w:val="ss_l4"/>
    <w:basedOn w:val="DefaultParagraphFont"/>
    <w:rsid w:val="0097797D"/>
  </w:style>
  <w:style w:type="paragraph" w:customStyle="1" w:styleId="StyleNormalWeb11ptUnderline">
    <w:name w:val="Style Normal (Web) + 11 pt Underline"/>
    <w:basedOn w:val="NormalWeb"/>
    <w:link w:val="StyleNormalWeb11ptUnderlineChar"/>
    <w:qFormat/>
    <w:rsid w:val="0097797D"/>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97797D"/>
    <w:rPr>
      <w:rFonts w:ascii="Calibri" w:eastAsia="Calibri" w:hAnsi="Calibri" w:cs="Calibri"/>
      <w:sz w:val="22"/>
      <w:u w:val="single"/>
    </w:rPr>
  </w:style>
  <w:style w:type="character" w:customStyle="1" w:styleId="cit-first-element">
    <w:name w:val="cit-first-element"/>
    <w:basedOn w:val="DefaultParagraphFont"/>
    <w:rsid w:val="0097797D"/>
  </w:style>
  <w:style w:type="character" w:customStyle="1" w:styleId="title1">
    <w:name w:val="title1"/>
    <w:basedOn w:val="DefaultParagraphFont"/>
    <w:rsid w:val="0097797D"/>
  </w:style>
  <w:style w:type="character" w:customStyle="1" w:styleId="StyleThickunderline1">
    <w:name w:val="Style Thick underline1"/>
    <w:basedOn w:val="DefaultParagraphFont"/>
    <w:rsid w:val="0097797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97797D"/>
    <w:rPr>
      <w:rFonts w:ascii="Georgia" w:hAnsi="Georgia"/>
    </w:rPr>
  </w:style>
  <w:style w:type="character" w:customStyle="1" w:styleId="FooterChar1">
    <w:name w:val="Footer Char1"/>
    <w:basedOn w:val="DefaultParagraphFont"/>
    <w:uiPriority w:val="99"/>
    <w:semiHidden/>
    <w:rsid w:val="0097797D"/>
    <w:rPr>
      <w:rFonts w:ascii="Georgia" w:hAnsi="Georgia"/>
    </w:rPr>
  </w:style>
  <w:style w:type="character" w:customStyle="1" w:styleId="UnderlineBold0">
    <w:name w:val="Underline Bold"/>
    <w:uiPriority w:val="6"/>
    <w:qFormat/>
    <w:rsid w:val="0097797D"/>
    <w:rPr>
      <w:b/>
      <w:sz w:val="20"/>
      <w:u w:val="single"/>
    </w:rPr>
  </w:style>
  <w:style w:type="paragraph" w:customStyle="1" w:styleId="Underline20">
    <w:name w:val="Underline2"/>
    <w:basedOn w:val="Normal"/>
    <w:link w:val="Underline2Char"/>
    <w:autoRedefine/>
    <w:uiPriority w:val="4"/>
    <w:qFormat/>
    <w:rsid w:val="0097797D"/>
    <w:rPr>
      <w:rFonts w:cs="Calibri"/>
      <w:b/>
      <w:u w:val="single"/>
    </w:rPr>
  </w:style>
  <w:style w:type="character" w:customStyle="1" w:styleId="Underline2Char">
    <w:name w:val="Underline2 Char"/>
    <w:basedOn w:val="DefaultParagraphFont"/>
    <w:link w:val="Underline20"/>
    <w:uiPriority w:val="4"/>
    <w:rsid w:val="0097797D"/>
    <w:rPr>
      <w:rFonts w:ascii="Calibri" w:hAnsi="Calibri" w:cs="Calibri"/>
      <w:b/>
      <w:sz w:val="22"/>
      <w:u w:val="single"/>
    </w:rPr>
  </w:style>
  <w:style w:type="character" w:customStyle="1" w:styleId="NormalTextChar">
    <w:name w:val="Normal Text Char"/>
    <w:link w:val="NormalText"/>
    <w:rsid w:val="0097797D"/>
    <w:rPr>
      <w:rFonts w:ascii="Calibri" w:eastAsia="Times New Roman" w:hAnsi="Calibri" w:cs="Calibri"/>
      <w:sz w:val="22"/>
      <w:szCs w:val="26"/>
    </w:rPr>
  </w:style>
  <w:style w:type="paragraph" w:customStyle="1" w:styleId="TableParagraph">
    <w:name w:val="Table Paragraph"/>
    <w:basedOn w:val="Normal"/>
    <w:uiPriority w:val="1"/>
    <w:qFormat/>
    <w:rsid w:val="0097797D"/>
    <w:pPr>
      <w:widowControl w:val="0"/>
    </w:pPr>
    <w:rPr>
      <w:rFonts w:cs="Calibri"/>
    </w:rPr>
  </w:style>
  <w:style w:type="character" w:customStyle="1" w:styleId="UnderlineChar0">
    <w:name w:val="UnderlineChar"/>
    <w:rsid w:val="0097797D"/>
    <w:rPr>
      <w:sz w:val="24"/>
      <w:u w:val="single"/>
      <w:shd w:val="clear" w:color="auto" w:fill="auto"/>
    </w:rPr>
  </w:style>
  <w:style w:type="character" w:customStyle="1" w:styleId="foreground">
    <w:name w:val="foreground"/>
    <w:basedOn w:val="DefaultParagraphFont"/>
    <w:rsid w:val="0097797D"/>
  </w:style>
  <w:style w:type="paragraph" w:customStyle="1" w:styleId="StyleCircled11pt">
    <w:name w:val="Style Circled + 11 pt"/>
    <w:basedOn w:val="Normal"/>
    <w:link w:val="StyleCircled11ptChar"/>
    <w:qFormat/>
    <w:rsid w:val="0097797D"/>
    <w:rPr>
      <w:rFonts w:eastAsia="Times New Roman" w:cs="Calibri"/>
      <w:b/>
      <w:bCs/>
      <w:sz w:val="20"/>
      <w:u w:val="single"/>
    </w:rPr>
  </w:style>
  <w:style w:type="character" w:customStyle="1" w:styleId="StyleCircled11ptChar">
    <w:name w:val="Style Circled + 11 pt Char"/>
    <w:link w:val="StyleCircled11pt"/>
    <w:rsid w:val="0097797D"/>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97797D"/>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97797D"/>
    <w:rPr>
      <w:rFonts w:ascii="Times" w:eastAsia="Times New Roman" w:hAnsi="Times" w:cs="Calibri"/>
      <w:sz w:val="20"/>
      <w:szCs w:val="28"/>
      <w:u w:val="single"/>
    </w:rPr>
  </w:style>
  <w:style w:type="paragraph" w:customStyle="1" w:styleId="cite20">
    <w:name w:val="cite2"/>
    <w:basedOn w:val="Normal"/>
    <w:uiPriority w:val="99"/>
    <w:qFormat/>
    <w:rsid w:val="0097797D"/>
    <w:rPr>
      <w:rFonts w:eastAsia="Times New Roman" w:cs="Calibri"/>
      <w:color w:val="000000"/>
      <w:sz w:val="20"/>
      <w:szCs w:val="20"/>
    </w:rPr>
  </w:style>
  <w:style w:type="character" w:customStyle="1" w:styleId="postby">
    <w:name w:val="post_by"/>
    <w:basedOn w:val="DefaultParagraphFont"/>
    <w:rsid w:val="0097797D"/>
  </w:style>
  <w:style w:type="character" w:customStyle="1" w:styleId="Style11ptBorderSinglesolidlineAuto05ptLinewidth">
    <w:name w:val="Style 11 pt Border: : (Single solid line Auto  0.5 pt Line width)"/>
    <w:rsid w:val="0097797D"/>
    <w:rPr>
      <w:sz w:val="20"/>
      <w:bdr w:val="single" w:sz="4" w:space="0" w:color="auto" w:frame="1"/>
    </w:rPr>
  </w:style>
  <w:style w:type="character" w:customStyle="1" w:styleId="StyleUnderlineChar9ptBorderSinglesolidlineAuto0">
    <w:name w:val="Style Underline Char + 9 pt Border: : (Single solid line Auto  0..."/>
    <w:rsid w:val="0097797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97797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7797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7797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7797D"/>
    <w:rPr>
      <w:sz w:val="20"/>
      <w:szCs w:val="24"/>
      <w:u w:val="single"/>
      <w:bdr w:val="single" w:sz="4" w:space="0" w:color="auto"/>
      <w:lang w:val="en-US" w:eastAsia="en-US" w:bidi="ar-SA"/>
    </w:rPr>
  </w:style>
  <w:style w:type="character" w:customStyle="1" w:styleId="StyleLatinGaramondUnderline">
    <w:name w:val="Style (Latin) Garamond Underline"/>
    <w:rsid w:val="0097797D"/>
    <w:rPr>
      <w:rFonts w:ascii="Times New Roman" w:hAnsi="Times New Roman"/>
      <w:sz w:val="20"/>
      <w:u w:val="single"/>
    </w:rPr>
  </w:style>
  <w:style w:type="character" w:customStyle="1" w:styleId="StyleLatinGaramond">
    <w:name w:val="Style (Latin) Garamond"/>
    <w:rsid w:val="0097797D"/>
    <w:rPr>
      <w:rFonts w:ascii="Times New Roman" w:hAnsi="Times New Roman"/>
      <w:sz w:val="20"/>
    </w:rPr>
  </w:style>
  <w:style w:type="character" w:customStyle="1" w:styleId="styletimesnewroman12ptbold0">
    <w:name w:val="styletimesnewroman12ptbold"/>
    <w:basedOn w:val="DefaultParagraphFont"/>
    <w:rsid w:val="0097797D"/>
  </w:style>
  <w:style w:type="character" w:customStyle="1" w:styleId="CharCharCharCharChar">
    <w:name w:val="Char Char Char Char Char"/>
    <w:aliases w:val="Char Char Char Char,Char Char Char Char Char Char Char1,Heading 2 Char1 Char Char Char Char Char Char"/>
    <w:basedOn w:val="DefaultParagraphFont"/>
    <w:rsid w:val="0097797D"/>
    <w:rPr>
      <w:rFonts w:cs="Arial"/>
      <w:b/>
      <w:bCs/>
      <w:iCs/>
      <w:sz w:val="24"/>
      <w:szCs w:val="28"/>
      <w:lang w:val="en-US" w:eastAsia="en-US" w:bidi="ar-SA"/>
    </w:rPr>
  </w:style>
  <w:style w:type="character" w:customStyle="1" w:styleId="mainheading">
    <w:name w:val="mainheading"/>
    <w:basedOn w:val="DefaultParagraphFont"/>
    <w:rsid w:val="0097797D"/>
  </w:style>
  <w:style w:type="paragraph" w:customStyle="1" w:styleId="BoldandUnderlineChar2CharChar">
    <w:name w:val="Bold and Underline Char2 Char Char"/>
    <w:basedOn w:val="Normal"/>
    <w:link w:val="BoldandUnderlineChar2CharCharChar"/>
    <w:qFormat/>
    <w:rsid w:val="0097797D"/>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97797D"/>
    <w:rPr>
      <w:rFonts w:ascii="Calibri" w:eastAsia="Times New Roman" w:hAnsi="Calibri" w:cs="Calibri"/>
      <w:b/>
      <w:sz w:val="22"/>
      <w:u w:val="single"/>
    </w:rPr>
  </w:style>
  <w:style w:type="character" w:customStyle="1" w:styleId="StyleUnderlineChar9ptChar">
    <w:name w:val="Style Underline Char + 9 pt Char"/>
    <w:basedOn w:val="UnderlineCharChar"/>
    <w:rsid w:val="0097797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97797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97797D"/>
    <w:rPr>
      <w:sz w:val="16"/>
    </w:rPr>
  </w:style>
  <w:style w:type="paragraph" w:customStyle="1" w:styleId="Reduce8pt">
    <w:name w:val="Reduce 8pt"/>
    <w:basedOn w:val="Normal"/>
    <w:link w:val="Reduce8ptCharChar"/>
    <w:qFormat/>
    <w:rsid w:val="0097797D"/>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97797D"/>
    <w:pPr>
      <w:contextualSpacing/>
    </w:pPr>
    <w:rPr>
      <w:rFonts w:eastAsia="Calibri" w:cs="Calibri"/>
    </w:rPr>
  </w:style>
  <w:style w:type="character" w:customStyle="1" w:styleId="CardIndentedChar">
    <w:name w:val="Card (Indented) Char"/>
    <w:link w:val="CardIndented"/>
    <w:locked/>
    <w:rsid w:val="0097797D"/>
    <w:rPr>
      <w:rFonts w:ascii="Calibri" w:hAnsi="Calibri" w:cs="Calibri"/>
      <w:sz w:val="22"/>
    </w:rPr>
  </w:style>
  <w:style w:type="character" w:customStyle="1" w:styleId="citenon-boldChar">
    <w:name w:val="cite non-bold Char"/>
    <w:basedOn w:val="DefaultParagraphFont"/>
    <w:link w:val="citenon-bold"/>
    <w:locked/>
    <w:rsid w:val="0097797D"/>
    <w:rPr>
      <w:rFonts w:ascii="Garamond" w:eastAsia="Times New Roman" w:hAnsi="Garamond" w:cs="Calibri"/>
      <w:sz w:val="22"/>
      <w:szCs w:val="20"/>
    </w:rPr>
  </w:style>
  <w:style w:type="character" w:customStyle="1" w:styleId="boldciteChar4">
    <w:name w:val="bold cite Char4"/>
    <w:link w:val="boldcite"/>
    <w:locked/>
    <w:rsid w:val="0097797D"/>
    <w:rPr>
      <w:rFonts w:eastAsia="Times New Roman" w:cs="Times New Roman"/>
      <w:b/>
      <w:color w:val="000000"/>
      <w:sz w:val="20"/>
      <w:u w:val="thick" w:color="000000"/>
    </w:rPr>
  </w:style>
  <w:style w:type="paragraph" w:customStyle="1" w:styleId="boldcite">
    <w:name w:val="bold cite"/>
    <w:basedOn w:val="Normal"/>
    <w:link w:val="boldciteChar4"/>
    <w:qFormat/>
    <w:rsid w:val="0097797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97797D"/>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97797D"/>
    <w:rPr>
      <w:rFonts w:eastAsia="Calibri" w:cs="Calibri"/>
      <w:b/>
    </w:rPr>
  </w:style>
  <w:style w:type="character" w:customStyle="1" w:styleId="HeadingsBaseChar">
    <w:name w:val="Headings Base Char"/>
    <w:basedOn w:val="DefaultParagraphFont"/>
    <w:link w:val="HeadingsBase"/>
    <w:locked/>
    <w:rsid w:val="0097797D"/>
    <w:rPr>
      <w:rFonts w:ascii="Times New Roman" w:hAnsi="Times New Roman" w:cs="Times New Roman"/>
      <w:b/>
      <w:sz w:val="32"/>
    </w:rPr>
  </w:style>
  <w:style w:type="paragraph" w:customStyle="1" w:styleId="HeadingsBase">
    <w:name w:val="Headings Base"/>
    <w:basedOn w:val="Normal"/>
    <w:link w:val="HeadingsBaseChar"/>
    <w:qFormat/>
    <w:rsid w:val="0097797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97797D"/>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97797D"/>
    <w:pPr>
      <w:spacing w:line="480" w:lineRule="auto"/>
      <w:ind w:firstLine="720"/>
    </w:pPr>
    <w:rPr>
      <w:rFonts w:eastAsia="Calibri" w:cs="Calibri"/>
    </w:rPr>
  </w:style>
  <w:style w:type="paragraph" w:customStyle="1" w:styleId="SchoolBlockQuote">
    <w:name w:val="School Block Quote"/>
    <w:basedOn w:val="SchoolPaper"/>
    <w:qFormat/>
    <w:rsid w:val="0097797D"/>
  </w:style>
  <w:style w:type="paragraph" w:customStyle="1" w:styleId="SchoolWorksCited">
    <w:name w:val="School Works Cited"/>
    <w:basedOn w:val="SchoolPaper"/>
    <w:qFormat/>
    <w:rsid w:val="0097797D"/>
  </w:style>
  <w:style w:type="paragraph" w:customStyle="1" w:styleId="BlockQuote">
    <w:name w:val="Block Quote"/>
    <w:basedOn w:val="Normal"/>
    <w:qFormat/>
    <w:rsid w:val="0097797D"/>
    <w:pPr>
      <w:ind w:left="720" w:right="720"/>
    </w:pPr>
    <w:rPr>
      <w:rFonts w:eastAsia="Calibri" w:cs="Calibri"/>
    </w:rPr>
  </w:style>
  <w:style w:type="paragraph" w:customStyle="1" w:styleId="PaperBody">
    <w:name w:val="Paper Body"/>
    <w:basedOn w:val="Normal"/>
    <w:qFormat/>
    <w:rsid w:val="0097797D"/>
    <w:pPr>
      <w:spacing w:line="480" w:lineRule="auto"/>
      <w:ind w:firstLine="720"/>
    </w:pPr>
    <w:rPr>
      <w:rFonts w:eastAsia="Calibri" w:cs="Calibri"/>
    </w:rPr>
  </w:style>
  <w:style w:type="paragraph" w:customStyle="1" w:styleId="PaperCitation">
    <w:name w:val="Paper Citation"/>
    <w:basedOn w:val="Normal"/>
    <w:qFormat/>
    <w:rsid w:val="0097797D"/>
    <w:pPr>
      <w:spacing w:line="480" w:lineRule="auto"/>
      <w:ind w:left="720" w:hanging="720"/>
    </w:pPr>
    <w:rPr>
      <w:rFonts w:eastAsia="Calibri" w:cs="Calibri"/>
    </w:rPr>
  </w:style>
  <w:style w:type="character" w:customStyle="1" w:styleId="hatChar">
    <w:name w:val="hat Char"/>
    <w:basedOn w:val="DefaultParagraphFont"/>
    <w:link w:val="hat"/>
    <w:locked/>
    <w:rsid w:val="0097797D"/>
    <w:rPr>
      <w:rFonts w:ascii="Calibri" w:eastAsia="Times New Roman" w:hAnsi="Calibri" w:cs="Calibri"/>
      <w:b/>
      <w:bCs/>
      <w:sz w:val="32"/>
      <w:u w:val="single"/>
      <w:lang w:bidi="en-US"/>
    </w:rPr>
  </w:style>
  <w:style w:type="paragraph" w:customStyle="1" w:styleId="WW-Default">
    <w:name w:val="WW-Default"/>
    <w:qFormat/>
    <w:rsid w:val="0097797D"/>
    <w:pPr>
      <w:suppressAutoHyphens/>
    </w:pPr>
    <w:rPr>
      <w:rFonts w:ascii="Georgia" w:eastAsia="Calibri" w:hAnsi="Georgia" w:cs="Calibri"/>
      <w:sz w:val="22"/>
      <w:szCs w:val="22"/>
      <w:lang w:eastAsia="ar-SA"/>
    </w:rPr>
  </w:style>
  <w:style w:type="paragraph" w:customStyle="1" w:styleId="B-TagCite">
    <w:name w:val="B-TagCite"/>
    <w:qFormat/>
    <w:rsid w:val="0097797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97797D"/>
    <w:rPr>
      <w:rFonts w:ascii="Times New Roman" w:hAnsi="Times New Roman" w:cs="Times New Roman"/>
      <w:b/>
      <w:sz w:val="20"/>
    </w:rPr>
  </w:style>
  <w:style w:type="paragraph" w:customStyle="1" w:styleId="MicroText">
    <w:name w:val="MicroText"/>
    <w:basedOn w:val="Normal"/>
    <w:next w:val="Normal"/>
    <w:link w:val="MicroTextChar"/>
    <w:qFormat/>
    <w:rsid w:val="0097797D"/>
    <w:rPr>
      <w:rFonts w:ascii="Arial Narrow" w:hAnsi="Arial Narrow"/>
      <w:sz w:val="12"/>
    </w:rPr>
  </w:style>
  <w:style w:type="character" w:customStyle="1" w:styleId="Footnote2Char">
    <w:name w:val="Footnote2 Char"/>
    <w:link w:val="Footnote2"/>
    <w:locked/>
    <w:rsid w:val="0097797D"/>
  </w:style>
  <w:style w:type="paragraph" w:customStyle="1" w:styleId="Footnote2">
    <w:name w:val="Footnote2"/>
    <w:basedOn w:val="Normal"/>
    <w:next w:val="Normal"/>
    <w:link w:val="Footnote2Char"/>
    <w:autoRedefine/>
    <w:qFormat/>
    <w:rsid w:val="0097797D"/>
    <w:pPr>
      <w:spacing w:after="120" w:line="480" w:lineRule="auto"/>
    </w:pPr>
    <w:rPr>
      <w:rFonts w:asciiTheme="minorHAnsi" w:hAnsiTheme="minorHAnsi"/>
      <w:sz w:val="24"/>
    </w:rPr>
  </w:style>
  <w:style w:type="paragraph" w:customStyle="1" w:styleId="indent">
    <w:name w:val="indent"/>
    <w:basedOn w:val="Normal"/>
    <w:qFormat/>
    <w:rsid w:val="0097797D"/>
    <w:pPr>
      <w:spacing w:before="100" w:beforeAutospacing="1" w:after="100" w:afterAutospacing="1"/>
    </w:pPr>
    <w:rPr>
      <w:rFonts w:eastAsia="Times New Roman" w:cs="Calibri"/>
    </w:rPr>
  </w:style>
  <w:style w:type="paragraph" w:customStyle="1" w:styleId="PageHeaderLine1">
    <w:name w:val="PageHeaderLine1"/>
    <w:basedOn w:val="Normal"/>
    <w:qFormat/>
    <w:rsid w:val="0097797D"/>
    <w:pPr>
      <w:tabs>
        <w:tab w:val="right" w:pos="10800"/>
      </w:tabs>
    </w:pPr>
    <w:rPr>
      <w:rFonts w:eastAsia="Calibri" w:cs="Calibri"/>
      <w:b/>
    </w:rPr>
  </w:style>
  <w:style w:type="paragraph" w:customStyle="1" w:styleId="PageHeaderLine2">
    <w:name w:val="PageHeaderLine2"/>
    <w:basedOn w:val="Normal"/>
    <w:next w:val="Normal"/>
    <w:link w:val="PageHeaderLine2Char"/>
    <w:qFormat/>
    <w:rsid w:val="0097797D"/>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97797D"/>
    <w:rPr>
      <w:rFonts w:ascii="Times New Roman" w:hAnsi="Times New Roman" w:cs="Times New Roman"/>
      <w:sz w:val="20"/>
    </w:rPr>
  </w:style>
  <w:style w:type="paragraph" w:customStyle="1" w:styleId="CardText1">
    <w:name w:val="CardText"/>
    <w:basedOn w:val="Normal"/>
    <w:link w:val="CardTextChar3"/>
    <w:qFormat/>
    <w:rsid w:val="0097797D"/>
    <w:pPr>
      <w:ind w:left="288"/>
    </w:pPr>
    <w:rPr>
      <w:rFonts w:ascii="Times New Roman" w:hAnsi="Times New Roman" w:cs="Times New Roman"/>
      <w:sz w:val="20"/>
    </w:rPr>
  </w:style>
  <w:style w:type="character" w:customStyle="1" w:styleId="stylestylebold12pt">
    <w:name w:val="stylestylebold12pt"/>
    <w:basedOn w:val="DefaultParagraphFont"/>
    <w:rsid w:val="0097797D"/>
  </w:style>
  <w:style w:type="character" w:customStyle="1" w:styleId="styleboldunderline">
    <w:name w:val="styleboldunderline"/>
    <w:basedOn w:val="DefaultParagraphFont"/>
    <w:rsid w:val="0097797D"/>
  </w:style>
  <w:style w:type="character" w:customStyle="1" w:styleId="box">
    <w:name w:val="box"/>
    <w:basedOn w:val="DefaultParagraphFont"/>
    <w:rsid w:val="0097797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97797D"/>
    <w:rPr>
      <w:rFonts w:ascii="Arial Narrow" w:hAnsi="Arial Narrow" w:cs="Arial Narrow" w:hint="default"/>
      <w:sz w:val="18"/>
      <w:szCs w:val="18"/>
    </w:rPr>
  </w:style>
  <w:style w:type="character" w:customStyle="1" w:styleId="FontStyle14">
    <w:name w:val="Font Style14"/>
    <w:basedOn w:val="DefaultParagraphFont"/>
    <w:uiPriority w:val="99"/>
    <w:rsid w:val="0097797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97797D"/>
    <w:rPr>
      <w:rFonts w:ascii="Arial Narrow" w:hAnsi="Arial Narrow" w:cs="Arial Narrow" w:hint="default"/>
      <w:b/>
      <w:bCs/>
      <w:sz w:val="10"/>
      <w:szCs w:val="10"/>
    </w:rPr>
  </w:style>
  <w:style w:type="character" w:customStyle="1" w:styleId="CardTagandCiteChar">
    <w:name w:val="Card Tag and Cite Char"/>
    <w:basedOn w:val="DefaultParagraphFont"/>
    <w:rsid w:val="0097797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97797D"/>
    <w:rPr>
      <w:rFonts w:ascii="Arial Narrow" w:hAnsi="Arial Narrow"/>
      <w:b/>
      <w:color w:val="000000"/>
      <w:sz w:val="22"/>
      <w:szCs w:val="22"/>
      <w:u w:val="single"/>
    </w:rPr>
  </w:style>
  <w:style w:type="character" w:customStyle="1" w:styleId="SmallText0">
    <w:name w:val="SmallText"/>
    <w:rsid w:val="0097797D"/>
    <w:rPr>
      <w:color w:val="000000"/>
    </w:rPr>
  </w:style>
  <w:style w:type="character" w:customStyle="1" w:styleId="CitesChar1">
    <w:name w:val="Cites Char1"/>
    <w:basedOn w:val="DefaultParagraphFont"/>
    <w:rsid w:val="0097797D"/>
    <w:rPr>
      <w:b/>
      <w:bCs w:val="0"/>
      <w:szCs w:val="24"/>
      <w:u w:val="single"/>
      <w:lang w:val="en-US" w:eastAsia="en-US" w:bidi="ar-SA"/>
    </w:rPr>
  </w:style>
  <w:style w:type="character" w:customStyle="1" w:styleId="CardUnderlinedChar">
    <w:name w:val="Card Underlined Char"/>
    <w:basedOn w:val="DefaultParagraphFont"/>
    <w:rsid w:val="0097797D"/>
    <w:rPr>
      <w:rFonts w:ascii="Arial Narrow" w:hAnsi="Arial Narrow" w:hint="default"/>
      <w:sz w:val="22"/>
      <w:szCs w:val="24"/>
      <w:u w:val="single"/>
      <w:lang w:val="en-US" w:eastAsia="en-US" w:bidi="ar-SA"/>
    </w:rPr>
  </w:style>
  <w:style w:type="character" w:customStyle="1" w:styleId="underline3">
    <w:name w:val="underline3"/>
    <w:basedOn w:val="underline2"/>
    <w:rsid w:val="0097797D"/>
    <w:rPr>
      <w:rFonts w:ascii="Arial" w:hAnsi="Arial"/>
      <w:sz w:val="18"/>
      <w:u w:val="single"/>
      <w:bdr w:val="none" w:sz="0" w:space="0" w:color="auto" w:frame="1"/>
      <w:shd w:val="clear" w:color="auto" w:fill="FFFF00"/>
    </w:rPr>
  </w:style>
  <w:style w:type="character" w:customStyle="1" w:styleId="menu">
    <w:name w:val="menu"/>
    <w:basedOn w:val="DefaultParagraphFont"/>
    <w:rsid w:val="0097797D"/>
  </w:style>
  <w:style w:type="character" w:customStyle="1" w:styleId="itxtrst">
    <w:name w:val="itxtrst"/>
    <w:rsid w:val="0097797D"/>
  </w:style>
  <w:style w:type="character" w:customStyle="1" w:styleId="A-Underlining">
    <w:name w:val="A-Underlining"/>
    <w:basedOn w:val="DefaultParagraphFont"/>
    <w:rsid w:val="0097797D"/>
    <w:rPr>
      <w:rFonts w:ascii="Garamond" w:hAnsi="Garamond" w:hint="default"/>
      <w:color w:val="auto"/>
      <w:sz w:val="24"/>
      <w:u w:val="single"/>
    </w:rPr>
  </w:style>
  <w:style w:type="character" w:customStyle="1" w:styleId="StyleUnderlineBold0">
    <w:name w:val="Style Underline + Bold"/>
    <w:rsid w:val="0097797D"/>
    <w:rPr>
      <w:b/>
      <w:bCs/>
      <w:u w:val="single"/>
    </w:rPr>
  </w:style>
  <w:style w:type="character" w:customStyle="1" w:styleId="Underline-Highlighted">
    <w:name w:val="Underline-Highlighted"/>
    <w:uiPriority w:val="1"/>
    <w:qFormat/>
    <w:rsid w:val="0097797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97797D"/>
  </w:style>
  <w:style w:type="character" w:customStyle="1" w:styleId="newsmain">
    <w:name w:val="news_main"/>
    <w:basedOn w:val="DefaultParagraphFont"/>
    <w:rsid w:val="0097797D"/>
  </w:style>
  <w:style w:type="character" w:customStyle="1" w:styleId="vitstoryheadline">
    <w:name w:val="vitstoryheadline"/>
    <w:rsid w:val="0097797D"/>
  </w:style>
  <w:style w:type="character" w:customStyle="1" w:styleId="AuthorDate0">
    <w:name w:val="Author Date"/>
    <w:rsid w:val="0097797D"/>
    <w:rPr>
      <w:b/>
      <w:bCs w:val="0"/>
      <w:sz w:val="24"/>
      <w:u w:val="thick"/>
    </w:rPr>
  </w:style>
  <w:style w:type="character" w:customStyle="1" w:styleId="red">
    <w:name w:val="red"/>
    <w:basedOn w:val="DefaultParagraphFont"/>
    <w:rsid w:val="0097797D"/>
  </w:style>
  <w:style w:type="character" w:customStyle="1" w:styleId="at">
    <w:name w:val="at"/>
    <w:rsid w:val="0097797D"/>
  </w:style>
  <w:style w:type="character" w:customStyle="1" w:styleId="org">
    <w:name w:val="org"/>
    <w:rsid w:val="0097797D"/>
  </w:style>
  <w:style w:type="character" w:customStyle="1" w:styleId="pnumber">
    <w:name w:val="pnumber"/>
    <w:rsid w:val="0097797D"/>
  </w:style>
  <w:style w:type="character" w:customStyle="1" w:styleId="ital">
    <w:name w:val="ital"/>
    <w:rsid w:val="0097797D"/>
  </w:style>
  <w:style w:type="character" w:customStyle="1" w:styleId="orgdiv">
    <w:name w:val="orgdiv"/>
    <w:rsid w:val="0097797D"/>
  </w:style>
  <w:style w:type="character" w:customStyle="1" w:styleId="orgname">
    <w:name w:val="orgname"/>
    <w:rsid w:val="0097797D"/>
  </w:style>
  <w:style w:type="character" w:customStyle="1" w:styleId="city">
    <w:name w:val="city"/>
    <w:rsid w:val="0097797D"/>
  </w:style>
  <w:style w:type="character" w:customStyle="1" w:styleId="state">
    <w:name w:val="state"/>
    <w:rsid w:val="0097797D"/>
  </w:style>
  <w:style w:type="character" w:customStyle="1" w:styleId="country">
    <w:name w:val="country"/>
    <w:rsid w:val="0097797D"/>
  </w:style>
  <w:style w:type="character" w:customStyle="1" w:styleId="articletitle">
    <w:name w:val="articletitle"/>
    <w:rsid w:val="0097797D"/>
    <w:rPr>
      <w:rFonts w:ascii="Times New Roman" w:hAnsi="Times New Roman" w:cs="Times New Roman" w:hint="default"/>
    </w:rPr>
  </w:style>
  <w:style w:type="character" w:customStyle="1" w:styleId="6pointChar">
    <w:name w:val="6 point Char"/>
    <w:rsid w:val="0097797D"/>
    <w:rPr>
      <w:rFonts w:ascii="Times New Roman" w:hAnsi="Times New Roman" w:cs="Times New Roman" w:hint="default"/>
      <w:sz w:val="12"/>
      <w:lang w:val="en-US" w:eastAsia="en-US"/>
    </w:rPr>
  </w:style>
  <w:style w:type="character" w:customStyle="1" w:styleId="StyleThickunderline">
    <w:name w:val="Style Thick underline"/>
    <w:qFormat/>
    <w:rsid w:val="0097797D"/>
    <w:rPr>
      <w:u w:val="thick"/>
    </w:rPr>
  </w:style>
  <w:style w:type="character" w:customStyle="1" w:styleId="Box0">
    <w:name w:val="Box!"/>
    <w:rsid w:val="0097797D"/>
    <w:rPr>
      <w:rFonts w:ascii="Garamond" w:hAnsi="Garamond" w:hint="default"/>
      <w:sz w:val="24"/>
      <w:u w:val="single"/>
      <w:bdr w:val="single" w:sz="4" w:space="0" w:color="auto" w:frame="1"/>
    </w:rPr>
  </w:style>
  <w:style w:type="character" w:customStyle="1" w:styleId="citechar">
    <w:name w:val="citechar"/>
    <w:basedOn w:val="DefaultParagraphFont"/>
    <w:rsid w:val="0097797D"/>
  </w:style>
  <w:style w:type="character" w:customStyle="1" w:styleId="underlinechar2">
    <w:name w:val="underlinechar"/>
    <w:basedOn w:val="DefaultParagraphFont"/>
    <w:rsid w:val="0097797D"/>
  </w:style>
  <w:style w:type="character" w:customStyle="1" w:styleId="CardUnderlineChar">
    <w:name w:val="Card Underline Char"/>
    <w:rsid w:val="0097797D"/>
    <w:rPr>
      <w:szCs w:val="24"/>
      <w:u w:val="single"/>
      <w:lang w:val="en-US" w:eastAsia="en-US" w:bidi="ar-SA"/>
    </w:rPr>
  </w:style>
  <w:style w:type="character" w:customStyle="1" w:styleId="tagciteChar">
    <w:name w:val="tag/cite Char"/>
    <w:basedOn w:val="DefaultParagraphFont"/>
    <w:rsid w:val="0097797D"/>
    <w:rPr>
      <w:b/>
      <w:bCs w:val="0"/>
      <w:sz w:val="24"/>
      <w:lang w:val="en-US" w:eastAsia="en-US" w:bidi="ar-SA"/>
    </w:rPr>
  </w:style>
  <w:style w:type="character" w:customStyle="1" w:styleId="8pointChar">
    <w:name w:val="8 point Char"/>
    <w:basedOn w:val="DefaultParagraphFont"/>
    <w:rsid w:val="0097797D"/>
    <w:rPr>
      <w:sz w:val="16"/>
      <w:lang w:val="en-US" w:eastAsia="en-US" w:bidi="ar-SA"/>
    </w:rPr>
  </w:style>
  <w:style w:type="character" w:customStyle="1" w:styleId="BoldText12pt">
    <w:name w:val="Bold Text 12 pt"/>
    <w:rsid w:val="0097797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97797D"/>
  </w:style>
  <w:style w:type="table" w:styleId="TableGrid">
    <w:name w:val="Table Grid"/>
    <w:basedOn w:val="TableNormal"/>
    <w:rsid w:val="0097797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97797D"/>
    <w:rPr>
      <w:b/>
      <w:bCs w:val="0"/>
      <w:sz w:val="24"/>
      <w:lang w:val="en-US" w:eastAsia="en-US" w:bidi="ar-SA"/>
    </w:rPr>
  </w:style>
  <w:style w:type="character" w:customStyle="1" w:styleId="Mention11">
    <w:name w:val="Mention11"/>
    <w:basedOn w:val="DefaultParagraphFont"/>
    <w:uiPriority w:val="99"/>
    <w:semiHidden/>
    <w:unhideWhenUsed/>
    <w:rsid w:val="0097797D"/>
    <w:rPr>
      <w:color w:val="2B579A"/>
      <w:shd w:val="clear" w:color="auto" w:fill="E6E6E6"/>
    </w:rPr>
  </w:style>
  <w:style w:type="character" w:customStyle="1" w:styleId="Emph">
    <w:name w:val="Emph"/>
    <w:basedOn w:val="DefaultParagraphFont"/>
    <w:uiPriority w:val="1"/>
    <w:qFormat/>
    <w:rsid w:val="0097797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97797D"/>
  </w:style>
  <w:style w:type="character" w:customStyle="1" w:styleId="Mention2">
    <w:name w:val="Mention2"/>
    <w:basedOn w:val="DefaultParagraphFont"/>
    <w:uiPriority w:val="99"/>
    <w:semiHidden/>
    <w:unhideWhenUsed/>
    <w:rsid w:val="0097797D"/>
    <w:rPr>
      <w:color w:val="2B579A"/>
      <w:shd w:val="clear" w:color="auto" w:fill="E6E6E6"/>
    </w:rPr>
  </w:style>
  <w:style w:type="paragraph" w:customStyle="1" w:styleId="FlashTag">
    <w:name w:val="FlashTag"/>
    <w:basedOn w:val="Normal"/>
    <w:link w:val="FlashTagChar"/>
    <w:autoRedefine/>
    <w:uiPriority w:val="4"/>
    <w:qFormat/>
    <w:rsid w:val="0097797D"/>
    <w:rPr>
      <w:rFonts w:asciiTheme="majorHAnsi" w:hAnsiTheme="majorHAnsi" w:cs="Calibri"/>
      <w:b/>
      <w:sz w:val="28"/>
    </w:rPr>
  </w:style>
  <w:style w:type="character" w:customStyle="1" w:styleId="FlashTagChar">
    <w:name w:val="FlashTag Char"/>
    <w:basedOn w:val="DefaultParagraphFont"/>
    <w:link w:val="FlashTag"/>
    <w:uiPriority w:val="4"/>
    <w:rsid w:val="0097797D"/>
    <w:rPr>
      <w:rFonts w:asciiTheme="majorHAnsi" w:hAnsiTheme="majorHAnsi" w:cs="Calibri"/>
      <w:b/>
      <w:sz w:val="28"/>
    </w:rPr>
  </w:style>
  <w:style w:type="paragraph" w:customStyle="1" w:styleId="Warrant">
    <w:name w:val="Warrant"/>
    <w:autoRedefine/>
    <w:uiPriority w:val="4"/>
    <w:qFormat/>
    <w:rsid w:val="0097797D"/>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97797D"/>
  </w:style>
  <w:style w:type="character" w:customStyle="1" w:styleId="m3965771245576658108gmail-styleunderline">
    <w:name w:val="m_3965771245576658108gmail-styleunderline"/>
    <w:basedOn w:val="DefaultParagraphFont"/>
    <w:rsid w:val="0097797D"/>
  </w:style>
  <w:style w:type="paragraph" w:customStyle="1" w:styleId="Header1">
    <w:name w:val="Header1"/>
    <w:aliases w:val="Header Char Char,Header Char Char Char Char Char Char Char Cha,Header Char2,Header Char1 Char,Char Char Char Cha"/>
    <w:basedOn w:val="Normal"/>
    <w:qFormat/>
    <w:rsid w:val="0097797D"/>
    <w:pPr>
      <w:tabs>
        <w:tab w:val="center" w:pos="4680"/>
        <w:tab w:val="right" w:pos="9360"/>
      </w:tabs>
    </w:pPr>
    <w:rPr>
      <w:rFonts w:cs="Calibri"/>
    </w:rPr>
  </w:style>
  <w:style w:type="character" w:customStyle="1" w:styleId="EndnoteTextChar">
    <w:name w:val="Endnote Text Char"/>
    <w:basedOn w:val="DefaultParagraphFont"/>
    <w:link w:val="EndnoteText"/>
    <w:locked/>
    <w:rsid w:val="0097797D"/>
    <w:rPr>
      <w:rFonts w:ascii="Georgia" w:eastAsia="Times New Roman" w:hAnsi="Georgia"/>
      <w:szCs w:val="20"/>
    </w:rPr>
  </w:style>
  <w:style w:type="paragraph" w:styleId="EndnoteText">
    <w:name w:val="endnote text"/>
    <w:basedOn w:val="Normal"/>
    <w:link w:val="EndnoteTextChar"/>
    <w:unhideWhenUsed/>
    <w:rsid w:val="0097797D"/>
    <w:rPr>
      <w:rFonts w:ascii="Georgia" w:eastAsia="Times New Roman" w:hAnsi="Georgia"/>
      <w:sz w:val="24"/>
      <w:szCs w:val="20"/>
    </w:rPr>
  </w:style>
  <w:style w:type="character" w:customStyle="1" w:styleId="EndnoteTextChar1">
    <w:name w:val="Endnote Text Char1"/>
    <w:basedOn w:val="DefaultParagraphFont"/>
    <w:semiHidden/>
    <w:rsid w:val="0097797D"/>
    <w:rPr>
      <w:rFonts w:ascii="Calibri" w:hAnsi="Calibri"/>
      <w:sz w:val="20"/>
      <w:szCs w:val="20"/>
    </w:rPr>
  </w:style>
  <w:style w:type="character" w:customStyle="1" w:styleId="DateChar">
    <w:name w:val="Date Char"/>
    <w:aliases w:val="date Char"/>
    <w:basedOn w:val="DefaultParagraphFont"/>
    <w:link w:val="Date"/>
    <w:uiPriority w:val="99"/>
    <w:locked/>
    <w:rsid w:val="0097797D"/>
    <w:rPr>
      <w:rFonts w:ascii="Georgia" w:eastAsia="Times New Roman" w:hAnsi="Georgia"/>
    </w:rPr>
  </w:style>
  <w:style w:type="paragraph" w:styleId="Date">
    <w:name w:val="Date"/>
    <w:aliases w:val="date"/>
    <w:basedOn w:val="Normal"/>
    <w:next w:val="Normal"/>
    <w:link w:val="DateChar"/>
    <w:uiPriority w:val="99"/>
    <w:unhideWhenUsed/>
    <w:rsid w:val="0097797D"/>
    <w:rPr>
      <w:rFonts w:ascii="Georgia" w:eastAsia="Times New Roman" w:hAnsi="Georgia"/>
      <w:sz w:val="24"/>
    </w:rPr>
  </w:style>
  <w:style w:type="character" w:customStyle="1" w:styleId="DateChar1">
    <w:name w:val="Date Char1"/>
    <w:basedOn w:val="DefaultParagraphFont"/>
    <w:uiPriority w:val="99"/>
    <w:semiHidden/>
    <w:rsid w:val="0097797D"/>
    <w:rPr>
      <w:rFonts w:ascii="Calibri" w:hAnsi="Calibri"/>
      <w:sz w:val="22"/>
    </w:rPr>
  </w:style>
  <w:style w:type="character" w:customStyle="1" w:styleId="BodyTextFirstIndentChar">
    <w:name w:val="Body Text First Indent Char"/>
    <w:basedOn w:val="BodyTextChar"/>
    <w:link w:val="BodyTextFirstIndent"/>
    <w:locked/>
    <w:rsid w:val="0097797D"/>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97797D"/>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97797D"/>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97797D"/>
    <w:rPr>
      <w:rFonts w:ascii="Calibri" w:hAnsi="Calibri" w:cs="Calibri"/>
    </w:rPr>
  </w:style>
  <w:style w:type="character" w:customStyle="1" w:styleId="PlainTextChar1">
    <w:name w:val="Plain Text Char1"/>
    <w:basedOn w:val="DefaultParagraphFont"/>
    <w:semiHidden/>
    <w:rsid w:val="0097797D"/>
    <w:rPr>
      <w:rFonts w:ascii="Consolas" w:hAnsi="Consolas" w:cs="Calibri"/>
      <w:sz w:val="21"/>
      <w:szCs w:val="21"/>
    </w:rPr>
  </w:style>
  <w:style w:type="paragraph" w:customStyle="1" w:styleId="msolistparagraphcxspfirst">
    <w:name w:val="msolistparagraphcxspfirst"/>
    <w:basedOn w:val="Normal"/>
    <w:uiPriority w:val="99"/>
    <w:qFormat/>
    <w:rsid w:val="0097797D"/>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97797D"/>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97797D"/>
    <w:rPr>
      <w:rFonts w:ascii="Calibri" w:hAnsi="Calibri" w:cs="Calibri"/>
      <w:i/>
      <w:iCs/>
      <w:color w:val="000000" w:themeColor="text1"/>
    </w:rPr>
  </w:style>
  <w:style w:type="paragraph" w:customStyle="1" w:styleId="Heading2-NotBold">
    <w:name w:val="Heading 2 - Not Bold"/>
    <w:basedOn w:val="Heading2"/>
    <w:autoRedefine/>
    <w:uiPriority w:val="99"/>
    <w:qFormat/>
    <w:rsid w:val="0097797D"/>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97797D"/>
    <w:rPr>
      <w:rFonts w:ascii="Calibri" w:eastAsia="Calibri" w:hAnsi="Calibri" w:cs="Calibri"/>
      <w:b/>
      <w:sz w:val="22"/>
    </w:rPr>
  </w:style>
  <w:style w:type="paragraph" w:customStyle="1" w:styleId="Heading2-Bold">
    <w:name w:val="Heading 2 - Bold"/>
    <w:basedOn w:val="Normal"/>
    <w:autoRedefine/>
    <w:uiPriority w:val="99"/>
    <w:qFormat/>
    <w:rsid w:val="0097797D"/>
    <w:rPr>
      <w:rFonts w:ascii="Garamond" w:eastAsia="Calibri" w:hAnsi="Garamond" w:cs="Calibri"/>
      <w:b/>
    </w:rPr>
  </w:style>
  <w:style w:type="paragraph" w:customStyle="1" w:styleId="tag">
    <w:name w:val="%tag"/>
    <w:basedOn w:val="Normal"/>
    <w:next w:val="Normal"/>
    <w:uiPriority w:val="99"/>
    <w:qFormat/>
    <w:rsid w:val="0097797D"/>
    <w:rPr>
      <w:rFonts w:ascii="Garamond" w:eastAsia="Calibri" w:hAnsi="Garamond" w:cs="Calibri"/>
      <w:bCs/>
      <w:sz w:val="18"/>
    </w:rPr>
  </w:style>
  <w:style w:type="character" w:customStyle="1" w:styleId="Style2Char">
    <w:name w:val="Style 2 Char"/>
    <w:link w:val="Style20"/>
    <w:uiPriority w:val="99"/>
    <w:locked/>
    <w:rsid w:val="0097797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97797D"/>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97797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97797D"/>
    <w:rPr>
      <w:rFonts w:ascii="Garamond" w:eastAsia="Times New Roman" w:hAnsi="Garamond"/>
      <w:sz w:val="24"/>
      <w:szCs w:val="20"/>
      <w:u w:val="single"/>
      <w:lang w:val="x-none" w:eastAsia="x-none"/>
    </w:rPr>
  </w:style>
  <w:style w:type="character" w:customStyle="1" w:styleId="textsmallChar0">
    <w:name w:val="textsmall Char"/>
    <w:link w:val="textsmall0"/>
    <w:locked/>
    <w:rsid w:val="0097797D"/>
    <w:rPr>
      <w:rFonts w:ascii="Georgia" w:eastAsia="Times New Roman" w:hAnsi="Georgia"/>
      <w:sz w:val="18"/>
      <w:szCs w:val="20"/>
      <w:lang w:val="x-none" w:eastAsia="x-none"/>
    </w:rPr>
  </w:style>
  <w:style w:type="paragraph" w:customStyle="1" w:styleId="textsmall0">
    <w:name w:val="textsmall"/>
    <w:basedOn w:val="Normal"/>
    <w:link w:val="textsmallChar0"/>
    <w:qFormat/>
    <w:rsid w:val="0097797D"/>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97797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97797D"/>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97797D"/>
    <w:rPr>
      <w:rFonts w:ascii="Arial" w:eastAsia="Times New Roman" w:hAnsi="Arial" w:cs="Arial"/>
      <w:sz w:val="12"/>
    </w:rPr>
  </w:style>
  <w:style w:type="paragraph" w:customStyle="1" w:styleId="Micro">
    <w:name w:val="Micro"/>
    <w:basedOn w:val="Normal"/>
    <w:next w:val="Normal"/>
    <w:link w:val="MicroChar"/>
    <w:qFormat/>
    <w:rsid w:val="0097797D"/>
    <w:rPr>
      <w:rFonts w:ascii="Arial" w:eastAsia="Times New Roman" w:hAnsi="Arial" w:cs="Arial"/>
      <w:sz w:val="12"/>
    </w:rPr>
  </w:style>
  <w:style w:type="character" w:customStyle="1" w:styleId="CardNotUnderlinedChar1">
    <w:name w:val="Card Not Underlined Char1"/>
    <w:link w:val="CardNotUnderlined"/>
    <w:locked/>
    <w:rsid w:val="0097797D"/>
    <w:rPr>
      <w:rFonts w:ascii="Bell MT" w:eastAsia="Calibri" w:hAnsi="Bell MT"/>
      <w:szCs w:val="20"/>
    </w:rPr>
  </w:style>
  <w:style w:type="paragraph" w:customStyle="1" w:styleId="CardNotUnderlined">
    <w:name w:val="Card Not Underlined"/>
    <w:basedOn w:val="Normal"/>
    <w:link w:val="CardNotUnderlinedChar1"/>
    <w:autoRedefine/>
    <w:qFormat/>
    <w:rsid w:val="0097797D"/>
    <w:rPr>
      <w:rFonts w:ascii="Bell MT" w:eastAsia="Calibri" w:hAnsi="Bell MT"/>
      <w:sz w:val="24"/>
      <w:szCs w:val="20"/>
    </w:rPr>
  </w:style>
  <w:style w:type="paragraph" w:customStyle="1" w:styleId="h-lead">
    <w:name w:val="h-lead"/>
    <w:basedOn w:val="Normal"/>
    <w:uiPriority w:val="99"/>
    <w:qFormat/>
    <w:rsid w:val="0097797D"/>
    <w:pPr>
      <w:spacing w:before="100" w:beforeAutospacing="1" w:after="100" w:afterAutospacing="1"/>
    </w:pPr>
    <w:rPr>
      <w:rFonts w:eastAsia="Times New Roman" w:cs="Calibri"/>
      <w:sz w:val="24"/>
    </w:rPr>
  </w:style>
  <w:style w:type="paragraph" w:customStyle="1" w:styleId="intro">
    <w:name w:val="intro"/>
    <w:basedOn w:val="Normal"/>
    <w:uiPriority w:val="99"/>
    <w:qFormat/>
    <w:rsid w:val="0097797D"/>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97797D"/>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97797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97797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97797D"/>
    <w:rPr>
      <w:rFonts w:eastAsia="Calibri" w:cs="Calibri"/>
    </w:rPr>
  </w:style>
  <w:style w:type="paragraph" w:customStyle="1" w:styleId="F3-TagAuthor">
    <w:name w:val="F3 - Tag/Author"/>
    <w:basedOn w:val="Normal"/>
    <w:uiPriority w:val="99"/>
    <w:qFormat/>
    <w:rsid w:val="0097797D"/>
    <w:rPr>
      <w:rFonts w:eastAsia="Times New Roman" w:cs="Calibri"/>
      <w:b/>
    </w:rPr>
  </w:style>
  <w:style w:type="paragraph" w:customStyle="1" w:styleId="F5-UnderlineNormal">
    <w:name w:val="F5 - Underline Normal"/>
    <w:basedOn w:val="Normal"/>
    <w:uiPriority w:val="99"/>
    <w:qFormat/>
    <w:rsid w:val="0097797D"/>
    <w:rPr>
      <w:rFonts w:eastAsia="Calibri" w:cs="Calibri"/>
      <w:u w:val="single"/>
    </w:rPr>
  </w:style>
  <w:style w:type="paragraph" w:customStyle="1" w:styleId="Brief-PrimarySource">
    <w:name w:val="Brief - Primary Source"/>
    <w:basedOn w:val="Normal"/>
    <w:uiPriority w:val="99"/>
    <w:qFormat/>
    <w:rsid w:val="0097797D"/>
    <w:rPr>
      <w:rFonts w:eastAsia="Times New Roman" w:cs="Calibri"/>
      <w:b/>
      <w:sz w:val="24"/>
      <w:u w:val="single"/>
    </w:rPr>
  </w:style>
  <w:style w:type="paragraph" w:customStyle="1" w:styleId="Brief-Underline">
    <w:name w:val="Brief - Underline"/>
    <w:basedOn w:val="Normal"/>
    <w:uiPriority w:val="99"/>
    <w:qFormat/>
    <w:rsid w:val="0097797D"/>
    <w:rPr>
      <w:rFonts w:eastAsia="Times New Roman" w:cs="Calibri"/>
      <w:u w:val="single"/>
    </w:rPr>
  </w:style>
  <w:style w:type="paragraph" w:customStyle="1" w:styleId="Brief">
    <w:name w:val="Brief"/>
    <w:basedOn w:val="Brief-PrimarySource"/>
    <w:uiPriority w:val="99"/>
    <w:qFormat/>
    <w:rsid w:val="0097797D"/>
    <w:rPr>
      <w:b w:val="0"/>
    </w:rPr>
  </w:style>
  <w:style w:type="paragraph" w:customStyle="1" w:styleId="CM2">
    <w:name w:val="CM2"/>
    <w:basedOn w:val="Normal"/>
    <w:next w:val="Normal"/>
    <w:uiPriority w:val="99"/>
    <w:qFormat/>
    <w:rsid w:val="0097797D"/>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97797D"/>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97797D"/>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97797D"/>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97797D"/>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97797D"/>
    <w:pPr>
      <w:widowControl w:val="0"/>
      <w:spacing w:line="276" w:lineRule="atLeast"/>
    </w:pPr>
    <w:rPr>
      <w:color w:val="auto"/>
    </w:rPr>
  </w:style>
  <w:style w:type="paragraph" w:customStyle="1" w:styleId="CM34">
    <w:name w:val="CM34"/>
    <w:basedOn w:val="Default"/>
    <w:next w:val="Default"/>
    <w:uiPriority w:val="99"/>
    <w:qFormat/>
    <w:rsid w:val="0097797D"/>
    <w:pPr>
      <w:widowControl w:val="0"/>
    </w:pPr>
    <w:rPr>
      <w:color w:val="auto"/>
    </w:rPr>
  </w:style>
  <w:style w:type="paragraph" w:customStyle="1" w:styleId="CM56">
    <w:name w:val="CM56"/>
    <w:basedOn w:val="Default"/>
    <w:next w:val="Default"/>
    <w:uiPriority w:val="99"/>
    <w:qFormat/>
    <w:rsid w:val="0097797D"/>
    <w:pPr>
      <w:widowControl w:val="0"/>
    </w:pPr>
    <w:rPr>
      <w:rFonts w:eastAsia="Calibri"/>
      <w:color w:val="auto"/>
    </w:rPr>
  </w:style>
  <w:style w:type="paragraph" w:customStyle="1" w:styleId="CM58">
    <w:name w:val="CM58"/>
    <w:basedOn w:val="Default"/>
    <w:next w:val="Default"/>
    <w:uiPriority w:val="99"/>
    <w:qFormat/>
    <w:rsid w:val="0097797D"/>
    <w:pPr>
      <w:widowControl w:val="0"/>
    </w:pPr>
    <w:rPr>
      <w:rFonts w:eastAsia="Calibri"/>
      <w:color w:val="auto"/>
    </w:rPr>
  </w:style>
  <w:style w:type="paragraph" w:customStyle="1" w:styleId="CM57">
    <w:name w:val="CM57"/>
    <w:basedOn w:val="Default"/>
    <w:next w:val="Default"/>
    <w:uiPriority w:val="99"/>
    <w:qFormat/>
    <w:rsid w:val="0097797D"/>
    <w:pPr>
      <w:widowControl w:val="0"/>
    </w:pPr>
    <w:rPr>
      <w:rFonts w:eastAsia="Calibri"/>
      <w:color w:val="auto"/>
    </w:rPr>
  </w:style>
  <w:style w:type="paragraph" w:customStyle="1" w:styleId="CM1">
    <w:name w:val="CM1"/>
    <w:basedOn w:val="Default"/>
    <w:next w:val="Default"/>
    <w:uiPriority w:val="99"/>
    <w:qFormat/>
    <w:rsid w:val="0097797D"/>
    <w:pPr>
      <w:widowControl w:val="0"/>
    </w:pPr>
    <w:rPr>
      <w:rFonts w:eastAsia="Calibri"/>
      <w:color w:val="auto"/>
    </w:rPr>
  </w:style>
  <w:style w:type="paragraph" w:customStyle="1" w:styleId="CM49">
    <w:name w:val="CM49"/>
    <w:basedOn w:val="Default"/>
    <w:next w:val="Default"/>
    <w:uiPriority w:val="99"/>
    <w:qFormat/>
    <w:rsid w:val="0097797D"/>
    <w:pPr>
      <w:widowControl w:val="0"/>
    </w:pPr>
    <w:rPr>
      <w:rFonts w:eastAsia="Calibri"/>
      <w:color w:val="auto"/>
    </w:rPr>
  </w:style>
  <w:style w:type="paragraph" w:customStyle="1" w:styleId="CM41">
    <w:name w:val="CM41"/>
    <w:basedOn w:val="Default"/>
    <w:next w:val="Default"/>
    <w:uiPriority w:val="99"/>
    <w:qFormat/>
    <w:rsid w:val="0097797D"/>
    <w:pPr>
      <w:widowControl w:val="0"/>
    </w:pPr>
    <w:rPr>
      <w:rFonts w:eastAsia="Calibri"/>
      <w:color w:val="auto"/>
    </w:rPr>
  </w:style>
  <w:style w:type="paragraph" w:customStyle="1" w:styleId="3rdOrderPara">
    <w:name w:val="3rd Order Para"/>
    <w:basedOn w:val="Default"/>
    <w:next w:val="Default"/>
    <w:qFormat/>
    <w:rsid w:val="0097797D"/>
    <w:pPr>
      <w:widowControl w:val="0"/>
    </w:pPr>
    <w:rPr>
      <w:rFonts w:eastAsia="Calibri"/>
      <w:color w:val="auto"/>
    </w:rPr>
  </w:style>
  <w:style w:type="paragraph" w:customStyle="1" w:styleId="2ndOrderPara">
    <w:name w:val="2nd Order Para"/>
    <w:basedOn w:val="Default"/>
    <w:next w:val="Default"/>
    <w:qFormat/>
    <w:rsid w:val="0097797D"/>
    <w:pPr>
      <w:widowControl w:val="0"/>
    </w:pPr>
    <w:rPr>
      <w:rFonts w:eastAsia="Calibri"/>
      <w:color w:val="auto"/>
    </w:rPr>
  </w:style>
  <w:style w:type="paragraph" w:customStyle="1" w:styleId="Normal-SIGN2">
    <w:name w:val="Normal-SIGN2"/>
    <w:basedOn w:val="Default"/>
    <w:next w:val="Default"/>
    <w:qFormat/>
    <w:rsid w:val="0097797D"/>
    <w:pPr>
      <w:widowControl w:val="0"/>
    </w:pPr>
    <w:rPr>
      <w:rFonts w:eastAsia="Calibri"/>
      <w:color w:val="auto"/>
    </w:rPr>
  </w:style>
  <w:style w:type="paragraph" w:customStyle="1" w:styleId="Normal-SIGN1">
    <w:name w:val="Normal-SIGN1"/>
    <w:basedOn w:val="Default"/>
    <w:next w:val="Default"/>
    <w:uiPriority w:val="99"/>
    <w:qFormat/>
    <w:rsid w:val="0097797D"/>
    <w:pPr>
      <w:widowControl w:val="0"/>
    </w:pPr>
    <w:rPr>
      <w:rFonts w:eastAsia="Calibri"/>
      <w:color w:val="auto"/>
    </w:rPr>
  </w:style>
  <w:style w:type="paragraph" w:customStyle="1" w:styleId="CM3">
    <w:name w:val="CM3"/>
    <w:basedOn w:val="Default"/>
    <w:next w:val="Default"/>
    <w:uiPriority w:val="99"/>
    <w:qFormat/>
    <w:rsid w:val="0097797D"/>
    <w:pPr>
      <w:widowControl w:val="0"/>
      <w:spacing w:line="553" w:lineRule="atLeast"/>
    </w:pPr>
    <w:rPr>
      <w:rFonts w:eastAsia="Calibri"/>
      <w:color w:val="auto"/>
    </w:rPr>
  </w:style>
  <w:style w:type="paragraph" w:customStyle="1" w:styleId="CM33">
    <w:name w:val="CM33"/>
    <w:basedOn w:val="Default"/>
    <w:next w:val="Default"/>
    <w:uiPriority w:val="99"/>
    <w:qFormat/>
    <w:rsid w:val="0097797D"/>
    <w:pPr>
      <w:widowControl w:val="0"/>
    </w:pPr>
    <w:rPr>
      <w:rFonts w:eastAsia="Calibri"/>
      <w:color w:val="auto"/>
    </w:rPr>
  </w:style>
  <w:style w:type="paragraph" w:customStyle="1" w:styleId="CM37">
    <w:name w:val="CM37"/>
    <w:basedOn w:val="Default"/>
    <w:next w:val="Default"/>
    <w:uiPriority w:val="99"/>
    <w:qFormat/>
    <w:rsid w:val="0097797D"/>
    <w:pPr>
      <w:widowControl w:val="0"/>
    </w:pPr>
    <w:rPr>
      <w:rFonts w:eastAsia="Calibri"/>
      <w:color w:val="auto"/>
    </w:rPr>
  </w:style>
  <w:style w:type="paragraph" w:customStyle="1" w:styleId="CM7">
    <w:name w:val="CM7"/>
    <w:basedOn w:val="Default"/>
    <w:next w:val="Default"/>
    <w:uiPriority w:val="99"/>
    <w:qFormat/>
    <w:rsid w:val="0097797D"/>
    <w:pPr>
      <w:widowControl w:val="0"/>
      <w:spacing w:line="553" w:lineRule="atLeast"/>
    </w:pPr>
    <w:rPr>
      <w:rFonts w:eastAsia="Calibri"/>
      <w:color w:val="auto"/>
    </w:rPr>
  </w:style>
  <w:style w:type="paragraph" w:customStyle="1" w:styleId="Brief-SecondarySource">
    <w:name w:val="Brief - Secondary Source"/>
    <w:basedOn w:val="Normal"/>
    <w:qFormat/>
    <w:rsid w:val="0097797D"/>
    <w:rPr>
      <w:rFonts w:eastAsia="Times New Roman" w:cs="Calibri"/>
      <w:sz w:val="14"/>
      <w:szCs w:val="20"/>
    </w:rPr>
  </w:style>
  <w:style w:type="paragraph" w:customStyle="1" w:styleId="Brief-Card">
    <w:name w:val="Brief - Card"/>
    <w:basedOn w:val="Normal"/>
    <w:uiPriority w:val="99"/>
    <w:qFormat/>
    <w:rsid w:val="0097797D"/>
    <w:rPr>
      <w:rFonts w:eastAsia="Times New Roman" w:cs="Calibri"/>
    </w:rPr>
  </w:style>
  <w:style w:type="paragraph" w:customStyle="1" w:styleId="Pa2">
    <w:name w:val="Pa2"/>
    <w:basedOn w:val="Default"/>
    <w:next w:val="Default"/>
    <w:uiPriority w:val="99"/>
    <w:qFormat/>
    <w:rsid w:val="0097797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7797D"/>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97797D"/>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97797D"/>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97797D"/>
    <w:pPr>
      <w:widowControl w:val="0"/>
    </w:pPr>
    <w:rPr>
      <w:rFonts w:ascii="Arial Black" w:hAnsi="Arial Black"/>
      <w:color w:val="auto"/>
    </w:rPr>
  </w:style>
  <w:style w:type="paragraph" w:customStyle="1" w:styleId="Cover1">
    <w:name w:val="Cover 1"/>
    <w:basedOn w:val="Normal"/>
    <w:next w:val="Normal"/>
    <w:uiPriority w:val="99"/>
    <w:qFormat/>
    <w:rsid w:val="0097797D"/>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97797D"/>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97797D"/>
    <w:pPr>
      <w:widowControl w:val="0"/>
    </w:pPr>
    <w:rPr>
      <w:color w:val="auto"/>
    </w:rPr>
  </w:style>
  <w:style w:type="paragraph" w:customStyle="1" w:styleId="Pa11">
    <w:name w:val="Pa11"/>
    <w:basedOn w:val="Normal"/>
    <w:next w:val="Normal"/>
    <w:uiPriority w:val="99"/>
    <w:qFormat/>
    <w:rsid w:val="0097797D"/>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97797D"/>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97797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97797D"/>
    <w:pPr>
      <w:widowControl w:val="0"/>
    </w:pPr>
    <w:rPr>
      <w:rFonts w:eastAsia="Calibri"/>
      <w:color w:val="auto"/>
    </w:rPr>
  </w:style>
  <w:style w:type="paragraph" w:customStyle="1" w:styleId="CM5">
    <w:name w:val="CM5"/>
    <w:basedOn w:val="Default"/>
    <w:next w:val="Default"/>
    <w:qFormat/>
    <w:rsid w:val="0097797D"/>
    <w:pPr>
      <w:widowControl w:val="0"/>
      <w:spacing w:line="553" w:lineRule="atLeast"/>
    </w:pPr>
    <w:rPr>
      <w:rFonts w:eastAsia="Calibri"/>
      <w:color w:val="auto"/>
    </w:rPr>
  </w:style>
  <w:style w:type="paragraph" w:customStyle="1" w:styleId="CM28">
    <w:name w:val="CM28"/>
    <w:basedOn w:val="Default"/>
    <w:next w:val="Default"/>
    <w:uiPriority w:val="99"/>
    <w:qFormat/>
    <w:rsid w:val="0097797D"/>
    <w:pPr>
      <w:widowControl w:val="0"/>
    </w:pPr>
    <w:rPr>
      <w:rFonts w:eastAsia="Calibri"/>
      <w:color w:val="auto"/>
    </w:rPr>
  </w:style>
  <w:style w:type="paragraph" w:customStyle="1" w:styleId="CM8">
    <w:name w:val="CM8"/>
    <w:basedOn w:val="Default"/>
    <w:next w:val="Default"/>
    <w:uiPriority w:val="99"/>
    <w:qFormat/>
    <w:rsid w:val="0097797D"/>
    <w:pPr>
      <w:widowControl w:val="0"/>
    </w:pPr>
    <w:rPr>
      <w:rFonts w:eastAsia="Calibri"/>
      <w:color w:val="auto"/>
    </w:rPr>
  </w:style>
  <w:style w:type="paragraph" w:customStyle="1" w:styleId="CM6">
    <w:name w:val="CM6"/>
    <w:basedOn w:val="Default"/>
    <w:next w:val="Default"/>
    <w:uiPriority w:val="99"/>
    <w:qFormat/>
    <w:rsid w:val="0097797D"/>
    <w:pPr>
      <w:widowControl w:val="0"/>
      <w:spacing w:line="553" w:lineRule="atLeast"/>
    </w:pPr>
    <w:rPr>
      <w:rFonts w:eastAsia="Calibri"/>
      <w:color w:val="auto"/>
    </w:rPr>
  </w:style>
  <w:style w:type="paragraph" w:customStyle="1" w:styleId="CM22">
    <w:name w:val="CM22"/>
    <w:basedOn w:val="Default"/>
    <w:next w:val="Default"/>
    <w:uiPriority w:val="99"/>
    <w:qFormat/>
    <w:rsid w:val="0097797D"/>
    <w:pPr>
      <w:widowControl w:val="0"/>
    </w:pPr>
    <w:rPr>
      <w:rFonts w:eastAsia="Calibri"/>
      <w:color w:val="auto"/>
    </w:rPr>
  </w:style>
  <w:style w:type="paragraph" w:customStyle="1" w:styleId="DoubleUnderlined">
    <w:name w:val="Double Underlined"/>
    <w:basedOn w:val="Heading2"/>
    <w:autoRedefine/>
    <w:uiPriority w:val="99"/>
    <w:qFormat/>
    <w:rsid w:val="0097797D"/>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97797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97797D"/>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97797D"/>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97797D"/>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97797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7797D"/>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97797D"/>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97797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97797D"/>
  </w:style>
  <w:style w:type="paragraph" w:customStyle="1" w:styleId="StyleUnderliningTimesNewRomanBoldNounderlineKernat16">
    <w:name w:val="Style Underlining + Times New Roman Bold No underline Kern at 16..."/>
    <w:basedOn w:val="Normal"/>
    <w:uiPriority w:val="99"/>
    <w:qFormat/>
    <w:rsid w:val="0097797D"/>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7797D"/>
    <w:rPr>
      <w:rFonts w:eastAsia="Times New Roman" w:cs="Calibri"/>
      <w:b/>
      <w:bCs/>
      <w:kern w:val="32"/>
      <w:sz w:val="32"/>
      <w:szCs w:val="32"/>
    </w:rPr>
  </w:style>
  <w:style w:type="paragraph" w:customStyle="1" w:styleId="StyleBoldUnderliningKernat16pt">
    <w:name w:val="Style Bold Underlining + Kern at 16 pt"/>
    <w:uiPriority w:val="99"/>
    <w:qFormat/>
    <w:rsid w:val="0097797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97797D"/>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97797D"/>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97797D"/>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7797D"/>
    <w:pPr>
      <w:ind w:left="400"/>
    </w:pPr>
    <w:rPr>
      <w:rFonts w:eastAsia="Times New Roman" w:cs="Calibri"/>
      <w:szCs w:val="20"/>
    </w:rPr>
  </w:style>
  <w:style w:type="paragraph" w:customStyle="1" w:styleId="Paste">
    <w:name w:val="Paste"/>
    <w:basedOn w:val="Normal"/>
    <w:qFormat/>
    <w:rsid w:val="0097797D"/>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97797D"/>
    <w:rPr>
      <w:rFonts w:ascii="Georgia" w:eastAsia="Times New Roman" w:hAnsi="Georgia"/>
      <w:b/>
      <w:u w:val="single"/>
    </w:rPr>
  </w:style>
  <w:style w:type="paragraph" w:customStyle="1" w:styleId="UnderlineStyle0">
    <w:name w:val="Underline Style"/>
    <w:basedOn w:val="Normal"/>
    <w:link w:val="UnderlineStyleChar"/>
    <w:qFormat/>
    <w:rsid w:val="0097797D"/>
    <w:rPr>
      <w:rFonts w:ascii="Georgia" w:eastAsia="Times New Roman" w:hAnsi="Georgia"/>
      <w:b/>
      <w:sz w:val="24"/>
      <w:u w:val="single"/>
    </w:rPr>
  </w:style>
  <w:style w:type="paragraph" w:customStyle="1" w:styleId="Normalization">
    <w:name w:val="Normalization"/>
    <w:basedOn w:val="Normal"/>
    <w:uiPriority w:val="99"/>
    <w:qFormat/>
    <w:rsid w:val="0097797D"/>
    <w:rPr>
      <w:rFonts w:eastAsia="Times New Roman" w:cs="Calibri"/>
      <w:sz w:val="18"/>
    </w:rPr>
  </w:style>
  <w:style w:type="paragraph" w:customStyle="1" w:styleId="BreifTitle">
    <w:name w:val="Breif Title"/>
    <w:basedOn w:val="Normal"/>
    <w:autoRedefine/>
    <w:uiPriority w:val="99"/>
    <w:qFormat/>
    <w:rsid w:val="0097797D"/>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97797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97797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97797D"/>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97797D"/>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7797D"/>
    <w:rPr>
      <w:bCs/>
    </w:rPr>
  </w:style>
  <w:style w:type="paragraph" w:customStyle="1" w:styleId="tagCharCharCharCharCharCharChar">
    <w:name w:val="tag Char Char Char Char Char Char Char"/>
    <w:basedOn w:val="Normal"/>
    <w:uiPriority w:val="99"/>
    <w:qFormat/>
    <w:rsid w:val="0097797D"/>
    <w:rPr>
      <w:rFonts w:eastAsia="Times New Roman" w:cs="Calibri"/>
      <w:b/>
      <w:sz w:val="24"/>
      <w:szCs w:val="20"/>
    </w:rPr>
  </w:style>
  <w:style w:type="paragraph" w:customStyle="1" w:styleId="title-bold-medium">
    <w:name w:val="title-bold-medium"/>
    <w:basedOn w:val="Normal"/>
    <w:uiPriority w:val="99"/>
    <w:qFormat/>
    <w:rsid w:val="0097797D"/>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97797D"/>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97797D"/>
    <w:rPr>
      <w:rFonts w:ascii="Arial Narrow" w:eastAsia="Times New Roman" w:hAnsi="Arial Narrow" w:cs="Calibri"/>
      <w:b/>
      <w:sz w:val="24"/>
    </w:rPr>
  </w:style>
  <w:style w:type="paragraph" w:customStyle="1" w:styleId="BLOCKTITLE1">
    <w:name w:val="BLOCK TITLE"/>
    <w:basedOn w:val="Heading1"/>
    <w:uiPriority w:val="99"/>
    <w:qFormat/>
    <w:rsid w:val="0097797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97797D"/>
    <w:pPr>
      <w:widowControl w:val="0"/>
      <w:autoSpaceDE w:val="0"/>
      <w:autoSpaceDN w:val="0"/>
      <w:adjustRightInd w:val="0"/>
    </w:pPr>
    <w:rPr>
      <w:sz w:val="24"/>
      <w:szCs w:val="20"/>
    </w:rPr>
  </w:style>
  <w:style w:type="paragraph" w:customStyle="1" w:styleId="BriefTitle1">
    <w:name w:val="Brief Title 1"/>
    <w:basedOn w:val="Normal"/>
    <w:uiPriority w:val="99"/>
    <w:qFormat/>
    <w:rsid w:val="0097797D"/>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97797D"/>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97797D"/>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97797D"/>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97797D"/>
    <w:pPr>
      <w:spacing w:before="100" w:beforeAutospacing="1" w:after="100" w:afterAutospacing="1"/>
    </w:pPr>
    <w:rPr>
      <w:rFonts w:eastAsia="Times New Roman" w:cs="Calibri"/>
    </w:rPr>
  </w:style>
  <w:style w:type="paragraph" w:customStyle="1" w:styleId="ToRead">
    <w:name w:val="To Read"/>
    <w:basedOn w:val="Normal"/>
    <w:uiPriority w:val="99"/>
    <w:qFormat/>
    <w:rsid w:val="0097797D"/>
    <w:pPr>
      <w:ind w:left="720"/>
    </w:pPr>
    <w:rPr>
      <w:rFonts w:ascii="Verdana" w:eastAsia="Times New Roman" w:hAnsi="Verdana" w:cs="Calibri"/>
      <w:b/>
      <w:u w:val="single"/>
    </w:rPr>
  </w:style>
  <w:style w:type="paragraph" w:customStyle="1" w:styleId="Style1">
    <w:name w:val="Style 1"/>
    <w:basedOn w:val="Normal"/>
    <w:uiPriority w:val="99"/>
    <w:qFormat/>
    <w:rsid w:val="0097797D"/>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97797D"/>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97797D"/>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97797D"/>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97797D"/>
    <w:pPr>
      <w:ind w:left="1660"/>
    </w:pPr>
  </w:style>
  <w:style w:type="paragraph" w:customStyle="1" w:styleId="PageNumber1">
    <w:name w:val="Page Number1"/>
    <w:basedOn w:val="Normal"/>
    <w:next w:val="Normal"/>
    <w:uiPriority w:val="99"/>
    <w:qFormat/>
    <w:rsid w:val="0097797D"/>
    <w:rPr>
      <w:rFonts w:eastAsia="Times New Roman" w:cs="Calibri"/>
    </w:rPr>
  </w:style>
  <w:style w:type="paragraph" w:customStyle="1" w:styleId="Card1">
    <w:name w:val="Card1"/>
    <w:uiPriority w:val="99"/>
    <w:qFormat/>
    <w:rsid w:val="0097797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97797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97797D"/>
    <w:pPr>
      <w:ind w:left="288" w:right="288"/>
    </w:pPr>
    <w:rPr>
      <w:rFonts w:eastAsia="Times New Roman" w:cs="Calibri"/>
    </w:rPr>
  </w:style>
  <w:style w:type="paragraph" w:customStyle="1" w:styleId="CaseListNormal">
    <w:name w:val="Case List Normal"/>
    <w:basedOn w:val="Normal"/>
    <w:uiPriority w:val="99"/>
    <w:qFormat/>
    <w:rsid w:val="0097797D"/>
    <w:rPr>
      <w:rFonts w:ascii="Times" w:eastAsia="Times New Roman" w:hAnsi="Times" w:cs="Calibri"/>
      <w:szCs w:val="26"/>
    </w:rPr>
  </w:style>
  <w:style w:type="paragraph" w:customStyle="1" w:styleId="Body">
    <w:name w:val="Body"/>
    <w:basedOn w:val="Normal"/>
    <w:uiPriority w:val="99"/>
    <w:qFormat/>
    <w:rsid w:val="0097797D"/>
    <w:pPr>
      <w:outlineLvl w:val="3"/>
    </w:pPr>
    <w:rPr>
      <w:rFonts w:eastAsia="Times New Roman" w:cs="Calibri"/>
      <w:szCs w:val="20"/>
    </w:rPr>
  </w:style>
  <w:style w:type="paragraph" w:customStyle="1" w:styleId="3text">
    <w:name w:val="3text"/>
    <w:basedOn w:val="Normal"/>
    <w:uiPriority w:val="99"/>
    <w:qFormat/>
    <w:rsid w:val="0097797D"/>
    <w:pPr>
      <w:spacing w:before="100" w:beforeAutospacing="1" w:after="100" w:afterAutospacing="1"/>
    </w:pPr>
    <w:rPr>
      <w:rFonts w:eastAsia="Times New Roman" w:cs="Calibri"/>
      <w:sz w:val="24"/>
    </w:rPr>
  </w:style>
  <w:style w:type="paragraph" w:customStyle="1" w:styleId="TimesNewRoman12">
    <w:name w:val="TimesNewRoman12"/>
    <w:uiPriority w:val="99"/>
    <w:qFormat/>
    <w:rsid w:val="0097797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97797D"/>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97797D"/>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97797D"/>
    <w:rPr>
      <w:rFonts w:eastAsia="Times New Roman" w:cs="Calibri"/>
      <w:color w:val="000000"/>
      <w:sz w:val="18"/>
    </w:rPr>
  </w:style>
  <w:style w:type="paragraph" w:customStyle="1" w:styleId="text1">
    <w:name w:val="text1"/>
    <w:basedOn w:val="Normal"/>
    <w:autoRedefine/>
    <w:uiPriority w:val="99"/>
    <w:qFormat/>
    <w:rsid w:val="0097797D"/>
    <w:rPr>
      <w:rFonts w:eastAsia="Times New Roman" w:cs="Calibri"/>
      <w:szCs w:val="20"/>
    </w:rPr>
  </w:style>
  <w:style w:type="paragraph" w:customStyle="1" w:styleId="RepeatBlockHeading">
    <w:name w:val="Repeat Block Heading"/>
    <w:basedOn w:val="Normal"/>
    <w:autoRedefine/>
    <w:uiPriority w:val="99"/>
    <w:qFormat/>
    <w:rsid w:val="0097797D"/>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97797D"/>
    <w:pPr>
      <w:spacing w:before="72" w:after="72"/>
    </w:pPr>
    <w:rPr>
      <w:rFonts w:eastAsia="Times New Roman" w:cs="Calibri"/>
      <w:b/>
      <w:bCs/>
      <w:sz w:val="26"/>
      <w:szCs w:val="26"/>
    </w:rPr>
  </w:style>
  <w:style w:type="paragraph" w:customStyle="1" w:styleId="story-body">
    <w:name w:val="story-body"/>
    <w:basedOn w:val="Normal"/>
    <w:uiPriority w:val="99"/>
    <w:qFormat/>
    <w:rsid w:val="0097797D"/>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97797D"/>
    <w:rPr>
      <w:rFonts w:eastAsia="Times New Roman" w:cs="Calibri"/>
      <w:b/>
      <w:bCs/>
    </w:rPr>
  </w:style>
  <w:style w:type="paragraph" w:customStyle="1" w:styleId="TextofCards">
    <w:name w:val="Text of Cards"/>
    <w:basedOn w:val="Normal"/>
    <w:uiPriority w:val="99"/>
    <w:qFormat/>
    <w:rsid w:val="0097797D"/>
    <w:rPr>
      <w:rFonts w:eastAsia="Times New Roman" w:cs="Calibri"/>
      <w:color w:val="000000"/>
      <w:spacing w:val="6"/>
      <w:szCs w:val="23"/>
    </w:rPr>
  </w:style>
  <w:style w:type="paragraph" w:customStyle="1" w:styleId="Corpotesto">
    <w:name w:val="Corpo testo"/>
    <w:basedOn w:val="Normal"/>
    <w:uiPriority w:val="99"/>
    <w:qFormat/>
    <w:rsid w:val="0097797D"/>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97797D"/>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97797D"/>
    <w:rPr>
      <w:rFonts w:eastAsia="Times New Roman" w:cs="Calibri"/>
      <w:b/>
      <w:bCs/>
    </w:rPr>
  </w:style>
  <w:style w:type="paragraph" w:customStyle="1" w:styleId="inside-copy">
    <w:name w:val="inside-copy"/>
    <w:basedOn w:val="Normal"/>
    <w:uiPriority w:val="99"/>
    <w:qFormat/>
    <w:rsid w:val="0097797D"/>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97797D"/>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97797D"/>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97797D"/>
    <w:rPr>
      <w:rFonts w:ascii="Arial" w:hAnsi="Arial"/>
      <w:b w:val="0"/>
      <w:caps w:val="0"/>
      <w:sz w:val="20"/>
    </w:rPr>
  </w:style>
  <w:style w:type="paragraph" w:customStyle="1" w:styleId="ProjectTitleLine">
    <w:name w:val="Project Title Line"/>
    <w:basedOn w:val="Normal"/>
    <w:next w:val="Normal"/>
    <w:autoRedefine/>
    <w:uiPriority w:val="99"/>
    <w:qFormat/>
    <w:rsid w:val="0097797D"/>
    <w:pPr>
      <w:jc w:val="center"/>
    </w:pPr>
    <w:rPr>
      <w:rFonts w:eastAsia="Times New Roman" w:cs="Calibri"/>
      <w:caps/>
      <w:szCs w:val="20"/>
    </w:rPr>
  </w:style>
  <w:style w:type="paragraph" w:customStyle="1" w:styleId="LanguageStrike">
    <w:name w:val="Language Strike"/>
    <w:basedOn w:val="Normal"/>
    <w:next w:val="Normal"/>
    <w:uiPriority w:val="99"/>
    <w:qFormat/>
    <w:rsid w:val="0097797D"/>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97797D"/>
    <w:rPr>
      <w:rFonts w:eastAsia="Times New Roman" w:cs="Calibri"/>
      <w:szCs w:val="20"/>
      <w:u w:val="single"/>
    </w:rPr>
  </w:style>
  <w:style w:type="paragraph" w:customStyle="1" w:styleId="Normal10pt">
    <w:name w:val="Normal + 10 pt"/>
    <w:basedOn w:val="Normal"/>
    <w:uiPriority w:val="99"/>
    <w:qFormat/>
    <w:rsid w:val="0097797D"/>
    <w:rPr>
      <w:rFonts w:eastAsia="Times New Roman" w:cs="Calibri"/>
      <w:szCs w:val="20"/>
    </w:rPr>
  </w:style>
  <w:style w:type="paragraph" w:customStyle="1" w:styleId="cardChar1Char">
    <w:name w:val="card Char1 Char"/>
    <w:basedOn w:val="Normal"/>
    <w:uiPriority w:val="99"/>
    <w:qFormat/>
    <w:rsid w:val="0097797D"/>
    <w:pPr>
      <w:ind w:left="288" w:right="288"/>
    </w:pPr>
    <w:rPr>
      <w:rFonts w:eastAsia="Times New Roman" w:cs="Calibri"/>
      <w:szCs w:val="20"/>
    </w:rPr>
  </w:style>
  <w:style w:type="paragraph" w:customStyle="1" w:styleId="CM12">
    <w:name w:val="CM12"/>
    <w:basedOn w:val="Default"/>
    <w:next w:val="Default"/>
    <w:uiPriority w:val="99"/>
    <w:qFormat/>
    <w:rsid w:val="0097797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7797D"/>
    <w:pPr>
      <w:widowControl w:val="0"/>
      <w:spacing w:after="480"/>
    </w:pPr>
    <w:rPr>
      <w:rFonts w:ascii="Granjon LT Std" w:hAnsi="Granjon LT Std"/>
      <w:color w:val="auto"/>
    </w:rPr>
  </w:style>
  <w:style w:type="paragraph" w:customStyle="1" w:styleId="CM10">
    <w:name w:val="CM10"/>
    <w:basedOn w:val="Default"/>
    <w:next w:val="Default"/>
    <w:uiPriority w:val="99"/>
    <w:qFormat/>
    <w:rsid w:val="0097797D"/>
    <w:pPr>
      <w:widowControl w:val="0"/>
      <w:spacing w:line="320" w:lineRule="atLeast"/>
    </w:pPr>
    <w:rPr>
      <w:rFonts w:ascii="Granjon LT Std" w:hAnsi="Granjon LT Std"/>
      <w:color w:val="auto"/>
    </w:rPr>
  </w:style>
  <w:style w:type="paragraph" w:customStyle="1" w:styleId="bold">
    <w:name w:val="bold"/>
    <w:basedOn w:val="Normal"/>
    <w:uiPriority w:val="99"/>
    <w:qFormat/>
    <w:rsid w:val="0097797D"/>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97797D"/>
    <w:rPr>
      <w:rFonts w:ascii="Arial Narrow" w:eastAsia="Times New Roman" w:hAnsi="Arial Narrow" w:cs="Calibri"/>
      <w:strike/>
      <w:szCs w:val="20"/>
    </w:rPr>
  </w:style>
  <w:style w:type="paragraph" w:customStyle="1" w:styleId="textbodyblack">
    <w:name w:val="textbodyblack"/>
    <w:basedOn w:val="Normal"/>
    <w:uiPriority w:val="99"/>
    <w:qFormat/>
    <w:rsid w:val="0097797D"/>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97797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9779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9779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97797D"/>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97797D"/>
    <w:rPr>
      <w:rFonts w:ascii="Georgia" w:eastAsia="Times New Roman" w:hAnsi="Georgia"/>
      <w:b/>
      <w:bCs/>
      <w:szCs w:val="16"/>
      <w:u w:val="single"/>
    </w:rPr>
  </w:style>
  <w:style w:type="paragraph" w:customStyle="1" w:styleId="CiteCorrected">
    <w:name w:val="Cite Corrected"/>
    <w:basedOn w:val="Normal"/>
    <w:link w:val="CiteCorrectedChar"/>
    <w:qFormat/>
    <w:rsid w:val="0097797D"/>
    <w:rPr>
      <w:rFonts w:ascii="Georgia" w:eastAsia="Times New Roman" w:hAnsi="Georgia"/>
      <w:b/>
      <w:bCs/>
      <w:sz w:val="24"/>
      <w:szCs w:val="16"/>
      <w:u w:val="single"/>
    </w:rPr>
  </w:style>
  <w:style w:type="paragraph" w:customStyle="1" w:styleId="CardText2">
    <w:name w:val="Card Text 2"/>
    <w:basedOn w:val="CardText10"/>
    <w:link w:val="CardText2Char"/>
    <w:qFormat/>
    <w:rsid w:val="0097797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97797D"/>
    <w:pPr>
      <w:ind w:left="288"/>
    </w:pPr>
    <w:rPr>
      <w:rFonts w:eastAsia="SimSun" w:cs="Calibri"/>
      <w:szCs w:val="20"/>
      <w:lang w:eastAsia="zh-CN"/>
    </w:rPr>
  </w:style>
  <w:style w:type="paragraph" w:customStyle="1" w:styleId="story-body-text">
    <w:name w:val="story-body-text"/>
    <w:basedOn w:val="Normal"/>
    <w:uiPriority w:val="99"/>
    <w:qFormat/>
    <w:rsid w:val="0097797D"/>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97797D"/>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97797D"/>
    <w:rPr>
      <w:u w:val="single"/>
    </w:rPr>
  </w:style>
  <w:style w:type="paragraph" w:customStyle="1" w:styleId="StyleCardText11ptUnderline">
    <w:name w:val="Style Card Text + 11 pt Underline"/>
    <w:link w:val="StyleCardText11ptUnderlineChar"/>
    <w:qFormat/>
    <w:rsid w:val="0097797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97797D"/>
    <w:rPr>
      <w:rFonts w:ascii="Georgia" w:hAnsi="Georgia"/>
      <w:sz w:val="16"/>
    </w:rPr>
  </w:style>
  <w:style w:type="paragraph" w:customStyle="1" w:styleId="StyleMinimizedText11pt">
    <w:name w:val="Style Minimized Text + 11 pt"/>
    <w:basedOn w:val="Normal"/>
    <w:link w:val="StyleMinimizedText11ptChar"/>
    <w:qFormat/>
    <w:rsid w:val="0097797D"/>
    <w:rPr>
      <w:rFonts w:ascii="Georgia" w:hAnsi="Georgia"/>
      <w:sz w:val="16"/>
    </w:rPr>
  </w:style>
  <w:style w:type="character" w:customStyle="1" w:styleId="StyleMinimizedText11pt1Char">
    <w:name w:val="Style Minimized Text + 11 pt1 Char"/>
    <w:basedOn w:val="DefaultParagraphFont"/>
    <w:link w:val="StyleMinimizedText11pt1"/>
    <w:locked/>
    <w:rsid w:val="0097797D"/>
    <w:rPr>
      <w:rFonts w:ascii="Georgia" w:hAnsi="Georgia"/>
      <w:sz w:val="16"/>
    </w:rPr>
  </w:style>
  <w:style w:type="paragraph" w:customStyle="1" w:styleId="StyleMinimizedText11pt1">
    <w:name w:val="Style Minimized Text + 11 pt1"/>
    <w:basedOn w:val="Normal"/>
    <w:link w:val="StyleMinimizedText11pt1Char"/>
    <w:qFormat/>
    <w:rsid w:val="0097797D"/>
    <w:rPr>
      <w:rFonts w:ascii="Georgia" w:hAnsi="Georgia"/>
      <w:sz w:val="16"/>
    </w:rPr>
  </w:style>
  <w:style w:type="character" w:customStyle="1" w:styleId="Debate-CardSmalltextF2Char">
    <w:name w:val="Debate- Card Small text F2 Char"/>
    <w:link w:val="Debate-CardSmalltextF2"/>
    <w:locked/>
    <w:rsid w:val="0097797D"/>
    <w:rPr>
      <w:rFonts w:ascii="Arial Narrow" w:hAnsi="Arial Narrow"/>
      <w:sz w:val="16"/>
    </w:rPr>
  </w:style>
  <w:style w:type="paragraph" w:customStyle="1" w:styleId="Debate-CardSmalltextF2">
    <w:name w:val="Debate- Card Small text F2"/>
    <w:basedOn w:val="Normal"/>
    <w:next w:val="Normal"/>
    <w:link w:val="Debate-CardSmalltextF2Char"/>
    <w:qFormat/>
    <w:rsid w:val="0097797D"/>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97797D"/>
    <w:rPr>
      <w:rFonts w:ascii="Arial Narrow" w:hAnsi="Arial Narrow"/>
      <w:b/>
      <w:sz w:val="18"/>
      <w:u w:val="single"/>
    </w:rPr>
  </w:style>
  <w:style w:type="paragraph" w:customStyle="1" w:styleId="Debate-EmphasizedText-F5">
    <w:name w:val="Debate- Emphasized Text- F5"/>
    <w:basedOn w:val="Normal"/>
    <w:link w:val="Debate-EmphasizedText-F5Char"/>
    <w:qFormat/>
    <w:rsid w:val="0097797D"/>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97797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7797D"/>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97797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7797D"/>
    <w:rPr>
      <w:rFonts w:ascii="Times New Roman" w:eastAsia="Times New Roman" w:hAnsi="Times New Roman" w:cs="Calibri"/>
      <w:sz w:val="16"/>
    </w:rPr>
  </w:style>
  <w:style w:type="character" w:customStyle="1" w:styleId="CardStyleChar">
    <w:name w:val="Card Style Char"/>
    <w:link w:val="CardStyle"/>
    <w:locked/>
    <w:rsid w:val="0097797D"/>
    <w:rPr>
      <w:rFonts w:ascii="Calibri" w:eastAsia="Times New Roman" w:hAnsi="Calibri" w:cs="Calibri"/>
      <w:sz w:val="22"/>
    </w:rPr>
  </w:style>
  <w:style w:type="paragraph" w:customStyle="1" w:styleId="emactive">
    <w:name w:val="emactive"/>
    <w:basedOn w:val="Normal"/>
    <w:uiPriority w:val="99"/>
    <w:qFormat/>
    <w:rsid w:val="0097797D"/>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97797D"/>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97797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7797D"/>
    <w:rPr>
      <w:rFonts w:ascii="Georgia" w:eastAsia="Times New Roman" w:hAnsi="Georgia" w:cs="Times New Roman"/>
      <w:b/>
      <w:sz w:val="24"/>
      <w:u w:val="single"/>
    </w:rPr>
  </w:style>
  <w:style w:type="character" w:customStyle="1" w:styleId="CardHighlightChar">
    <w:name w:val="Card Highlight Char"/>
    <w:link w:val="CardHighlight"/>
    <w:locked/>
    <w:rsid w:val="0097797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7797D"/>
    <w:pPr>
      <w:shd w:val="clear" w:color="auto" w:fill="66FFFF"/>
    </w:pPr>
    <w:rPr>
      <w:rFonts w:eastAsia="Calibri" w:cs="Calibri"/>
      <w:sz w:val="24"/>
      <w:u w:val="single"/>
    </w:rPr>
  </w:style>
  <w:style w:type="character" w:customStyle="1" w:styleId="BlockHeaderHiddenChar">
    <w:name w:val="Block Header Hidden Char"/>
    <w:link w:val="BlockHeaderHidden"/>
    <w:locked/>
    <w:rsid w:val="0097797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97797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7797D"/>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97797D"/>
    <w:rPr>
      <w:rFonts w:eastAsia="MS Gothic" w:cs="Arial"/>
      <w:sz w:val="24"/>
    </w:rPr>
  </w:style>
  <w:style w:type="paragraph" w:customStyle="1" w:styleId="nromal">
    <w:name w:val="nromal"/>
    <w:basedOn w:val="Normal"/>
    <w:uiPriority w:val="99"/>
    <w:qFormat/>
    <w:rsid w:val="0097797D"/>
    <w:pPr>
      <w:keepNext/>
      <w:keepLines/>
      <w:spacing w:before="200"/>
      <w:outlineLvl w:val="3"/>
    </w:pPr>
    <w:rPr>
      <w:rFonts w:eastAsia="Times New Roman" w:cs="Cambria"/>
      <w:b/>
      <w:iCs/>
    </w:rPr>
  </w:style>
  <w:style w:type="paragraph" w:customStyle="1" w:styleId="natural">
    <w:name w:val="natural"/>
    <w:basedOn w:val="Normal"/>
    <w:uiPriority w:val="99"/>
    <w:qFormat/>
    <w:rsid w:val="0097797D"/>
    <w:pPr>
      <w:keepNext/>
      <w:keepLines/>
      <w:spacing w:before="200"/>
      <w:outlineLvl w:val="3"/>
    </w:pPr>
    <w:rPr>
      <w:rFonts w:eastAsia="Times New Roman" w:cs="Calibri"/>
      <w:b/>
      <w:iCs/>
    </w:rPr>
  </w:style>
  <w:style w:type="paragraph" w:customStyle="1" w:styleId="nroaml">
    <w:name w:val="nroaml"/>
    <w:basedOn w:val="Normal"/>
    <w:uiPriority w:val="99"/>
    <w:qFormat/>
    <w:rsid w:val="0097797D"/>
    <w:pPr>
      <w:keepNext/>
      <w:keepLines/>
      <w:spacing w:before="200"/>
      <w:outlineLvl w:val="3"/>
    </w:pPr>
    <w:rPr>
      <w:rFonts w:eastAsia="Times New Roman" w:cs="Calibri"/>
      <w:b/>
      <w:iCs/>
    </w:rPr>
  </w:style>
  <w:style w:type="paragraph" w:customStyle="1" w:styleId="noraml">
    <w:name w:val="noraml"/>
    <w:basedOn w:val="Normal"/>
    <w:uiPriority w:val="99"/>
    <w:qFormat/>
    <w:rsid w:val="0097797D"/>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97797D"/>
    <w:rPr>
      <w:rFonts w:ascii="Georgia" w:eastAsia="Calibri" w:hAnsi="Georgia"/>
      <w:sz w:val="16"/>
      <w:szCs w:val="16"/>
    </w:rPr>
  </w:style>
  <w:style w:type="paragraph" w:customStyle="1" w:styleId="SmallSizeParagraph">
    <w:name w:val="Small Size Paragraph"/>
    <w:basedOn w:val="Normal"/>
    <w:link w:val="SmallSizeParagraphChar"/>
    <w:qFormat/>
    <w:rsid w:val="0097797D"/>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97797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97797D"/>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97797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7797D"/>
    <w:rPr>
      <w:rFonts w:ascii="Times New Roman" w:eastAsia="Times New Roman" w:hAnsi="Times New Roman" w:cs="Times New Roman"/>
      <w:strike/>
      <w:sz w:val="20"/>
    </w:rPr>
  </w:style>
  <w:style w:type="character" w:customStyle="1" w:styleId="CardT1Char">
    <w:name w:val="CardT1 Char"/>
    <w:link w:val="CardT1"/>
    <w:locked/>
    <w:rsid w:val="0097797D"/>
    <w:rPr>
      <w:rFonts w:ascii="Arial" w:eastAsia="Calibri" w:hAnsi="Arial" w:cs="Arial"/>
      <w:kern w:val="2"/>
      <w:sz w:val="14"/>
      <w:szCs w:val="14"/>
      <w:lang w:eastAsia="zh-TW"/>
    </w:rPr>
  </w:style>
  <w:style w:type="paragraph" w:customStyle="1" w:styleId="CardT1">
    <w:name w:val="CardT1"/>
    <w:basedOn w:val="Normal"/>
    <w:link w:val="CardT1Char"/>
    <w:qFormat/>
    <w:rsid w:val="0097797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97797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97797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97797D"/>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97797D"/>
    <w:rPr>
      <w:rFonts w:eastAsia="MS Mincho" w:cs="Calibri"/>
      <w:b/>
      <w:sz w:val="24"/>
      <w:u w:val="single"/>
    </w:rPr>
  </w:style>
  <w:style w:type="paragraph" w:customStyle="1" w:styleId="2909F619802848F09E01365C32F34654">
    <w:name w:val="2909F619802848F09E01365C32F34654"/>
    <w:uiPriority w:val="99"/>
    <w:qFormat/>
    <w:rsid w:val="0097797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97797D"/>
    <w:rPr>
      <w:rFonts w:ascii="Georgia" w:eastAsia="Calibri" w:hAnsi="Georgia"/>
      <w:u w:val="single"/>
      <w:lang w:val="x-none" w:eastAsia="zh-CN"/>
    </w:rPr>
  </w:style>
  <w:style w:type="paragraph" w:customStyle="1" w:styleId="UnderlineS">
    <w:name w:val="Underline S"/>
    <w:basedOn w:val="Normal"/>
    <w:link w:val="UnderlineSChar"/>
    <w:qFormat/>
    <w:rsid w:val="0097797D"/>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97797D"/>
    <w:rPr>
      <w:rFonts w:ascii="Georgia" w:eastAsia="SimSun" w:hAnsi="Georgia"/>
      <w:sz w:val="12"/>
    </w:rPr>
  </w:style>
  <w:style w:type="paragraph" w:customStyle="1" w:styleId="Ununderlined">
    <w:name w:val="Ununderlined"/>
    <w:basedOn w:val="Normal"/>
    <w:link w:val="UnunderlinedChar"/>
    <w:qFormat/>
    <w:rsid w:val="0097797D"/>
    <w:rPr>
      <w:rFonts w:ascii="Georgia" w:eastAsia="SimSun" w:hAnsi="Georgia"/>
      <w:sz w:val="12"/>
    </w:rPr>
  </w:style>
  <w:style w:type="character" w:customStyle="1" w:styleId="HighlightingChar">
    <w:name w:val="Highlighting Char"/>
    <w:link w:val="Highlighting"/>
    <w:locked/>
    <w:rsid w:val="0097797D"/>
    <w:rPr>
      <w:rFonts w:ascii="Georgia" w:eastAsia="SimSun" w:hAnsi="Georgia"/>
      <w:u w:val="thick"/>
    </w:rPr>
  </w:style>
  <w:style w:type="paragraph" w:customStyle="1" w:styleId="Highlighting">
    <w:name w:val="Highlighting"/>
    <w:basedOn w:val="Normal"/>
    <w:link w:val="HighlightingChar"/>
    <w:autoRedefine/>
    <w:qFormat/>
    <w:rsid w:val="0097797D"/>
    <w:rPr>
      <w:rFonts w:ascii="Georgia" w:eastAsia="SimSun" w:hAnsi="Georgia"/>
      <w:sz w:val="24"/>
      <w:u w:val="thick"/>
    </w:rPr>
  </w:style>
  <w:style w:type="character" w:customStyle="1" w:styleId="CITEChar0">
    <w:name w:val="CITE Char"/>
    <w:link w:val="CITE"/>
    <w:locked/>
    <w:rsid w:val="0097797D"/>
    <w:rPr>
      <w:rFonts w:ascii="Arial" w:eastAsia="Times New Roman" w:hAnsi="Arial" w:cs="Arial"/>
      <w:iCs/>
      <w:smallCaps/>
      <w:sz w:val="20"/>
      <w:szCs w:val="20"/>
      <w:u w:val="double"/>
    </w:rPr>
  </w:style>
  <w:style w:type="paragraph" w:customStyle="1" w:styleId="CITE">
    <w:name w:val="CITE"/>
    <w:basedOn w:val="Heading2"/>
    <w:link w:val="CITEChar0"/>
    <w:autoRedefine/>
    <w:qFormat/>
    <w:rsid w:val="0097797D"/>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97797D"/>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97797D"/>
    <w:rPr>
      <w:rFonts w:eastAsia="Calibri" w:cs="Calibri"/>
      <w:b/>
      <w:sz w:val="24"/>
    </w:rPr>
  </w:style>
  <w:style w:type="paragraph" w:customStyle="1" w:styleId="D345FF3D873148C5AE3FBF3267827368">
    <w:name w:val="D345FF3D873148C5AE3FBF3267827368"/>
    <w:uiPriority w:val="99"/>
    <w:qFormat/>
    <w:rsid w:val="0097797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97797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97797D"/>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97797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97797D"/>
    <w:rPr>
      <w:b/>
      <w:sz w:val="28"/>
    </w:rPr>
  </w:style>
  <w:style w:type="character" w:customStyle="1" w:styleId="SourcenameChar">
    <w:name w:val="Source name Char"/>
    <w:link w:val="Sourcename"/>
    <w:locked/>
    <w:rsid w:val="0097797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97797D"/>
    <w:rPr>
      <w:b/>
      <w:bCs/>
      <w:sz w:val="20"/>
    </w:rPr>
  </w:style>
  <w:style w:type="character" w:customStyle="1" w:styleId="underlinedcardChar">
    <w:name w:val="underlined card Char"/>
    <w:link w:val="underlinedcard0"/>
    <w:locked/>
    <w:rsid w:val="0097797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97797D"/>
    <w:rPr>
      <w:sz w:val="24"/>
      <w:u w:val="single"/>
    </w:rPr>
  </w:style>
  <w:style w:type="paragraph" w:customStyle="1" w:styleId="FullText">
    <w:name w:val="Full Text"/>
    <w:basedOn w:val="Normal"/>
    <w:uiPriority w:val="99"/>
    <w:qFormat/>
    <w:rsid w:val="0097797D"/>
    <w:rPr>
      <w:rFonts w:eastAsia="Times New Roman" w:cs="Calibri"/>
      <w:sz w:val="16"/>
    </w:rPr>
  </w:style>
  <w:style w:type="character" w:customStyle="1" w:styleId="TextUnderlineChar">
    <w:name w:val="Text Underline Char"/>
    <w:link w:val="TextUnderline"/>
    <w:locked/>
    <w:rsid w:val="0097797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97797D"/>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97797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97797D"/>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97797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97797D"/>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97797D"/>
    <w:pPr>
      <w:spacing w:before="240"/>
      <w:outlineLvl w:val="2"/>
    </w:pPr>
    <w:rPr>
      <w:rFonts w:eastAsia="Times New Roman" w:cs="Calibri"/>
      <w:b/>
    </w:rPr>
  </w:style>
  <w:style w:type="character" w:customStyle="1" w:styleId="CiteCardChar">
    <w:name w:val="Cite_Card Char"/>
    <w:link w:val="CiteCard0"/>
    <w:locked/>
    <w:rsid w:val="0097797D"/>
    <w:rPr>
      <w:rFonts w:ascii="Times New Roman" w:eastAsia="Times New Roman" w:hAnsi="Times New Roman" w:cs="Arial"/>
      <w:bCs/>
      <w:sz w:val="20"/>
      <w:szCs w:val="20"/>
    </w:rPr>
  </w:style>
  <w:style w:type="paragraph" w:customStyle="1" w:styleId="CiteCard0">
    <w:name w:val="Cite_Card"/>
    <w:link w:val="CiteCardChar"/>
    <w:qFormat/>
    <w:rsid w:val="0097797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97797D"/>
    <w:pPr>
      <w:widowControl w:val="0"/>
    </w:pPr>
    <w:rPr>
      <w:rFonts w:eastAsia="MS Mincho"/>
      <w:color w:val="auto"/>
    </w:rPr>
  </w:style>
  <w:style w:type="paragraph" w:customStyle="1" w:styleId="dropcap">
    <w:name w:val="dropcap"/>
    <w:basedOn w:val="Normal"/>
    <w:uiPriority w:val="99"/>
    <w:qFormat/>
    <w:rsid w:val="0097797D"/>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97797D"/>
    <w:rPr>
      <w:rFonts w:ascii="Georgia" w:eastAsia="Times New Roman" w:hAnsi="Georgia" w:cs="Calibri"/>
      <w:sz w:val="22"/>
      <w:u w:val="single"/>
    </w:rPr>
  </w:style>
  <w:style w:type="paragraph" w:customStyle="1" w:styleId="StyleStyle49pt6">
    <w:name w:val="Style Style4 + 9 pt6"/>
    <w:basedOn w:val="Style4"/>
    <w:link w:val="StyleStyle49pt6Char"/>
    <w:qFormat/>
    <w:rsid w:val="0097797D"/>
    <w:rPr>
      <w:rFonts w:ascii="Georgia" w:hAnsi="Georgia"/>
    </w:rPr>
  </w:style>
  <w:style w:type="character" w:customStyle="1" w:styleId="UnderlineCharCharCharCharChar">
    <w:name w:val="Underline Char Char Char Char Char"/>
    <w:link w:val="UnderlineCharCharCharChar"/>
    <w:locked/>
    <w:rsid w:val="0097797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97797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97797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7797D"/>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7797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7797D"/>
    <w:rPr>
      <w:rFonts w:ascii="Georgia" w:hAnsi="Georgia" w:cs="Calibri"/>
      <w:b/>
      <w:bCs/>
      <w:sz w:val="24"/>
      <w:u w:val="single"/>
    </w:rPr>
  </w:style>
  <w:style w:type="character" w:customStyle="1" w:styleId="DebatenoramlChar">
    <w:name w:val="Debatenoraml Char"/>
    <w:link w:val="Debatenoraml"/>
    <w:locked/>
    <w:rsid w:val="0097797D"/>
    <w:rPr>
      <w:rFonts w:ascii="Times New Roman" w:hAnsi="Times New Roman" w:cs="Times New Roman"/>
    </w:rPr>
  </w:style>
  <w:style w:type="paragraph" w:customStyle="1" w:styleId="Debatenoraml">
    <w:name w:val="Debatenoraml"/>
    <w:basedOn w:val="NoSpacing"/>
    <w:link w:val="DebatenoramlChar"/>
    <w:qFormat/>
    <w:rsid w:val="0097797D"/>
    <w:pPr>
      <w:spacing w:before="0" w:line="240" w:lineRule="auto"/>
    </w:pPr>
    <w:rPr>
      <w:rFonts w:ascii="Times New Roman" w:hAnsi="Times New Roman" w:cs="Times New Roman"/>
    </w:rPr>
  </w:style>
  <w:style w:type="paragraph" w:customStyle="1" w:styleId="SynergyTag">
    <w:name w:val="SynergyTag"/>
    <w:basedOn w:val="Normal"/>
    <w:uiPriority w:val="99"/>
    <w:qFormat/>
    <w:rsid w:val="0097797D"/>
    <w:rPr>
      <w:rFonts w:eastAsia="Calibri" w:cs="Calibri"/>
      <w:b/>
    </w:rPr>
  </w:style>
  <w:style w:type="character" w:customStyle="1" w:styleId="QualsChar">
    <w:name w:val="Quals Char"/>
    <w:link w:val="Quals"/>
    <w:locked/>
    <w:rsid w:val="0097797D"/>
    <w:rPr>
      <w:rFonts w:ascii="Georgia" w:eastAsia="Calibri" w:hAnsi="Georgia"/>
      <w:sz w:val="18"/>
    </w:rPr>
  </w:style>
  <w:style w:type="paragraph" w:customStyle="1" w:styleId="Quals">
    <w:name w:val="Quals"/>
    <w:basedOn w:val="Normal"/>
    <w:link w:val="QualsChar"/>
    <w:qFormat/>
    <w:rsid w:val="0097797D"/>
    <w:rPr>
      <w:rFonts w:ascii="Georgia" w:eastAsia="Calibri" w:hAnsi="Georgia"/>
      <w:sz w:val="18"/>
    </w:rPr>
  </w:style>
  <w:style w:type="paragraph" w:customStyle="1" w:styleId="times">
    <w:name w:val="times"/>
    <w:basedOn w:val="Normal"/>
    <w:qFormat/>
    <w:rsid w:val="0097797D"/>
    <w:pPr>
      <w:spacing w:before="100" w:beforeAutospacing="1" w:after="100" w:afterAutospacing="1"/>
    </w:pPr>
    <w:rPr>
      <w:rFonts w:eastAsia="Times New Roman" w:cs="Calibri"/>
      <w:sz w:val="24"/>
    </w:rPr>
  </w:style>
  <w:style w:type="paragraph" w:customStyle="1" w:styleId="BodyA">
    <w:name w:val="Body A"/>
    <w:uiPriority w:val="99"/>
    <w:qFormat/>
    <w:rsid w:val="0097797D"/>
    <w:rPr>
      <w:rFonts w:ascii="Helvetica" w:eastAsia="ヒラギノ角ゴ Pro W3" w:hAnsi="Helvetica" w:cs="Times New Roman"/>
      <w:color w:val="000000"/>
      <w:szCs w:val="20"/>
    </w:rPr>
  </w:style>
  <w:style w:type="character" w:customStyle="1" w:styleId="StarredChar">
    <w:name w:val="Starred Char"/>
    <w:link w:val="Starred"/>
    <w:locked/>
    <w:rsid w:val="0097797D"/>
    <w:rPr>
      <w:rFonts w:ascii="Georgia" w:eastAsia="Times New Roman" w:hAnsi="Georgia"/>
      <w:b/>
      <w:caps/>
      <w:szCs w:val="28"/>
      <w:u w:val="single"/>
    </w:rPr>
  </w:style>
  <w:style w:type="paragraph" w:customStyle="1" w:styleId="Starred">
    <w:name w:val="Starred"/>
    <w:basedOn w:val="Normal"/>
    <w:link w:val="StarredChar"/>
    <w:qFormat/>
    <w:rsid w:val="0097797D"/>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97797D"/>
    <w:rPr>
      <w:rFonts w:ascii="Georgia" w:eastAsia="Times New Roman" w:hAnsi="Georgia"/>
      <w:b/>
      <w:caps/>
      <w:szCs w:val="28"/>
      <w:u w:val="single"/>
    </w:rPr>
  </w:style>
  <w:style w:type="paragraph" w:customStyle="1" w:styleId="NotStarred">
    <w:name w:val="NotStarred"/>
    <w:basedOn w:val="Normal"/>
    <w:link w:val="NotStarredChar"/>
    <w:qFormat/>
    <w:rsid w:val="0097797D"/>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97797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97797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97797D"/>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97797D"/>
    <w:rPr>
      <w:rFonts w:ascii="Georgia" w:eastAsia="Calibri" w:hAnsi="Georgia"/>
      <w:b/>
    </w:rPr>
  </w:style>
  <w:style w:type="paragraph" w:customStyle="1" w:styleId="H4Tag">
    <w:name w:val="H4 (Tag)"/>
    <w:basedOn w:val="Normal"/>
    <w:link w:val="H4TagChar1"/>
    <w:qFormat/>
    <w:rsid w:val="0097797D"/>
    <w:rPr>
      <w:rFonts w:ascii="Georgia" w:eastAsia="Calibri" w:hAnsi="Georgia"/>
      <w:b/>
      <w:sz w:val="24"/>
    </w:rPr>
  </w:style>
  <w:style w:type="paragraph" w:customStyle="1" w:styleId="CM25">
    <w:name w:val="CM25"/>
    <w:basedOn w:val="Default"/>
    <w:next w:val="Default"/>
    <w:qFormat/>
    <w:rsid w:val="0097797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97797D"/>
    <w:rPr>
      <w:rFonts w:ascii="Georgia" w:hAnsi="Georgia"/>
      <w:b/>
    </w:rPr>
  </w:style>
  <w:style w:type="paragraph" w:customStyle="1" w:styleId="Debate-CardTagandCite-F6">
    <w:name w:val="Debate- Card Tag and Cite- F6"/>
    <w:basedOn w:val="Normal"/>
    <w:link w:val="Debate-CardTagandCite-F6Char"/>
    <w:qFormat/>
    <w:rsid w:val="0097797D"/>
    <w:pPr>
      <w:contextualSpacing/>
    </w:pPr>
    <w:rPr>
      <w:rFonts w:ascii="Georgia" w:hAnsi="Georgia"/>
      <w:b/>
      <w:sz w:val="24"/>
    </w:rPr>
  </w:style>
  <w:style w:type="character" w:customStyle="1" w:styleId="CardtextChar4">
    <w:name w:val="Card text Char"/>
    <w:link w:val="Cardtext3"/>
    <w:locked/>
    <w:rsid w:val="0097797D"/>
    <w:rPr>
      <w:rFonts w:ascii="Arial Narrow" w:hAnsi="Arial Narrow"/>
      <w:u w:val="single"/>
    </w:rPr>
  </w:style>
  <w:style w:type="paragraph" w:customStyle="1" w:styleId="Cardtext3">
    <w:name w:val="Card text"/>
    <w:link w:val="CardtextChar4"/>
    <w:qFormat/>
    <w:rsid w:val="0097797D"/>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97797D"/>
    <w:rPr>
      <w:rFonts w:ascii="Georgia" w:eastAsia="Times New Roman" w:hAnsi="Georgia"/>
      <w:b/>
      <w:szCs w:val="28"/>
      <w:u w:val="single"/>
    </w:rPr>
  </w:style>
  <w:style w:type="paragraph" w:customStyle="1" w:styleId="NewHeading2">
    <w:name w:val="NewHeading2"/>
    <w:basedOn w:val="Normal"/>
    <w:link w:val="NewHeading2Char"/>
    <w:qFormat/>
    <w:rsid w:val="0097797D"/>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97797D"/>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97797D"/>
    <w:rPr>
      <w:rFonts w:eastAsia="Calibri" w:cs="Calibri"/>
    </w:rPr>
  </w:style>
  <w:style w:type="paragraph" w:customStyle="1" w:styleId="TagLine">
    <w:name w:val="Tag Line"/>
    <w:basedOn w:val="Normal"/>
    <w:next w:val="FullText"/>
    <w:uiPriority w:val="99"/>
    <w:qFormat/>
    <w:rsid w:val="0097797D"/>
    <w:rPr>
      <w:rFonts w:ascii="Arial Narrow" w:eastAsia="Times New Roman" w:hAnsi="Arial Narrow" w:cs="Calibri"/>
      <w:b/>
      <w:sz w:val="28"/>
    </w:rPr>
  </w:style>
  <w:style w:type="paragraph" w:customStyle="1" w:styleId="Card6pt">
    <w:name w:val="Card 6pt"/>
    <w:basedOn w:val="Normal"/>
    <w:uiPriority w:val="99"/>
    <w:qFormat/>
    <w:rsid w:val="0097797D"/>
    <w:pPr>
      <w:ind w:left="288" w:right="288"/>
    </w:pPr>
    <w:rPr>
      <w:rFonts w:ascii="Georgia" w:eastAsia="Calibri" w:hAnsi="Georgia" w:cs="Calibri"/>
      <w:color w:val="000000"/>
      <w:sz w:val="12"/>
      <w:szCs w:val="20"/>
    </w:rPr>
  </w:style>
  <w:style w:type="character" w:customStyle="1" w:styleId="FullCiteChar">
    <w:name w:val="Full Cite Char"/>
    <w:link w:val="FullCite"/>
    <w:locked/>
    <w:rsid w:val="0097797D"/>
    <w:rPr>
      <w:rFonts w:ascii="Garamond" w:eastAsia="Calibri" w:hAnsi="Garamond"/>
    </w:rPr>
  </w:style>
  <w:style w:type="paragraph" w:customStyle="1" w:styleId="FullCite">
    <w:name w:val="Full Cite"/>
    <w:basedOn w:val="Normal"/>
    <w:next w:val="Normal"/>
    <w:link w:val="FullCiteChar"/>
    <w:qFormat/>
    <w:rsid w:val="0097797D"/>
    <w:rPr>
      <w:rFonts w:ascii="Garamond" w:eastAsia="Calibri" w:hAnsi="Garamond"/>
      <w:sz w:val="24"/>
    </w:rPr>
  </w:style>
  <w:style w:type="character" w:customStyle="1" w:styleId="StyleCardStyleBlackUnderlineChar">
    <w:name w:val="Style Card Style + Black Underline Char"/>
    <w:link w:val="StyleCardStyleBlackUnderline"/>
    <w:locked/>
    <w:rsid w:val="0097797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97797D"/>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97797D"/>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97797D"/>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97797D"/>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97797D"/>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97797D"/>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97797D"/>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97797D"/>
    <w:pPr>
      <w:spacing w:after="200" w:line="276" w:lineRule="auto"/>
    </w:pPr>
    <w:rPr>
      <w:rFonts w:eastAsia="Calibri"/>
      <w:color w:val="auto"/>
      <w:sz w:val="22"/>
    </w:rPr>
  </w:style>
  <w:style w:type="paragraph" w:customStyle="1" w:styleId="font-null">
    <w:name w:val="font-null"/>
    <w:basedOn w:val="Normal"/>
    <w:uiPriority w:val="99"/>
    <w:qFormat/>
    <w:rsid w:val="0097797D"/>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97797D"/>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97797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97797D"/>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97797D"/>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97797D"/>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97797D"/>
    <w:pPr>
      <w:spacing w:before="100" w:beforeAutospacing="1" w:after="100" w:afterAutospacing="1"/>
    </w:pPr>
    <w:rPr>
      <w:rFonts w:eastAsia="Times New Roman" w:cs="Calibri"/>
      <w:sz w:val="24"/>
    </w:rPr>
  </w:style>
  <w:style w:type="paragraph" w:customStyle="1" w:styleId="class">
    <w:name w:val="class"/>
    <w:basedOn w:val="Normal"/>
    <w:uiPriority w:val="99"/>
    <w:qFormat/>
    <w:rsid w:val="0097797D"/>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97797D"/>
    <w:rPr>
      <w:rFonts w:ascii="Calibri" w:eastAsia="Calibri" w:hAnsi="Calibri" w:cs="Calibri"/>
      <w:b/>
      <w:caps/>
      <w:sz w:val="28"/>
      <w:szCs w:val="28"/>
      <w:lang w:val="es-ES"/>
    </w:rPr>
  </w:style>
  <w:style w:type="paragraph" w:customStyle="1" w:styleId="Pa6">
    <w:name w:val="Pa6"/>
    <w:basedOn w:val="Normal"/>
    <w:next w:val="Normal"/>
    <w:uiPriority w:val="99"/>
    <w:qFormat/>
    <w:rsid w:val="0097797D"/>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97797D"/>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97797D"/>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97797D"/>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97797D"/>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97797D"/>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97797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7797D"/>
    <w:rPr>
      <w:rFonts w:ascii="Georgia" w:eastAsia="SimSun" w:hAnsi="Georgia" w:cstheme="minorBidi"/>
      <w:b/>
      <w:bCs/>
      <w:sz w:val="24"/>
    </w:rPr>
  </w:style>
  <w:style w:type="paragraph" w:customStyle="1" w:styleId="summary">
    <w:name w:val="summary"/>
    <w:basedOn w:val="Normal"/>
    <w:uiPriority w:val="99"/>
    <w:qFormat/>
    <w:rsid w:val="0097797D"/>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97797D"/>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97797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97797D"/>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97797D"/>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97797D"/>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97797D"/>
    <w:pPr>
      <w:ind w:left="288"/>
    </w:pPr>
    <w:rPr>
      <w:rFonts w:ascii="Garamond" w:eastAsia="Times New Roman" w:hAnsi="Garamond" w:cs="Calibri"/>
      <w:sz w:val="16"/>
    </w:rPr>
  </w:style>
  <w:style w:type="paragraph" w:customStyle="1" w:styleId="AAAcard">
    <w:name w:val="AAAcard"/>
    <w:basedOn w:val="Normal"/>
    <w:uiPriority w:val="99"/>
    <w:qFormat/>
    <w:rsid w:val="0097797D"/>
    <w:pPr>
      <w:ind w:left="288" w:right="288"/>
    </w:pPr>
    <w:rPr>
      <w:rFonts w:eastAsia="Times New Roman" w:cs="Calibri"/>
    </w:rPr>
  </w:style>
  <w:style w:type="paragraph" w:customStyle="1" w:styleId="Caption3">
    <w:name w:val="Caption3"/>
    <w:basedOn w:val="Normal"/>
    <w:uiPriority w:val="99"/>
    <w:qFormat/>
    <w:rsid w:val="0097797D"/>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97797D"/>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97797D"/>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97797D"/>
    <w:pPr>
      <w:spacing w:before="100" w:beforeAutospacing="1" w:after="100" w:afterAutospacing="1"/>
    </w:pPr>
    <w:rPr>
      <w:rFonts w:eastAsia="Times New Roman" w:cs="Calibri"/>
      <w:sz w:val="24"/>
    </w:rPr>
  </w:style>
  <w:style w:type="paragraph" w:customStyle="1" w:styleId="CITEF3">
    <w:name w:val="CITE F3"/>
    <w:uiPriority w:val="99"/>
    <w:qFormat/>
    <w:rsid w:val="0097797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97797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7797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7797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7797D"/>
    <w:pPr>
      <w:spacing w:after="200"/>
    </w:pPr>
    <w:rPr>
      <w:rFonts w:ascii="Calibri" w:eastAsia="Calibri" w:hAnsi="Calibri" w:cs="Times New Roman"/>
      <w:sz w:val="20"/>
      <w:szCs w:val="20"/>
      <w:u w:val="single"/>
    </w:rPr>
  </w:style>
  <w:style w:type="paragraph" w:customStyle="1" w:styleId="hotroute1">
    <w:name w:val="hot route!"/>
    <w:basedOn w:val="Normal"/>
    <w:qFormat/>
    <w:rsid w:val="0097797D"/>
    <w:pPr>
      <w:ind w:left="144"/>
    </w:pPr>
    <w:rPr>
      <w:rFonts w:ascii="Cambria" w:eastAsia="Calibri" w:hAnsi="Cambria" w:cs="Calibri"/>
      <w:sz w:val="24"/>
    </w:rPr>
  </w:style>
  <w:style w:type="paragraph" w:customStyle="1" w:styleId="FreeFormA">
    <w:name w:val="Free Form A"/>
    <w:autoRedefine/>
    <w:uiPriority w:val="99"/>
    <w:qFormat/>
    <w:rsid w:val="0097797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97797D"/>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97797D"/>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97797D"/>
    <w:rPr>
      <w:rFonts w:ascii="Times New Roman" w:eastAsia="Times New Roman" w:hAnsi="Times New Roman" w:cs="Times New Roman"/>
      <w:sz w:val="10"/>
    </w:rPr>
  </w:style>
  <w:style w:type="paragraph" w:customStyle="1" w:styleId="subheader">
    <w:name w:val="subheader"/>
    <w:basedOn w:val="Normal"/>
    <w:uiPriority w:val="99"/>
    <w:qFormat/>
    <w:rsid w:val="0097797D"/>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97797D"/>
    <w:pPr>
      <w:spacing w:before="100" w:beforeAutospacing="1" w:after="100" w:afterAutospacing="1"/>
    </w:pPr>
    <w:rPr>
      <w:rFonts w:eastAsia="Times New Roman" w:cs="Calibri"/>
      <w:sz w:val="24"/>
    </w:rPr>
  </w:style>
  <w:style w:type="paragraph" w:customStyle="1" w:styleId="more">
    <w:name w:val="more"/>
    <w:basedOn w:val="Normal"/>
    <w:uiPriority w:val="99"/>
    <w:qFormat/>
    <w:rsid w:val="0097797D"/>
    <w:pPr>
      <w:spacing w:before="100" w:beforeAutospacing="1" w:after="100" w:afterAutospacing="1"/>
    </w:pPr>
    <w:rPr>
      <w:rFonts w:eastAsia="Times New Roman" w:cs="Calibri"/>
      <w:sz w:val="24"/>
    </w:rPr>
  </w:style>
  <w:style w:type="paragraph" w:customStyle="1" w:styleId="story">
    <w:name w:val="story"/>
    <w:basedOn w:val="Normal"/>
    <w:uiPriority w:val="99"/>
    <w:qFormat/>
    <w:rsid w:val="0097797D"/>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97797D"/>
    <w:pPr>
      <w:pageBreakBefore/>
      <w:widowControl w:val="0"/>
      <w:numPr>
        <w:numId w:val="15"/>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97797D"/>
    <w:pPr>
      <w:widowControl w:val="0"/>
      <w:numPr>
        <w:ilvl w:val="1"/>
        <w:numId w:val="15"/>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97797D"/>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97797D"/>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97797D"/>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97797D"/>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97797D"/>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97797D"/>
    <w:pPr>
      <w:widowControl w:val="0"/>
      <w:spacing w:after="63"/>
    </w:pPr>
    <w:rPr>
      <w:rFonts w:ascii="Arial" w:hAnsi="Arial"/>
      <w:color w:val="auto"/>
    </w:rPr>
  </w:style>
  <w:style w:type="paragraph" w:customStyle="1" w:styleId="CM35">
    <w:name w:val="CM35"/>
    <w:basedOn w:val="Default"/>
    <w:next w:val="Default"/>
    <w:uiPriority w:val="99"/>
    <w:qFormat/>
    <w:rsid w:val="0097797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7797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97797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97797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97797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97797D"/>
    <w:rPr>
      <w:rFonts w:ascii="Georgia" w:hAnsi="Georgia"/>
      <w:sz w:val="24"/>
      <w:szCs w:val="24"/>
      <w:lang w:val="x-none" w:eastAsia="x-none"/>
    </w:rPr>
  </w:style>
  <w:style w:type="character" w:customStyle="1" w:styleId="StyleCards11ptUnderlineChar">
    <w:name w:val="Style Cards + 11 pt Underline Char"/>
    <w:link w:val="StyleCards11ptUnderline"/>
    <w:locked/>
    <w:rsid w:val="0097797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97797D"/>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97797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97797D"/>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7797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7797D"/>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97797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97797D"/>
    <w:rPr>
      <w:rFonts w:ascii="Georgia" w:hAnsi="Georgia" w:cstheme="minorBidi"/>
      <w:sz w:val="24"/>
      <w:lang w:val="x-none" w:eastAsia="x-none"/>
    </w:rPr>
  </w:style>
  <w:style w:type="character" w:customStyle="1" w:styleId="NormalFontChar">
    <w:name w:val="Normal Font Char"/>
    <w:link w:val="NormalFont"/>
    <w:locked/>
    <w:rsid w:val="0097797D"/>
    <w:rPr>
      <w:rFonts w:ascii="Times New Roman" w:eastAsia="Times New Roman" w:hAnsi="Times New Roman" w:cs="Times New Roman"/>
      <w:sz w:val="20"/>
      <w:szCs w:val="20"/>
    </w:rPr>
  </w:style>
  <w:style w:type="paragraph" w:customStyle="1" w:styleId="NormalFont">
    <w:name w:val="Normal Font"/>
    <w:link w:val="NormalFontChar"/>
    <w:qFormat/>
    <w:rsid w:val="0097797D"/>
    <w:rPr>
      <w:rFonts w:ascii="Times New Roman" w:eastAsia="Times New Roman" w:hAnsi="Times New Roman" w:cs="Times New Roman"/>
      <w:sz w:val="20"/>
      <w:szCs w:val="20"/>
    </w:rPr>
  </w:style>
  <w:style w:type="paragraph" w:customStyle="1" w:styleId="StyleSmall11pt">
    <w:name w:val="Style Small + 11 pt"/>
    <w:uiPriority w:val="99"/>
    <w:qFormat/>
    <w:rsid w:val="0097797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97797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7797D"/>
    <w:rPr>
      <w:u w:val="single"/>
      <w:lang w:val="x-none" w:eastAsia="x-none"/>
    </w:rPr>
  </w:style>
  <w:style w:type="character" w:customStyle="1" w:styleId="StyleNormalFont11ptBoldUnderlineChar">
    <w:name w:val="Style Normal Font + 11 pt Bold Underline Char"/>
    <w:link w:val="StyleNormalFont11ptBoldUnderline"/>
    <w:locked/>
    <w:rsid w:val="0097797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7797D"/>
    <w:rPr>
      <w:b/>
      <w:bCs/>
      <w:u w:val="single"/>
      <w:lang w:val="x-none" w:eastAsia="x-none"/>
    </w:rPr>
  </w:style>
  <w:style w:type="paragraph" w:customStyle="1" w:styleId="Smallfont0">
    <w:name w:val="Smallfont"/>
    <w:basedOn w:val="Normal"/>
    <w:uiPriority w:val="99"/>
    <w:qFormat/>
    <w:rsid w:val="0097797D"/>
    <w:rPr>
      <w:rFonts w:eastAsia="Times New Roman" w:cs="Calibri"/>
      <w:sz w:val="15"/>
    </w:rPr>
  </w:style>
  <w:style w:type="paragraph" w:customStyle="1" w:styleId="formatvorlage2">
    <w:name w:val="formatvorlage2"/>
    <w:basedOn w:val="Normal"/>
    <w:uiPriority w:val="99"/>
    <w:qFormat/>
    <w:rsid w:val="0097797D"/>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97797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97797D"/>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97797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97797D"/>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97797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97797D"/>
    <w:pPr>
      <w:ind w:left="144"/>
    </w:pPr>
    <w:rPr>
      <w:rFonts w:ascii="Georgia" w:eastAsia="Times New Roman" w:hAnsi="Georgia"/>
      <w:sz w:val="24"/>
      <w:lang w:val="x-none" w:eastAsia="x-none"/>
    </w:rPr>
  </w:style>
  <w:style w:type="paragraph" w:customStyle="1" w:styleId="deck">
    <w:name w:val="deck"/>
    <w:basedOn w:val="Normal"/>
    <w:uiPriority w:val="99"/>
    <w:qFormat/>
    <w:rsid w:val="0097797D"/>
    <w:pPr>
      <w:spacing w:before="100" w:beforeAutospacing="1" w:after="100" w:afterAutospacing="1"/>
    </w:pPr>
    <w:rPr>
      <w:rFonts w:eastAsia="Times New Roman" w:cs="Calibri"/>
      <w:sz w:val="24"/>
    </w:rPr>
  </w:style>
  <w:style w:type="paragraph" w:customStyle="1" w:styleId="i1">
    <w:name w:val="i1"/>
    <w:basedOn w:val="Normal"/>
    <w:uiPriority w:val="99"/>
    <w:qFormat/>
    <w:rsid w:val="0097797D"/>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97797D"/>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97797D"/>
    <w:pPr>
      <w:spacing w:before="100" w:beforeAutospacing="1" w:after="100" w:afterAutospacing="1"/>
    </w:pPr>
    <w:rPr>
      <w:rFonts w:eastAsia="Times New Roman" w:cs="Calibri"/>
      <w:sz w:val="24"/>
    </w:rPr>
  </w:style>
  <w:style w:type="paragraph" w:customStyle="1" w:styleId="Fifth">
    <w:name w:val="Fifth"/>
    <w:basedOn w:val="Normal"/>
    <w:link w:val="FifthChar"/>
    <w:qFormat/>
    <w:rsid w:val="0097797D"/>
    <w:rPr>
      <w:rFonts w:eastAsia="Calibri" w:cs="Calibri"/>
    </w:rPr>
  </w:style>
  <w:style w:type="paragraph" w:customStyle="1" w:styleId="NoteLevel22">
    <w:name w:val="Note Level 22"/>
    <w:basedOn w:val="Normal"/>
    <w:next w:val="Normal"/>
    <w:uiPriority w:val="99"/>
    <w:qFormat/>
    <w:rsid w:val="0097797D"/>
    <w:pPr>
      <w:keepNext/>
      <w:ind w:left="288" w:right="288"/>
    </w:pPr>
    <w:rPr>
      <w:rFonts w:ascii="Georgia" w:eastAsia="MS Gothic" w:hAnsi="Georgia" w:cs="Calibri"/>
      <w:szCs w:val="20"/>
    </w:rPr>
  </w:style>
  <w:style w:type="paragraph" w:customStyle="1" w:styleId="wp-caption-text">
    <w:name w:val="wp-caption-text"/>
    <w:basedOn w:val="Normal"/>
    <w:qFormat/>
    <w:rsid w:val="0097797D"/>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97797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97797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97797D"/>
    <w:pPr>
      <w:spacing w:before="100" w:beforeAutospacing="1" w:after="100" w:afterAutospacing="1"/>
    </w:pPr>
    <w:rPr>
      <w:rFonts w:cs="Calibri"/>
    </w:rPr>
  </w:style>
  <w:style w:type="paragraph" w:customStyle="1" w:styleId="description">
    <w:name w:val="description"/>
    <w:basedOn w:val="Normal"/>
    <w:uiPriority w:val="99"/>
    <w:qFormat/>
    <w:rsid w:val="0097797D"/>
    <w:pPr>
      <w:spacing w:before="100" w:beforeAutospacing="1" w:after="100" w:afterAutospacing="1"/>
    </w:pPr>
    <w:rPr>
      <w:rFonts w:cs="Calibri"/>
    </w:rPr>
  </w:style>
  <w:style w:type="paragraph" w:customStyle="1" w:styleId="graf">
    <w:name w:val="graf"/>
    <w:basedOn w:val="Normal"/>
    <w:uiPriority w:val="99"/>
    <w:qFormat/>
    <w:rsid w:val="0097797D"/>
    <w:pPr>
      <w:spacing w:before="100" w:beforeAutospacing="1" w:after="100" w:afterAutospacing="1"/>
    </w:pPr>
    <w:rPr>
      <w:rFonts w:cs="Calibri"/>
    </w:rPr>
  </w:style>
  <w:style w:type="paragraph" w:customStyle="1" w:styleId="column">
    <w:name w:val="column"/>
    <w:basedOn w:val="Normal"/>
    <w:uiPriority w:val="99"/>
    <w:qFormat/>
    <w:rsid w:val="0097797D"/>
    <w:pPr>
      <w:spacing w:before="100" w:beforeAutospacing="1" w:after="100" w:afterAutospacing="1"/>
    </w:pPr>
    <w:rPr>
      <w:rFonts w:cs="Calibri"/>
    </w:rPr>
  </w:style>
  <w:style w:type="paragraph" w:customStyle="1" w:styleId="recirc-container">
    <w:name w:val="recirc-container"/>
    <w:basedOn w:val="Normal"/>
    <w:uiPriority w:val="99"/>
    <w:qFormat/>
    <w:rsid w:val="0097797D"/>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97797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97797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97797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97797D"/>
    <w:rPr>
      <w:rFonts w:ascii="Georgia" w:hAnsi="Georgia" w:hint="default"/>
      <w:i/>
      <w:iCs/>
      <w:color w:val="808080"/>
    </w:rPr>
  </w:style>
  <w:style w:type="character" w:customStyle="1" w:styleId="cardchar00">
    <w:name w:val="cardchar0"/>
    <w:basedOn w:val="DefaultParagraphFont"/>
    <w:rsid w:val="0097797D"/>
  </w:style>
  <w:style w:type="character" w:customStyle="1" w:styleId="UnderlineNon-bold">
    <w:name w:val="Underline Non - bold"/>
    <w:rsid w:val="0097797D"/>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97797D"/>
    <w:rPr>
      <w:rFonts w:cs="Calibri"/>
    </w:rPr>
  </w:style>
  <w:style w:type="character" w:customStyle="1" w:styleId="StyleHeading4UnderlinedsmalltextGaramondChar">
    <w:name w:val="Style Heading 4Underlinedsmall text + Garamond Char"/>
    <w:link w:val="StyleHeading4UnderlinedsmalltextGaramond"/>
    <w:locked/>
    <w:rsid w:val="0097797D"/>
    <w:rPr>
      <w:rFonts w:ascii="Calibri" w:hAnsi="Calibri" w:cs="Calibri"/>
      <w:sz w:val="22"/>
    </w:rPr>
  </w:style>
  <w:style w:type="character" w:customStyle="1" w:styleId="Heading5Char2">
    <w:name w:val="Heading 5 Char2"/>
    <w:rsid w:val="0097797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97797D"/>
    <w:rPr>
      <w:rFonts w:ascii="Arial" w:hAnsi="Arial" w:cs="Arial"/>
      <w:vanish/>
      <w:sz w:val="16"/>
      <w:szCs w:val="16"/>
    </w:rPr>
  </w:style>
  <w:style w:type="paragraph" w:styleId="z-TopofForm">
    <w:name w:val="HTML Top of Form"/>
    <w:basedOn w:val="Normal"/>
    <w:next w:val="Normal"/>
    <w:link w:val="z-TopofFormChar"/>
    <w:hidden/>
    <w:uiPriority w:val="99"/>
    <w:unhideWhenUsed/>
    <w:rsid w:val="0097797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97797D"/>
    <w:rPr>
      <w:rFonts w:ascii="Arial" w:hAnsi="Arial" w:cs="Arial"/>
      <w:vanish/>
      <w:sz w:val="16"/>
      <w:szCs w:val="16"/>
    </w:rPr>
  </w:style>
  <w:style w:type="character" w:customStyle="1" w:styleId="z-BottomofFormChar">
    <w:name w:val="z-Bottom of Form Char"/>
    <w:basedOn w:val="DefaultParagraphFont"/>
    <w:link w:val="z-BottomofForm"/>
    <w:uiPriority w:val="99"/>
    <w:rsid w:val="0097797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97797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97797D"/>
    <w:rPr>
      <w:rFonts w:ascii="Arial" w:hAnsi="Arial" w:cs="Arial"/>
      <w:vanish/>
      <w:sz w:val="16"/>
      <w:szCs w:val="16"/>
    </w:rPr>
  </w:style>
  <w:style w:type="character" w:customStyle="1" w:styleId="Style2CharChar">
    <w:name w:val="Style2 Char Char"/>
    <w:rsid w:val="0097797D"/>
    <w:rPr>
      <w:u w:val="thick"/>
      <w:lang w:val="en-US" w:eastAsia="en-US" w:bidi="ar-SA"/>
    </w:rPr>
  </w:style>
  <w:style w:type="character" w:customStyle="1" w:styleId="authordate1">
    <w:name w:val="authordate"/>
    <w:rsid w:val="0097797D"/>
  </w:style>
  <w:style w:type="character" w:customStyle="1" w:styleId="underline0">
    <w:name w:val="%underline"/>
    <w:qFormat/>
    <w:rsid w:val="0097797D"/>
    <w:rPr>
      <w:rFonts w:ascii="Times New Roman" w:hAnsi="Times New Roman" w:cs="Times New Roman" w:hint="default"/>
      <w:strike w:val="0"/>
      <w:dstrike w:val="0"/>
      <w:sz w:val="16"/>
      <w:u w:val="none"/>
      <w:effect w:val="none"/>
    </w:rPr>
  </w:style>
  <w:style w:type="character" w:customStyle="1" w:styleId="AUNDERLINE0">
    <w:name w:val="AUNDERLINE"/>
    <w:qFormat/>
    <w:rsid w:val="0097797D"/>
    <w:rPr>
      <w:rFonts w:ascii="Times New Roman" w:hAnsi="Times New Roman" w:cs="Times New Roman" w:hint="default"/>
      <w:sz w:val="20"/>
      <w:u w:val="single"/>
    </w:rPr>
  </w:style>
  <w:style w:type="character" w:customStyle="1" w:styleId="UnderlinedCharChar">
    <w:name w:val="Underlined Char Char"/>
    <w:rsid w:val="0097797D"/>
    <w:rPr>
      <w:rFonts w:ascii="Garamond" w:hAnsi="Garamond" w:hint="default"/>
      <w:szCs w:val="28"/>
      <w:u w:val="single"/>
      <w:lang w:val="en-US" w:eastAsia="en-US" w:bidi="ar-SA"/>
    </w:rPr>
  </w:style>
  <w:style w:type="character" w:customStyle="1" w:styleId="slug-doi">
    <w:name w:val="slug-doi"/>
    <w:basedOn w:val="DefaultParagraphFont"/>
    <w:rsid w:val="0097797D"/>
  </w:style>
  <w:style w:type="character" w:customStyle="1" w:styleId="af">
    <w:name w:val="af"/>
    <w:basedOn w:val="DefaultParagraphFont"/>
    <w:rsid w:val="0097797D"/>
  </w:style>
  <w:style w:type="character" w:customStyle="1" w:styleId="ab">
    <w:name w:val="ab"/>
    <w:basedOn w:val="DefaultParagraphFont"/>
    <w:rsid w:val="0097797D"/>
  </w:style>
  <w:style w:type="character" w:customStyle="1" w:styleId="em">
    <w:name w:val="em"/>
    <w:basedOn w:val="DefaultParagraphFont"/>
    <w:rsid w:val="0097797D"/>
  </w:style>
  <w:style w:type="character" w:customStyle="1" w:styleId="au">
    <w:name w:val="au"/>
    <w:basedOn w:val="DefaultParagraphFont"/>
    <w:rsid w:val="0097797D"/>
  </w:style>
  <w:style w:type="character" w:customStyle="1" w:styleId="ti">
    <w:name w:val="ti"/>
    <w:basedOn w:val="DefaultParagraphFont"/>
    <w:rsid w:val="0097797D"/>
  </w:style>
  <w:style w:type="character" w:customStyle="1" w:styleId="subheadblue">
    <w:name w:val="subhead_blue"/>
    <w:basedOn w:val="DefaultParagraphFont"/>
    <w:rsid w:val="0097797D"/>
  </w:style>
  <w:style w:type="character" w:customStyle="1" w:styleId="affiliation">
    <w:name w:val="affiliation"/>
    <w:basedOn w:val="DefaultParagraphFont"/>
    <w:rsid w:val="0097797D"/>
  </w:style>
  <w:style w:type="character" w:customStyle="1" w:styleId="slug-doi-wrapper">
    <w:name w:val="slug-doi-wrapper"/>
    <w:basedOn w:val="DefaultParagraphFont"/>
    <w:rsid w:val="0097797D"/>
  </w:style>
  <w:style w:type="character" w:customStyle="1" w:styleId="slug-metadata-noteahead-of-print">
    <w:name w:val="slug-metadata-note ahead-of-print"/>
    <w:basedOn w:val="DefaultParagraphFont"/>
    <w:rsid w:val="0097797D"/>
  </w:style>
  <w:style w:type="character" w:customStyle="1" w:styleId="slug-ahead-of-print-date">
    <w:name w:val="slug-ahead-of-print-date"/>
    <w:basedOn w:val="DefaultParagraphFont"/>
    <w:rsid w:val="0097797D"/>
  </w:style>
  <w:style w:type="character" w:customStyle="1" w:styleId="medium-bold">
    <w:name w:val="medium-bold"/>
    <w:basedOn w:val="DefaultParagraphFont"/>
    <w:rsid w:val="0097797D"/>
  </w:style>
  <w:style w:type="character" w:customStyle="1" w:styleId="updated-short-citation">
    <w:name w:val="updated-short-citation"/>
    <w:basedOn w:val="DefaultParagraphFont"/>
    <w:rsid w:val="0097797D"/>
  </w:style>
  <w:style w:type="character" w:customStyle="1" w:styleId="goohl0">
    <w:name w:val="goohl0"/>
    <w:basedOn w:val="DefaultParagraphFont"/>
    <w:rsid w:val="0097797D"/>
  </w:style>
  <w:style w:type="character" w:customStyle="1" w:styleId="CharChar6">
    <w:name w:val="Char Char6"/>
    <w:rsid w:val="0097797D"/>
    <w:rPr>
      <w:rFonts w:ascii="Arial" w:hAnsi="Arial" w:cs="Arial" w:hint="default"/>
      <w:bCs/>
      <w:sz w:val="16"/>
      <w:szCs w:val="26"/>
      <w:lang w:val="en-US" w:eastAsia="en-US" w:bidi="ar-SA"/>
    </w:rPr>
  </w:style>
  <w:style w:type="character" w:customStyle="1" w:styleId="TagCharChar1">
    <w:name w:val="Tag Char Char1"/>
    <w:rsid w:val="0097797D"/>
    <w:rPr>
      <w:b/>
      <w:bCs w:val="0"/>
      <w:sz w:val="24"/>
      <w:szCs w:val="24"/>
      <w:lang w:val="en-US" w:eastAsia="en-US" w:bidi="ar-SA"/>
    </w:rPr>
  </w:style>
  <w:style w:type="character" w:customStyle="1" w:styleId="12TimesNewRoman">
    <w:name w:val="12 Times New Roman"/>
    <w:rsid w:val="0097797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97797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97797D"/>
    <w:rPr>
      <w:rFonts w:ascii="Times New Roman" w:hAnsi="Times New Roman" w:cs="Times New Roman" w:hint="default"/>
      <w:strike w:val="0"/>
      <w:dstrike w:val="0"/>
      <w:sz w:val="14"/>
      <w:u w:val="none"/>
      <w:effect w:val="none"/>
    </w:rPr>
  </w:style>
  <w:style w:type="character" w:customStyle="1" w:styleId="F8-UnderlineBold">
    <w:name w:val="F8 - Underline/Bold"/>
    <w:rsid w:val="0097797D"/>
    <w:rPr>
      <w:rFonts w:ascii="Times New Roman" w:hAnsi="Times New Roman" w:cs="Times New Roman" w:hint="default"/>
      <w:b/>
      <w:bCs w:val="0"/>
      <w:sz w:val="20"/>
      <w:u w:val="single"/>
    </w:rPr>
  </w:style>
  <w:style w:type="character" w:customStyle="1" w:styleId="F7-SmallFont">
    <w:name w:val="F7 - Small Font"/>
    <w:rsid w:val="0097797D"/>
    <w:rPr>
      <w:rFonts w:ascii="Times New Roman" w:hAnsi="Times New Roman" w:cs="Times New Roman" w:hint="default"/>
      <w:sz w:val="14"/>
    </w:rPr>
  </w:style>
  <w:style w:type="character" w:customStyle="1" w:styleId="Brief-Bold">
    <w:name w:val="Brief - Bold"/>
    <w:rsid w:val="0097797D"/>
    <w:rPr>
      <w:rFonts w:ascii="Times New Roman" w:hAnsi="Times New Roman" w:cs="Times New Roman" w:hint="default"/>
      <w:b/>
      <w:bCs w:val="0"/>
    </w:rPr>
  </w:style>
  <w:style w:type="character" w:customStyle="1" w:styleId="Card-Underline">
    <w:name w:val="Card - Underline"/>
    <w:rsid w:val="0097797D"/>
    <w:rPr>
      <w:rFonts w:ascii="Times New Roman" w:hAnsi="Times New Roman" w:cs="Times New Roman" w:hint="default"/>
      <w:u w:val="single"/>
    </w:rPr>
  </w:style>
  <w:style w:type="character" w:customStyle="1" w:styleId="beriefunderline">
    <w:name w:val="berief = underline"/>
    <w:rsid w:val="0097797D"/>
    <w:rPr>
      <w:rFonts w:ascii="Times New Roman" w:eastAsia="Times New Roman" w:hAnsi="Times New Roman" w:cs="Times New Roman" w:hint="default"/>
      <w:sz w:val="20"/>
      <w:u w:val="single"/>
    </w:rPr>
  </w:style>
  <w:style w:type="character" w:customStyle="1" w:styleId="BoldText10pt">
    <w:name w:val="Bold Text 10 pt"/>
    <w:rsid w:val="0097797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97797D"/>
    <w:rPr>
      <w:i/>
      <w:iCs w:val="0"/>
    </w:rPr>
  </w:style>
  <w:style w:type="character" w:customStyle="1" w:styleId="eoeaheader">
    <w:name w:val="eoea_header"/>
    <w:basedOn w:val="DefaultParagraphFont"/>
    <w:rsid w:val="0097797D"/>
  </w:style>
  <w:style w:type="character" w:customStyle="1" w:styleId="SC4208902">
    <w:name w:val="SC.4.208902"/>
    <w:rsid w:val="0097797D"/>
    <w:rPr>
      <w:rFonts w:ascii="Century" w:hAnsi="Century" w:cs="Century" w:hint="default"/>
      <w:color w:val="000000"/>
      <w:sz w:val="22"/>
      <w:szCs w:val="22"/>
    </w:rPr>
  </w:style>
  <w:style w:type="character" w:customStyle="1" w:styleId="SC4208915">
    <w:name w:val="SC.4.208915"/>
    <w:rsid w:val="0097797D"/>
    <w:rPr>
      <w:rFonts w:ascii="Century" w:hAnsi="Century" w:cs="Century" w:hint="default"/>
      <w:color w:val="000000"/>
      <w:sz w:val="13"/>
      <w:szCs w:val="13"/>
    </w:rPr>
  </w:style>
  <w:style w:type="character" w:customStyle="1" w:styleId="SC273764">
    <w:name w:val="SC.2.73764"/>
    <w:rsid w:val="0097797D"/>
    <w:rPr>
      <w:rFonts w:ascii="Century" w:hAnsi="Century" w:cs="Century" w:hint="default"/>
      <w:color w:val="000000"/>
      <w:sz w:val="72"/>
      <w:szCs w:val="72"/>
    </w:rPr>
  </w:style>
  <w:style w:type="character" w:customStyle="1" w:styleId="SC273779">
    <w:name w:val="SC.2.73779"/>
    <w:rsid w:val="0097797D"/>
    <w:rPr>
      <w:rFonts w:ascii="Century" w:hAnsi="Century" w:cs="Century" w:hint="default"/>
      <w:color w:val="000000"/>
      <w:sz w:val="40"/>
      <w:szCs w:val="40"/>
    </w:rPr>
  </w:style>
  <w:style w:type="character" w:customStyle="1" w:styleId="SC273763">
    <w:name w:val="SC.2.73763"/>
    <w:rsid w:val="0097797D"/>
    <w:rPr>
      <w:rFonts w:ascii="Century" w:hAnsi="Century" w:cs="Century" w:hint="default"/>
      <w:b/>
      <w:bCs/>
      <w:color w:val="000000"/>
    </w:rPr>
  </w:style>
  <w:style w:type="character" w:customStyle="1" w:styleId="SC4208910">
    <w:name w:val="SC.4.208910"/>
    <w:rsid w:val="0097797D"/>
    <w:rPr>
      <w:rFonts w:ascii="Century" w:hAnsi="Century" w:cs="Century" w:hint="default"/>
      <w:color w:val="000000"/>
      <w:sz w:val="28"/>
      <w:szCs w:val="28"/>
    </w:rPr>
  </w:style>
  <w:style w:type="character" w:customStyle="1" w:styleId="SC4208911">
    <w:name w:val="SC.4.208911"/>
    <w:rsid w:val="0097797D"/>
    <w:rPr>
      <w:rFonts w:ascii="Century" w:hAnsi="Century" w:cs="Century" w:hint="default"/>
      <w:color w:val="000000"/>
    </w:rPr>
  </w:style>
  <w:style w:type="character" w:customStyle="1" w:styleId="articlesubtitle">
    <w:name w:val="article_sub_title"/>
    <w:basedOn w:val="DefaultParagraphFont"/>
    <w:rsid w:val="0097797D"/>
  </w:style>
  <w:style w:type="character" w:customStyle="1" w:styleId="newsdate2">
    <w:name w:val="news_date2"/>
    <w:basedOn w:val="DefaultParagraphFont"/>
    <w:rsid w:val="0097797D"/>
  </w:style>
  <w:style w:type="character" w:customStyle="1" w:styleId="readarticleheader">
    <w:name w:val="readarticleheader"/>
    <w:basedOn w:val="DefaultParagraphFont"/>
    <w:rsid w:val="0097797D"/>
  </w:style>
  <w:style w:type="character" w:customStyle="1" w:styleId="UnderlineChar20">
    <w:name w:val="Underline Char2"/>
    <w:rsid w:val="0097797D"/>
    <w:rPr>
      <w:rFonts w:ascii="Trebuchet MS" w:hAnsi="Trebuchet MS" w:hint="default"/>
      <w:u w:val="thick"/>
      <w:lang w:val="en-US" w:eastAsia="zh-CN" w:bidi="ar-SA"/>
    </w:rPr>
  </w:style>
  <w:style w:type="character" w:customStyle="1" w:styleId="BoldUnderliningChar">
    <w:name w:val="Bold Underlining Char"/>
    <w:rsid w:val="0097797D"/>
    <w:rPr>
      <w:rFonts w:ascii="Arial Narrow" w:eastAsia="Times New Roman" w:hAnsi="Arial Narrow" w:hint="default"/>
      <w:b/>
      <w:bCs w:val="0"/>
      <w:szCs w:val="24"/>
      <w:u w:val="single"/>
      <w:lang w:val="en-GB" w:eastAsia="en-US" w:bidi="ar-SA"/>
    </w:rPr>
  </w:style>
  <w:style w:type="character" w:customStyle="1" w:styleId="medium-normal1">
    <w:name w:val="medium-normal1"/>
    <w:rsid w:val="0097797D"/>
    <w:rPr>
      <w:rFonts w:ascii="Arial" w:hAnsi="Arial" w:cs="Arial" w:hint="default"/>
      <w:b w:val="0"/>
      <w:bCs w:val="0"/>
      <w:i w:val="0"/>
      <w:iCs w:val="0"/>
      <w:sz w:val="20"/>
      <w:szCs w:val="20"/>
    </w:rPr>
  </w:style>
  <w:style w:type="character" w:customStyle="1" w:styleId="UnderlinedCardChar0">
    <w:name w:val="Underlined Card Char"/>
    <w:rsid w:val="0097797D"/>
    <w:rPr>
      <w:rFonts w:ascii="Palatino Linotype" w:hAnsi="Palatino Linotype" w:hint="default"/>
      <w:u w:val="single"/>
      <w:lang w:val="en-US" w:eastAsia="en-US" w:bidi="ar-SA"/>
    </w:rPr>
  </w:style>
  <w:style w:type="character" w:customStyle="1" w:styleId="char">
    <w:name w:val="char"/>
    <w:basedOn w:val="DefaultParagraphFont"/>
    <w:rsid w:val="0097797D"/>
  </w:style>
  <w:style w:type="character" w:customStyle="1" w:styleId="UnderlineCharCharCharCharCharChar">
    <w:name w:val="Underline Char Char Char Char Char Char"/>
    <w:rsid w:val="0097797D"/>
    <w:rPr>
      <w:rFonts w:ascii="Arial Narrow" w:hAnsi="Arial Narrow" w:hint="default"/>
      <w:szCs w:val="24"/>
      <w:u w:val="single"/>
      <w:lang w:val="en-US" w:eastAsia="en-US" w:bidi="ar-SA"/>
    </w:rPr>
  </w:style>
  <w:style w:type="character" w:customStyle="1" w:styleId="klink">
    <w:name w:val="klink"/>
    <w:basedOn w:val="DefaultParagraphFont"/>
    <w:rsid w:val="0097797D"/>
  </w:style>
  <w:style w:type="character" w:customStyle="1" w:styleId="date10">
    <w:name w:val="date1"/>
    <w:basedOn w:val="DefaultParagraphFont"/>
    <w:rsid w:val="0097797D"/>
  </w:style>
  <w:style w:type="character" w:customStyle="1" w:styleId="bolding1">
    <w:name w:val="bolding1"/>
    <w:rsid w:val="0097797D"/>
    <w:rPr>
      <w:b/>
      <w:bCs/>
    </w:rPr>
  </w:style>
  <w:style w:type="character" w:customStyle="1" w:styleId="bookoptions1">
    <w:name w:val="book_options1"/>
    <w:rsid w:val="0097797D"/>
    <w:rPr>
      <w:b/>
      <w:bCs/>
      <w:color w:val="333366"/>
    </w:rPr>
  </w:style>
  <w:style w:type="character" w:customStyle="1" w:styleId="descriptionblock">
    <w:name w:val="description block"/>
    <w:basedOn w:val="DefaultParagraphFont"/>
    <w:rsid w:val="0097797D"/>
  </w:style>
  <w:style w:type="character" w:customStyle="1" w:styleId="detailsboxblock">
    <w:name w:val="detailsbox block"/>
    <w:basedOn w:val="DefaultParagraphFont"/>
    <w:rsid w:val="0097797D"/>
  </w:style>
  <w:style w:type="character" w:customStyle="1" w:styleId="Char3">
    <w:name w:val="Char3"/>
    <w:rsid w:val="0097797D"/>
    <w:rPr>
      <w:rFonts w:ascii="Arial" w:hAnsi="Arial" w:cs="Arial" w:hint="default"/>
      <w:bCs/>
      <w:u w:val="thick"/>
      <w:lang w:val="en-US" w:eastAsia="en-US" w:bidi="ar-SA"/>
    </w:rPr>
  </w:style>
  <w:style w:type="character" w:customStyle="1" w:styleId="texto11">
    <w:name w:val="texto11"/>
    <w:rsid w:val="0097797D"/>
    <w:rPr>
      <w:rFonts w:ascii="Arial" w:hAnsi="Arial" w:cs="Arial" w:hint="default"/>
      <w:b w:val="0"/>
      <w:bCs w:val="0"/>
      <w:i w:val="0"/>
      <w:iCs w:val="0"/>
      <w:caps w:val="0"/>
      <w:color w:val="000000"/>
      <w:sz w:val="26"/>
      <w:szCs w:val="26"/>
    </w:rPr>
  </w:style>
  <w:style w:type="character" w:customStyle="1" w:styleId="CardTagChar">
    <w:name w:val="Card Tag Char"/>
    <w:rsid w:val="0097797D"/>
    <w:rPr>
      <w:rFonts w:ascii="Arial Narrow" w:hAnsi="Arial Narrow" w:hint="default"/>
      <w:b/>
      <w:bCs w:val="0"/>
      <w:sz w:val="24"/>
      <w:szCs w:val="24"/>
      <w:lang w:val="en-US" w:eastAsia="en-US" w:bidi="ar-SA"/>
    </w:rPr>
  </w:style>
  <w:style w:type="character" w:customStyle="1" w:styleId="DebateCiteCharCharChar">
    <w:name w:val="Debate Cite Char Char Char"/>
    <w:rsid w:val="0097797D"/>
    <w:rPr>
      <w:b/>
      <w:bCs w:val="0"/>
      <w:sz w:val="32"/>
      <w:szCs w:val="32"/>
      <w:lang w:val="en-US" w:eastAsia="en-US" w:bidi="ar-SA"/>
    </w:rPr>
  </w:style>
  <w:style w:type="character" w:customStyle="1" w:styleId="TagChar3">
    <w:name w:val="Tag Char3"/>
    <w:rsid w:val="0097797D"/>
    <w:rPr>
      <w:rFonts w:ascii="Palatino Linotype" w:hAnsi="Palatino Linotype" w:hint="default"/>
      <w:b/>
      <w:bCs w:val="0"/>
      <w:sz w:val="24"/>
      <w:szCs w:val="24"/>
      <w:lang w:val="en-US" w:eastAsia="en-US" w:bidi="ar-SA"/>
    </w:rPr>
  </w:style>
  <w:style w:type="character" w:customStyle="1" w:styleId="TagandCiteChar">
    <w:name w:val="Tag and Cite Char"/>
    <w:rsid w:val="0097797D"/>
    <w:rPr>
      <w:color w:val="333333"/>
      <w:sz w:val="22"/>
      <w:szCs w:val="22"/>
      <w:lang w:val="en-US" w:eastAsia="en-US" w:bidi="ar-SA"/>
    </w:rPr>
  </w:style>
  <w:style w:type="character" w:customStyle="1" w:styleId="Style10ptBold">
    <w:name w:val="Style 10 pt Bold"/>
    <w:rsid w:val="0097797D"/>
    <w:rPr>
      <w:b/>
      <w:bCs/>
      <w:sz w:val="20"/>
    </w:rPr>
  </w:style>
  <w:style w:type="character" w:customStyle="1" w:styleId="text9">
    <w:name w:val="text9"/>
    <w:basedOn w:val="DefaultParagraphFont"/>
    <w:rsid w:val="0097797D"/>
  </w:style>
  <w:style w:type="character" w:customStyle="1" w:styleId="text21">
    <w:name w:val="text21"/>
    <w:basedOn w:val="DefaultParagraphFont"/>
    <w:rsid w:val="0097797D"/>
  </w:style>
  <w:style w:type="character" w:customStyle="1" w:styleId="text19">
    <w:name w:val="text19"/>
    <w:basedOn w:val="DefaultParagraphFont"/>
    <w:rsid w:val="0097797D"/>
  </w:style>
  <w:style w:type="character" w:customStyle="1" w:styleId="term2">
    <w:name w:val="term2"/>
    <w:rsid w:val="0097797D"/>
    <w:rPr>
      <w:b/>
      <w:bCs/>
    </w:rPr>
  </w:style>
  <w:style w:type="character" w:customStyle="1" w:styleId="pmterms12">
    <w:name w:val="pmterms12"/>
    <w:rsid w:val="0097797D"/>
    <w:rPr>
      <w:b/>
      <w:bCs/>
      <w:i w:val="0"/>
      <w:iCs w:val="0"/>
      <w:color w:val="000000"/>
    </w:rPr>
  </w:style>
  <w:style w:type="character" w:customStyle="1" w:styleId="ToReadChar">
    <w:name w:val="To Read Char"/>
    <w:rsid w:val="0097797D"/>
    <w:rPr>
      <w:rFonts w:ascii="Verdana" w:hAnsi="Verdana" w:hint="default"/>
      <w:b/>
      <w:bCs w:val="0"/>
      <w:szCs w:val="24"/>
      <w:u w:val="single"/>
      <w:lang w:val="en-US" w:eastAsia="en-US" w:bidi="ar-SA"/>
    </w:rPr>
  </w:style>
  <w:style w:type="character" w:customStyle="1" w:styleId="ToReadCharChar">
    <w:name w:val="To Read Char Char"/>
    <w:rsid w:val="0097797D"/>
    <w:rPr>
      <w:rFonts w:ascii="Verdana" w:hAnsi="Verdana" w:hint="default"/>
      <w:b/>
      <w:bCs w:val="0"/>
      <w:szCs w:val="24"/>
      <w:u w:val="single"/>
      <w:lang w:val="en-US" w:eastAsia="en-US" w:bidi="ar-SA"/>
    </w:rPr>
  </w:style>
  <w:style w:type="character" w:customStyle="1" w:styleId="bio">
    <w:name w:val="bio"/>
    <w:basedOn w:val="DefaultParagraphFont"/>
    <w:rsid w:val="0097797D"/>
  </w:style>
  <w:style w:type="character" w:customStyle="1" w:styleId="storytextstyle">
    <w:name w:val="storytextstyle"/>
    <w:basedOn w:val="DefaultParagraphFont"/>
    <w:rsid w:val="0097797D"/>
  </w:style>
  <w:style w:type="character" w:customStyle="1" w:styleId="cardunderlinedCharChar">
    <w:name w:val="card underlined Char Char"/>
    <w:rsid w:val="0097797D"/>
    <w:rPr>
      <w:rFonts w:ascii="Arial" w:hAnsi="Arial" w:cs="Arial" w:hint="default"/>
      <w:sz w:val="22"/>
      <w:szCs w:val="24"/>
      <w:u w:val="single"/>
      <w:lang w:val="en-US" w:eastAsia="en-US" w:bidi="ar-SA"/>
    </w:rPr>
  </w:style>
  <w:style w:type="character" w:customStyle="1" w:styleId="Style2Char0">
    <w:name w:val="Style2 Char"/>
    <w:rsid w:val="0097797D"/>
    <w:rPr>
      <w:rFonts w:ascii="Book Antiqua" w:hAnsi="Book Antiqua" w:hint="default"/>
      <w:u w:val="thick"/>
      <w:lang w:val="en-US" w:eastAsia="en-US" w:bidi="ar-SA"/>
    </w:rPr>
  </w:style>
  <w:style w:type="character" w:customStyle="1" w:styleId="Style2Char1">
    <w:name w:val="Style2 Char1"/>
    <w:rsid w:val="0097797D"/>
    <w:rPr>
      <w:rFonts w:ascii="Book Antiqua" w:hAnsi="Book Antiqua" w:hint="default"/>
      <w:szCs w:val="24"/>
      <w:u w:val="thick"/>
      <w:lang w:val="en-US" w:eastAsia="en-US" w:bidi="ar-SA"/>
    </w:rPr>
  </w:style>
  <w:style w:type="character" w:customStyle="1" w:styleId="articlehead21">
    <w:name w:val="articlehead21"/>
    <w:rsid w:val="0097797D"/>
    <w:rPr>
      <w:rFonts w:ascii="Arial" w:hAnsi="Arial" w:cs="Arial" w:hint="default"/>
      <w:b/>
      <w:bCs/>
      <w:color w:val="660000"/>
      <w:sz w:val="20"/>
      <w:szCs w:val="20"/>
    </w:rPr>
  </w:style>
  <w:style w:type="character" w:customStyle="1" w:styleId="TagCiteChar1">
    <w:name w:val="Tag/Cite Char1"/>
    <w:rsid w:val="0097797D"/>
    <w:rPr>
      <w:b/>
      <w:bCs w:val="0"/>
      <w:lang w:val="en-US" w:eastAsia="en-US" w:bidi="ar-SA"/>
    </w:rPr>
  </w:style>
  <w:style w:type="character" w:customStyle="1" w:styleId="goohl2">
    <w:name w:val="goohl2"/>
    <w:basedOn w:val="DefaultParagraphFont"/>
    <w:rsid w:val="0097797D"/>
  </w:style>
  <w:style w:type="character" w:customStyle="1" w:styleId="CardCharChar0">
    <w:name w:val="Card Char Char"/>
    <w:rsid w:val="0097797D"/>
    <w:rPr>
      <w:lang w:val="en-US" w:eastAsia="en-US" w:bidi="ar-SA"/>
    </w:rPr>
  </w:style>
  <w:style w:type="character" w:customStyle="1" w:styleId="BriefTitle1Char">
    <w:name w:val="Brief Title 1 Char"/>
    <w:rsid w:val="0097797D"/>
    <w:rPr>
      <w:b/>
      <w:bCs w:val="0"/>
      <w:u w:val="single"/>
      <w:lang w:val="en-US" w:eastAsia="en-US" w:bidi="ar-SA"/>
    </w:rPr>
  </w:style>
  <w:style w:type="character" w:customStyle="1" w:styleId="TagCiteCharChar">
    <w:name w:val="Tag/Cite Char Char"/>
    <w:rsid w:val="0097797D"/>
    <w:rPr>
      <w:b/>
      <w:bCs w:val="0"/>
      <w:lang w:val="en-US" w:eastAsia="en-US" w:bidi="ar-SA"/>
    </w:rPr>
  </w:style>
  <w:style w:type="character" w:customStyle="1" w:styleId="btx">
    <w:name w:val="btx"/>
    <w:basedOn w:val="DefaultParagraphFont"/>
    <w:rsid w:val="0097797D"/>
  </w:style>
  <w:style w:type="character" w:customStyle="1" w:styleId="CardChar1">
    <w:name w:val="Card Char1"/>
    <w:rsid w:val="0097797D"/>
    <w:rPr>
      <w:lang w:val="en-US" w:eastAsia="en-US" w:bidi="ar-SA"/>
    </w:rPr>
  </w:style>
  <w:style w:type="character" w:customStyle="1" w:styleId="prodgeneral1">
    <w:name w:val="prodgeneral1"/>
    <w:rsid w:val="0097797D"/>
    <w:rPr>
      <w:rFonts w:ascii="Verdana" w:hAnsi="Verdana" w:hint="default"/>
      <w:b w:val="0"/>
      <w:bCs w:val="0"/>
      <w:caps w:val="0"/>
      <w:color w:val="000000"/>
      <w:spacing w:val="0"/>
      <w:sz w:val="16"/>
      <w:szCs w:val="16"/>
    </w:rPr>
  </w:style>
  <w:style w:type="character" w:customStyle="1" w:styleId="summary1">
    <w:name w:val="summary1"/>
    <w:rsid w:val="0097797D"/>
    <w:rPr>
      <w:rFonts w:ascii="Arial" w:hAnsi="Arial" w:cs="Arial" w:hint="default"/>
      <w:sz w:val="18"/>
      <w:szCs w:val="18"/>
    </w:rPr>
  </w:style>
  <w:style w:type="character" w:customStyle="1" w:styleId="text3">
    <w:name w:val="text3"/>
    <w:basedOn w:val="DefaultParagraphFont"/>
    <w:rsid w:val="0097797D"/>
  </w:style>
  <w:style w:type="character" w:customStyle="1" w:styleId="cardtextsmallChar">
    <w:name w:val="card text small Char"/>
    <w:rsid w:val="0097797D"/>
    <w:rPr>
      <w:rFonts w:ascii="Arial Narrow" w:hAnsi="Arial Narrow" w:hint="default"/>
      <w:sz w:val="16"/>
      <w:szCs w:val="24"/>
      <w:lang w:val="en-US" w:eastAsia="en-US" w:bidi="ar-SA"/>
    </w:rPr>
  </w:style>
  <w:style w:type="character" w:customStyle="1" w:styleId="countrytitle1">
    <w:name w:val="countrytitle1"/>
    <w:rsid w:val="0097797D"/>
    <w:rPr>
      <w:rFonts w:ascii="Verdana" w:hAnsi="Verdana" w:hint="default"/>
      <w:b/>
      <w:bCs/>
      <w:color w:val="293643"/>
      <w:sz w:val="24"/>
      <w:szCs w:val="24"/>
    </w:rPr>
  </w:style>
  <w:style w:type="character" w:customStyle="1" w:styleId="storyheader1">
    <w:name w:val="storyheader1"/>
    <w:rsid w:val="0097797D"/>
    <w:rPr>
      <w:rFonts w:ascii="Verdana" w:hAnsi="Verdana" w:hint="default"/>
      <w:b/>
      <w:bCs/>
      <w:color w:val="000000"/>
      <w:sz w:val="21"/>
      <w:szCs w:val="21"/>
    </w:rPr>
  </w:style>
  <w:style w:type="character" w:customStyle="1" w:styleId="cardunderlinedChar0">
    <w:name w:val="card underlined Char"/>
    <w:rsid w:val="0097797D"/>
    <w:rPr>
      <w:rFonts w:ascii="Arial" w:hAnsi="Arial" w:cs="Arial" w:hint="default"/>
      <w:sz w:val="22"/>
      <w:szCs w:val="24"/>
      <w:u w:val="single"/>
      <w:lang w:val="en-US" w:eastAsia="en-US" w:bidi="ar-SA"/>
    </w:rPr>
  </w:style>
  <w:style w:type="character" w:customStyle="1" w:styleId="article1">
    <w:name w:val="article1"/>
    <w:rsid w:val="0097797D"/>
    <w:rPr>
      <w:rFonts w:ascii="Verdana" w:hAnsi="Verdana" w:hint="default"/>
      <w:color w:val="333333"/>
      <w:sz w:val="16"/>
      <w:szCs w:val="16"/>
    </w:rPr>
  </w:style>
  <w:style w:type="character" w:customStyle="1" w:styleId="story-posted-date1">
    <w:name w:val="story-posted-date1"/>
    <w:rsid w:val="0097797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97797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97797D"/>
  </w:style>
  <w:style w:type="character" w:customStyle="1" w:styleId="textmedium">
    <w:name w:val="textmedium"/>
    <w:basedOn w:val="DefaultParagraphFont"/>
    <w:rsid w:val="0097797D"/>
  </w:style>
  <w:style w:type="character" w:customStyle="1" w:styleId="citation1">
    <w:name w:val="citation1"/>
    <w:rsid w:val="0097797D"/>
    <w:rPr>
      <w:rFonts w:ascii="Verdana" w:hAnsi="Verdana" w:hint="default"/>
      <w:sz w:val="17"/>
      <w:szCs w:val="17"/>
    </w:rPr>
  </w:style>
  <w:style w:type="character" w:customStyle="1" w:styleId="hithighlite">
    <w:name w:val="hithighlite"/>
    <w:basedOn w:val="DefaultParagraphFont"/>
    <w:rsid w:val="0097797D"/>
  </w:style>
  <w:style w:type="character" w:customStyle="1" w:styleId="articlecontent">
    <w:name w:val="articlecontent"/>
    <w:basedOn w:val="DefaultParagraphFont"/>
    <w:rsid w:val="0097797D"/>
  </w:style>
  <w:style w:type="character" w:customStyle="1" w:styleId="fource1">
    <w:name w:val="fource1"/>
    <w:rsid w:val="0097797D"/>
    <w:rPr>
      <w:sz w:val="34"/>
      <w:szCs w:val="34"/>
    </w:rPr>
  </w:style>
  <w:style w:type="character" w:customStyle="1" w:styleId="LanguageStrikeChar">
    <w:name w:val="Language Strike Char"/>
    <w:rsid w:val="0097797D"/>
    <w:rPr>
      <w:rFonts w:ascii="Arial Narrow" w:hAnsi="Arial Narrow" w:hint="default"/>
      <w:strike/>
      <w:szCs w:val="24"/>
      <w:lang w:val="en-US" w:eastAsia="en-US" w:bidi="ar-SA"/>
    </w:rPr>
  </w:style>
  <w:style w:type="character" w:customStyle="1" w:styleId="normal11">
    <w:name w:val="normal1"/>
    <w:basedOn w:val="DefaultParagraphFont"/>
    <w:rsid w:val="0097797D"/>
  </w:style>
  <w:style w:type="character" w:customStyle="1" w:styleId="ds">
    <w:name w:val="ds"/>
    <w:basedOn w:val="DefaultParagraphFont"/>
    <w:rsid w:val="0097797D"/>
  </w:style>
  <w:style w:type="character" w:customStyle="1" w:styleId="UnderliningChar1">
    <w:name w:val="Underlining Char1"/>
    <w:rsid w:val="0097797D"/>
    <w:rPr>
      <w:rFonts w:ascii="Arial Narrow" w:hAnsi="Arial Narrow" w:hint="default"/>
      <w:szCs w:val="24"/>
      <w:u w:val="single"/>
      <w:lang w:val="en-US" w:eastAsia="en-US" w:bidi="ar-SA"/>
    </w:rPr>
  </w:style>
  <w:style w:type="character" w:customStyle="1" w:styleId="UnderliningChar2">
    <w:name w:val="Underlining Char2"/>
    <w:rsid w:val="0097797D"/>
    <w:rPr>
      <w:rFonts w:ascii="Arial Narrow" w:hAnsi="Arial Narrow" w:hint="default"/>
      <w:szCs w:val="24"/>
      <w:u w:val="single"/>
      <w:lang w:val="en-US" w:eastAsia="en-US" w:bidi="ar-SA"/>
    </w:rPr>
  </w:style>
  <w:style w:type="character" w:customStyle="1" w:styleId="MicroTextChar1">
    <w:name w:val="MicroText Char1"/>
    <w:rsid w:val="0097797D"/>
    <w:rPr>
      <w:rFonts w:ascii="Arial Narrow" w:hAnsi="Arial Narrow" w:hint="default"/>
      <w:sz w:val="12"/>
      <w:szCs w:val="24"/>
      <w:lang w:val="en-US" w:eastAsia="en-US" w:bidi="ar-SA"/>
    </w:rPr>
  </w:style>
  <w:style w:type="character" w:customStyle="1" w:styleId="DefaultPara">
    <w:name w:val="Default Para"/>
    <w:rsid w:val="0097797D"/>
    <w:rPr>
      <w:sz w:val="20"/>
    </w:rPr>
  </w:style>
  <w:style w:type="character" w:customStyle="1" w:styleId="SYSHYPERTEXT">
    <w:name w:val="SYS_HYPERTEXT"/>
    <w:rsid w:val="0097797D"/>
    <w:rPr>
      <w:color w:val="0000FF"/>
      <w:u w:val="single"/>
    </w:rPr>
  </w:style>
  <w:style w:type="character" w:customStyle="1" w:styleId="Hyperlink1">
    <w:name w:val="Hyperlink1"/>
    <w:rsid w:val="0097797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7797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7797D"/>
    <w:rPr>
      <w:rFonts w:ascii="Arial Narrow" w:hAnsi="Arial Narrow" w:hint="default"/>
      <w:noProof w:val="0"/>
      <w:szCs w:val="24"/>
      <w:u w:val="single"/>
      <w:lang w:val="en-US" w:eastAsia="en-US" w:bidi="ar-SA"/>
    </w:rPr>
  </w:style>
  <w:style w:type="character" w:customStyle="1" w:styleId="BlockHeading1Char">
    <w:name w:val="Block Heading 1 Char"/>
    <w:rsid w:val="0097797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97797D"/>
    <w:rPr>
      <w:b/>
      <w:bCs w:val="0"/>
      <w:sz w:val="24"/>
      <w:szCs w:val="24"/>
      <w:u w:val="single"/>
      <w:lang w:val="en-US" w:eastAsia="en-US" w:bidi="ar-SA"/>
    </w:rPr>
  </w:style>
  <w:style w:type="character" w:customStyle="1" w:styleId="StyleTagTimesNewRomanChar">
    <w:name w:val="Style Tag + Times New Roman Char"/>
    <w:rsid w:val="0097797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7797D"/>
    <w:rPr>
      <w:rFonts w:ascii="Arial Narrow" w:hAnsi="Arial Narrow" w:cs="Arial" w:hint="default"/>
      <w:b/>
      <w:bCs/>
      <w:iCs/>
      <w:sz w:val="24"/>
      <w:szCs w:val="28"/>
      <w:lang w:val="en-US" w:eastAsia="en-US" w:bidi="ar-SA"/>
    </w:rPr>
  </w:style>
  <w:style w:type="character" w:customStyle="1" w:styleId="UnderliningCharChar">
    <w:name w:val="Underlining Char Char"/>
    <w:rsid w:val="0097797D"/>
    <w:rPr>
      <w:rFonts w:ascii="Arial Narrow" w:hAnsi="Arial Narrow" w:hint="default"/>
      <w:szCs w:val="24"/>
      <w:u w:val="single"/>
      <w:lang w:val="en-US" w:eastAsia="en-US" w:bidi="ar-SA"/>
    </w:rPr>
  </w:style>
  <w:style w:type="character" w:customStyle="1" w:styleId="StyleArialNarrow12ptBold">
    <w:name w:val="Style Arial Narrow 12 pt Bold"/>
    <w:rsid w:val="0097797D"/>
    <w:rPr>
      <w:rFonts w:ascii="Arial Narrow" w:hAnsi="Arial Narrow" w:hint="default"/>
      <w:b/>
      <w:bCs/>
      <w:sz w:val="24"/>
    </w:rPr>
  </w:style>
  <w:style w:type="character" w:customStyle="1" w:styleId="Style1CharChar">
    <w:name w:val="Style1 Char Char"/>
    <w:rsid w:val="0097797D"/>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97797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97797D"/>
    <w:rPr>
      <w:noProof w:val="0"/>
      <w:u w:val="single"/>
      <w:lang w:val="en-US" w:eastAsia="en-US" w:bidi="ar-SA"/>
    </w:rPr>
  </w:style>
  <w:style w:type="character" w:customStyle="1" w:styleId="UnderlinedCharChar1">
    <w:name w:val="Underlined Char Char1"/>
    <w:rsid w:val="0097797D"/>
    <w:rPr>
      <w:rFonts w:ascii="Bell MT" w:eastAsia="Times New Roman" w:hAnsi="Bell MT" w:hint="default"/>
      <w:bCs/>
      <w:iCs/>
      <w:sz w:val="22"/>
      <w:u w:val="single"/>
    </w:rPr>
  </w:style>
  <w:style w:type="character" w:customStyle="1" w:styleId="Heading2CharChar2">
    <w:name w:val="Heading 2 Char Char2"/>
    <w:rsid w:val="0097797D"/>
    <w:rPr>
      <w:rFonts w:ascii="Arial" w:hAnsi="Arial" w:cs="Arial" w:hint="default"/>
      <w:b/>
      <w:bCs/>
      <w:iCs/>
      <w:sz w:val="22"/>
      <w:szCs w:val="28"/>
      <w:lang w:val="en-US" w:eastAsia="en-US" w:bidi="ar-SA"/>
    </w:rPr>
  </w:style>
  <w:style w:type="character" w:customStyle="1" w:styleId="doctitle">
    <w:name w:val="doctitle"/>
    <w:rsid w:val="0097797D"/>
  </w:style>
  <w:style w:type="character" w:customStyle="1" w:styleId="cardtext-underlined0">
    <w:name w:val="card text- underlined"/>
    <w:rsid w:val="0097797D"/>
    <w:rPr>
      <w:rFonts w:ascii="Garamond" w:hAnsi="Garamond" w:hint="default"/>
      <w:u w:val="single"/>
    </w:rPr>
  </w:style>
  <w:style w:type="character" w:customStyle="1" w:styleId="BodyText1">
    <w:name w:val="Body Text1"/>
    <w:basedOn w:val="DefaultParagraphFont"/>
    <w:rsid w:val="0097797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97797D"/>
  </w:style>
  <w:style w:type="character" w:customStyle="1" w:styleId="BriefTitleChar">
    <w:name w:val="Brief Title Char"/>
    <w:basedOn w:val="DefaultParagraphFont"/>
    <w:rsid w:val="0097797D"/>
    <w:rPr>
      <w:b/>
      <w:bCs w:val="0"/>
      <w:sz w:val="24"/>
      <w:szCs w:val="24"/>
      <w:u w:val="single"/>
      <w:lang w:val="en-US" w:eastAsia="en-US" w:bidi="ar-SA"/>
    </w:rPr>
  </w:style>
  <w:style w:type="character" w:customStyle="1" w:styleId="BriefTitle2Char">
    <w:name w:val="Brief Title 2 Char"/>
    <w:basedOn w:val="BriefTitleChar"/>
    <w:rsid w:val="0097797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97797D"/>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97797D"/>
    <w:rPr>
      <w:rFonts w:ascii="Georgia" w:hAnsi="Georgia" w:hint="default"/>
      <w:b/>
      <w:bCs w:val="0"/>
      <w:sz w:val="24"/>
    </w:rPr>
  </w:style>
  <w:style w:type="character" w:customStyle="1" w:styleId="Emphasis20">
    <w:name w:val="Emphasis 2"/>
    <w:uiPriority w:val="1"/>
    <w:qFormat/>
    <w:rsid w:val="0097797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97797D"/>
    <w:rPr>
      <w:rFonts w:ascii="AGaramond" w:hAnsi="AGaramond" w:cs="AGaramond" w:hint="default"/>
      <w:color w:val="211D1E"/>
      <w:sz w:val="14"/>
      <w:szCs w:val="14"/>
    </w:rPr>
  </w:style>
  <w:style w:type="character" w:customStyle="1" w:styleId="CharacterStyle2">
    <w:name w:val="Character Style 2"/>
    <w:uiPriority w:val="99"/>
    <w:rsid w:val="0097797D"/>
    <w:rPr>
      <w:sz w:val="20"/>
      <w:szCs w:val="20"/>
    </w:rPr>
  </w:style>
  <w:style w:type="character" w:customStyle="1" w:styleId="cross-head">
    <w:name w:val="cross-head"/>
    <w:rsid w:val="0097797D"/>
  </w:style>
  <w:style w:type="character" w:customStyle="1" w:styleId="dateline">
    <w:name w:val="dateline"/>
    <w:rsid w:val="0097797D"/>
  </w:style>
  <w:style w:type="character" w:customStyle="1" w:styleId="Subtitle1">
    <w:name w:val="Subtitle1"/>
    <w:rsid w:val="0097797D"/>
  </w:style>
  <w:style w:type="character" w:customStyle="1" w:styleId="metaorigin">
    <w:name w:val="meta_origin"/>
    <w:rsid w:val="0097797D"/>
  </w:style>
  <w:style w:type="character" w:customStyle="1" w:styleId="mandelbrotrefrag">
    <w:name w:val="mandelbrot_refrag"/>
    <w:rsid w:val="0097797D"/>
  </w:style>
  <w:style w:type="character" w:customStyle="1" w:styleId="eminfo">
    <w:name w:val="eminfo"/>
    <w:rsid w:val="0097797D"/>
  </w:style>
  <w:style w:type="character" w:customStyle="1" w:styleId="emhighlight">
    <w:name w:val="emhighlight"/>
    <w:rsid w:val="0097797D"/>
  </w:style>
  <w:style w:type="character" w:customStyle="1" w:styleId="name">
    <w:name w:val="name"/>
    <w:rsid w:val="0097797D"/>
  </w:style>
  <w:style w:type="character" w:customStyle="1" w:styleId="tkrname">
    <w:name w:val="tkrname"/>
    <w:rsid w:val="0097797D"/>
  </w:style>
  <w:style w:type="character" w:customStyle="1" w:styleId="tkrchange">
    <w:name w:val="tkrchange"/>
    <w:rsid w:val="0097797D"/>
  </w:style>
  <w:style w:type="character" w:customStyle="1" w:styleId="source-org">
    <w:name w:val="source-org"/>
    <w:rsid w:val="0097797D"/>
  </w:style>
  <w:style w:type="character" w:customStyle="1" w:styleId="updated">
    <w:name w:val="updated"/>
    <w:rsid w:val="0097797D"/>
  </w:style>
  <w:style w:type="character" w:customStyle="1" w:styleId="last">
    <w:name w:val="last"/>
    <w:rsid w:val="0097797D"/>
  </w:style>
  <w:style w:type="character" w:customStyle="1" w:styleId="Style11ptBoldUnderline1">
    <w:name w:val="Style 11 pt Bold Underline1"/>
    <w:rsid w:val="0097797D"/>
    <w:rPr>
      <w:b/>
      <w:bCs/>
      <w:sz w:val="20"/>
      <w:u w:val="single"/>
    </w:rPr>
  </w:style>
  <w:style w:type="character" w:customStyle="1" w:styleId="StyleStyleunderlineBold11pt">
    <w:name w:val="Style Style underline + Bold + 11 pt"/>
    <w:rsid w:val="0097797D"/>
    <w:rPr>
      <w:bCs/>
      <w:sz w:val="20"/>
      <w:u w:val="single"/>
    </w:rPr>
  </w:style>
  <w:style w:type="character" w:customStyle="1" w:styleId="StyleunderlineAsianTimesNewRomanBold">
    <w:name w:val="Style underline + (Asian) Times New Roman Bold"/>
    <w:rsid w:val="0097797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97797D"/>
    <w:rPr>
      <w:b/>
      <w:bCs/>
      <w:sz w:val="20"/>
      <w:u w:val="single"/>
      <w:bdr w:val="single" w:sz="4" w:space="0" w:color="auto" w:frame="1"/>
    </w:rPr>
  </w:style>
  <w:style w:type="character" w:customStyle="1" w:styleId="A5">
    <w:name w:val="A5"/>
    <w:uiPriority w:val="99"/>
    <w:rsid w:val="0097797D"/>
    <w:rPr>
      <w:rFonts w:ascii="Times New Roman" w:hAnsi="Times New Roman" w:cs="Times New Roman" w:hint="default"/>
      <w:color w:val="000000"/>
      <w:sz w:val="13"/>
      <w:szCs w:val="13"/>
    </w:rPr>
  </w:style>
  <w:style w:type="character" w:customStyle="1" w:styleId="quotepeekbase">
    <w:name w:val="quotepeekbase"/>
    <w:rsid w:val="0097797D"/>
  </w:style>
  <w:style w:type="character" w:customStyle="1" w:styleId="cardChar10">
    <w:name w:val="card Char1"/>
    <w:rsid w:val="0097797D"/>
    <w:rPr>
      <w:rFonts w:ascii="Calibri" w:eastAsia="Calibri" w:hAnsi="Calibri" w:cs="Calibri" w:hint="default"/>
      <w:sz w:val="24"/>
      <w:szCs w:val="22"/>
      <w:lang w:val="x-none" w:eastAsia="x-none"/>
    </w:rPr>
  </w:style>
  <w:style w:type="character" w:customStyle="1" w:styleId="NormalCard">
    <w:name w:val="Normal Card"/>
    <w:uiPriority w:val="1"/>
    <w:qFormat/>
    <w:rsid w:val="0097797D"/>
    <w:rPr>
      <w:rFonts w:ascii="Times New Roman" w:hAnsi="Times New Roman" w:cs="Times New Roman" w:hint="default"/>
      <w:sz w:val="24"/>
    </w:rPr>
  </w:style>
  <w:style w:type="character" w:customStyle="1" w:styleId="HighlightedUnderline0">
    <w:name w:val="Highlighted Underline"/>
    <w:uiPriority w:val="1"/>
    <w:qFormat/>
    <w:rsid w:val="0097797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7797D"/>
    <w:rPr>
      <w:rFonts w:ascii="Times New Roman" w:hAnsi="Times New Roman" w:cs="Times New Roman" w:hint="default"/>
      <w:sz w:val="16"/>
      <w:szCs w:val="16"/>
    </w:rPr>
  </w:style>
  <w:style w:type="character" w:customStyle="1" w:styleId="timebox">
    <w:name w:val="timebox"/>
    <w:rsid w:val="0097797D"/>
  </w:style>
  <w:style w:type="character" w:customStyle="1" w:styleId="Heading2Subtext">
    <w:name w:val="Heading 2 Subtext"/>
    <w:rsid w:val="0097797D"/>
    <w:rPr>
      <w:rFonts w:ascii="Times New Roman" w:hAnsi="Times New Roman" w:cs="Times New Roman" w:hint="default"/>
      <w:sz w:val="16"/>
    </w:rPr>
  </w:style>
  <w:style w:type="character" w:customStyle="1" w:styleId="-SmallText-">
    <w:name w:val="-Small Text-"/>
    <w:rsid w:val="0097797D"/>
    <w:rPr>
      <w:rFonts w:ascii="Garamond" w:hAnsi="Garamond" w:hint="default"/>
      <w:sz w:val="16"/>
    </w:rPr>
  </w:style>
  <w:style w:type="character" w:customStyle="1" w:styleId="label">
    <w:name w:val="label"/>
    <w:rsid w:val="0097797D"/>
  </w:style>
  <w:style w:type="character" w:customStyle="1" w:styleId="BoldUnderlineCharChar">
    <w:name w:val="BoldUnderline Char Char"/>
    <w:rsid w:val="0097797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97797D"/>
  </w:style>
  <w:style w:type="character" w:customStyle="1" w:styleId="FontStyle477">
    <w:name w:val="Font Style477"/>
    <w:basedOn w:val="DefaultParagraphFont"/>
    <w:uiPriority w:val="99"/>
    <w:rsid w:val="0097797D"/>
    <w:rPr>
      <w:rFonts w:ascii="Times New Roman" w:hAnsi="Times New Roman" w:cs="Times New Roman" w:hint="default"/>
      <w:sz w:val="18"/>
      <w:szCs w:val="18"/>
    </w:rPr>
  </w:style>
  <w:style w:type="character" w:customStyle="1" w:styleId="FontStyle505">
    <w:name w:val="Font Style505"/>
    <w:basedOn w:val="DefaultParagraphFont"/>
    <w:uiPriority w:val="99"/>
    <w:rsid w:val="0097797D"/>
    <w:rPr>
      <w:rFonts w:ascii="Times New Roman" w:hAnsi="Times New Roman" w:cs="Times New Roman" w:hint="default"/>
      <w:sz w:val="18"/>
      <w:szCs w:val="18"/>
    </w:rPr>
  </w:style>
  <w:style w:type="character" w:customStyle="1" w:styleId="FontStyle514">
    <w:name w:val="Font Style514"/>
    <w:basedOn w:val="DefaultParagraphFont"/>
    <w:uiPriority w:val="99"/>
    <w:rsid w:val="0097797D"/>
    <w:rPr>
      <w:rFonts w:ascii="Times New Roman" w:hAnsi="Times New Roman" w:cs="Times New Roman" w:hint="default"/>
      <w:sz w:val="14"/>
      <w:szCs w:val="14"/>
    </w:rPr>
  </w:style>
  <w:style w:type="character" w:customStyle="1" w:styleId="FontStyle500">
    <w:name w:val="Font Style500"/>
    <w:basedOn w:val="DefaultParagraphFont"/>
    <w:uiPriority w:val="99"/>
    <w:rsid w:val="0097797D"/>
    <w:rPr>
      <w:rFonts w:ascii="Times New Roman" w:hAnsi="Times New Roman" w:cs="Times New Roman" w:hint="default"/>
      <w:b/>
      <w:bCs/>
      <w:sz w:val="16"/>
      <w:szCs w:val="16"/>
    </w:rPr>
  </w:style>
  <w:style w:type="character" w:customStyle="1" w:styleId="CardCite1">
    <w:name w:val="CardCite1"/>
    <w:qFormat/>
    <w:rsid w:val="0097797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97797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7797D"/>
    <w:rPr>
      <w:rFonts w:ascii="Times New Roman" w:hAnsi="Times New Roman" w:cs="Times New Roman" w:hint="default"/>
      <w:b/>
      <w:bCs/>
      <w:sz w:val="22"/>
      <w:szCs w:val="22"/>
    </w:rPr>
  </w:style>
  <w:style w:type="character" w:customStyle="1" w:styleId="CharacterStyle3">
    <w:name w:val="Character Style 3"/>
    <w:uiPriority w:val="99"/>
    <w:rsid w:val="0097797D"/>
    <w:rPr>
      <w:rFonts w:ascii="Bookman Old Style" w:hAnsi="Bookman Old Style" w:cs="Bookman Old Style" w:hint="default"/>
      <w:spacing w:val="-5"/>
      <w:sz w:val="18"/>
      <w:szCs w:val="18"/>
    </w:rPr>
  </w:style>
  <w:style w:type="character" w:customStyle="1" w:styleId="Style8pt1">
    <w:name w:val="Style 8 pt1"/>
    <w:rsid w:val="0097797D"/>
    <w:rPr>
      <w:rFonts w:ascii="Georgia" w:hAnsi="Georgia" w:hint="default"/>
      <w:sz w:val="16"/>
    </w:rPr>
  </w:style>
  <w:style w:type="character" w:customStyle="1" w:styleId="UnderlineStyleChar7">
    <w:name w:val="Underline Style Char7"/>
    <w:rsid w:val="0097797D"/>
    <w:rPr>
      <w:rFonts w:ascii="Garamond" w:hAnsi="Garamond" w:hint="default"/>
      <w:sz w:val="22"/>
      <w:szCs w:val="24"/>
      <w:u w:val="single"/>
      <w:lang w:val="en-US" w:eastAsia="en-US" w:bidi="ar-SA"/>
    </w:rPr>
  </w:style>
  <w:style w:type="character" w:customStyle="1" w:styleId="StyleArial6ptBold">
    <w:name w:val="Style Arial 6 pt Bold"/>
    <w:rsid w:val="0097797D"/>
    <w:rPr>
      <w:rFonts w:ascii="Arial" w:hAnsi="Arial" w:cs="Arial" w:hint="default"/>
      <w:bCs/>
      <w:sz w:val="12"/>
    </w:rPr>
  </w:style>
  <w:style w:type="character" w:customStyle="1" w:styleId="Heading2Char5">
    <w:name w:val="Heading 2 Char5"/>
    <w:rsid w:val="0097797D"/>
    <w:rPr>
      <w:rFonts w:ascii="Garamond" w:hAnsi="Garamond" w:cs="Arial" w:hint="default"/>
      <w:b/>
      <w:bCs/>
      <w:iCs/>
      <w:sz w:val="24"/>
      <w:szCs w:val="28"/>
      <w:lang w:val="en-US" w:eastAsia="en-US" w:bidi="ar-SA"/>
    </w:rPr>
  </w:style>
  <w:style w:type="character" w:customStyle="1" w:styleId="TagGreg">
    <w:name w:val="TagGreg"/>
    <w:uiPriority w:val="1"/>
    <w:qFormat/>
    <w:rsid w:val="0097797D"/>
    <w:rPr>
      <w:b/>
      <w:bCs w:val="0"/>
      <w:sz w:val="24"/>
    </w:rPr>
  </w:style>
  <w:style w:type="character" w:customStyle="1" w:styleId="StyleDebateUnderline10pt">
    <w:name w:val="Style Debate Underline + 10 pt"/>
    <w:rsid w:val="0097797D"/>
    <w:rPr>
      <w:rFonts w:ascii="Times New Roman" w:hAnsi="Times New Roman" w:cs="Times New Roman" w:hint="default"/>
      <w:sz w:val="20"/>
      <w:szCs w:val="20"/>
      <w:u w:val="single"/>
    </w:rPr>
  </w:style>
  <w:style w:type="character" w:customStyle="1" w:styleId="underlinedCharChar0">
    <w:name w:val="underlined Char Char"/>
    <w:locked/>
    <w:rsid w:val="0097797D"/>
    <w:rPr>
      <w:u w:val="single"/>
    </w:rPr>
  </w:style>
  <w:style w:type="character" w:customStyle="1" w:styleId="SourceBold">
    <w:name w:val="Source Bold"/>
    <w:rsid w:val="0097797D"/>
    <w:rPr>
      <w:rFonts w:ascii="Arial Narrow" w:hAnsi="Arial Narrow" w:hint="default"/>
      <w:b/>
      <w:bCs w:val="0"/>
      <w:strike w:val="0"/>
      <w:dstrike w:val="0"/>
      <w:sz w:val="24"/>
      <w:u w:val="none"/>
      <w:effect w:val="none"/>
    </w:rPr>
  </w:style>
  <w:style w:type="character" w:customStyle="1" w:styleId="2xBoldUnderline">
    <w:name w:val="2x_Bold_Underline"/>
    <w:rsid w:val="0097797D"/>
    <w:rPr>
      <w:b/>
      <w:bCs/>
      <w:sz w:val="24"/>
      <w:u w:val="thick"/>
    </w:rPr>
  </w:style>
  <w:style w:type="character" w:customStyle="1" w:styleId="Dottedunderline">
    <w:name w:val="Dotted underline"/>
    <w:rsid w:val="0097797D"/>
    <w:rPr>
      <w:u w:val="dotted"/>
    </w:rPr>
  </w:style>
  <w:style w:type="character" w:customStyle="1" w:styleId="readChar">
    <w:name w:val="read Char"/>
    <w:rsid w:val="0097797D"/>
    <w:rPr>
      <w:szCs w:val="22"/>
      <w:u w:val="single"/>
      <w:lang w:val="en-US" w:eastAsia="en-US" w:bidi="ar-SA"/>
    </w:rPr>
  </w:style>
  <w:style w:type="character" w:customStyle="1" w:styleId="underlining0">
    <w:name w:val="underlining"/>
    <w:rsid w:val="0097797D"/>
    <w:rPr>
      <w:u w:val="single"/>
    </w:rPr>
  </w:style>
  <w:style w:type="character" w:customStyle="1" w:styleId="btitle">
    <w:name w:val="btitle"/>
    <w:rsid w:val="0097797D"/>
  </w:style>
  <w:style w:type="character" w:customStyle="1" w:styleId="green">
    <w:name w:val="green"/>
    <w:rsid w:val="0097797D"/>
  </w:style>
  <w:style w:type="character" w:customStyle="1" w:styleId="BodyText20">
    <w:name w:val="Body Text2"/>
    <w:rsid w:val="0097797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97797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7797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7797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7797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7797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7797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97797D"/>
    <w:rPr>
      <w:rFonts w:ascii="Sylfaen" w:hAnsi="Sylfaen" w:cs="Sylfaen" w:hint="default"/>
      <w:i/>
      <w:iCs/>
      <w:strike w:val="0"/>
      <w:dstrike w:val="0"/>
      <w:sz w:val="19"/>
      <w:szCs w:val="19"/>
      <w:u w:val="none"/>
      <w:effect w:val="none"/>
      <w:shd w:val="clear" w:color="auto" w:fill="FFFFFF"/>
    </w:rPr>
  </w:style>
  <w:style w:type="character" w:customStyle="1" w:styleId="1">
    <w:name w:val="1"/>
    <w:rsid w:val="0097797D"/>
    <w:rPr>
      <w:rFonts w:ascii="Arial" w:hAnsi="Arial" w:cs="Arial" w:hint="default"/>
      <w:bCs/>
      <w:sz w:val="20"/>
      <w:u w:val="single"/>
      <w:lang w:val="en-US" w:eastAsia="en-US" w:bidi="ar-SA"/>
    </w:rPr>
  </w:style>
  <w:style w:type="character" w:customStyle="1" w:styleId="CharChar31">
    <w:name w:val="Char Char31"/>
    <w:rsid w:val="0097797D"/>
    <w:rPr>
      <w:rFonts w:ascii="Arial" w:hAnsi="Arial" w:cs="Arial" w:hint="default"/>
      <w:b/>
      <w:bCs/>
      <w:iCs/>
      <w:lang w:val="en-US" w:eastAsia="en-US" w:bidi="ar-SA"/>
    </w:rPr>
  </w:style>
  <w:style w:type="character" w:customStyle="1" w:styleId="Subtitle2">
    <w:name w:val="Subtitle2"/>
    <w:rsid w:val="0097797D"/>
  </w:style>
  <w:style w:type="character" w:customStyle="1" w:styleId="drop">
    <w:name w:val="drop"/>
    <w:rsid w:val="0097797D"/>
  </w:style>
  <w:style w:type="character" w:customStyle="1" w:styleId="bioline">
    <w:name w:val="bioline"/>
    <w:rsid w:val="0097797D"/>
  </w:style>
  <w:style w:type="character" w:customStyle="1" w:styleId="articletitle0">
    <w:name w:val="article_title"/>
    <w:rsid w:val="0097797D"/>
  </w:style>
  <w:style w:type="character" w:customStyle="1" w:styleId="A4">
    <w:name w:val="A4"/>
    <w:uiPriority w:val="99"/>
    <w:rsid w:val="0097797D"/>
    <w:rPr>
      <w:color w:val="000000"/>
    </w:rPr>
  </w:style>
  <w:style w:type="character" w:customStyle="1" w:styleId="s2">
    <w:name w:val="s2"/>
    <w:rsid w:val="0097797D"/>
  </w:style>
  <w:style w:type="character" w:customStyle="1" w:styleId="s4">
    <w:name w:val="s4"/>
    <w:rsid w:val="0097797D"/>
  </w:style>
  <w:style w:type="character" w:customStyle="1" w:styleId="s5">
    <w:name w:val="s5"/>
    <w:rsid w:val="0097797D"/>
  </w:style>
  <w:style w:type="character" w:customStyle="1" w:styleId="cap">
    <w:name w:val="cap"/>
    <w:rsid w:val="0097797D"/>
  </w:style>
  <w:style w:type="character" w:customStyle="1" w:styleId="rightsnotice">
    <w:name w:val="rightsnotice"/>
    <w:rsid w:val="0097797D"/>
  </w:style>
  <w:style w:type="character" w:customStyle="1" w:styleId="Caption1">
    <w:name w:val="Caption1"/>
    <w:rsid w:val="0097797D"/>
  </w:style>
  <w:style w:type="character" w:customStyle="1" w:styleId="credit">
    <w:name w:val="credit"/>
    <w:rsid w:val="0097797D"/>
  </w:style>
  <w:style w:type="character" w:customStyle="1" w:styleId="scaps">
    <w:name w:val="scaps"/>
    <w:rsid w:val="0097797D"/>
  </w:style>
  <w:style w:type="character" w:customStyle="1" w:styleId="current-article">
    <w:name w:val="current-article"/>
    <w:rsid w:val="0097797D"/>
  </w:style>
  <w:style w:type="character" w:customStyle="1" w:styleId="related-current-indicator">
    <w:name w:val="related-current-indicator"/>
    <w:rsid w:val="0097797D"/>
  </w:style>
  <w:style w:type="character" w:customStyle="1" w:styleId="bylclear">
    <w:name w:val="bylclear"/>
    <w:rsid w:val="0097797D"/>
  </w:style>
  <w:style w:type="character" w:customStyle="1" w:styleId="timestamp">
    <w:name w:val="timestamp"/>
    <w:rsid w:val="0097797D"/>
  </w:style>
  <w:style w:type="character" w:customStyle="1" w:styleId="comments">
    <w:name w:val="comments"/>
    <w:rsid w:val="0097797D"/>
  </w:style>
  <w:style w:type="character" w:customStyle="1" w:styleId="essaytext">
    <w:name w:val="essaytext"/>
    <w:rsid w:val="0097797D"/>
  </w:style>
  <w:style w:type="character" w:customStyle="1" w:styleId="username">
    <w:name w:val="username"/>
    <w:rsid w:val="0097797D"/>
  </w:style>
  <w:style w:type="character" w:customStyle="1" w:styleId="toplinks">
    <w:name w:val="toplinks"/>
    <w:rsid w:val="0097797D"/>
  </w:style>
  <w:style w:type="character" w:customStyle="1" w:styleId="A3">
    <w:name w:val="A3"/>
    <w:uiPriority w:val="99"/>
    <w:rsid w:val="0097797D"/>
    <w:rPr>
      <w:rFonts w:ascii="Perpetua" w:hAnsi="Perpetua" w:cs="Perpetua" w:hint="default"/>
      <w:color w:val="000000"/>
      <w:sz w:val="15"/>
      <w:szCs w:val="15"/>
    </w:rPr>
  </w:style>
  <w:style w:type="character" w:customStyle="1" w:styleId="see">
    <w:name w:val="see"/>
    <w:rsid w:val="0097797D"/>
  </w:style>
  <w:style w:type="character" w:customStyle="1" w:styleId="first-letter">
    <w:name w:val="first-letter"/>
    <w:rsid w:val="0097797D"/>
  </w:style>
  <w:style w:type="character" w:customStyle="1" w:styleId="focusparagraph">
    <w:name w:val="focusparagraph"/>
    <w:rsid w:val="0097797D"/>
  </w:style>
  <w:style w:type="character" w:customStyle="1" w:styleId="lightblue">
    <w:name w:val="lightblue"/>
    <w:rsid w:val="0097797D"/>
  </w:style>
  <w:style w:type="character" w:customStyle="1" w:styleId="StyleUnderlineCharChar9pt">
    <w:name w:val="Style Underline Char Char + 9 pt"/>
    <w:rsid w:val="0097797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97797D"/>
  </w:style>
  <w:style w:type="character" w:customStyle="1" w:styleId="Title10">
    <w:name w:val="Title1"/>
    <w:rsid w:val="0097797D"/>
  </w:style>
  <w:style w:type="character" w:customStyle="1" w:styleId="BoldandUnderlineCharCharCharChar">
    <w:name w:val="Bold and Underline Char Char Char Char"/>
    <w:rsid w:val="0097797D"/>
    <w:rPr>
      <w:b/>
      <w:bCs w:val="0"/>
      <w:noProof w:val="0"/>
      <w:u w:val="single"/>
      <w:lang w:val="en-US" w:eastAsia="en-US" w:bidi="ar-SA"/>
    </w:rPr>
  </w:style>
  <w:style w:type="character" w:customStyle="1" w:styleId="FontStyle29">
    <w:name w:val="Font Style29"/>
    <w:uiPriority w:val="99"/>
    <w:rsid w:val="0097797D"/>
    <w:rPr>
      <w:rFonts w:ascii="Arial" w:hAnsi="Arial" w:cs="Arial" w:hint="default"/>
      <w:sz w:val="14"/>
      <w:szCs w:val="14"/>
    </w:rPr>
  </w:style>
  <w:style w:type="character" w:customStyle="1" w:styleId="CardsUnderlined">
    <w:name w:val="Cards Underlined"/>
    <w:rsid w:val="0097797D"/>
    <w:rPr>
      <w:rFonts w:ascii="Helvetica" w:hAnsi="Helvetica" w:cs="Helvetica" w:hint="default"/>
      <w:sz w:val="22"/>
      <w:szCs w:val="24"/>
      <w:u w:val="thick"/>
    </w:rPr>
  </w:style>
  <w:style w:type="character" w:customStyle="1" w:styleId="titles">
    <w:name w:val="titles"/>
    <w:rsid w:val="0097797D"/>
  </w:style>
  <w:style w:type="character" w:customStyle="1" w:styleId="articletext0">
    <w:name w:val="article_text"/>
    <w:rsid w:val="0097797D"/>
  </w:style>
  <w:style w:type="character" w:customStyle="1" w:styleId="contentauthor">
    <w:name w:val="contentauthor"/>
    <w:rsid w:val="0097797D"/>
  </w:style>
  <w:style w:type="character" w:customStyle="1" w:styleId="subarticleheader">
    <w:name w:val="subarticleheader"/>
    <w:rsid w:val="0097797D"/>
  </w:style>
  <w:style w:type="character" w:customStyle="1" w:styleId="spelle">
    <w:name w:val="spelle"/>
    <w:rsid w:val="0097797D"/>
  </w:style>
  <w:style w:type="character" w:customStyle="1" w:styleId="grame">
    <w:name w:val="grame"/>
    <w:rsid w:val="0097797D"/>
  </w:style>
  <w:style w:type="character" w:customStyle="1" w:styleId="newstitle1">
    <w:name w:val="newstitle1"/>
    <w:rsid w:val="0097797D"/>
  </w:style>
  <w:style w:type="character" w:customStyle="1" w:styleId="copy">
    <w:name w:val="copy"/>
    <w:rsid w:val="0097797D"/>
  </w:style>
  <w:style w:type="character" w:customStyle="1" w:styleId="topheadline">
    <w:name w:val="topheadline"/>
    <w:rsid w:val="0097797D"/>
  </w:style>
  <w:style w:type="character" w:customStyle="1" w:styleId="Stylereduce27pt">
    <w:name w:val="Style reduce2 + 7 pt"/>
    <w:rsid w:val="0097797D"/>
    <w:rPr>
      <w:rFonts w:ascii="Times New Roman" w:hAnsi="Times New Roman" w:cs="Arial" w:hint="default"/>
      <w:color w:val="000000"/>
      <w:sz w:val="14"/>
      <w:szCs w:val="22"/>
    </w:rPr>
  </w:style>
  <w:style w:type="character" w:customStyle="1" w:styleId="srtitle">
    <w:name w:val="srtitle"/>
    <w:rsid w:val="0097797D"/>
  </w:style>
  <w:style w:type="character" w:customStyle="1" w:styleId="st1">
    <w:name w:val="st1"/>
    <w:rsid w:val="0097797D"/>
  </w:style>
  <w:style w:type="character" w:customStyle="1" w:styleId="StyleStyleGaramond">
    <w:name w:val="Style Style Garamond +"/>
    <w:rsid w:val="0097797D"/>
    <w:rPr>
      <w:rFonts w:ascii="Garamond" w:hAnsi="Garamond" w:cs="Times New Roman" w:hint="default"/>
      <w:sz w:val="20"/>
    </w:rPr>
  </w:style>
  <w:style w:type="character" w:customStyle="1" w:styleId="quotechar0">
    <w:name w:val="quotechar"/>
    <w:rsid w:val="0097797D"/>
  </w:style>
  <w:style w:type="character" w:customStyle="1" w:styleId="boldunderline0">
    <w:name w:val="boldunderline"/>
    <w:rsid w:val="0097797D"/>
  </w:style>
  <w:style w:type="character" w:customStyle="1" w:styleId="A8">
    <w:name w:val="A8"/>
    <w:rsid w:val="0097797D"/>
    <w:rPr>
      <w:rFonts w:ascii="Scala" w:hAnsi="Scala" w:cs="Scala" w:hint="default"/>
      <w:color w:val="000000"/>
      <w:sz w:val="15"/>
      <w:szCs w:val="15"/>
    </w:rPr>
  </w:style>
  <w:style w:type="character" w:customStyle="1" w:styleId="A0">
    <w:name w:val="A0"/>
    <w:uiPriority w:val="99"/>
    <w:rsid w:val="0097797D"/>
    <w:rPr>
      <w:rFonts w:ascii="Scala" w:hAnsi="Scala" w:cs="Scala" w:hint="default"/>
      <w:color w:val="000000"/>
      <w:sz w:val="16"/>
      <w:szCs w:val="16"/>
    </w:rPr>
  </w:style>
  <w:style w:type="character" w:customStyle="1" w:styleId="Date11">
    <w:name w:val="Date11"/>
    <w:rsid w:val="0097797D"/>
  </w:style>
  <w:style w:type="character" w:customStyle="1" w:styleId="Boxout">
    <w:name w:val="Box out"/>
    <w:uiPriority w:val="1"/>
    <w:qFormat/>
    <w:rsid w:val="0097797D"/>
    <w:rPr>
      <w:rFonts w:ascii="Tahoma" w:hAnsi="Tahoma" w:cs="Tahoma" w:hint="default"/>
      <w:b/>
      <w:bCs w:val="0"/>
      <w:sz w:val="20"/>
      <w:u w:val="single"/>
      <w:bdr w:val="none" w:sz="0" w:space="0" w:color="auto" w:frame="1"/>
      <w:shd w:val="clear" w:color="auto" w:fill="A9E8F5"/>
    </w:rPr>
  </w:style>
  <w:style w:type="character" w:customStyle="1" w:styleId="metad">
    <w:name w:val="metad"/>
    <w:rsid w:val="0097797D"/>
  </w:style>
  <w:style w:type="character" w:customStyle="1" w:styleId="sifr-alternate">
    <w:name w:val="sifr-alternate"/>
    <w:rsid w:val="0097797D"/>
  </w:style>
  <w:style w:type="character" w:customStyle="1" w:styleId="justify1">
    <w:name w:val="justify1"/>
    <w:rsid w:val="0097797D"/>
  </w:style>
  <w:style w:type="character" w:customStyle="1" w:styleId="artbody1">
    <w:name w:val="art_body1"/>
    <w:rsid w:val="0097797D"/>
    <w:rPr>
      <w:rFonts w:ascii="Arial" w:hAnsi="Arial" w:cs="Arial" w:hint="default"/>
    </w:rPr>
  </w:style>
  <w:style w:type="character" w:customStyle="1" w:styleId="A1">
    <w:name w:val="A1"/>
    <w:uiPriority w:val="99"/>
    <w:rsid w:val="0097797D"/>
    <w:rPr>
      <w:rFonts w:ascii="Book Antiqua" w:hAnsi="Book Antiqua" w:cs="Book Antiqua" w:hint="default"/>
      <w:color w:val="221E1F"/>
      <w:sz w:val="22"/>
      <w:szCs w:val="22"/>
    </w:rPr>
  </w:style>
  <w:style w:type="character" w:customStyle="1" w:styleId="reality">
    <w:name w:val="reality"/>
    <w:rsid w:val="0097797D"/>
  </w:style>
  <w:style w:type="character" w:customStyle="1" w:styleId="text2">
    <w:name w:val="text2"/>
    <w:rsid w:val="0097797D"/>
  </w:style>
  <w:style w:type="character" w:customStyle="1" w:styleId="StyleUnderlineChar2CharChar11pt">
    <w:name w:val="Style Underline Char2 Char Char + 11 pt"/>
    <w:rsid w:val="0097797D"/>
    <w:rPr>
      <w:rFonts w:ascii="Times New Roman" w:hAnsi="Times New Roman" w:cs="Times New Roman" w:hint="default"/>
      <w:sz w:val="20"/>
      <w:u w:val="single"/>
    </w:rPr>
  </w:style>
  <w:style w:type="character" w:customStyle="1" w:styleId="StyleStyleBoldUnderline11pt">
    <w:name w:val="Style Style Bold Underline + 11 pt"/>
    <w:rsid w:val="0097797D"/>
    <w:rPr>
      <w:b/>
      <w:bCs/>
      <w:sz w:val="20"/>
      <w:u w:val="single"/>
    </w:rPr>
  </w:style>
  <w:style w:type="character" w:customStyle="1" w:styleId="articlehead2">
    <w:name w:val="articlehead2"/>
    <w:rsid w:val="0097797D"/>
  </w:style>
  <w:style w:type="character" w:customStyle="1" w:styleId="pronset">
    <w:name w:val="pronset"/>
    <w:rsid w:val="0097797D"/>
  </w:style>
  <w:style w:type="character" w:customStyle="1" w:styleId="prondelim">
    <w:name w:val="prondelim"/>
    <w:rsid w:val="0097797D"/>
  </w:style>
  <w:style w:type="character" w:customStyle="1" w:styleId="prontoggle">
    <w:name w:val="pron_toggle"/>
    <w:rsid w:val="0097797D"/>
  </w:style>
  <w:style w:type="character" w:customStyle="1" w:styleId="boldface">
    <w:name w:val="boldface"/>
    <w:rsid w:val="0097797D"/>
  </w:style>
  <w:style w:type="character" w:customStyle="1" w:styleId="secondary-bf">
    <w:name w:val="secondary-bf"/>
    <w:rsid w:val="0097797D"/>
  </w:style>
  <w:style w:type="table" w:styleId="ColorfulGrid-Accent1">
    <w:name w:val="Colorful Grid Accent 1"/>
    <w:basedOn w:val="TableNormal"/>
    <w:link w:val="ColorfulGrid-Accent1Char"/>
    <w:uiPriority w:val="29"/>
    <w:unhideWhenUsed/>
    <w:rsid w:val="0097797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97797D"/>
    <w:rPr>
      <w:rFonts w:ascii="Times New Roman" w:hAnsi="Times New Roman" w:cs="Times New Roman" w:hint="default"/>
      <w:iCs/>
      <w:color w:val="000000"/>
      <w:sz w:val="16"/>
    </w:rPr>
  </w:style>
  <w:style w:type="character" w:customStyle="1" w:styleId="Boxout0">
    <w:name w:val="Boxout"/>
    <w:uiPriority w:val="1"/>
    <w:qFormat/>
    <w:rsid w:val="0097797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97797D"/>
  </w:style>
  <w:style w:type="character" w:customStyle="1" w:styleId="pg">
    <w:name w:val="pg"/>
    <w:rsid w:val="0097797D"/>
  </w:style>
  <w:style w:type="character" w:customStyle="1" w:styleId="detailtitle">
    <w:name w:val="detailtitle"/>
    <w:rsid w:val="0097797D"/>
  </w:style>
  <w:style w:type="character" w:customStyle="1" w:styleId="storydate">
    <w:name w:val="storydate"/>
    <w:rsid w:val="0097797D"/>
  </w:style>
  <w:style w:type="character" w:customStyle="1" w:styleId="preloadwrap">
    <w:name w:val="preloadwrap"/>
    <w:rsid w:val="0097797D"/>
  </w:style>
  <w:style w:type="character" w:customStyle="1" w:styleId="creditwrap">
    <w:name w:val="creditwrap"/>
    <w:rsid w:val="0097797D"/>
  </w:style>
  <w:style w:type="character" w:customStyle="1" w:styleId="DefaultChar1">
    <w:name w:val="Default Char1"/>
    <w:rsid w:val="0097797D"/>
    <w:rPr>
      <w:noProof w:val="0"/>
      <w:color w:val="000000"/>
      <w:lang w:val="en-US" w:eastAsia="en-US" w:bidi="ar-SA"/>
    </w:rPr>
  </w:style>
  <w:style w:type="character" w:customStyle="1" w:styleId="textunderlineChar0">
    <w:name w:val="text underline Char"/>
    <w:rsid w:val="0097797D"/>
    <w:rPr>
      <w:sz w:val="24"/>
      <w:szCs w:val="22"/>
      <w:u w:val="thick"/>
      <w:lang w:val="en-US" w:eastAsia="en-US" w:bidi="ar-SA"/>
    </w:rPr>
  </w:style>
  <w:style w:type="character" w:customStyle="1" w:styleId="BoldChar">
    <w:name w:val="Bold Char"/>
    <w:rsid w:val="0097797D"/>
    <w:rPr>
      <w:rFonts w:ascii="Times New Roman" w:eastAsia="Times New Roman" w:hAnsi="Times New Roman" w:cs="Times New Roman" w:hint="default"/>
      <w:b/>
      <w:bCs w:val="0"/>
      <w:szCs w:val="24"/>
    </w:rPr>
  </w:style>
  <w:style w:type="character" w:customStyle="1" w:styleId="pmterms31">
    <w:name w:val="pmterms31"/>
    <w:rsid w:val="0097797D"/>
    <w:rPr>
      <w:b/>
      <w:bCs/>
      <w:i w:val="0"/>
      <w:iCs w:val="0"/>
      <w:color w:val="000000"/>
    </w:rPr>
  </w:style>
  <w:style w:type="character" w:customStyle="1" w:styleId="copyrightdescription">
    <w:name w:val="copyrightdescription"/>
    <w:rsid w:val="0097797D"/>
  </w:style>
  <w:style w:type="character" w:customStyle="1" w:styleId="ft01">
    <w:name w:val="ft01"/>
    <w:rsid w:val="0097797D"/>
    <w:rPr>
      <w:rFonts w:ascii="Times" w:hAnsi="Times" w:cs="Times" w:hint="default"/>
      <w:color w:val="000000"/>
      <w:sz w:val="14"/>
      <w:szCs w:val="14"/>
    </w:rPr>
  </w:style>
  <w:style w:type="character" w:customStyle="1" w:styleId="ft11">
    <w:name w:val="ft11"/>
    <w:rsid w:val="0097797D"/>
    <w:rPr>
      <w:rFonts w:ascii="Times" w:hAnsi="Times" w:cs="Times" w:hint="default"/>
      <w:color w:val="000000"/>
      <w:sz w:val="17"/>
      <w:szCs w:val="17"/>
    </w:rPr>
  </w:style>
  <w:style w:type="character" w:customStyle="1" w:styleId="ft21">
    <w:name w:val="ft21"/>
    <w:rsid w:val="0097797D"/>
    <w:rPr>
      <w:rFonts w:ascii="Times" w:hAnsi="Times" w:cs="Times" w:hint="default"/>
      <w:color w:val="000000"/>
      <w:sz w:val="15"/>
      <w:szCs w:val="15"/>
    </w:rPr>
  </w:style>
  <w:style w:type="character" w:customStyle="1" w:styleId="ft31">
    <w:name w:val="ft31"/>
    <w:rsid w:val="0097797D"/>
    <w:rPr>
      <w:rFonts w:ascii="Times" w:hAnsi="Times" w:cs="Times" w:hint="default"/>
      <w:color w:val="000000"/>
      <w:sz w:val="15"/>
      <w:szCs w:val="15"/>
    </w:rPr>
  </w:style>
  <w:style w:type="character" w:customStyle="1" w:styleId="dquo">
    <w:name w:val="dquo"/>
    <w:rsid w:val="0097797D"/>
  </w:style>
  <w:style w:type="character" w:customStyle="1" w:styleId="caps2">
    <w:name w:val="caps2"/>
    <w:rsid w:val="0097797D"/>
  </w:style>
  <w:style w:type="character" w:customStyle="1" w:styleId="CardsFont12ptCharCharCharChar">
    <w:name w:val="Cards + Font: 12 pt Char Char Char Char"/>
    <w:rsid w:val="0097797D"/>
    <w:rPr>
      <w:sz w:val="24"/>
      <w:szCs w:val="24"/>
      <w:u w:val="thick"/>
      <w:lang w:val="en-US" w:eastAsia="en-US" w:bidi="ar-SA"/>
    </w:rPr>
  </w:style>
  <w:style w:type="character" w:customStyle="1" w:styleId="ccs">
    <w:name w:val="c cs"/>
    <w:rsid w:val="0097797D"/>
  </w:style>
  <w:style w:type="character" w:customStyle="1" w:styleId="UnderlinedEvChar">
    <w:name w:val="Underlined Ev Char"/>
    <w:rsid w:val="0097797D"/>
    <w:rPr>
      <w:rFonts w:ascii="Times New Roman" w:eastAsia="Times New Roman" w:hAnsi="Times New Roman" w:cs="Times New Roman" w:hint="default"/>
      <w:szCs w:val="24"/>
      <w:u w:val="single"/>
    </w:rPr>
  </w:style>
  <w:style w:type="character" w:customStyle="1" w:styleId="dropshadow">
    <w:name w:val="dropshadow"/>
    <w:rsid w:val="0097797D"/>
  </w:style>
  <w:style w:type="character" w:customStyle="1" w:styleId="d05ws">
    <w:name w:val="d05ws"/>
    <w:rsid w:val="0097797D"/>
  </w:style>
  <w:style w:type="character" w:customStyle="1" w:styleId="rzibod">
    <w:name w:val="rzibod"/>
    <w:rsid w:val="0097797D"/>
  </w:style>
  <w:style w:type="character" w:customStyle="1" w:styleId="StyleBold1">
    <w:name w:val="Style Bold1"/>
    <w:rsid w:val="0097797D"/>
    <w:rPr>
      <w:rFonts w:ascii="Georgia" w:hAnsi="Georgia" w:hint="default"/>
      <w:b/>
      <w:bCs/>
      <w:sz w:val="22"/>
    </w:rPr>
  </w:style>
  <w:style w:type="character" w:customStyle="1" w:styleId="headertext">
    <w:name w:val="headertext"/>
    <w:rsid w:val="0097797D"/>
  </w:style>
  <w:style w:type="character" w:customStyle="1" w:styleId="endnote-reference">
    <w:name w:val="endnote-reference"/>
    <w:rsid w:val="0097797D"/>
  </w:style>
  <w:style w:type="character" w:customStyle="1" w:styleId="officialsname">
    <w:name w:val="official_s_name"/>
    <w:rsid w:val="0097797D"/>
  </w:style>
  <w:style w:type="character" w:customStyle="1" w:styleId="audience">
    <w:name w:val="audience"/>
    <w:rsid w:val="0097797D"/>
  </w:style>
  <w:style w:type="character" w:customStyle="1" w:styleId="A7">
    <w:name w:val="A7"/>
    <w:uiPriority w:val="99"/>
    <w:rsid w:val="0097797D"/>
    <w:rPr>
      <w:rFonts w:ascii="Myriad Pro" w:hAnsi="Myriad Pro" w:cs="Myriad Pro" w:hint="default"/>
      <w:color w:val="0066B1"/>
      <w:sz w:val="22"/>
      <w:szCs w:val="22"/>
    </w:rPr>
  </w:style>
  <w:style w:type="character" w:customStyle="1" w:styleId="normalchar">
    <w:name w:val="normal__char"/>
    <w:rsid w:val="0097797D"/>
  </w:style>
  <w:style w:type="character" w:customStyle="1" w:styleId="hyperlink002cheading0020100200028block0020title0029char">
    <w:name w:val="hyperlink_002cheading_00201_0020_0028block_0020title_0029__char"/>
    <w:rsid w:val="0097797D"/>
  </w:style>
  <w:style w:type="character" w:customStyle="1" w:styleId="underline002cstyle0020bold0020underlinechar">
    <w:name w:val="underline_002cstyle_0020bold_0020underline__char"/>
    <w:rsid w:val="0097797D"/>
  </w:style>
  <w:style w:type="character" w:customStyle="1" w:styleId="copyboldblack">
    <w:name w:val="copyboldblack"/>
    <w:rsid w:val="0097797D"/>
  </w:style>
  <w:style w:type="character" w:customStyle="1" w:styleId="copybold">
    <w:name w:val="copybold"/>
    <w:rsid w:val="0097797D"/>
  </w:style>
  <w:style w:type="character" w:customStyle="1" w:styleId="author-date0">
    <w:name w:val="author-date"/>
    <w:rsid w:val="0097797D"/>
  </w:style>
  <w:style w:type="character" w:customStyle="1" w:styleId="hidden">
    <w:name w:val="hidden"/>
    <w:rsid w:val="0097797D"/>
  </w:style>
  <w:style w:type="character" w:customStyle="1" w:styleId="articlebegin">
    <w:name w:val="articlebegin"/>
    <w:rsid w:val="0097797D"/>
  </w:style>
  <w:style w:type="character" w:customStyle="1" w:styleId="mediaoverlay">
    <w:name w:val="mediaoverlay"/>
    <w:rsid w:val="0097797D"/>
  </w:style>
  <w:style w:type="character" w:customStyle="1" w:styleId="blogcaption">
    <w:name w:val="blog_caption"/>
    <w:rsid w:val="0097797D"/>
  </w:style>
  <w:style w:type="character" w:customStyle="1" w:styleId="commnet-abuzz">
    <w:name w:val="commnet-abuzz"/>
    <w:rsid w:val="0097797D"/>
  </w:style>
  <w:style w:type="character" w:customStyle="1" w:styleId="fbconnectbuttontext">
    <w:name w:val="fbconnectbutton_text"/>
    <w:rsid w:val="0097797D"/>
  </w:style>
  <w:style w:type="character" w:customStyle="1" w:styleId="fbsharecountinner">
    <w:name w:val="fb_share_count_inner"/>
    <w:rsid w:val="0097797D"/>
  </w:style>
  <w:style w:type="character" w:customStyle="1" w:styleId="stbuttontext">
    <w:name w:val="stbuttontext"/>
    <w:rsid w:val="0097797D"/>
  </w:style>
  <w:style w:type="character" w:customStyle="1" w:styleId="source">
    <w:name w:val="source"/>
    <w:rsid w:val="0097797D"/>
  </w:style>
  <w:style w:type="character" w:customStyle="1" w:styleId="pubdate">
    <w:name w:val="pubdate"/>
    <w:rsid w:val="0097797D"/>
  </w:style>
  <w:style w:type="character" w:customStyle="1" w:styleId="grey">
    <w:name w:val="grey"/>
    <w:rsid w:val="0097797D"/>
  </w:style>
  <w:style w:type="character" w:customStyle="1" w:styleId="postdate">
    <w:name w:val="post_date"/>
    <w:rsid w:val="0097797D"/>
  </w:style>
  <w:style w:type="character" w:customStyle="1" w:styleId="bdx">
    <w:name w:val="bdx"/>
    <w:rsid w:val="0097797D"/>
  </w:style>
  <w:style w:type="character" w:customStyle="1" w:styleId="bdl">
    <w:name w:val="bdl"/>
    <w:rsid w:val="0097797D"/>
  </w:style>
  <w:style w:type="character" w:customStyle="1" w:styleId="breadcrumbitemcurrent">
    <w:name w:val="breadcrumbitemcurrent"/>
    <w:rsid w:val="0097797D"/>
  </w:style>
  <w:style w:type="character" w:customStyle="1" w:styleId="bbl">
    <w:name w:val="bbl"/>
    <w:rsid w:val="0097797D"/>
  </w:style>
  <w:style w:type="character" w:customStyle="1" w:styleId="Date2">
    <w:name w:val="Date2"/>
    <w:rsid w:val="0097797D"/>
  </w:style>
  <w:style w:type="character" w:customStyle="1" w:styleId="company">
    <w:name w:val="company"/>
    <w:rsid w:val="0097797D"/>
  </w:style>
  <w:style w:type="character" w:customStyle="1" w:styleId="itxtnewhookspan">
    <w:name w:val="itxtnewhookspan"/>
    <w:rsid w:val="0097797D"/>
  </w:style>
  <w:style w:type="character" w:customStyle="1" w:styleId="gstxthlt">
    <w:name w:val="gstxt_hlt"/>
    <w:rsid w:val="0097797D"/>
  </w:style>
  <w:style w:type="character" w:customStyle="1" w:styleId="SubtleEmphasis1">
    <w:name w:val="Subtle Emphasis1"/>
    <w:uiPriority w:val="19"/>
    <w:qFormat/>
    <w:rsid w:val="0097797D"/>
    <w:rPr>
      <w:rFonts w:ascii="Times New Roman" w:hAnsi="Times New Roman" w:cs="Times New Roman" w:hint="default"/>
      <w:b/>
      <w:bCs w:val="0"/>
      <w:iCs/>
      <w:color w:val="auto"/>
      <w:sz w:val="22"/>
    </w:rPr>
  </w:style>
  <w:style w:type="character" w:customStyle="1" w:styleId="StyleBoldRed">
    <w:name w:val="Style Bold Red"/>
    <w:rsid w:val="0097797D"/>
    <w:rPr>
      <w:b/>
      <w:bCs/>
      <w:color w:val="auto"/>
    </w:rPr>
  </w:style>
  <w:style w:type="character" w:customStyle="1" w:styleId="StyleTimesNewRoman8pt">
    <w:name w:val="Style Times New Roman 8 pt"/>
    <w:rsid w:val="0097797D"/>
    <w:rPr>
      <w:rFonts w:ascii="Georgia" w:hAnsi="Georgia" w:hint="default"/>
      <w:sz w:val="16"/>
    </w:rPr>
  </w:style>
  <w:style w:type="character" w:customStyle="1" w:styleId="StyleStyle7pt8pt">
    <w:name w:val="Style Style 7 pt + 8 pt"/>
    <w:rsid w:val="0097797D"/>
    <w:rPr>
      <w:sz w:val="16"/>
    </w:rPr>
  </w:style>
  <w:style w:type="character" w:customStyle="1" w:styleId="StyleStyleThickunderlineBold1">
    <w:name w:val="Style Style Thick underline + Bold1"/>
    <w:rsid w:val="0097797D"/>
    <w:rPr>
      <w:b/>
      <w:bCs/>
      <w:u w:val="thick"/>
    </w:rPr>
  </w:style>
  <w:style w:type="character" w:customStyle="1" w:styleId="StyleUnderline2">
    <w:name w:val="Style Underline2"/>
    <w:rsid w:val="0097797D"/>
    <w:rPr>
      <w:u w:val="single"/>
    </w:rPr>
  </w:style>
  <w:style w:type="character" w:customStyle="1" w:styleId="ShrinkText">
    <w:name w:val="Shrink Text"/>
    <w:rsid w:val="0097797D"/>
    <w:rPr>
      <w:sz w:val="16"/>
    </w:rPr>
  </w:style>
  <w:style w:type="character" w:customStyle="1" w:styleId="smallcaps">
    <w:name w:val="smallcaps"/>
    <w:rsid w:val="0097797D"/>
  </w:style>
  <w:style w:type="character" w:customStyle="1" w:styleId="goldbldtext">
    <w:name w:val="goldbldtext"/>
    <w:rsid w:val="0097797D"/>
  </w:style>
  <w:style w:type="character" w:customStyle="1" w:styleId="cardshighlight0">
    <w:name w:val="cardshighlight"/>
    <w:rsid w:val="0097797D"/>
  </w:style>
  <w:style w:type="character" w:customStyle="1" w:styleId="cardsfont12pt1">
    <w:name w:val="cardsfont12pt"/>
    <w:rsid w:val="0097797D"/>
  </w:style>
  <w:style w:type="character" w:customStyle="1" w:styleId="ft1">
    <w:name w:val="ft1"/>
    <w:rsid w:val="0097797D"/>
  </w:style>
  <w:style w:type="character" w:customStyle="1" w:styleId="ft6">
    <w:name w:val="ft6"/>
    <w:rsid w:val="0097797D"/>
  </w:style>
  <w:style w:type="character" w:customStyle="1" w:styleId="kicker">
    <w:name w:val="kicker"/>
    <w:rsid w:val="0097797D"/>
  </w:style>
  <w:style w:type="character" w:customStyle="1" w:styleId="backcontent">
    <w:name w:val="backcontent"/>
    <w:rsid w:val="0097797D"/>
  </w:style>
  <w:style w:type="character" w:customStyle="1" w:styleId="daystmp">
    <w:name w:val="daystmp"/>
    <w:rsid w:val="0097797D"/>
  </w:style>
  <w:style w:type="character" w:customStyle="1" w:styleId="cardsfont12ptchar">
    <w:name w:val="cardsfont12ptchar"/>
    <w:rsid w:val="0097797D"/>
  </w:style>
  <w:style w:type="character" w:customStyle="1" w:styleId="gal">
    <w:name w:val="gal"/>
    <w:rsid w:val="0097797D"/>
  </w:style>
  <w:style w:type="character" w:customStyle="1" w:styleId="submitted">
    <w:name w:val="submitted"/>
    <w:rsid w:val="0097797D"/>
  </w:style>
  <w:style w:type="character" w:customStyle="1" w:styleId="imagedateline">
    <w:name w:val="image_dateline"/>
    <w:rsid w:val="0097797D"/>
  </w:style>
  <w:style w:type="character" w:customStyle="1" w:styleId="authordatecharchar">
    <w:name w:val="authordatecharchar"/>
    <w:rsid w:val="0097797D"/>
  </w:style>
  <w:style w:type="character" w:customStyle="1" w:styleId="style1char0">
    <w:name w:val="style1char"/>
    <w:rsid w:val="0097797D"/>
  </w:style>
  <w:style w:type="character" w:customStyle="1" w:styleId="tagcharchar0">
    <w:name w:val="tagcharchar"/>
    <w:rsid w:val="0097797D"/>
  </w:style>
  <w:style w:type="character" w:customStyle="1" w:styleId="underlinedcharchar2">
    <w:name w:val="underlinedcharchar"/>
    <w:rsid w:val="0097797D"/>
  </w:style>
  <w:style w:type="character" w:customStyle="1" w:styleId="BoxedChar">
    <w:name w:val="Boxed Char"/>
    <w:rsid w:val="0097797D"/>
    <w:rPr>
      <w:rFonts w:ascii="Arial Narrow" w:hAnsi="Arial Narrow" w:hint="default"/>
      <w:b/>
      <w:bCs w:val="0"/>
      <w:sz w:val="18"/>
      <w:bdr w:val="single" w:sz="6" w:space="0" w:color="auto" w:frame="1"/>
    </w:rPr>
  </w:style>
  <w:style w:type="character" w:customStyle="1" w:styleId="Style11ptUnderline2">
    <w:name w:val="Style 11 pt Underline2"/>
    <w:rsid w:val="0097797D"/>
    <w:rPr>
      <w:sz w:val="20"/>
      <w:u w:val="single"/>
    </w:rPr>
  </w:style>
  <w:style w:type="character" w:customStyle="1" w:styleId="Style11ptBoldUnderline2">
    <w:name w:val="Style 11 pt Bold Underline2"/>
    <w:rsid w:val="0097797D"/>
    <w:rPr>
      <w:b/>
      <w:bCs/>
      <w:sz w:val="20"/>
      <w:u w:val="single"/>
    </w:rPr>
  </w:style>
  <w:style w:type="character" w:customStyle="1" w:styleId="nw">
    <w:name w:val="nw"/>
    <w:rsid w:val="0097797D"/>
  </w:style>
  <w:style w:type="character" w:customStyle="1" w:styleId="Styleunderline11ptBoldBorderSinglesolidlineAuto">
    <w:name w:val="Style underline + 11 pt Bold Border: : (Single solid line Auto ..."/>
    <w:rsid w:val="0097797D"/>
    <w:rPr>
      <w:b/>
      <w:bCs/>
      <w:sz w:val="20"/>
      <w:u w:val="single"/>
      <w:bdr w:val="single" w:sz="4" w:space="0" w:color="auto" w:frame="1"/>
    </w:rPr>
  </w:style>
  <w:style w:type="character" w:customStyle="1" w:styleId="cardCharCharChar1">
    <w:name w:val="card Char Char Char1"/>
    <w:rsid w:val="0097797D"/>
    <w:rPr>
      <w:lang w:val="en-US" w:eastAsia="en-US" w:bidi="ar-SA"/>
    </w:rPr>
  </w:style>
  <w:style w:type="character" w:customStyle="1" w:styleId="authors1">
    <w:name w:val="authors1"/>
    <w:rsid w:val="0097797D"/>
    <w:rPr>
      <w:rFonts w:ascii="Verdana" w:hAnsi="Verdana" w:hint="default"/>
      <w:b/>
      <w:bCs/>
      <w:color w:val="006699"/>
      <w:sz w:val="20"/>
      <w:szCs w:val="20"/>
    </w:rPr>
  </w:style>
  <w:style w:type="character" w:customStyle="1" w:styleId="headlinesectionlarge">
    <w:name w:val="headline_section_large"/>
    <w:rsid w:val="0097797D"/>
  </w:style>
  <w:style w:type="character" w:customStyle="1" w:styleId="Styleunderline11ptBlack">
    <w:name w:val="Style underline + 11 pt Black"/>
    <w:rsid w:val="0097797D"/>
    <w:rPr>
      <w:color w:val="000000"/>
      <w:sz w:val="20"/>
      <w:u w:val="single"/>
    </w:rPr>
  </w:style>
  <w:style w:type="character" w:customStyle="1" w:styleId="Styleunderline11ptBoldBlack">
    <w:name w:val="Style underline + 11 pt Bold Black"/>
    <w:rsid w:val="0097797D"/>
    <w:rPr>
      <w:b/>
      <w:bCs/>
      <w:color w:val="000000"/>
      <w:sz w:val="20"/>
      <w:u w:val="single"/>
    </w:rPr>
  </w:style>
  <w:style w:type="character" w:customStyle="1" w:styleId="Style11ptBoldBlackUnderline">
    <w:name w:val="Style 11 pt Bold Black Underline"/>
    <w:rsid w:val="0097797D"/>
    <w:rPr>
      <w:b/>
      <w:bCs/>
      <w:color w:val="000000"/>
      <w:sz w:val="20"/>
      <w:u w:val="single"/>
    </w:rPr>
  </w:style>
  <w:style w:type="character" w:customStyle="1" w:styleId="Style11ptBoldBlackUnderlineBorderSinglesolidline">
    <w:name w:val="Style 11 pt Bold Black Underline Border: : (Single solid line ..."/>
    <w:rsid w:val="0097797D"/>
    <w:rPr>
      <w:b/>
      <w:bCs/>
      <w:color w:val="000000"/>
      <w:sz w:val="20"/>
      <w:u w:val="single"/>
      <w:bdr w:val="single" w:sz="4" w:space="0" w:color="auto" w:frame="1"/>
    </w:rPr>
  </w:style>
  <w:style w:type="character" w:customStyle="1" w:styleId="StyleLatinMeridien-Italic11ptItalicUnderline">
    <w:name w:val="Style (Latin) Meridien-Italic 11 pt Italic Underline"/>
    <w:rsid w:val="0097797D"/>
    <w:rPr>
      <w:rFonts w:ascii="Meridien-Italic" w:hAnsi="Meridien-Italic" w:hint="default"/>
      <w:i/>
      <w:iCs/>
      <w:sz w:val="20"/>
      <w:u w:val="single"/>
    </w:rPr>
  </w:style>
  <w:style w:type="character" w:customStyle="1" w:styleId="Citation-AuthorDate">
    <w:name w:val="Citation - Author/Date"/>
    <w:rsid w:val="0097797D"/>
    <w:rPr>
      <w:b/>
      <w:bCs w:val="0"/>
      <w:smallCaps/>
      <w:sz w:val="24"/>
      <w:u w:val="single"/>
    </w:rPr>
  </w:style>
  <w:style w:type="character" w:customStyle="1" w:styleId="underlinestylechar0">
    <w:name w:val="underlinestylechar"/>
    <w:rsid w:val="0097797D"/>
  </w:style>
  <w:style w:type="character" w:customStyle="1" w:styleId="highlight">
    <w:name w:val="highlight"/>
    <w:rsid w:val="0097797D"/>
  </w:style>
  <w:style w:type="character" w:customStyle="1" w:styleId="DottedUnderline0">
    <w:name w:val="Dotted Underline"/>
    <w:rsid w:val="0097797D"/>
    <w:rPr>
      <w:rFonts w:ascii="Times New Roman" w:hAnsi="Times New Roman" w:cs="Times New Roman" w:hint="default"/>
      <w:sz w:val="20"/>
      <w:u w:val="dottedHeavy"/>
    </w:rPr>
  </w:style>
  <w:style w:type="character" w:customStyle="1" w:styleId="titleauthoretc">
    <w:name w:val="titleauthoretc"/>
    <w:rsid w:val="0097797D"/>
  </w:style>
  <w:style w:type="character" w:customStyle="1" w:styleId="labeltext">
    <w:name w:val="labeltext"/>
    <w:rsid w:val="0097797D"/>
  </w:style>
  <w:style w:type="character" w:customStyle="1" w:styleId="viewlink">
    <w:name w:val="viewlink"/>
    <w:rsid w:val="0097797D"/>
  </w:style>
  <w:style w:type="character" w:customStyle="1" w:styleId="share">
    <w:name w:val="share"/>
    <w:rsid w:val="0097797D"/>
  </w:style>
  <w:style w:type="character" w:customStyle="1" w:styleId="inlinkchart">
    <w:name w:val="inlink_chart"/>
    <w:rsid w:val="0097797D"/>
  </w:style>
  <w:style w:type="character" w:customStyle="1" w:styleId="underLight">
    <w:name w:val="underLight"/>
    <w:uiPriority w:val="1"/>
    <w:qFormat/>
    <w:rsid w:val="0097797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7797D"/>
  </w:style>
  <w:style w:type="character" w:customStyle="1" w:styleId="author-rss">
    <w:name w:val="author-rss"/>
    <w:rsid w:val="0097797D"/>
  </w:style>
  <w:style w:type="character" w:customStyle="1" w:styleId="fbsharecountwrapper">
    <w:name w:val="fb_share_count_wrapper"/>
    <w:rsid w:val="0097797D"/>
  </w:style>
  <w:style w:type="character" w:customStyle="1" w:styleId="fbbuttontext">
    <w:name w:val="fb_button_text"/>
    <w:rsid w:val="0097797D"/>
  </w:style>
  <w:style w:type="character" w:customStyle="1" w:styleId="hw">
    <w:name w:val="hw"/>
    <w:rsid w:val="0097797D"/>
  </w:style>
  <w:style w:type="character" w:customStyle="1" w:styleId="linktotop">
    <w:name w:val="linktotop"/>
    <w:rsid w:val="0097797D"/>
  </w:style>
  <w:style w:type="character" w:customStyle="1" w:styleId="maintextbldleft">
    <w:name w:val="maintextbldleft"/>
    <w:rsid w:val="0097797D"/>
  </w:style>
  <w:style w:type="character" w:customStyle="1" w:styleId="maintextleft">
    <w:name w:val="maintextleft"/>
    <w:rsid w:val="0097797D"/>
  </w:style>
  <w:style w:type="character" w:customStyle="1" w:styleId="descriptionstyle1block">
    <w:name w:val="description style1 block"/>
    <w:rsid w:val="0097797D"/>
  </w:style>
  <w:style w:type="character" w:customStyle="1" w:styleId="gutter-right-1">
    <w:name w:val="gutter-right-1"/>
    <w:basedOn w:val="DefaultParagraphFont"/>
    <w:rsid w:val="0097797D"/>
  </w:style>
  <w:style w:type="character" w:customStyle="1" w:styleId="ssl3">
    <w:name w:val="ss_l3"/>
    <w:rsid w:val="0097797D"/>
  </w:style>
  <w:style w:type="character" w:customStyle="1" w:styleId="FontStyle39">
    <w:name w:val="Font Style39"/>
    <w:uiPriority w:val="99"/>
    <w:rsid w:val="0097797D"/>
    <w:rPr>
      <w:rFonts w:ascii="Constantia" w:hAnsi="Constantia" w:cs="Constantia" w:hint="default"/>
      <w:b/>
      <w:bCs/>
      <w:sz w:val="18"/>
      <w:szCs w:val="18"/>
    </w:rPr>
  </w:style>
  <w:style w:type="character" w:customStyle="1" w:styleId="6">
    <w:name w:val="6"/>
    <w:rsid w:val="0097797D"/>
    <w:rPr>
      <w:rFonts w:ascii="Arial" w:hAnsi="Arial" w:cs="Arial" w:hint="default"/>
      <w:bCs/>
      <w:sz w:val="20"/>
      <w:u w:val="single"/>
      <w:lang w:val="en-US" w:eastAsia="en-US" w:bidi="ar-SA"/>
    </w:rPr>
  </w:style>
  <w:style w:type="character" w:customStyle="1" w:styleId="Header11">
    <w:name w:val="Header11"/>
    <w:rsid w:val="0097797D"/>
  </w:style>
  <w:style w:type="character" w:customStyle="1" w:styleId="posa">
    <w:name w:val="pos(a)"/>
    <w:basedOn w:val="DefaultParagraphFont"/>
    <w:rsid w:val="0097797D"/>
  </w:style>
  <w:style w:type="character" w:customStyle="1" w:styleId="u-hiddeninnarrowenv">
    <w:name w:val="u-hiddeninnarrowenv"/>
    <w:basedOn w:val="DefaultParagraphFont"/>
    <w:rsid w:val="0097797D"/>
  </w:style>
  <w:style w:type="character" w:customStyle="1" w:styleId="followbutton-bird">
    <w:name w:val="followbutton-bird"/>
    <w:basedOn w:val="DefaultParagraphFont"/>
    <w:rsid w:val="0097797D"/>
  </w:style>
  <w:style w:type="character" w:customStyle="1" w:styleId="tweetauthor-name">
    <w:name w:val="tweetauthor-name"/>
    <w:basedOn w:val="DefaultParagraphFont"/>
    <w:rsid w:val="0097797D"/>
  </w:style>
  <w:style w:type="character" w:customStyle="1" w:styleId="tweetauthor-verifiedbadge">
    <w:name w:val="tweetauthor-verifiedbadge"/>
    <w:basedOn w:val="DefaultParagraphFont"/>
    <w:rsid w:val="0097797D"/>
  </w:style>
  <w:style w:type="character" w:customStyle="1" w:styleId="tweetauthor-screenname">
    <w:name w:val="tweetauthor-screenname"/>
    <w:basedOn w:val="DefaultParagraphFont"/>
    <w:rsid w:val="0097797D"/>
  </w:style>
  <w:style w:type="character" w:customStyle="1" w:styleId="u-hiddenvisually">
    <w:name w:val="u-hiddenvisually"/>
    <w:basedOn w:val="DefaultParagraphFont"/>
    <w:rsid w:val="0097797D"/>
  </w:style>
  <w:style w:type="character" w:customStyle="1" w:styleId="tweetaction-stat">
    <w:name w:val="tweetaction-stat"/>
    <w:basedOn w:val="DefaultParagraphFont"/>
    <w:rsid w:val="0097797D"/>
  </w:style>
  <w:style w:type="character" w:customStyle="1" w:styleId="related">
    <w:name w:val="related"/>
    <w:basedOn w:val="DefaultParagraphFont"/>
    <w:rsid w:val="0097797D"/>
  </w:style>
  <w:style w:type="character" w:customStyle="1" w:styleId="related-content">
    <w:name w:val="related-content"/>
    <w:basedOn w:val="DefaultParagraphFont"/>
    <w:rsid w:val="0097797D"/>
  </w:style>
  <w:style w:type="character" w:customStyle="1" w:styleId="name-of-author">
    <w:name w:val="name-of-author"/>
    <w:basedOn w:val="DefaultParagraphFont"/>
    <w:rsid w:val="0097797D"/>
  </w:style>
  <w:style w:type="character" w:customStyle="1" w:styleId="first-name">
    <w:name w:val="first-name"/>
    <w:basedOn w:val="DefaultParagraphFont"/>
    <w:rsid w:val="0097797D"/>
  </w:style>
  <w:style w:type="character" w:customStyle="1" w:styleId="last-name">
    <w:name w:val="last-name"/>
    <w:basedOn w:val="DefaultParagraphFont"/>
    <w:rsid w:val="0097797D"/>
  </w:style>
  <w:style w:type="character" w:customStyle="1" w:styleId="caption10">
    <w:name w:val="caption1"/>
    <w:basedOn w:val="DefaultParagraphFont"/>
    <w:rsid w:val="0097797D"/>
  </w:style>
  <w:style w:type="character" w:customStyle="1" w:styleId="recirc-text">
    <w:name w:val="&quot;recirc-text”"/>
    <w:basedOn w:val="DefaultParagraphFont"/>
    <w:rsid w:val="0097797D"/>
  </w:style>
  <w:style w:type="character" w:customStyle="1" w:styleId="video-icon">
    <w:name w:val="video-icon"/>
    <w:basedOn w:val="DefaultParagraphFont"/>
    <w:rsid w:val="0097797D"/>
  </w:style>
  <w:style w:type="character" w:customStyle="1" w:styleId="powa-shot-play-btn-text">
    <w:name w:val="powa-shot-play-btn-text"/>
    <w:basedOn w:val="DefaultParagraphFont"/>
    <w:rsid w:val="0097797D"/>
  </w:style>
  <w:style w:type="character" w:customStyle="1" w:styleId="powa-shot-click">
    <w:name w:val="powa-shot-click"/>
    <w:basedOn w:val="DefaultParagraphFont"/>
    <w:rsid w:val="0097797D"/>
  </w:style>
  <w:style w:type="character" w:customStyle="1" w:styleId="wpv-blurb">
    <w:name w:val="wpv-blurb"/>
    <w:basedOn w:val="DefaultParagraphFont"/>
    <w:rsid w:val="0097797D"/>
  </w:style>
  <w:style w:type="character" w:customStyle="1" w:styleId="pb-caption">
    <w:name w:val="pb-caption"/>
    <w:basedOn w:val="DefaultParagraphFont"/>
    <w:rsid w:val="0097797D"/>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97797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97797D"/>
    <w:rPr>
      <w:vertAlign w:val="baseline"/>
    </w:rPr>
  </w:style>
  <w:style w:type="character" w:customStyle="1" w:styleId="Heading7Char1">
    <w:name w:val="Heading 7 Char1"/>
    <w:basedOn w:val="DefaultParagraphFont"/>
    <w:semiHidden/>
    <w:rsid w:val="0097797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97797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97797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97797D"/>
    <w:rPr>
      <w:rFonts w:ascii="Calibri" w:hAnsi="Calibri" w:cs="Calibri"/>
    </w:rPr>
  </w:style>
  <w:style w:type="numbering" w:customStyle="1" w:styleId="NoList2">
    <w:name w:val="No List2"/>
    <w:next w:val="NoList"/>
    <w:uiPriority w:val="99"/>
    <w:semiHidden/>
    <w:unhideWhenUsed/>
    <w:rsid w:val="0097797D"/>
  </w:style>
  <w:style w:type="numbering" w:customStyle="1" w:styleId="NoList3">
    <w:name w:val="No List3"/>
    <w:next w:val="NoList"/>
    <w:uiPriority w:val="99"/>
    <w:semiHidden/>
    <w:unhideWhenUsed/>
    <w:rsid w:val="0097797D"/>
  </w:style>
  <w:style w:type="numbering" w:customStyle="1" w:styleId="NoList4">
    <w:name w:val="No List4"/>
    <w:next w:val="NoList"/>
    <w:uiPriority w:val="99"/>
    <w:semiHidden/>
    <w:unhideWhenUsed/>
    <w:rsid w:val="0097797D"/>
  </w:style>
  <w:style w:type="numbering" w:customStyle="1" w:styleId="NoList5">
    <w:name w:val="No List5"/>
    <w:next w:val="NoList"/>
    <w:semiHidden/>
    <w:unhideWhenUsed/>
    <w:rsid w:val="0097797D"/>
  </w:style>
  <w:style w:type="paragraph" w:styleId="BlockText">
    <w:name w:val="Block Text"/>
    <w:basedOn w:val="Normal"/>
    <w:rsid w:val="0097797D"/>
    <w:pPr>
      <w:ind w:left="229" w:right="229"/>
    </w:pPr>
    <w:rPr>
      <w:rFonts w:ascii="Verdana" w:eastAsia="Times New Roman" w:hAnsi="Verdana" w:cs="Calibri"/>
      <w:sz w:val="16"/>
      <w:szCs w:val="20"/>
    </w:rPr>
  </w:style>
  <w:style w:type="paragraph" w:styleId="NormalIndent">
    <w:name w:val="Normal Indent"/>
    <w:basedOn w:val="Normal"/>
    <w:rsid w:val="0097797D"/>
    <w:pPr>
      <w:ind w:left="720"/>
    </w:pPr>
    <w:rPr>
      <w:rFonts w:eastAsia="Times New Roman" w:cs="Calibri"/>
      <w:szCs w:val="20"/>
    </w:rPr>
  </w:style>
  <w:style w:type="paragraph" w:styleId="EnvelopeReturn">
    <w:name w:val="envelope return"/>
    <w:basedOn w:val="Normal"/>
    <w:rsid w:val="0097797D"/>
    <w:rPr>
      <w:rFonts w:eastAsia="Times New Roman" w:cs="Calibri"/>
      <w:sz w:val="24"/>
      <w:szCs w:val="20"/>
    </w:rPr>
  </w:style>
  <w:style w:type="paragraph" w:styleId="EnvelopeAddress">
    <w:name w:val="envelope address"/>
    <w:basedOn w:val="Normal"/>
    <w:rsid w:val="0097797D"/>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97797D"/>
  </w:style>
  <w:style w:type="numbering" w:customStyle="1" w:styleId="NoList7">
    <w:name w:val="No List7"/>
    <w:next w:val="NoList"/>
    <w:semiHidden/>
    <w:unhideWhenUsed/>
    <w:rsid w:val="0097797D"/>
  </w:style>
  <w:style w:type="paragraph" w:styleId="ListBullet">
    <w:name w:val="List Bullet"/>
    <w:basedOn w:val="Normal"/>
    <w:link w:val="ListBulletChar"/>
    <w:uiPriority w:val="99"/>
    <w:unhideWhenUsed/>
    <w:rsid w:val="0097797D"/>
    <w:pPr>
      <w:tabs>
        <w:tab w:val="num" w:pos="360"/>
      </w:tabs>
      <w:ind w:left="360" w:hanging="360"/>
      <w:contextualSpacing/>
    </w:pPr>
    <w:rPr>
      <w:rFonts w:eastAsia="Calibri" w:cs="Calibri"/>
    </w:rPr>
  </w:style>
  <w:style w:type="table" w:styleId="MediumGrid1">
    <w:name w:val="Medium Grid 1"/>
    <w:basedOn w:val="TableNormal"/>
    <w:uiPriority w:val="67"/>
    <w:rsid w:val="0097797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97797D"/>
    <w:rPr>
      <w:rFonts w:ascii="Arial Narrow" w:eastAsia="SimSun" w:hAnsi="Arial Narrow" w:cs="Calibri"/>
      <w:sz w:val="20"/>
      <w:szCs w:val="22"/>
    </w:rPr>
  </w:style>
  <w:style w:type="numbering" w:customStyle="1" w:styleId="NoList11">
    <w:name w:val="No List11"/>
    <w:next w:val="NoList"/>
    <w:uiPriority w:val="99"/>
    <w:semiHidden/>
    <w:unhideWhenUsed/>
    <w:rsid w:val="0097797D"/>
  </w:style>
  <w:style w:type="numbering" w:customStyle="1" w:styleId="NoList111">
    <w:name w:val="No List111"/>
    <w:next w:val="NoList"/>
    <w:uiPriority w:val="99"/>
    <w:semiHidden/>
    <w:unhideWhenUsed/>
    <w:rsid w:val="0097797D"/>
  </w:style>
  <w:style w:type="numbering" w:customStyle="1" w:styleId="NoList1111">
    <w:name w:val="No List1111"/>
    <w:next w:val="NoList"/>
    <w:uiPriority w:val="99"/>
    <w:semiHidden/>
    <w:unhideWhenUsed/>
    <w:rsid w:val="0097797D"/>
  </w:style>
  <w:style w:type="numbering" w:customStyle="1" w:styleId="NoList11111">
    <w:name w:val="No List11111"/>
    <w:next w:val="NoList"/>
    <w:uiPriority w:val="99"/>
    <w:semiHidden/>
    <w:unhideWhenUsed/>
    <w:rsid w:val="0097797D"/>
  </w:style>
  <w:style w:type="numbering" w:customStyle="1" w:styleId="NoList111111">
    <w:name w:val="No List111111"/>
    <w:next w:val="NoList"/>
    <w:uiPriority w:val="99"/>
    <w:semiHidden/>
    <w:unhideWhenUsed/>
    <w:rsid w:val="0097797D"/>
  </w:style>
  <w:style w:type="numbering" w:customStyle="1" w:styleId="NoList1111111">
    <w:name w:val="No List1111111"/>
    <w:next w:val="NoList"/>
    <w:uiPriority w:val="99"/>
    <w:semiHidden/>
    <w:unhideWhenUsed/>
    <w:rsid w:val="0097797D"/>
  </w:style>
  <w:style w:type="numbering" w:customStyle="1" w:styleId="NoList11111111">
    <w:name w:val="No List11111111"/>
    <w:next w:val="NoList"/>
    <w:uiPriority w:val="99"/>
    <w:semiHidden/>
    <w:unhideWhenUsed/>
    <w:rsid w:val="0097797D"/>
  </w:style>
  <w:style w:type="numbering" w:customStyle="1" w:styleId="NoList111111111">
    <w:name w:val="No List111111111"/>
    <w:next w:val="NoList"/>
    <w:uiPriority w:val="99"/>
    <w:semiHidden/>
    <w:unhideWhenUsed/>
    <w:rsid w:val="0097797D"/>
  </w:style>
  <w:style w:type="numbering" w:customStyle="1" w:styleId="NoList1111111111">
    <w:name w:val="No List1111111111"/>
    <w:next w:val="NoList"/>
    <w:uiPriority w:val="99"/>
    <w:semiHidden/>
    <w:unhideWhenUsed/>
    <w:rsid w:val="0097797D"/>
  </w:style>
  <w:style w:type="numbering" w:customStyle="1" w:styleId="NoList11111111111">
    <w:name w:val="No List11111111111"/>
    <w:next w:val="NoList"/>
    <w:uiPriority w:val="99"/>
    <w:semiHidden/>
    <w:unhideWhenUsed/>
    <w:rsid w:val="0097797D"/>
  </w:style>
  <w:style w:type="numbering" w:customStyle="1" w:styleId="NoList111111111111">
    <w:name w:val="No List111111111111"/>
    <w:next w:val="NoList"/>
    <w:uiPriority w:val="99"/>
    <w:semiHidden/>
    <w:unhideWhenUsed/>
    <w:rsid w:val="0097797D"/>
  </w:style>
  <w:style w:type="numbering" w:customStyle="1" w:styleId="NoList1111111111111">
    <w:name w:val="No List1111111111111"/>
    <w:next w:val="NoList"/>
    <w:uiPriority w:val="99"/>
    <w:semiHidden/>
    <w:unhideWhenUsed/>
    <w:rsid w:val="0097797D"/>
  </w:style>
  <w:style w:type="numbering" w:customStyle="1" w:styleId="NoList11111111111111">
    <w:name w:val="No List11111111111111"/>
    <w:next w:val="NoList"/>
    <w:uiPriority w:val="99"/>
    <w:semiHidden/>
    <w:unhideWhenUsed/>
    <w:rsid w:val="0097797D"/>
  </w:style>
  <w:style w:type="numbering" w:customStyle="1" w:styleId="NoList111111111111111">
    <w:name w:val="No List111111111111111"/>
    <w:next w:val="NoList"/>
    <w:uiPriority w:val="99"/>
    <w:semiHidden/>
    <w:unhideWhenUsed/>
    <w:rsid w:val="0097797D"/>
  </w:style>
  <w:style w:type="numbering" w:customStyle="1" w:styleId="NoList1111111111111111">
    <w:name w:val="No List1111111111111111"/>
    <w:next w:val="NoList"/>
    <w:uiPriority w:val="99"/>
    <w:semiHidden/>
    <w:unhideWhenUsed/>
    <w:rsid w:val="0097797D"/>
  </w:style>
  <w:style w:type="numbering" w:customStyle="1" w:styleId="NoList11111111111111111">
    <w:name w:val="No List11111111111111111"/>
    <w:next w:val="NoList"/>
    <w:uiPriority w:val="99"/>
    <w:semiHidden/>
    <w:unhideWhenUsed/>
    <w:rsid w:val="0097797D"/>
  </w:style>
  <w:style w:type="character" w:customStyle="1" w:styleId="FontStyle220">
    <w:name w:val="Font Style220"/>
    <w:basedOn w:val="DefaultParagraphFont"/>
    <w:uiPriority w:val="99"/>
    <w:rsid w:val="0097797D"/>
    <w:rPr>
      <w:rFonts w:ascii="Candara" w:hAnsi="Candara" w:cs="Candara" w:hint="default"/>
      <w:i/>
      <w:iCs/>
      <w:sz w:val="18"/>
      <w:szCs w:val="18"/>
    </w:rPr>
  </w:style>
  <w:style w:type="character" w:customStyle="1" w:styleId="FontStyle290">
    <w:name w:val="Font Style290"/>
    <w:basedOn w:val="DefaultParagraphFont"/>
    <w:uiPriority w:val="99"/>
    <w:rsid w:val="0097797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7797D"/>
    <w:rPr>
      <w:rFonts w:ascii="Arial" w:hAnsi="Arial" w:cs="Arial"/>
      <w:b/>
      <w:bCs/>
      <w:sz w:val="16"/>
      <w:szCs w:val="16"/>
    </w:rPr>
  </w:style>
  <w:style w:type="paragraph" w:customStyle="1" w:styleId="analytic">
    <w:name w:val="analytic"/>
    <w:basedOn w:val="Normal"/>
    <w:link w:val="analyticChar"/>
    <w:uiPriority w:val="4"/>
    <w:qFormat/>
    <w:rsid w:val="0097797D"/>
    <w:pPr>
      <w:spacing w:before="120"/>
    </w:pPr>
    <w:rPr>
      <w:rFonts w:cs="Calibri"/>
      <w:b/>
      <w:sz w:val="20"/>
    </w:rPr>
  </w:style>
  <w:style w:type="character" w:customStyle="1" w:styleId="analyticChar">
    <w:name w:val="analytic Char"/>
    <w:basedOn w:val="DefaultParagraphFont"/>
    <w:link w:val="analytic"/>
    <w:uiPriority w:val="4"/>
    <w:rsid w:val="0097797D"/>
    <w:rPr>
      <w:rFonts w:ascii="Calibri" w:hAnsi="Calibri" w:cs="Calibri"/>
      <w:b/>
      <w:sz w:val="20"/>
    </w:rPr>
  </w:style>
  <w:style w:type="character" w:customStyle="1" w:styleId="m-5498913268213319940gmail-styleunderline">
    <w:name w:val="m_-5498913268213319940gmail-styleunderline"/>
    <w:basedOn w:val="DefaultParagraphFont"/>
    <w:rsid w:val="0097797D"/>
  </w:style>
  <w:style w:type="paragraph" w:customStyle="1" w:styleId="speakable">
    <w:name w:val="speakable"/>
    <w:basedOn w:val="Normal"/>
    <w:uiPriority w:val="99"/>
    <w:qFormat/>
    <w:rsid w:val="0097797D"/>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97797D"/>
  </w:style>
  <w:style w:type="character" w:customStyle="1" w:styleId="copyright">
    <w:name w:val="copyright"/>
    <w:basedOn w:val="DefaultParagraphFont"/>
    <w:rsid w:val="0097797D"/>
  </w:style>
  <w:style w:type="character" w:customStyle="1" w:styleId="TagCharCharCharChar">
    <w:name w:val="Tag Char Char Char Char"/>
    <w:basedOn w:val="DefaultParagraphFont"/>
    <w:rsid w:val="0097797D"/>
    <w:rPr>
      <w:rFonts w:ascii="Calibri" w:hAnsi="Calibri" w:cs="Calibri"/>
      <w:b/>
      <w:sz w:val="24"/>
    </w:rPr>
  </w:style>
  <w:style w:type="paragraph" w:customStyle="1" w:styleId="g-body">
    <w:name w:val="g-body"/>
    <w:basedOn w:val="Normal"/>
    <w:uiPriority w:val="99"/>
    <w:qFormat/>
    <w:rsid w:val="0097797D"/>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97797D"/>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97797D"/>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97797D"/>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97797D"/>
    <w:pPr>
      <w:spacing w:before="100" w:beforeAutospacing="1" w:after="100" w:afterAutospacing="1"/>
    </w:pPr>
    <w:rPr>
      <w:rFonts w:cs="Calibri"/>
      <w:sz w:val="24"/>
    </w:rPr>
  </w:style>
  <w:style w:type="paragraph" w:customStyle="1" w:styleId="style41">
    <w:name w:val="style4"/>
    <w:basedOn w:val="Normal"/>
    <w:uiPriority w:val="99"/>
    <w:qFormat/>
    <w:rsid w:val="0097797D"/>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97797D"/>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97797D"/>
  </w:style>
  <w:style w:type="character" w:customStyle="1" w:styleId="UL-Bold">
    <w:name w:val="UL-Bold"/>
    <w:basedOn w:val="DefaultParagraphFont"/>
    <w:rsid w:val="0097797D"/>
    <w:rPr>
      <w:u w:val="thick"/>
    </w:rPr>
  </w:style>
  <w:style w:type="character" w:customStyle="1" w:styleId="UL-None">
    <w:name w:val="UL-None"/>
    <w:basedOn w:val="DefaultParagraphFont"/>
    <w:rsid w:val="0097797D"/>
    <w:rPr>
      <w:strike w:val="0"/>
      <w:dstrike w:val="0"/>
      <w:u w:val="none"/>
      <w:effect w:val="none"/>
    </w:rPr>
  </w:style>
  <w:style w:type="character" w:customStyle="1" w:styleId="gl">
    <w:name w:val="gl"/>
    <w:basedOn w:val="DefaultParagraphFont"/>
    <w:rsid w:val="0097797D"/>
  </w:style>
  <w:style w:type="character" w:customStyle="1" w:styleId="qu730rj69h">
    <w:name w:val="qu730rj69h"/>
    <w:basedOn w:val="DefaultParagraphFont"/>
    <w:rsid w:val="0097797D"/>
  </w:style>
  <w:style w:type="paragraph" w:customStyle="1" w:styleId="optext">
    <w:name w:val="optext"/>
    <w:basedOn w:val="Normal"/>
    <w:uiPriority w:val="99"/>
    <w:qFormat/>
    <w:rsid w:val="0097797D"/>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97797D"/>
  </w:style>
  <w:style w:type="character" w:customStyle="1" w:styleId="icr880">
    <w:name w:val="icr880"/>
    <w:basedOn w:val="DefaultParagraphFont"/>
    <w:rsid w:val="0097797D"/>
  </w:style>
  <w:style w:type="character" w:customStyle="1" w:styleId="hx23q54">
    <w:name w:val="hx23q54"/>
    <w:basedOn w:val="DefaultParagraphFont"/>
    <w:rsid w:val="0097797D"/>
  </w:style>
  <w:style w:type="character" w:customStyle="1" w:styleId="m-5348258726587825636gmail-style13ptbold">
    <w:name w:val="m_-5348258726587825636gmail-style13ptbold"/>
    <w:basedOn w:val="DefaultParagraphFont"/>
    <w:rsid w:val="0097797D"/>
  </w:style>
  <w:style w:type="character" w:customStyle="1" w:styleId="m-5348258726587825636gmail-styleunderline">
    <w:name w:val="m_-5348258726587825636gmail-styleunderline"/>
    <w:basedOn w:val="DefaultParagraphFont"/>
    <w:rsid w:val="0097797D"/>
  </w:style>
  <w:style w:type="character" w:customStyle="1" w:styleId="UnderlineCharChar1">
    <w:name w:val="Underline Char Char1"/>
    <w:basedOn w:val="DefaultParagraphFont"/>
    <w:rsid w:val="0097797D"/>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97797D"/>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97797D"/>
  </w:style>
  <w:style w:type="character" w:customStyle="1" w:styleId="CardsFont12ptCharChar">
    <w:name w:val="Cards + Font: 12 pt Char Char"/>
    <w:basedOn w:val="DefaultParagraphFont"/>
    <w:rsid w:val="0097797D"/>
    <w:rPr>
      <w:sz w:val="24"/>
      <w:szCs w:val="24"/>
      <w:u w:val="thick"/>
      <w:lang w:val="en-US" w:eastAsia="en-US" w:bidi="ar-SA"/>
    </w:rPr>
  </w:style>
  <w:style w:type="character" w:customStyle="1" w:styleId="NothingChar1">
    <w:name w:val="Nothing Char1"/>
    <w:basedOn w:val="DefaultParagraphFont"/>
    <w:rsid w:val="0097797D"/>
    <w:rPr>
      <w:lang w:val="en-US" w:eastAsia="en-US" w:bidi="ar-SA"/>
    </w:rPr>
  </w:style>
  <w:style w:type="paragraph" w:customStyle="1" w:styleId="useless">
    <w:name w:val="useless"/>
    <w:basedOn w:val="Normal"/>
    <w:uiPriority w:val="99"/>
    <w:qFormat/>
    <w:rsid w:val="0097797D"/>
    <w:rPr>
      <w:rFonts w:ascii="Times New Roman" w:eastAsia="Times New Roman" w:hAnsi="Times New Roman" w:cs="Calibri"/>
      <w:sz w:val="12"/>
    </w:rPr>
  </w:style>
  <w:style w:type="character" w:customStyle="1" w:styleId="DDIUnderline">
    <w:name w:val="DDI Underline"/>
    <w:qFormat/>
    <w:rsid w:val="0097797D"/>
    <w:rPr>
      <w:rFonts w:ascii="Times New Roman" w:hAnsi="Times New Roman"/>
      <w:sz w:val="24"/>
      <w:u w:val="single"/>
    </w:rPr>
  </w:style>
  <w:style w:type="character" w:customStyle="1" w:styleId="Char1">
    <w:name w:val="Char1"/>
    <w:basedOn w:val="DefaultParagraphFont"/>
    <w:rsid w:val="0097797D"/>
    <w:rPr>
      <w:rFonts w:cs="Arial"/>
      <w:b/>
      <w:bCs/>
      <w:iCs/>
      <w:sz w:val="24"/>
      <w:szCs w:val="28"/>
      <w:lang w:val="en-US" w:eastAsia="en-US" w:bidi="ar-SA"/>
    </w:rPr>
  </w:style>
  <w:style w:type="paragraph" w:customStyle="1" w:styleId="ALLCAPS">
    <w:name w:val="ALL CAPS"/>
    <w:basedOn w:val="Normal"/>
    <w:link w:val="ALLCAPSChar"/>
    <w:qFormat/>
    <w:rsid w:val="0097797D"/>
    <w:rPr>
      <w:rFonts w:ascii="Times New Roman" w:eastAsia="Times New Roman" w:hAnsi="Times New Roman" w:cs="Calibri"/>
      <w:b/>
      <w:caps/>
    </w:rPr>
  </w:style>
  <w:style w:type="character" w:customStyle="1" w:styleId="ALLCAPSChar">
    <w:name w:val="ALL CAPS Char"/>
    <w:basedOn w:val="DefaultParagraphFont"/>
    <w:link w:val="ALLCAPS"/>
    <w:rsid w:val="0097797D"/>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97797D"/>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97797D"/>
    <w:rPr>
      <w:rFonts w:ascii="Times New Roman" w:eastAsia="Times New Roman" w:hAnsi="Times New Roman" w:cs="Calibri"/>
      <w:b/>
    </w:rPr>
  </w:style>
  <w:style w:type="character" w:customStyle="1" w:styleId="10ptnotbold">
    <w:name w:val="10ptnotbold"/>
    <w:basedOn w:val="DefaultParagraphFont"/>
    <w:rsid w:val="0097797D"/>
    <w:rPr>
      <w:sz w:val="20"/>
    </w:rPr>
  </w:style>
  <w:style w:type="character" w:customStyle="1" w:styleId="Cites-AuthorDate">
    <w:name w:val="Cites-Author/Date"/>
    <w:rsid w:val="0097797D"/>
    <w:rPr>
      <w:rFonts w:ascii="Helvetica" w:hAnsi="Helvetica"/>
      <w:b/>
      <w:sz w:val="22"/>
      <w:szCs w:val="24"/>
      <w:u w:val="thick"/>
    </w:rPr>
  </w:style>
  <w:style w:type="paragraph" w:customStyle="1" w:styleId="CiteTag">
    <w:name w:val="Cite/Tag"/>
    <w:basedOn w:val="Normal"/>
    <w:uiPriority w:val="99"/>
    <w:qFormat/>
    <w:rsid w:val="0097797D"/>
    <w:rPr>
      <w:rFonts w:ascii="Times New Roman" w:eastAsia="Cambria" w:hAnsi="Times New Roman" w:cs="Calibri"/>
      <w:b/>
    </w:rPr>
  </w:style>
  <w:style w:type="character" w:customStyle="1" w:styleId="CardsFont6ptChar1">
    <w:name w:val="Cards + Font: 6 pt Char1"/>
    <w:basedOn w:val="CardsChar"/>
    <w:link w:val="CardsFont6pt"/>
    <w:rsid w:val="0097797D"/>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97797D"/>
  </w:style>
  <w:style w:type="character" w:customStyle="1" w:styleId="m489902567989944824gmail-styleunderline">
    <w:name w:val="m_489902567989944824gmail-styleunderline"/>
    <w:basedOn w:val="DefaultParagraphFont"/>
    <w:rsid w:val="0097797D"/>
  </w:style>
  <w:style w:type="paragraph" w:customStyle="1" w:styleId="Analytic0">
    <w:name w:val="Analytic"/>
    <w:basedOn w:val="Normal"/>
    <w:link w:val="AnalyticChar0"/>
    <w:autoRedefine/>
    <w:uiPriority w:val="4"/>
    <w:qFormat/>
    <w:rsid w:val="0097797D"/>
    <w:rPr>
      <w:b/>
      <w:sz w:val="26"/>
    </w:rPr>
  </w:style>
  <w:style w:type="character" w:customStyle="1" w:styleId="AnalyticChar0">
    <w:name w:val="Analytic Char"/>
    <w:basedOn w:val="DefaultParagraphFont"/>
    <w:link w:val="Analytic0"/>
    <w:uiPriority w:val="4"/>
    <w:rsid w:val="0097797D"/>
    <w:rPr>
      <w:rFonts w:ascii="Calibri" w:hAnsi="Calibri"/>
      <w:b/>
      <w:sz w:val="26"/>
    </w:rPr>
  </w:style>
  <w:style w:type="character" w:customStyle="1" w:styleId="UnresolvedMention2">
    <w:name w:val="Unresolved Mention2"/>
    <w:basedOn w:val="DefaultParagraphFont"/>
    <w:uiPriority w:val="99"/>
    <w:rsid w:val="0097797D"/>
    <w:rPr>
      <w:color w:val="808080"/>
      <w:shd w:val="clear" w:color="auto" w:fill="E6E6E6"/>
    </w:rPr>
  </w:style>
  <w:style w:type="character" w:customStyle="1" w:styleId="swauthor">
    <w:name w:val="sw_author"/>
    <w:rsid w:val="0097797D"/>
  </w:style>
  <w:style w:type="character" w:customStyle="1" w:styleId="UnderlineCharChar3">
    <w:name w:val="Underline Char Char3"/>
    <w:rsid w:val="0097797D"/>
    <w:rPr>
      <w:szCs w:val="24"/>
      <w:u w:val="single"/>
      <w:lang w:val="en-US" w:eastAsia="en-US" w:bidi="ar-SA"/>
    </w:rPr>
  </w:style>
  <w:style w:type="character" w:customStyle="1" w:styleId="tl8wme">
    <w:name w:val="tl8wme"/>
    <w:basedOn w:val="DefaultParagraphFont"/>
    <w:rsid w:val="0097797D"/>
  </w:style>
  <w:style w:type="character" w:customStyle="1" w:styleId="Mention3">
    <w:name w:val="Mention3"/>
    <w:basedOn w:val="DefaultParagraphFont"/>
    <w:uiPriority w:val="99"/>
    <w:semiHidden/>
    <w:unhideWhenUsed/>
    <w:rsid w:val="0097797D"/>
    <w:rPr>
      <w:color w:val="2B579A"/>
      <w:shd w:val="clear" w:color="auto" w:fill="E6E6E6"/>
    </w:rPr>
  </w:style>
  <w:style w:type="character" w:customStyle="1" w:styleId="m-5251091010484660064gmail-style13ptbold">
    <w:name w:val="m_-5251091010484660064gmail-style13ptbold"/>
    <w:basedOn w:val="DefaultParagraphFont"/>
    <w:rsid w:val="0097797D"/>
  </w:style>
  <w:style w:type="character" w:customStyle="1" w:styleId="m-5251091010484660064gmail-styleunderline">
    <w:name w:val="m_-5251091010484660064gmail-styleunderline"/>
    <w:basedOn w:val="DefaultParagraphFont"/>
    <w:rsid w:val="0097797D"/>
  </w:style>
  <w:style w:type="character" w:customStyle="1" w:styleId="tablecaption">
    <w:name w:val="tablecaption"/>
    <w:basedOn w:val="DefaultParagraphFont"/>
    <w:rsid w:val="0097797D"/>
  </w:style>
  <w:style w:type="character" w:customStyle="1" w:styleId="StyleLatinHelvetica105ptBlack">
    <w:name w:val="Style (Latin) Helvetica 10.5 pt Black"/>
    <w:basedOn w:val="DefaultParagraphFont"/>
    <w:rsid w:val="0097797D"/>
    <w:rPr>
      <w:rFonts w:ascii="Times New Roman" w:hAnsi="Times New Roman"/>
      <w:color w:val="000000"/>
      <w:sz w:val="21"/>
    </w:rPr>
  </w:style>
  <w:style w:type="character" w:customStyle="1" w:styleId="m-413333960618644972gmail-style13ptbold">
    <w:name w:val="m_-413333960618644972gmail-style13ptbold"/>
    <w:basedOn w:val="DefaultParagraphFont"/>
    <w:rsid w:val="0097797D"/>
  </w:style>
  <w:style w:type="character" w:customStyle="1" w:styleId="m-413333960618644972gmail-styleunderline">
    <w:name w:val="m_-413333960618644972gmail-styleunderline"/>
    <w:basedOn w:val="DefaultParagraphFont"/>
    <w:rsid w:val="0097797D"/>
  </w:style>
  <w:style w:type="character" w:customStyle="1" w:styleId="m8314098763611656848gmail-stylestylebold12pt">
    <w:name w:val="m_8314098763611656848gmail-stylestylebold12pt"/>
    <w:basedOn w:val="DefaultParagraphFont"/>
    <w:rsid w:val="0097797D"/>
  </w:style>
  <w:style w:type="character" w:customStyle="1" w:styleId="m8314098763611656848gmail-styleboldunderline">
    <w:name w:val="m_8314098763611656848gmail-styleboldunderline"/>
    <w:basedOn w:val="DefaultParagraphFont"/>
    <w:rsid w:val="0097797D"/>
  </w:style>
  <w:style w:type="paragraph" w:customStyle="1" w:styleId="Spacer">
    <w:name w:val="Spacer"/>
    <w:basedOn w:val="Heading1"/>
    <w:link w:val="SpacerChar"/>
    <w:autoRedefine/>
    <w:uiPriority w:val="4"/>
    <w:qFormat/>
    <w:rsid w:val="0097797D"/>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97797D"/>
    <w:rPr>
      <w:rFonts w:ascii="Georgia" w:eastAsiaTheme="majorEastAsia" w:hAnsi="Georgia" w:cstheme="majorBidi"/>
      <w:b/>
      <w:bCs/>
      <w:szCs w:val="32"/>
    </w:rPr>
  </w:style>
  <w:style w:type="paragraph" w:customStyle="1" w:styleId="msonormal0">
    <w:name w:val="msonormal"/>
    <w:basedOn w:val="Normal"/>
    <w:rsid w:val="0097797D"/>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97797D"/>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97797D"/>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97797D"/>
    <w:rPr>
      <w:rFonts w:ascii="Arial Narrow" w:hAnsi="Arial Narrow" w:cs="Times New Roman"/>
      <w:color w:val="000000"/>
      <w:sz w:val="16"/>
    </w:rPr>
  </w:style>
  <w:style w:type="character" w:customStyle="1" w:styleId="CiteReal0">
    <w:name w:val="CiteReal"/>
    <w:uiPriority w:val="1"/>
    <w:qFormat/>
    <w:rsid w:val="0097797D"/>
    <w:rPr>
      <w:rFonts w:ascii="Arial" w:hAnsi="Arial"/>
      <w:b/>
      <w:sz w:val="24"/>
      <w:u w:val="single"/>
    </w:rPr>
  </w:style>
  <w:style w:type="character" w:customStyle="1" w:styleId="dropcap1">
    <w:name w:val="dropcap1"/>
    <w:rsid w:val="0097797D"/>
  </w:style>
  <w:style w:type="paragraph" w:customStyle="1" w:styleId="Style31">
    <w:name w:val="Style31"/>
    <w:basedOn w:val="Normal"/>
    <w:uiPriority w:val="99"/>
    <w:rsid w:val="0097797D"/>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97797D"/>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97797D"/>
    <w:pPr>
      <w:spacing w:line="200" w:lineRule="exact"/>
      <w:jc w:val="both"/>
    </w:pPr>
    <w:rPr>
      <w:rFonts w:ascii="Palatino Linotype" w:hAnsi="Palatino Linotype" w:cs="Palatino Linotype"/>
      <w:sz w:val="16"/>
    </w:rPr>
  </w:style>
  <w:style w:type="character" w:customStyle="1" w:styleId="FontStyle72">
    <w:name w:val="Font Style72"/>
    <w:uiPriority w:val="99"/>
    <w:rsid w:val="0097797D"/>
    <w:rPr>
      <w:rFonts w:ascii="Cambria" w:hAnsi="Cambria" w:cs="Cambria" w:hint="default"/>
      <w:sz w:val="16"/>
      <w:szCs w:val="16"/>
    </w:rPr>
  </w:style>
  <w:style w:type="character" w:customStyle="1" w:styleId="FontStyle73">
    <w:name w:val="Font Style73"/>
    <w:uiPriority w:val="99"/>
    <w:rsid w:val="0097797D"/>
    <w:rPr>
      <w:rFonts w:ascii="Cambria" w:hAnsi="Cambria" w:cs="Cambria" w:hint="default"/>
      <w:i/>
      <w:iCs/>
      <w:sz w:val="16"/>
      <w:szCs w:val="16"/>
    </w:rPr>
  </w:style>
  <w:style w:type="character" w:customStyle="1" w:styleId="UnderlinestyleChar2">
    <w:name w:val="Underline style Char2"/>
    <w:rsid w:val="0097797D"/>
    <w:rPr>
      <w:sz w:val="22"/>
      <w:szCs w:val="24"/>
      <w:u w:val="single"/>
      <w:lang w:val="en-US" w:eastAsia="en-US" w:bidi="ar-SA"/>
    </w:rPr>
  </w:style>
  <w:style w:type="character" w:customStyle="1" w:styleId="FontStyle49">
    <w:name w:val="Font Style49"/>
    <w:uiPriority w:val="99"/>
    <w:rsid w:val="0097797D"/>
    <w:rPr>
      <w:rFonts w:ascii="Cambria" w:hAnsi="Cambria" w:cs="Cambria"/>
      <w:sz w:val="20"/>
      <w:szCs w:val="20"/>
    </w:rPr>
  </w:style>
  <w:style w:type="character" w:customStyle="1" w:styleId="FontStyle50">
    <w:name w:val="Font Style50"/>
    <w:uiPriority w:val="99"/>
    <w:rsid w:val="0097797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97797D"/>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97797D"/>
    <w:rPr>
      <w:rFonts w:ascii="Cambria" w:eastAsia="Cambria" w:hAnsi="Cambria" w:cs="Cambria"/>
      <w:spacing w:val="-3"/>
      <w:sz w:val="16"/>
      <w:szCs w:val="20"/>
    </w:rPr>
  </w:style>
  <w:style w:type="character" w:customStyle="1" w:styleId="kn">
    <w:name w:val="kn"/>
    <w:basedOn w:val="DefaultParagraphFont"/>
    <w:rsid w:val="0097797D"/>
  </w:style>
  <w:style w:type="character" w:customStyle="1" w:styleId="StyleStyleUnderlineUnderlineStyleBoldUnderlineIntenseEmphas">
    <w:name w:val="Style Style UnderlineUnderlineStyle Bold UnderlineIntense Emphas..."/>
    <w:basedOn w:val="DefaultParagraphFont"/>
    <w:rsid w:val="0097797D"/>
    <w:rPr>
      <w:b/>
      <w:bCs/>
      <w:sz w:val="26"/>
      <w:u w:val="single"/>
    </w:rPr>
  </w:style>
  <w:style w:type="character" w:customStyle="1" w:styleId="articoloinside">
    <w:name w:val="articolo_inside"/>
    <w:rsid w:val="0097797D"/>
  </w:style>
  <w:style w:type="paragraph" w:customStyle="1" w:styleId="pagetools">
    <w:name w:val="pagetools"/>
    <w:basedOn w:val="Normal"/>
    <w:rsid w:val="0097797D"/>
    <w:pPr>
      <w:spacing w:before="100" w:beforeAutospacing="1" w:after="100" w:afterAutospacing="1"/>
    </w:pPr>
    <w:rPr>
      <w:rFonts w:ascii="Cambria" w:eastAsia="Cambria" w:hAnsi="Cambria"/>
      <w:sz w:val="24"/>
    </w:rPr>
  </w:style>
  <w:style w:type="character" w:customStyle="1" w:styleId="desc">
    <w:name w:val="desc"/>
    <w:basedOn w:val="DefaultParagraphFont"/>
    <w:rsid w:val="0097797D"/>
  </w:style>
  <w:style w:type="character" w:customStyle="1" w:styleId="job">
    <w:name w:val="job"/>
    <w:basedOn w:val="DefaultParagraphFont"/>
    <w:rsid w:val="0097797D"/>
  </w:style>
  <w:style w:type="character" w:customStyle="1" w:styleId="publisher">
    <w:name w:val="publisher"/>
    <w:basedOn w:val="DefaultParagraphFont"/>
    <w:rsid w:val="0097797D"/>
  </w:style>
  <w:style w:type="character" w:customStyle="1" w:styleId="pubyear">
    <w:name w:val="pubyear"/>
    <w:basedOn w:val="DefaultParagraphFont"/>
    <w:rsid w:val="0097797D"/>
  </w:style>
  <w:style w:type="character" w:customStyle="1" w:styleId="pubcity">
    <w:name w:val="pubcity"/>
    <w:basedOn w:val="DefaultParagraphFont"/>
    <w:rsid w:val="0097797D"/>
  </w:style>
  <w:style w:type="character" w:customStyle="1" w:styleId="bodycontentlink">
    <w:name w:val="bodycontentlink"/>
    <w:basedOn w:val="DefaultParagraphFont"/>
    <w:rsid w:val="0097797D"/>
  </w:style>
  <w:style w:type="paragraph" w:customStyle="1" w:styleId="C-Text">
    <w:name w:val="C-Text"/>
    <w:basedOn w:val="Normal"/>
    <w:rsid w:val="0097797D"/>
    <w:pPr>
      <w:tabs>
        <w:tab w:val="num" w:pos="720"/>
      </w:tabs>
      <w:ind w:left="720" w:hanging="360"/>
    </w:pPr>
    <w:rPr>
      <w:rFonts w:ascii="Book Antiqua" w:hAnsi="Book Antiqua"/>
      <w:sz w:val="24"/>
    </w:rPr>
  </w:style>
  <w:style w:type="character" w:customStyle="1" w:styleId="ecdate">
    <w:name w:val="ec_date"/>
    <w:basedOn w:val="DefaultParagraphFont"/>
    <w:rsid w:val="0097797D"/>
    <w:rPr>
      <w:rFonts w:ascii="Symbol" w:hAnsi="Symbol" w:hint="default"/>
      <w:sz w:val="20"/>
      <w:szCs w:val="20"/>
      <w:shd w:val="clear" w:color="auto" w:fill="FFFFFF"/>
    </w:rPr>
  </w:style>
  <w:style w:type="paragraph" w:customStyle="1" w:styleId="ecmsonormal">
    <w:name w:val="ec_msonormal"/>
    <w:basedOn w:val="Normal"/>
    <w:rsid w:val="0097797D"/>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97797D"/>
  </w:style>
  <w:style w:type="character" w:customStyle="1" w:styleId="articleheadline">
    <w:name w:val="articleheadline"/>
    <w:basedOn w:val="DefaultParagraphFont"/>
    <w:rsid w:val="0097797D"/>
  </w:style>
  <w:style w:type="paragraph" w:customStyle="1" w:styleId="u-intro">
    <w:name w:val="u-intro"/>
    <w:basedOn w:val="Normal"/>
    <w:rsid w:val="0097797D"/>
    <w:pPr>
      <w:spacing w:before="100" w:beforeAutospacing="1" w:after="100" w:afterAutospacing="1"/>
    </w:pPr>
    <w:rPr>
      <w:rFonts w:ascii="Georgia" w:hAnsi="Georgia"/>
      <w:sz w:val="24"/>
    </w:rPr>
  </w:style>
  <w:style w:type="character" w:customStyle="1" w:styleId="u-byline">
    <w:name w:val="u-byline"/>
    <w:basedOn w:val="DefaultParagraphFont"/>
    <w:rsid w:val="0097797D"/>
  </w:style>
  <w:style w:type="character" w:customStyle="1" w:styleId="articlebya">
    <w:name w:val="articleby_a"/>
    <w:basedOn w:val="DefaultParagraphFont"/>
    <w:rsid w:val="0097797D"/>
  </w:style>
  <w:style w:type="character" w:customStyle="1" w:styleId="popupwinby">
    <w:name w:val="popupwinby"/>
    <w:basedOn w:val="DefaultParagraphFont"/>
    <w:rsid w:val="0097797D"/>
  </w:style>
  <w:style w:type="character" w:customStyle="1" w:styleId="storyheader">
    <w:name w:val="storyheader"/>
    <w:basedOn w:val="DefaultParagraphFont"/>
    <w:rsid w:val="0097797D"/>
  </w:style>
  <w:style w:type="character" w:customStyle="1" w:styleId="marron">
    <w:name w:val="marron"/>
    <w:basedOn w:val="DefaultParagraphFont"/>
    <w:rsid w:val="0097797D"/>
  </w:style>
  <w:style w:type="paragraph" w:customStyle="1" w:styleId="StyleNormalWeb10pt">
    <w:name w:val="Style Normal (Web) + 10 pt"/>
    <w:basedOn w:val="NormalWeb"/>
    <w:next w:val="Normal"/>
    <w:rsid w:val="0097797D"/>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97797D"/>
    <w:rPr>
      <w:szCs w:val="24"/>
      <w:lang w:val="en-US" w:eastAsia="en-US" w:bidi="ar-SA"/>
    </w:rPr>
  </w:style>
  <w:style w:type="paragraph" w:customStyle="1" w:styleId="TagCiteShells">
    <w:name w:val="Tag/Cite/Shells"/>
    <w:basedOn w:val="Normal"/>
    <w:rsid w:val="0097797D"/>
    <w:rPr>
      <w:rFonts w:ascii="Georgia" w:hAnsi="Georgia"/>
      <w:b/>
      <w:sz w:val="16"/>
    </w:rPr>
  </w:style>
  <w:style w:type="paragraph" w:customStyle="1" w:styleId="DefinitionTerm">
    <w:name w:val="Definition Term"/>
    <w:basedOn w:val="Normal"/>
    <w:next w:val="Normal"/>
    <w:rsid w:val="0097797D"/>
    <w:rPr>
      <w:rFonts w:ascii="Georgia" w:hAnsi="Georgia"/>
      <w:snapToGrid w:val="0"/>
      <w:sz w:val="24"/>
    </w:rPr>
  </w:style>
  <w:style w:type="character" w:customStyle="1" w:styleId="Style3CharChar">
    <w:name w:val="Style3 Char Char"/>
    <w:basedOn w:val="DefaultParagraphFont"/>
    <w:rsid w:val="0097797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97797D"/>
    <w:pPr>
      <w:spacing w:after="60"/>
    </w:pPr>
    <w:rPr>
      <w:rFonts w:ascii="Georgia" w:eastAsia="Segoe UI" w:hAnsi="Georgia" w:cs="Cambria"/>
      <w:caps/>
      <w:sz w:val="20"/>
      <w:lang w:eastAsia="zh-CN"/>
    </w:rPr>
  </w:style>
  <w:style w:type="character" w:customStyle="1" w:styleId="NormalChar0">
    <w:name w:val="Normal Char"/>
    <w:basedOn w:val="DefaultParagraphFont"/>
    <w:rsid w:val="0097797D"/>
    <w:rPr>
      <w:lang w:eastAsia="en-US"/>
    </w:rPr>
  </w:style>
  <w:style w:type="character" w:customStyle="1" w:styleId="BoldUnderlineChar2">
    <w:name w:val="Bold + Underline Char"/>
    <w:basedOn w:val="DefaultParagraphFont"/>
    <w:rsid w:val="0097797D"/>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97797D"/>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97797D"/>
  </w:style>
  <w:style w:type="character" w:customStyle="1" w:styleId="CharacterStyle7">
    <w:name w:val="Character Style 7"/>
    <w:rsid w:val="0097797D"/>
    <w:rPr>
      <w:rFonts w:ascii="Trebuchet MS" w:hAnsi="Trebuchet MS" w:cs="Trebuchet MS"/>
      <w:sz w:val="20"/>
      <w:szCs w:val="20"/>
      <w:u w:val="single"/>
    </w:rPr>
  </w:style>
  <w:style w:type="character" w:customStyle="1" w:styleId="StyleStyle4Char">
    <w:name w:val="Style Style4 + Char"/>
    <w:basedOn w:val="DefaultParagraphFont"/>
    <w:rsid w:val="0097797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97797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97797D"/>
    <w:rPr>
      <w:rFonts w:ascii="Symbol" w:hAnsi="Symbol"/>
      <w:sz w:val="21"/>
      <w:szCs w:val="21"/>
      <w:u w:val="thick"/>
    </w:rPr>
  </w:style>
  <w:style w:type="character" w:customStyle="1" w:styleId="UnderlinedEvidenceCharChar">
    <w:name w:val="Underlined Evidence Char Char"/>
    <w:basedOn w:val="DefaultParagraphFont"/>
    <w:rsid w:val="0097797D"/>
    <w:rPr>
      <w:rFonts w:ascii="Symbol" w:hAnsi="Symbol"/>
      <w:sz w:val="21"/>
      <w:szCs w:val="21"/>
      <w:u w:val="thick"/>
      <w:lang w:val="en-US" w:eastAsia="en-US" w:bidi="ar-SA"/>
    </w:rPr>
  </w:style>
  <w:style w:type="paragraph" w:customStyle="1" w:styleId="Cite8">
    <w:name w:val="Cite8"/>
    <w:basedOn w:val="Normal"/>
    <w:autoRedefine/>
    <w:qFormat/>
    <w:rsid w:val="0097797D"/>
    <w:rPr>
      <w:rFonts w:ascii="Trebuchet MS" w:eastAsia="Verdana" w:hAnsi="Trebuchet MS" w:cs="Cambria"/>
      <w:sz w:val="16"/>
    </w:rPr>
  </w:style>
  <w:style w:type="paragraph" w:customStyle="1" w:styleId="8font">
    <w:name w:val="8font"/>
    <w:basedOn w:val="Normal"/>
    <w:next w:val="Normal"/>
    <w:autoRedefine/>
    <w:qFormat/>
    <w:rsid w:val="0097797D"/>
    <w:rPr>
      <w:rFonts w:ascii="Georgia" w:eastAsia="Cambria Math" w:hAnsi="Georgia" w:cs="Cambria"/>
      <w:sz w:val="16"/>
      <w:szCs w:val="16"/>
    </w:rPr>
  </w:style>
  <w:style w:type="character" w:customStyle="1" w:styleId="NoterefInText">
    <w:name w:val="_NoterefInText"/>
    <w:uiPriority w:val="99"/>
    <w:rsid w:val="0097797D"/>
    <w:rPr>
      <w:rFonts w:cs="AKDPE C+ Utopia"/>
      <w:color w:val="000000"/>
    </w:rPr>
  </w:style>
  <w:style w:type="character" w:customStyle="1" w:styleId="postauthor">
    <w:name w:val="postauthor"/>
    <w:basedOn w:val="DefaultParagraphFont"/>
    <w:rsid w:val="0097797D"/>
  </w:style>
  <w:style w:type="paragraph" w:customStyle="1" w:styleId="notes-source-hasnotes">
    <w:name w:val="notes-source-hasnotes"/>
    <w:basedOn w:val="Normal"/>
    <w:rsid w:val="0097797D"/>
    <w:pPr>
      <w:spacing w:before="100" w:beforeAutospacing="1" w:after="100" w:afterAutospacing="1"/>
    </w:pPr>
    <w:rPr>
      <w:sz w:val="16"/>
      <w:szCs w:val="20"/>
    </w:rPr>
  </w:style>
  <w:style w:type="character" w:customStyle="1" w:styleId="span">
    <w:name w:val="span"/>
    <w:basedOn w:val="DefaultParagraphFont"/>
    <w:rsid w:val="0097797D"/>
  </w:style>
  <w:style w:type="character" w:customStyle="1" w:styleId="maintitle">
    <w:name w:val="maintitle"/>
    <w:basedOn w:val="DefaultParagraphFont"/>
    <w:rsid w:val="0097797D"/>
  </w:style>
  <w:style w:type="character" w:customStyle="1" w:styleId="thirdparty-logo">
    <w:name w:val="thirdparty-logo"/>
    <w:basedOn w:val="DefaultParagraphFont"/>
    <w:rsid w:val="0097797D"/>
  </w:style>
  <w:style w:type="character" w:customStyle="1" w:styleId="posted">
    <w:name w:val="posted"/>
    <w:basedOn w:val="DefaultParagraphFont"/>
    <w:rsid w:val="0097797D"/>
  </w:style>
  <w:style w:type="character" w:customStyle="1" w:styleId="ticker">
    <w:name w:val="ticker"/>
    <w:basedOn w:val="DefaultParagraphFont"/>
    <w:rsid w:val="0097797D"/>
  </w:style>
  <w:style w:type="paragraph" w:customStyle="1" w:styleId="articlemeta">
    <w:name w:val="articlemeta"/>
    <w:basedOn w:val="Normal"/>
    <w:rsid w:val="0097797D"/>
    <w:pPr>
      <w:spacing w:before="100" w:beforeAutospacing="1" w:after="100" w:afterAutospacing="1"/>
    </w:pPr>
    <w:rPr>
      <w:sz w:val="16"/>
      <w:szCs w:val="20"/>
    </w:rPr>
  </w:style>
  <w:style w:type="character" w:customStyle="1" w:styleId="vcard">
    <w:name w:val="vcard"/>
    <w:basedOn w:val="DefaultParagraphFont"/>
    <w:rsid w:val="0097797D"/>
  </w:style>
  <w:style w:type="character" w:customStyle="1" w:styleId="print-footnote">
    <w:name w:val="print-footnote"/>
    <w:basedOn w:val="DefaultParagraphFont"/>
    <w:rsid w:val="0097797D"/>
  </w:style>
  <w:style w:type="character" w:customStyle="1" w:styleId="datestring">
    <w:name w:val="datestring"/>
    <w:basedOn w:val="DefaultParagraphFont"/>
    <w:rsid w:val="0097797D"/>
  </w:style>
  <w:style w:type="paragraph" w:customStyle="1" w:styleId="noindent0">
    <w:name w:val="no_indent"/>
    <w:basedOn w:val="Normal"/>
    <w:rsid w:val="0097797D"/>
    <w:pPr>
      <w:spacing w:before="100" w:beforeAutospacing="1" w:after="100" w:afterAutospacing="1"/>
    </w:pPr>
    <w:rPr>
      <w:sz w:val="16"/>
      <w:szCs w:val="20"/>
    </w:rPr>
  </w:style>
  <w:style w:type="character" w:customStyle="1" w:styleId="email">
    <w:name w:val="email"/>
    <w:basedOn w:val="DefaultParagraphFont"/>
    <w:rsid w:val="0097797D"/>
  </w:style>
  <w:style w:type="paragraph" w:customStyle="1" w:styleId="left">
    <w:name w:val="left"/>
    <w:basedOn w:val="Normal"/>
    <w:rsid w:val="0097797D"/>
    <w:pPr>
      <w:spacing w:before="100" w:beforeAutospacing="1" w:after="100" w:afterAutospacing="1"/>
    </w:pPr>
    <w:rPr>
      <w:sz w:val="16"/>
      <w:szCs w:val="20"/>
    </w:rPr>
  </w:style>
  <w:style w:type="paragraph" w:customStyle="1" w:styleId="right">
    <w:name w:val="right"/>
    <w:basedOn w:val="Normal"/>
    <w:rsid w:val="0097797D"/>
    <w:pPr>
      <w:spacing w:before="100" w:beforeAutospacing="1" w:after="100" w:afterAutospacing="1"/>
    </w:pPr>
    <w:rPr>
      <w:sz w:val="16"/>
      <w:szCs w:val="20"/>
    </w:rPr>
  </w:style>
  <w:style w:type="character" w:customStyle="1" w:styleId="gptad">
    <w:name w:val="gptad"/>
    <w:basedOn w:val="DefaultParagraphFont"/>
    <w:rsid w:val="0097797D"/>
  </w:style>
  <w:style w:type="paragraph" w:customStyle="1" w:styleId="creditpostedmodified">
    <w:name w:val="credit_posted_modified"/>
    <w:basedOn w:val="Normal"/>
    <w:rsid w:val="0097797D"/>
    <w:pPr>
      <w:spacing w:before="100" w:beforeAutospacing="1" w:after="100" w:afterAutospacing="1"/>
    </w:pPr>
    <w:rPr>
      <w:sz w:val="16"/>
      <w:szCs w:val="20"/>
    </w:rPr>
  </w:style>
  <w:style w:type="character" w:customStyle="1" w:styleId="creditline">
    <w:name w:val="creditline"/>
    <w:basedOn w:val="DefaultParagraphFont"/>
    <w:rsid w:val="0097797D"/>
  </w:style>
  <w:style w:type="character" w:customStyle="1" w:styleId="grd">
    <w:name w:val="grd"/>
    <w:basedOn w:val="DefaultParagraphFont"/>
    <w:rsid w:val="0097797D"/>
  </w:style>
  <w:style w:type="paragraph" w:customStyle="1" w:styleId="hs-text-container">
    <w:name w:val="hs-text-container"/>
    <w:basedOn w:val="Normal"/>
    <w:rsid w:val="0097797D"/>
    <w:pPr>
      <w:spacing w:before="100" w:beforeAutospacing="1" w:after="100" w:afterAutospacing="1"/>
    </w:pPr>
    <w:rPr>
      <w:sz w:val="16"/>
      <w:szCs w:val="20"/>
    </w:rPr>
  </w:style>
  <w:style w:type="character" w:customStyle="1" w:styleId="created">
    <w:name w:val="created"/>
    <w:basedOn w:val="DefaultParagraphFont"/>
    <w:rsid w:val="0097797D"/>
  </w:style>
  <w:style w:type="character" w:customStyle="1" w:styleId="changed">
    <w:name w:val="changed"/>
    <w:basedOn w:val="DefaultParagraphFont"/>
    <w:rsid w:val="0097797D"/>
  </w:style>
  <w:style w:type="character" w:customStyle="1" w:styleId="article-author-name">
    <w:name w:val="article-author-name"/>
    <w:basedOn w:val="DefaultParagraphFont"/>
    <w:rsid w:val="0097797D"/>
  </w:style>
  <w:style w:type="character" w:customStyle="1" w:styleId="bioexcerpt">
    <w:name w:val="bio_excerpt"/>
    <w:basedOn w:val="DefaultParagraphFont"/>
    <w:rsid w:val="0097797D"/>
  </w:style>
  <w:style w:type="character" w:customStyle="1" w:styleId="commentcount">
    <w:name w:val="comment_count"/>
    <w:basedOn w:val="DefaultParagraphFont"/>
    <w:rsid w:val="0097797D"/>
  </w:style>
  <w:style w:type="character" w:customStyle="1" w:styleId="searchtermshighlighted">
    <w:name w:val="searchtermshighlighted"/>
    <w:basedOn w:val="DefaultParagraphFont"/>
    <w:rsid w:val="0097797D"/>
  </w:style>
  <w:style w:type="character" w:customStyle="1" w:styleId="contributornametrigger">
    <w:name w:val="contributornametrigger"/>
    <w:basedOn w:val="DefaultParagraphFont"/>
    <w:rsid w:val="0097797D"/>
  </w:style>
  <w:style w:type="character" w:customStyle="1" w:styleId="bylinepipe">
    <w:name w:val="bylinepipe"/>
    <w:basedOn w:val="DefaultParagraphFont"/>
    <w:rsid w:val="0097797D"/>
  </w:style>
  <w:style w:type="character" w:customStyle="1" w:styleId="lucenesearchresulturlb">
    <w:name w:val="lucene_search_result_url_b"/>
    <w:basedOn w:val="DefaultParagraphFont"/>
    <w:rsid w:val="0097797D"/>
  </w:style>
  <w:style w:type="character" w:customStyle="1" w:styleId="faculty-title">
    <w:name w:val="faculty-title"/>
    <w:basedOn w:val="DefaultParagraphFont"/>
    <w:rsid w:val="0097797D"/>
  </w:style>
  <w:style w:type="character" w:customStyle="1" w:styleId="count">
    <w:name w:val="count"/>
    <w:basedOn w:val="DefaultParagraphFont"/>
    <w:rsid w:val="0097797D"/>
  </w:style>
  <w:style w:type="character" w:customStyle="1" w:styleId="volume">
    <w:name w:val="volume"/>
    <w:basedOn w:val="DefaultParagraphFont"/>
    <w:rsid w:val="0097797D"/>
  </w:style>
  <w:style w:type="character" w:customStyle="1" w:styleId="issue">
    <w:name w:val="issue"/>
    <w:basedOn w:val="DefaultParagraphFont"/>
    <w:rsid w:val="0097797D"/>
  </w:style>
  <w:style w:type="character" w:customStyle="1" w:styleId="pages">
    <w:name w:val="pages"/>
    <w:basedOn w:val="DefaultParagraphFont"/>
    <w:rsid w:val="0097797D"/>
  </w:style>
  <w:style w:type="character" w:customStyle="1" w:styleId="field-content">
    <w:name w:val="field-content"/>
    <w:basedOn w:val="DefaultParagraphFont"/>
    <w:rsid w:val="0097797D"/>
  </w:style>
  <w:style w:type="character" w:customStyle="1" w:styleId="person">
    <w:name w:val="person"/>
    <w:basedOn w:val="DefaultParagraphFont"/>
    <w:rsid w:val="0097797D"/>
  </w:style>
  <w:style w:type="character" w:customStyle="1" w:styleId="corresponding">
    <w:name w:val="corresponding"/>
    <w:basedOn w:val="DefaultParagraphFont"/>
    <w:rsid w:val="0097797D"/>
  </w:style>
  <w:style w:type="character" w:customStyle="1" w:styleId="entry-date">
    <w:name w:val="entry-date"/>
    <w:basedOn w:val="DefaultParagraphFont"/>
    <w:rsid w:val="0097797D"/>
  </w:style>
  <w:style w:type="paragraph" w:customStyle="1" w:styleId="entry-meta">
    <w:name w:val="entry-meta"/>
    <w:basedOn w:val="Normal"/>
    <w:rsid w:val="0097797D"/>
    <w:pPr>
      <w:spacing w:before="100" w:beforeAutospacing="1" w:after="100" w:afterAutospacing="1"/>
    </w:pPr>
    <w:rPr>
      <w:sz w:val="16"/>
      <w:szCs w:val="20"/>
    </w:rPr>
  </w:style>
  <w:style w:type="character" w:customStyle="1" w:styleId="post-time">
    <w:name w:val="post-time"/>
    <w:basedOn w:val="DefaultParagraphFont"/>
    <w:rsid w:val="0097797D"/>
  </w:style>
  <w:style w:type="character" w:customStyle="1" w:styleId="post-category">
    <w:name w:val="post-category"/>
    <w:basedOn w:val="DefaultParagraphFont"/>
    <w:rsid w:val="0097797D"/>
  </w:style>
  <w:style w:type="character" w:customStyle="1" w:styleId="post-author">
    <w:name w:val="post-author"/>
    <w:basedOn w:val="DefaultParagraphFont"/>
    <w:rsid w:val="0097797D"/>
  </w:style>
  <w:style w:type="character" w:customStyle="1" w:styleId="A10">
    <w:name w:val="A10"/>
    <w:uiPriority w:val="99"/>
    <w:rsid w:val="0097797D"/>
    <w:rPr>
      <w:rFonts w:cs="MS Mincho"/>
      <w:color w:val="000000"/>
      <w:sz w:val="11"/>
      <w:szCs w:val="11"/>
    </w:rPr>
  </w:style>
  <w:style w:type="paragraph" w:customStyle="1" w:styleId="Pa10">
    <w:name w:val="Pa10"/>
    <w:basedOn w:val="Default"/>
    <w:next w:val="Default"/>
    <w:uiPriority w:val="99"/>
    <w:rsid w:val="0097797D"/>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97797D"/>
    <w:pPr>
      <w:widowControl w:val="0"/>
      <w:spacing w:line="241" w:lineRule="atLeast"/>
    </w:pPr>
    <w:rPr>
      <w:rFonts w:ascii="Verdana" w:eastAsiaTheme="minorEastAsia" w:hAnsi="Verdana" w:cs="Cambria"/>
      <w:color w:val="auto"/>
    </w:rPr>
  </w:style>
  <w:style w:type="character" w:customStyle="1" w:styleId="A9">
    <w:name w:val="A9"/>
    <w:uiPriority w:val="99"/>
    <w:rsid w:val="0097797D"/>
    <w:rPr>
      <w:rFonts w:cs="MS Mincho"/>
      <w:color w:val="000000"/>
      <w:sz w:val="14"/>
      <w:szCs w:val="14"/>
    </w:rPr>
  </w:style>
  <w:style w:type="paragraph" w:customStyle="1" w:styleId="articledetails">
    <w:name w:val="articledetails"/>
    <w:basedOn w:val="Normal"/>
    <w:rsid w:val="0097797D"/>
    <w:pPr>
      <w:spacing w:before="100" w:beforeAutospacing="1" w:after="100" w:afterAutospacing="1"/>
    </w:pPr>
    <w:rPr>
      <w:sz w:val="16"/>
      <w:szCs w:val="20"/>
    </w:rPr>
  </w:style>
  <w:style w:type="character" w:customStyle="1" w:styleId="posted-and-updated">
    <w:name w:val="posted-and-updated"/>
    <w:basedOn w:val="DefaultParagraphFont"/>
    <w:rsid w:val="0097797D"/>
  </w:style>
  <w:style w:type="paragraph" w:customStyle="1" w:styleId="aff">
    <w:name w:val="aff"/>
    <w:basedOn w:val="Normal"/>
    <w:rsid w:val="0097797D"/>
    <w:pPr>
      <w:spacing w:before="100" w:beforeAutospacing="1" w:after="100" w:afterAutospacing="1"/>
    </w:pPr>
    <w:rPr>
      <w:sz w:val="16"/>
      <w:szCs w:val="20"/>
    </w:rPr>
  </w:style>
  <w:style w:type="character" w:customStyle="1" w:styleId="entry-author">
    <w:name w:val="entry-author"/>
    <w:basedOn w:val="DefaultParagraphFont"/>
    <w:rsid w:val="0097797D"/>
  </w:style>
  <w:style w:type="character" w:customStyle="1" w:styleId="entry-author-name">
    <w:name w:val="entry-author-name"/>
    <w:basedOn w:val="DefaultParagraphFont"/>
    <w:rsid w:val="0097797D"/>
  </w:style>
  <w:style w:type="character" w:customStyle="1" w:styleId="arial11">
    <w:name w:val="arial_11"/>
    <w:basedOn w:val="DefaultParagraphFont"/>
    <w:rsid w:val="0097797D"/>
  </w:style>
  <w:style w:type="character" w:customStyle="1" w:styleId="contrib-degrees">
    <w:name w:val="contrib-degrees"/>
    <w:basedOn w:val="DefaultParagraphFont"/>
    <w:rsid w:val="0097797D"/>
  </w:style>
  <w:style w:type="character" w:customStyle="1" w:styleId="contrib-on-behalf-of">
    <w:name w:val="contrib-on-behalf-of"/>
    <w:basedOn w:val="DefaultParagraphFont"/>
    <w:rsid w:val="0097797D"/>
  </w:style>
  <w:style w:type="character" w:customStyle="1" w:styleId="pubtime">
    <w:name w:val="pubtime"/>
    <w:basedOn w:val="DefaultParagraphFont"/>
    <w:rsid w:val="0097797D"/>
  </w:style>
  <w:style w:type="character" w:customStyle="1" w:styleId="time">
    <w:name w:val="time"/>
    <w:basedOn w:val="DefaultParagraphFont"/>
    <w:rsid w:val="0097797D"/>
  </w:style>
  <w:style w:type="character" w:customStyle="1" w:styleId="fbcommentscount">
    <w:name w:val="fb_comments_count"/>
    <w:basedOn w:val="DefaultParagraphFont"/>
    <w:rsid w:val="0097797D"/>
  </w:style>
  <w:style w:type="character" w:customStyle="1" w:styleId="stsharethiscustom">
    <w:name w:val="st_sharethis_custom"/>
    <w:basedOn w:val="DefaultParagraphFont"/>
    <w:rsid w:val="0097797D"/>
  </w:style>
  <w:style w:type="paragraph" w:customStyle="1" w:styleId="permalinkable">
    <w:name w:val="permalinkable"/>
    <w:basedOn w:val="Normal"/>
    <w:rsid w:val="0097797D"/>
    <w:pPr>
      <w:spacing w:before="100" w:beforeAutospacing="1" w:after="100" w:afterAutospacing="1"/>
    </w:pPr>
    <w:rPr>
      <w:sz w:val="16"/>
      <w:szCs w:val="20"/>
    </w:rPr>
  </w:style>
  <w:style w:type="character" w:customStyle="1" w:styleId="post-date">
    <w:name w:val="post-date"/>
    <w:basedOn w:val="DefaultParagraphFont"/>
    <w:rsid w:val="0097797D"/>
  </w:style>
  <w:style w:type="character" w:customStyle="1" w:styleId="link-external">
    <w:name w:val="link-external"/>
    <w:basedOn w:val="DefaultParagraphFont"/>
    <w:rsid w:val="0097797D"/>
  </w:style>
  <w:style w:type="character" w:customStyle="1" w:styleId="articleauthor">
    <w:name w:val="article_author"/>
    <w:basedOn w:val="DefaultParagraphFont"/>
    <w:rsid w:val="0097797D"/>
  </w:style>
  <w:style w:type="character" w:customStyle="1" w:styleId="articleissue">
    <w:name w:val="article_issue"/>
    <w:basedOn w:val="DefaultParagraphFont"/>
    <w:rsid w:val="0097797D"/>
  </w:style>
  <w:style w:type="character" w:customStyle="1" w:styleId="a-size-large">
    <w:name w:val="a-size-large"/>
    <w:basedOn w:val="DefaultParagraphFont"/>
    <w:rsid w:val="0097797D"/>
  </w:style>
  <w:style w:type="character" w:customStyle="1" w:styleId="a-size-medium">
    <w:name w:val="a-size-medium"/>
    <w:basedOn w:val="DefaultParagraphFont"/>
    <w:rsid w:val="0097797D"/>
  </w:style>
  <w:style w:type="character" w:customStyle="1" w:styleId="contribution">
    <w:name w:val="contribution"/>
    <w:basedOn w:val="DefaultParagraphFont"/>
    <w:rsid w:val="0097797D"/>
  </w:style>
  <w:style w:type="character" w:customStyle="1" w:styleId="a-color-secondary">
    <w:name w:val="a-color-secondary"/>
    <w:basedOn w:val="DefaultParagraphFont"/>
    <w:rsid w:val="0097797D"/>
  </w:style>
  <w:style w:type="paragraph" w:customStyle="1" w:styleId="sbyline">
    <w:name w:val="sbyline"/>
    <w:basedOn w:val="Normal"/>
    <w:rsid w:val="0097797D"/>
    <w:pPr>
      <w:spacing w:before="100" w:beforeAutospacing="1" w:after="100" w:afterAutospacing="1"/>
    </w:pPr>
    <w:rPr>
      <w:sz w:val="16"/>
      <w:szCs w:val="20"/>
    </w:rPr>
  </w:style>
  <w:style w:type="character" w:customStyle="1" w:styleId="ui-author">
    <w:name w:val="ui-author"/>
    <w:basedOn w:val="DefaultParagraphFont"/>
    <w:rsid w:val="0097797D"/>
  </w:style>
  <w:style w:type="character" w:customStyle="1" w:styleId="ui-staffline">
    <w:name w:val="ui-staffline"/>
    <w:basedOn w:val="DefaultParagraphFont"/>
    <w:rsid w:val="0097797D"/>
  </w:style>
  <w:style w:type="paragraph" w:customStyle="1" w:styleId="promotion-tag-p">
    <w:name w:val="promotion-tag-p"/>
    <w:basedOn w:val="Normal"/>
    <w:rsid w:val="0097797D"/>
    <w:pPr>
      <w:spacing w:before="100" w:beforeAutospacing="1" w:after="100" w:afterAutospacing="1"/>
    </w:pPr>
    <w:rPr>
      <w:sz w:val="16"/>
      <w:szCs w:val="20"/>
    </w:rPr>
  </w:style>
  <w:style w:type="paragraph" w:customStyle="1" w:styleId="heading">
    <w:name w:val="heading"/>
    <w:basedOn w:val="Normal"/>
    <w:rsid w:val="0097797D"/>
    <w:pPr>
      <w:spacing w:before="100" w:beforeAutospacing="1" w:after="100" w:afterAutospacing="1"/>
    </w:pPr>
    <w:rPr>
      <w:sz w:val="16"/>
      <w:szCs w:val="20"/>
    </w:rPr>
  </w:style>
  <w:style w:type="character" w:customStyle="1" w:styleId="value">
    <w:name w:val="value"/>
    <w:basedOn w:val="DefaultParagraphFont"/>
    <w:rsid w:val="0097797D"/>
  </w:style>
  <w:style w:type="character" w:customStyle="1" w:styleId="specialissuelabel">
    <w:name w:val="specialissuelabel"/>
    <w:basedOn w:val="DefaultParagraphFont"/>
    <w:rsid w:val="0097797D"/>
  </w:style>
  <w:style w:type="character" w:customStyle="1" w:styleId="referencediv">
    <w:name w:val="referencediv"/>
    <w:basedOn w:val="DefaultParagraphFont"/>
    <w:rsid w:val="0097797D"/>
  </w:style>
  <w:style w:type="character" w:customStyle="1" w:styleId="wp-smiley">
    <w:name w:val="wp-smiley"/>
    <w:basedOn w:val="DefaultParagraphFont"/>
    <w:rsid w:val="0097797D"/>
  </w:style>
  <w:style w:type="character" w:customStyle="1" w:styleId="meta-prep">
    <w:name w:val="meta-prep"/>
    <w:basedOn w:val="DefaultParagraphFont"/>
    <w:rsid w:val="0097797D"/>
  </w:style>
  <w:style w:type="character" w:customStyle="1" w:styleId="artjournal">
    <w:name w:val="art_journal"/>
    <w:basedOn w:val="DefaultParagraphFont"/>
    <w:rsid w:val="0097797D"/>
  </w:style>
  <w:style w:type="character" w:customStyle="1" w:styleId="artdatevolumeissuepart">
    <w:name w:val="art_datevolumeissuepart"/>
    <w:basedOn w:val="DefaultParagraphFont"/>
    <w:rsid w:val="0097797D"/>
  </w:style>
  <w:style w:type="character" w:customStyle="1" w:styleId="artpages">
    <w:name w:val="art_pages"/>
    <w:basedOn w:val="DefaultParagraphFont"/>
    <w:rsid w:val="0097797D"/>
  </w:style>
  <w:style w:type="character" w:customStyle="1" w:styleId="singlehighlightclass">
    <w:name w:val="single_highlight_class"/>
    <w:basedOn w:val="DefaultParagraphFont"/>
    <w:rsid w:val="0097797D"/>
  </w:style>
  <w:style w:type="character" w:customStyle="1" w:styleId="degree">
    <w:name w:val="degree"/>
    <w:basedOn w:val="DefaultParagraphFont"/>
    <w:rsid w:val="0097797D"/>
  </w:style>
  <w:style w:type="character" w:customStyle="1" w:styleId="major">
    <w:name w:val="major"/>
    <w:basedOn w:val="DefaultParagraphFont"/>
    <w:rsid w:val="0097797D"/>
  </w:style>
  <w:style w:type="character" w:customStyle="1" w:styleId="authors">
    <w:name w:val="authors"/>
    <w:basedOn w:val="DefaultParagraphFont"/>
    <w:rsid w:val="0097797D"/>
  </w:style>
  <w:style w:type="character" w:customStyle="1" w:styleId="views">
    <w:name w:val="views"/>
    <w:basedOn w:val="DefaultParagraphFont"/>
    <w:rsid w:val="0097797D"/>
  </w:style>
  <w:style w:type="character" w:customStyle="1" w:styleId="stmainservices">
    <w:name w:val="stmainservices"/>
    <w:basedOn w:val="DefaultParagraphFont"/>
    <w:rsid w:val="0097797D"/>
  </w:style>
  <w:style w:type="character" w:customStyle="1" w:styleId="stbubblehcount">
    <w:name w:val="stbubble_hcount"/>
    <w:basedOn w:val="DefaultParagraphFont"/>
    <w:rsid w:val="0097797D"/>
  </w:style>
  <w:style w:type="paragraph" w:customStyle="1" w:styleId="Document">
    <w:name w:val="_Document"/>
    <w:basedOn w:val="Default"/>
    <w:next w:val="Default"/>
    <w:uiPriority w:val="99"/>
    <w:rsid w:val="0097797D"/>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97797D"/>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97797D"/>
    <w:pPr>
      <w:widowControl w:val="0"/>
    </w:pPr>
    <w:rPr>
      <w:rFonts w:ascii="AKDPE C+ Utopia" w:eastAsiaTheme="minorEastAsia" w:hAnsi="AKDPE C+ Utopia" w:cs="Cambria"/>
      <w:color w:val="auto"/>
    </w:rPr>
  </w:style>
  <w:style w:type="paragraph" w:customStyle="1" w:styleId="collapsed-hide">
    <w:name w:val="collapsed-hide"/>
    <w:basedOn w:val="Normal"/>
    <w:rsid w:val="0097797D"/>
    <w:pPr>
      <w:spacing w:before="100" w:beforeAutospacing="1" w:after="100" w:afterAutospacing="1"/>
    </w:pPr>
    <w:rPr>
      <w:sz w:val="16"/>
      <w:szCs w:val="20"/>
    </w:rPr>
  </w:style>
  <w:style w:type="paragraph" w:customStyle="1" w:styleId="Pa7">
    <w:name w:val="Pa7"/>
    <w:basedOn w:val="Default"/>
    <w:next w:val="Default"/>
    <w:uiPriority w:val="99"/>
    <w:rsid w:val="0097797D"/>
    <w:pPr>
      <w:widowControl w:val="0"/>
      <w:spacing w:line="211" w:lineRule="atLeast"/>
    </w:pPr>
    <w:rPr>
      <w:rFonts w:ascii="Courier New" w:eastAsiaTheme="minorEastAsia" w:hAnsi="Courier New" w:cs="Cambria"/>
      <w:color w:val="auto"/>
    </w:rPr>
  </w:style>
  <w:style w:type="paragraph" w:customStyle="1" w:styleId="odd">
    <w:name w:val="odd"/>
    <w:basedOn w:val="Normal"/>
    <w:rsid w:val="0097797D"/>
    <w:pPr>
      <w:spacing w:before="100" w:beforeAutospacing="1" w:after="100" w:afterAutospacing="1"/>
    </w:pPr>
    <w:rPr>
      <w:sz w:val="16"/>
      <w:szCs w:val="20"/>
    </w:rPr>
  </w:style>
  <w:style w:type="character" w:customStyle="1" w:styleId="article-date">
    <w:name w:val="article-date"/>
    <w:basedOn w:val="DefaultParagraphFont"/>
    <w:rsid w:val="0097797D"/>
  </w:style>
  <w:style w:type="character" w:customStyle="1" w:styleId="article-author">
    <w:name w:val="article-author"/>
    <w:basedOn w:val="DefaultParagraphFont"/>
    <w:rsid w:val="0097797D"/>
  </w:style>
  <w:style w:type="character" w:customStyle="1" w:styleId="tolocaltime">
    <w:name w:val="tolocaltime"/>
    <w:basedOn w:val="DefaultParagraphFont"/>
    <w:rsid w:val="0097797D"/>
  </w:style>
  <w:style w:type="character" w:customStyle="1" w:styleId="pb-byline">
    <w:name w:val="pb-byline"/>
    <w:basedOn w:val="DefaultParagraphFont"/>
    <w:rsid w:val="0097797D"/>
  </w:style>
  <w:style w:type="character" w:customStyle="1" w:styleId="pb-timestamp">
    <w:name w:val="pb-timestamp"/>
    <w:basedOn w:val="DefaultParagraphFont"/>
    <w:rsid w:val="0097797D"/>
  </w:style>
  <w:style w:type="paragraph" w:customStyle="1" w:styleId="Pa8">
    <w:name w:val="Pa8"/>
    <w:basedOn w:val="Default"/>
    <w:next w:val="Default"/>
    <w:uiPriority w:val="99"/>
    <w:rsid w:val="0097797D"/>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97797D"/>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97797D"/>
  </w:style>
  <w:style w:type="character" w:customStyle="1" w:styleId="even">
    <w:name w:val="even"/>
    <w:basedOn w:val="DefaultParagraphFont"/>
    <w:rsid w:val="0097797D"/>
  </w:style>
  <w:style w:type="paragraph" w:customStyle="1" w:styleId="volissue">
    <w:name w:val="volissue"/>
    <w:basedOn w:val="Normal"/>
    <w:rsid w:val="0097797D"/>
    <w:pPr>
      <w:spacing w:before="100" w:beforeAutospacing="1" w:after="100" w:afterAutospacing="1"/>
    </w:pPr>
    <w:rPr>
      <w:sz w:val="16"/>
      <w:szCs w:val="20"/>
    </w:rPr>
  </w:style>
  <w:style w:type="character" w:customStyle="1" w:styleId="view-count">
    <w:name w:val="view-count"/>
    <w:basedOn w:val="DefaultParagraphFont"/>
    <w:rsid w:val="0097797D"/>
  </w:style>
  <w:style w:type="character" w:customStyle="1" w:styleId="tChar">
    <w:name w:val="t Char"/>
    <w:rsid w:val="0097797D"/>
    <w:rPr>
      <w:rFonts w:ascii="Georgia" w:eastAsia="Times New Roman" w:hAnsi="Georgia" w:cs="Calibri"/>
      <w:b/>
      <w:lang w:val="x-none" w:eastAsia="x-none"/>
    </w:rPr>
  </w:style>
  <w:style w:type="paragraph" w:customStyle="1" w:styleId="BoldUnderlineChar20">
    <w:name w:val="BoldUnderline Char2"/>
    <w:link w:val="BoldUnderlineChar2Char"/>
    <w:rsid w:val="0097797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97797D"/>
    <w:rPr>
      <w:rFonts w:ascii="Times New Roman" w:eastAsia="Times New Roman" w:hAnsi="Times New Roman" w:cs="Times New Roman"/>
      <w:b/>
      <w:sz w:val="20"/>
      <w:u w:val="single"/>
    </w:rPr>
  </w:style>
  <w:style w:type="character" w:customStyle="1" w:styleId="UnderlineCharChar4">
    <w:name w:val="Underline Char Char4"/>
    <w:rsid w:val="0097797D"/>
    <w:rPr>
      <w:szCs w:val="24"/>
      <w:u w:val="single"/>
      <w:lang w:val="en-US" w:eastAsia="en-US" w:bidi="ar-SA"/>
    </w:rPr>
  </w:style>
  <w:style w:type="character" w:customStyle="1" w:styleId="BoldUnderlineCharChar3">
    <w:name w:val="BoldUnderline Char Char3"/>
    <w:rsid w:val="0097797D"/>
    <w:rPr>
      <w:b/>
      <w:szCs w:val="24"/>
      <w:u w:val="single"/>
      <w:lang w:val="en-US" w:eastAsia="en-US" w:bidi="ar-SA"/>
    </w:rPr>
  </w:style>
  <w:style w:type="character" w:customStyle="1" w:styleId="BoldUnderlineCharChar2">
    <w:name w:val="BoldUnderline Char Char2"/>
    <w:rsid w:val="0097797D"/>
    <w:rPr>
      <w:b/>
      <w:szCs w:val="24"/>
      <w:u w:val="single"/>
      <w:lang w:val="en-US" w:eastAsia="en-US" w:bidi="ar-SA"/>
    </w:rPr>
  </w:style>
  <w:style w:type="paragraph" w:customStyle="1" w:styleId="UnderlineCard0">
    <w:name w:val="UnderlineCard"/>
    <w:basedOn w:val="Heading3"/>
    <w:link w:val="UnderlineCardChar"/>
    <w:qFormat/>
    <w:rsid w:val="0097797D"/>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
    <w:name w:val="UnderlineCard Char"/>
    <w:link w:val="UnderlineCard0"/>
    <w:rsid w:val="0097797D"/>
    <w:rPr>
      <w:rFonts w:ascii="Georgia" w:eastAsia="Calibri" w:hAnsi="Georgia" w:cs="Times New Roman"/>
      <w:sz w:val="20"/>
      <w:szCs w:val="20"/>
      <w:u w:val="single"/>
      <w:lang w:val="x-none" w:eastAsia="x-none"/>
    </w:rPr>
  </w:style>
  <w:style w:type="character" w:customStyle="1" w:styleId="5Notunderlined">
    <w:name w:val="5 Not underlined"/>
    <w:rsid w:val="0097797D"/>
    <w:rPr>
      <w:rFonts w:ascii="Times New Roman" w:hAnsi="Times New Roman"/>
      <w:sz w:val="16"/>
    </w:rPr>
  </w:style>
  <w:style w:type="character" w:customStyle="1" w:styleId="volume-issue">
    <w:name w:val="volume-issue"/>
    <w:rsid w:val="0097797D"/>
    <w:rPr>
      <w:rFonts w:cs="Times New Roman"/>
    </w:rPr>
  </w:style>
  <w:style w:type="character" w:customStyle="1" w:styleId="i">
    <w:name w:val="i"/>
    <w:basedOn w:val="DefaultParagraphFont"/>
    <w:uiPriority w:val="99"/>
    <w:rsid w:val="0097797D"/>
  </w:style>
  <w:style w:type="character" w:customStyle="1" w:styleId="storytext">
    <w:name w:val="storytext"/>
    <w:basedOn w:val="DefaultParagraphFont"/>
    <w:rsid w:val="0097797D"/>
  </w:style>
  <w:style w:type="character" w:customStyle="1" w:styleId="heading3char0">
    <w:name w:val="heading3char"/>
    <w:rsid w:val="0097797D"/>
  </w:style>
  <w:style w:type="character" w:customStyle="1" w:styleId="boldness1">
    <w:name w:val="boldness1"/>
    <w:rsid w:val="0097797D"/>
  </w:style>
  <w:style w:type="paragraph" w:customStyle="1" w:styleId="Cardd">
    <w:name w:val="Cardd"/>
    <w:basedOn w:val="Normal"/>
    <w:uiPriority w:val="4"/>
    <w:qFormat/>
    <w:rsid w:val="0097797D"/>
    <w:pPr>
      <w:ind w:left="288" w:right="288"/>
    </w:pPr>
    <w:rPr>
      <w:rFonts w:ascii="Georgia" w:hAnsi="Georgia"/>
      <w:sz w:val="16"/>
    </w:rPr>
  </w:style>
  <w:style w:type="paragraph" w:customStyle="1" w:styleId="document0">
    <w:name w:val="document"/>
    <w:basedOn w:val="Normal"/>
    <w:rsid w:val="0097797D"/>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97797D"/>
  </w:style>
  <w:style w:type="character" w:customStyle="1" w:styleId="a2">
    <w:name w:val="_"/>
    <w:basedOn w:val="DefaultParagraphFont"/>
    <w:rsid w:val="0097797D"/>
  </w:style>
  <w:style w:type="paragraph" w:customStyle="1" w:styleId="Shrink6">
    <w:name w:val="Shrink 6"/>
    <w:basedOn w:val="Normal"/>
    <w:qFormat/>
    <w:rsid w:val="0097797D"/>
    <w:rPr>
      <w:rFonts w:ascii="Georgia" w:eastAsia="Calibri" w:hAnsi="Georgia" w:cs="Times New Roman"/>
      <w:sz w:val="12"/>
    </w:rPr>
  </w:style>
  <w:style w:type="character" w:customStyle="1" w:styleId="messagecontent">
    <w:name w:val="message_content"/>
    <w:rsid w:val="0097797D"/>
  </w:style>
  <w:style w:type="character" w:customStyle="1" w:styleId="StyleUnderlineChar">
    <w:name w:val="Style Underline Char"/>
    <w:basedOn w:val="DefaultParagraphFont"/>
    <w:rsid w:val="0097797D"/>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97797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97797D"/>
    <w:rPr>
      <w:rFonts w:ascii="Georgia" w:eastAsia="Times New Roman" w:hAnsi="Georgia" w:cs="Arial"/>
      <w:b/>
      <w:bCs/>
      <w:kern w:val="32"/>
      <w:szCs w:val="32"/>
      <w:u w:val="single"/>
    </w:rPr>
  </w:style>
  <w:style w:type="character" w:customStyle="1" w:styleId="twelptblackblack1">
    <w:name w:val="twelptblackblack1"/>
    <w:basedOn w:val="DefaultParagraphFont"/>
    <w:rsid w:val="0097797D"/>
    <w:rPr>
      <w:rFonts w:ascii="Verdana" w:hAnsi="Verdana" w:hint="default"/>
      <w:color w:val="000000"/>
      <w:sz w:val="16"/>
      <w:szCs w:val="16"/>
    </w:rPr>
  </w:style>
  <w:style w:type="character" w:customStyle="1" w:styleId="Heading3CharCharCharChar1">
    <w:name w:val="Heading 3 Char Char Char Char1"/>
    <w:rsid w:val="0097797D"/>
    <w:rPr>
      <w:rFonts w:cs="Arial"/>
      <w:bCs/>
      <w:szCs w:val="26"/>
      <w:u w:val="single"/>
      <w:lang w:val="en-US" w:eastAsia="en-US" w:bidi="ar-SA"/>
    </w:rPr>
  </w:style>
  <w:style w:type="paragraph" w:customStyle="1" w:styleId="conintrotext">
    <w:name w:val="conintrotext"/>
    <w:basedOn w:val="Normal"/>
    <w:uiPriority w:val="99"/>
    <w:rsid w:val="0097797D"/>
    <w:pPr>
      <w:spacing w:before="100" w:beforeAutospacing="1" w:after="100" w:afterAutospacing="1"/>
    </w:pPr>
    <w:rPr>
      <w:rFonts w:ascii="Georgia" w:eastAsia="Times New Roman" w:hAnsi="Georgia"/>
      <w:sz w:val="24"/>
    </w:rPr>
  </w:style>
  <w:style w:type="character" w:customStyle="1" w:styleId="comment-body">
    <w:name w:val="comment-body"/>
    <w:rsid w:val="0097797D"/>
  </w:style>
  <w:style w:type="character" w:customStyle="1" w:styleId="UnderlineCharCharChar1">
    <w:name w:val="Underline Char Char Char1"/>
    <w:rsid w:val="0097797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97797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97797D"/>
    <w:rPr>
      <w:rFonts w:asciiTheme="minorHAnsi" w:eastAsia="MS Mincho" w:hAnsiTheme="minorHAnsi"/>
      <w:b/>
      <w:sz w:val="24"/>
      <w:u w:val="single"/>
    </w:rPr>
  </w:style>
  <w:style w:type="character" w:customStyle="1" w:styleId="mw-headline">
    <w:name w:val="mw-headline"/>
    <w:rsid w:val="0097797D"/>
  </w:style>
  <w:style w:type="character" w:customStyle="1" w:styleId="flagicon">
    <w:name w:val="flagicon"/>
    <w:rsid w:val="0097797D"/>
  </w:style>
  <w:style w:type="paragraph" w:customStyle="1" w:styleId="assert">
    <w:name w:val="assert"/>
    <w:basedOn w:val="Normal"/>
    <w:uiPriority w:val="99"/>
    <w:rsid w:val="0097797D"/>
    <w:pPr>
      <w:spacing w:before="100" w:beforeAutospacing="1" w:after="100" w:afterAutospacing="1"/>
    </w:pPr>
    <w:rPr>
      <w:rFonts w:ascii="Georgia" w:eastAsia="Times New Roman" w:hAnsi="Georgia"/>
      <w:sz w:val="24"/>
    </w:rPr>
  </w:style>
  <w:style w:type="character" w:customStyle="1" w:styleId="apturelink">
    <w:name w:val="apturelink"/>
    <w:rsid w:val="0097797D"/>
  </w:style>
  <w:style w:type="character" w:customStyle="1" w:styleId="apturelinkicon">
    <w:name w:val="apturelinkicon"/>
    <w:rsid w:val="0097797D"/>
  </w:style>
  <w:style w:type="paragraph" w:customStyle="1" w:styleId="Default1">
    <w:name w:val="Default1"/>
    <w:basedOn w:val="Default"/>
    <w:next w:val="Default"/>
    <w:uiPriority w:val="99"/>
    <w:rsid w:val="0097797D"/>
    <w:rPr>
      <w:color w:val="auto"/>
    </w:rPr>
  </w:style>
  <w:style w:type="paragraph" w:customStyle="1" w:styleId="center">
    <w:name w:val="center"/>
    <w:basedOn w:val="Normal"/>
    <w:uiPriority w:val="99"/>
    <w:rsid w:val="0097797D"/>
    <w:pPr>
      <w:spacing w:before="100" w:beforeAutospacing="1" w:after="100" w:afterAutospacing="1"/>
    </w:pPr>
    <w:rPr>
      <w:rFonts w:ascii="Georgia" w:eastAsia="Times New Roman" w:hAnsi="Georgia"/>
      <w:sz w:val="24"/>
    </w:rPr>
  </w:style>
  <w:style w:type="character" w:customStyle="1" w:styleId="LittleChar">
    <w:name w:val="Little Char"/>
    <w:link w:val="Little"/>
    <w:rsid w:val="0097797D"/>
    <w:rPr>
      <w:rFonts w:ascii="Garamond" w:eastAsia="Times New Roman" w:hAnsi="Garamond" w:cs="Calibri"/>
      <w:sz w:val="16"/>
    </w:rPr>
  </w:style>
  <w:style w:type="character" w:customStyle="1" w:styleId="UnderlineChar1Char">
    <w:name w:val="Underline Char1 Char"/>
    <w:rsid w:val="0097797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97797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97797D"/>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97797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97797D"/>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97797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97797D"/>
    <w:rPr>
      <w:rFonts w:asciiTheme="minorHAnsi" w:eastAsia="MS Mincho" w:hAnsiTheme="minorHAnsi"/>
      <w:b/>
      <w:sz w:val="24"/>
      <w:u w:val="single"/>
    </w:rPr>
  </w:style>
  <w:style w:type="paragraph" w:customStyle="1" w:styleId="CardBody">
    <w:name w:val="Card Body"/>
    <w:basedOn w:val="Normal"/>
    <w:link w:val="CardBodyChar"/>
    <w:rsid w:val="0097797D"/>
    <w:rPr>
      <w:rFonts w:ascii="Georgia" w:eastAsia="Times New Roman" w:hAnsi="Georgia"/>
      <w:sz w:val="16"/>
    </w:rPr>
  </w:style>
  <w:style w:type="character" w:customStyle="1" w:styleId="CardBodyChar">
    <w:name w:val="Card Body Char"/>
    <w:link w:val="CardBody"/>
    <w:rsid w:val="0097797D"/>
    <w:rPr>
      <w:rFonts w:ascii="Georgia" w:eastAsia="Times New Roman" w:hAnsi="Georgia"/>
      <w:sz w:val="16"/>
    </w:rPr>
  </w:style>
  <w:style w:type="character" w:customStyle="1" w:styleId="ptitleinside">
    <w:name w:val="p_title_inside"/>
    <w:rsid w:val="0097797D"/>
  </w:style>
  <w:style w:type="paragraph" w:customStyle="1" w:styleId="StyleBoldandUnderlineChar11ptBorderSinglesolidline">
    <w:name w:val="Style Bold and Underline Char + 11 pt Border: : (Single solid line..."/>
    <w:link w:val="StyleBoldandUnderlineChar11ptBorderSinglesolidlineChar"/>
    <w:rsid w:val="0097797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97797D"/>
    <w:rPr>
      <w:rFonts w:eastAsia="Times New Roman"/>
      <w:b/>
      <w:bCs/>
      <w:sz w:val="22"/>
      <w:szCs w:val="20"/>
      <w:u w:val="single"/>
      <w:bdr w:val="single" w:sz="4" w:space="0" w:color="auto"/>
    </w:rPr>
  </w:style>
  <w:style w:type="character" w:customStyle="1" w:styleId="Heading1CharChar1">
    <w:name w:val="Heading 1 Char Char1"/>
    <w:rsid w:val="0097797D"/>
    <w:rPr>
      <w:rFonts w:cs="Arial"/>
      <w:b/>
      <w:bCs/>
      <w:szCs w:val="32"/>
      <w:lang w:val="en-US" w:eastAsia="en-US" w:bidi="ar-SA"/>
    </w:rPr>
  </w:style>
  <w:style w:type="paragraph" w:customStyle="1" w:styleId="Indentation">
    <w:name w:val="Indentation"/>
    <w:basedOn w:val="Normal"/>
    <w:uiPriority w:val="99"/>
    <w:rsid w:val="0097797D"/>
    <w:pPr>
      <w:ind w:left="288" w:right="288"/>
    </w:pPr>
    <w:rPr>
      <w:rFonts w:ascii="Georgia" w:hAnsi="Georgia"/>
      <w:sz w:val="16"/>
    </w:rPr>
  </w:style>
  <w:style w:type="character" w:customStyle="1" w:styleId="StyleUnderlineCharChar9ptBold">
    <w:name w:val="Style Underline Char Char + 9 pt Bold"/>
    <w:rsid w:val="0097797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97797D"/>
    <w:rPr>
      <w:rFonts w:ascii="Georgia" w:eastAsia="Times New Roman" w:hAnsi="Georgia"/>
      <w:sz w:val="16"/>
      <w:u w:val="single"/>
    </w:rPr>
  </w:style>
  <w:style w:type="character" w:customStyle="1" w:styleId="StyleStyle4ArialNarrow9ptChar">
    <w:name w:val="Style Style4 + Arial Narrow 9 pt Char"/>
    <w:link w:val="StyleStyle4ArialNarrow9pt"/>
    <w:rsid w:val="0097797D"/>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97797D"/>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97797D"/>
    <w:rPr>
      <w:rFonts w:ascii="Georgia" w:eastAsia="Times New Roman" w:hAnsi="Georgia"/>
      <w:b/>
      <w:bCs/>
      <w:sz w:val="16"/>
      <w:u w:val="single"/>
    </w:rPr>
  </w:style>
  <w:style w:type="character" w:customStyle="1" w:styleId="StyleBoldandUnderlineCharChar29pt">
    <w:name w:val="Style Bold and Underline Char Char2 + 9 pt"/>
    <w:rsid w:val="0097797D"/>
    <w:rPr>
      <w:rFonts w:ascii="Times New Roman" w:hAnsi="Times New Roman"/>
      <w:b/>
      <w:bCs/>
      <w:noProof w:val="0"/>
      <w:sz w:val="20"/>
      <w:u w:val="single"/>
    </w:rPr>
  </w:style>
  <w:style w:type="character" w:customStyle="1" w:styleId="StyleUnderlineCharChar19pt">
    <w:name w:val="Style Underline Char Char1 + 9 pt"/>
    <w:rsid w:val="0097797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97797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97797D"/>
    <w:rPr>
      <w:rFonts w:ascii="Georgia" w:eastAsia="Times New Roman" w:hAnsi="Georgia"/>
      <w:b/>
      <w:smallCaps/>
      <w:sz w:val="24"/>
      <w:szCs w:val="24"/>
      <w:u w:val="single"/>
    </w:rPr>
  </w:style>
  <w:style w:type="character" w:customStyle="1" w:styleId="CardTextCharChar">
    <w:name w:val="Card Text Char Char"/>
    <w:rsid w:val="0097797D"/>
    <w:rPr>
      <w:rFonts w:ascii="Times New Roman" w:eastAsia="Times New Roman" w:hAnsi="Times New Roman" w:cs="Times New Roman"/>
      <w:sz w:val="20"/>
      <w:szCs w:val="20"/>
    </w:rPr>
  </w:style>
  <w:style w:type="character" w:customStyle="1" w:styleId="citeChar1">
    <w:name w:val="cite Char"/>
    <w:locked/>
    <w:rsid w:val="0097797D"/>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97797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97797D"/>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97797D"/>
    <w:rPr>
      <w:i/>
      <w:iCs/>
      <w:sz w:val="20"/>
      <w:u w:val="single"/>
    </w:rPr>
  </w:style>
  <w:style w:type="character" w:customStyle="1" w:styleId="HIGHLIGHT0">
    <w:name w:val="HIGHLIGHT"/>
    <w:uiPriority w:val="1"/>
    <w:rsid w:val="0097797D"/>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97797D"/>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97797D"/>
    <w:rPr>
      <w:rFonts w:ascii="Times New Roman" w:eastAsia="Times New Roman" w:hAnsi="Times New Roman" w:cs="Times New Roman"/>
      <w:b/>
      <w:sz w:val="28"/>
    </w:rPr>
  </w:style>
  <w:style w:type="character" w:customStyle="1" w:styleId="FifthChar">
    <w:name w:val="Fifth Char"/>
    <w:link w:val="Fifth"/>
    <w:rsid w:val="0097797D"/>
    <w:rPr>
      <w:rFonts w:ascii="Calibri" w:eastAsia="Calibri" w:hAnsi="Calibri" w:cs="Calibri"/>
      <w:sz w:val="22"/>
    </w:rPr>
  </w:style>
  <w:style w:type="paragraph" w:customStyle="1" w:styleId="Third">
    <w:name w:val="Third"/>
    <w:basedOn w:val="Normal"/>
    <w:link w:val="ThirdChar"/>
    <w:rsid w:val="0097797D"/>
    <w:rPr>
      <w:rFonts w:ascii="Georgia" w:eastAsia="Times New Roman" w:hAnsi="Georgia"/>
      <w:b/>
      <w:sz w:val="16"/>
      <w:u w:val="single"/>
      <w:lang w:val="x-none" w:eastAsia="x-none"/>
    </w:rPr>
  </w:style>
  <w:style w:type="character" w:customStyle="1" w:styleId="ThirdChar">
    <w:name w:val="Third Char"/>
    <w:link w:val="Third"/>
    <w:rsid w:val="0097797D"/>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97797D"/>
    <w:pPr>
      <w:widowControl w:val="0"/>
      <w:jc w:val="both"/>
      <w:outlineLvl w:val="1"/>
    </w:pPr>
    <w:rPr>
      <w:rFonts w:ascii="Times New Roman" w:eastAsia="Times New Roman" w:hAnsi="Times New Roman" w:cs="Times New Roman"/>
      <w:b/>
    </w:rPr>
  </w:style>
  <w:style w:type="character" w:customStyle="1" w:styleId="CardsCharChar">
    <w:name w:val="Cards Char Char"/>
    <w:rsid w:val="0097797D"/>
    <w:rPr>
      <w:rFonts w:ascii="Times New Roman" w:eastAsia="Times New Roman" w:hAnsi="Times New Roman"/>
      <w:szCs w:val="24"/>
    </w:rPr>
  </w:style>
  <w:style w:type="character" w:customStyle="1" w:styleId="article-record-publication-volume-issue">
    <w:name w:val="article-record-publication-volume-issue"/>
    <w:rsid w:val="0097797D"/>
  </w:style>
  <w:style w:type="character" w:customStyle="1" w:styleId="NothingCharChar">
    <w:name w:val="Nothing Char Char"/>
    <w:link w:val="NothingCharCharChar"/>
    <w:rsid w:val="0097797D"/>
  </w:style>
  <w:style w:type="paragraph" w:customStyle="1" w:styleId="DebateUnderlineBoldChar">
    <w:name w:val="Debate Underline Bold Char"/>
    <w:basedOn w:val="Normal"/>
    <w:link w:val="DebateUnderlineBoldCharChar"/>
    <w:rsid w:val="0097797D"/>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97797D"/>
    <w:rPr>
      <w:rFonts w:ascii="Georgia" w:eastAsia="Times New Roman" w:hAnsi="Georgia"/>
      <w:b/>
      <w:sz w:val="16"/>
      <w:u w:val="thick"/>
    </w:rPr>
  </w:style>
  <w:style w:type="character" w:customStyle="1" w:styleId="resultbodyblack">
    <w:name w:val="resultbodyblack"/>
    <w:rsid w:val="0097797D"/>
    <w:rPr>
      <w:rFonts w:cs="Times New Roman"/>
    </w:rPr>
  </w:style>
  <w:style w:type="paragraph" w:customStyle="1" w:styleId="bloctitles">
    <w:name w:val="bloc titles"/>
    <w:basedOn w:val="Heading1"/>
    <w:next w:val="Normal"/>
    <w:link w:val="bloctitlesChar"/>
    <w:autoRedefine/>
    <w:rsid w:val="0097797D"/>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97797D"/>
    <w:rPr>
      <w:rFonts w:ascii="Georgia" w:eastAsia="Malgun Gothic" w:hAnsi="Georgia" w:cs="Arial"/>
      <w:b/>
      <w:bCs/>
      <w:sz w:val="28"/>
      <w:szCs w:val="32"/>
      <w:u w:val="single"/>
    </w:rPr>
  </w:style>
  <w:style w:type="paragraph" w:customStyle="1" w:styleId="CiteSmallText">
    <w:name w:val="Cite Small Text"/>
    <w:basedOn w:val="Normal"/>
    <w:uiPriority w:val="99"/>
    <w:rsid w:val="0097797D"/>
    <w:pPr>
      <w:widowControl w:val="0"/>
      <w:spacing w:after="200"/>
    </w:pPr>
    <w:rPr>
      <w:rFonts w:ascii="Helvetica Neue" w:hAnsi="Helvetica Neue"/>
      <w:b/>
      <w:sz w:val="18"/>
    </w:rPr>
  </w:style>
  <w:style w:type="character" w:customStyle="1" w:styleId="3TagCite">
    <w:name w:val="3 Tag/Cite"/>
    <w:rsid w:val="0097797D"/>
    <w:rPr>
      <w:rFonts w:ascii="Times New Roman" w:hAnsi="Times New Roman"/>
      <w:b/>
    </w:rPr>
  </w:style>
  <w:style w:type="character" w:customStyle="1" w:styleId="4Qualifications">
    <w:name w:val="4 Qualifications"/>
    <w:rsid w:val="0097797D"/>
    <w:rPr>
      <w:rFonts w:ascii="Times New Roman" w:hAnsi="Times New Roman"/>
      <w:sz w:val="19"/>
    </w:rPr>
  </w:style>
  <w:style w:type="character" w:customStyle="1" w:styleId="6Underlined">
    <w:name w:val="6 Underlined"/>
    <w:rsid w:val="0097797D"/>
    <w:rPr>
      <w:rFonts w:ascii="Times New Roman" w:hAnsi="Times New Roman"/>
      <w:b/>
      <w:sz w:val="21"/>
      <w:u w:val="single"/>
    </w:rPr>
  </w:style>
  <w:style w:type="paragraph" w:customStyle="1" w:styleId="Cards1CharChar">
    <w:name w:val="Cards1 Char Char"/>
    <w:basedOn w:val="Normal"/>
    <w:link w:val="Cards1CharCharChar"/>
    <w:rsid w:val="0097797D"/>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97797D"/>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97797D"/>
    <w:rPr>
      <w:u w:val="single"/>
    </w:rPr>
  </w:style>
  <w:style w:type="paragraph" w:customStyle="1" w:styleId="UnderlineCharCharCharCharCharCharChar">
    <w:name w:val="Underline Char Char Char Char Char Char Char"/>
    <w:basedOn w:val="Normal"/>
    <w:link w:val="UnderlineCharCharCharCharCharCharCharChar"/>
    <w:rsid w:val="0097797D"/>
    <w:rPr>
      <w:rFonts w:asciiTheme="minorHAnsi" w:hAnsiTheme="minorHAnsi"/>
      <w:sz w:val="24"/>
      <w:u w:val="single"/>
    </w:rPr>
  </w:style>
  <w:style w:type="paragraph" w:customStyle="1" w:styleId="CitesCharChar">
    <w:name w:val="Cites Char Char"/>
    <w:next w:val="Normal"/>
    <w:link w:val="CitesCharCharChar"/>
    <w:rsid w:val="0097797D"/>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97797D"/>
    <w:rPr>
      <w:rFonts w:ascii="Times New Roman" w:eastAsia="Times New Roman" w:hAnsi="Times New Roman" w:cs="Times New Roman"/>
      <w:sz w:val="20"/>
    </w:rPr>
  </w:style>
  <w:style w:type="character" w:customStyle="1" w:styleId="nohighlighting">
    <w:name w:val="no highlighting"/>
    <w:rsid w:val="0097797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97797D"/>
    <w:rPr>
      <w:rFonts w:ascii="Cambria" w:hAnsi="Cambria" w:hint="default"/>
      <w:sz w:val="21"/>
      <w:u w:val="single"/>
    </w:rPr>
  </w:style>
  <w:style w:type="paragraph" w:customStyle="1" w:styleId="Swag">
    <w:name w:val="Swag"/>
    <w:basedOn w:val="Normal"/>
    <w:link w:val="SwagChar"/>
    <w:qFormat/>
    <w:rsid w:val="0097797D"/>
    <w:rPr>
      <w:rFonts w:ascii="Georgia" w:hAnsi="Georgia"/>
      <w:color w:val="0000FF"/>
      <w:sz w:val="12"/>
      <w:u w:val="single"/>
    </w:rPr>
  </w:style>
  <w:style w:type="character" w:customStyle="1" w:styleId="SwagChar">
    <w:name w:val="Swag Char"/>
    <w:link w:val="Swag"/>
    <w:rsid w:val="0097797D"/>
    <w:rPr>
      <w:rFonts w:ascii="Georgia" w:hAnsi="Georgia"/>
      <w:color w:val="0000FF"/>
      <w:sz w:val="12"/>
      <w:u w:val="single"/>
    </w:rPr>
  </w:style>
  <w:style w:type="paragraph" w:customStyle="1" w:styleId="StyleUnderlineTimesNewRoman1">
    <w:name w:val="Style Underline + Times New Roman1"/>
    <w:link w:val="StyleUnderlineTimesNewRoman1Char"/>
    <w:rsid w:val="0097797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97797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97797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97797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97797D"/>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97797D"/>
    <w:rPr>
      <w:rFonts w:ascii="Garamond" w:eastAsia="MS Mincho" w:hAnsi="Garamond"/>
      <w:sz w:val="16"/>
    </w:rPr>
  </w:style>
  <w:style w:type="character" w:customStyle="1" w:styleId="CharChar61">
    <w:name w:val="Char Char61"/>
    <w:rsid w:val="0097797D"/>
    <w:rPr>
      <w:rFonts w:cs="Arial"/>
      <w:bCs/>
      <w:sz w:val="16"/>
      <w:szCs w:val="26"/>
      <w:lang w:val="en-US" w:eastAsia="en-US" w:bidi="ar-SA"/>
    </w:rPr>
  </w:style>
  <w:style w:type="character" w:customStyle="1" w:styleId="ListBulletChar">
    <w:name w:val="List Bullet Char"/>
    <w:link w:val="ListBullet"/>
    <w:uiPriority w:val="99"/>
    <w:rsid w:val="0097797D"/>
    <w:rPr>
      <w:rFonts w:ascii="Calibri" w:eastAsia="Calibri" w:hAnsi="Calibri" w:cs="Calibri"/>
      <w:sz w:val="22"/>
    </w:rPr>
  </w:style>
  <w:style w:type="paragraph" w:customStyle="1" w:styleId="subhead10">
    <w:name w:val="subhead1"/>
    <w:basedOn w:val="Normal"/>
    <w:uiPriority w:val="99"/>
    <w:rsid w:val="0097797D"/>
    <w:pPr>
      <w:spacing w:before="100" w:beforeAutospacing="1" w:after="100" w:afterAutospacing="1"/>
    </w:pPr>
    <w:rPr>
      <w:rFonts w:ascii="Georgia" w:eastAsia="Times New Roman" w:hAnsi="Georgia"/>
      <w:sz w:val="24"/>
    </w:rPr>
  </w:style>
  <w:style w:type="character" w:customStyle="1" w:styleId="styledate">
    <w:name w:val="styledate"/>
    <w:rsid w:val="0097797D"/>
  </w:style>
  <w:style w:type="character" w:customStyle="1" w:styleId="BoldandUnderlineChar1">
    <w:name w:val="Bold and Underline Char1"/>
    <w:rsid w:val="0097797D"/>
    <w:rPr>
      <w:b/>
      <w:szCs w:val="24"/>
      <w:u w:val="single"/>
      <w:lang w:val="en-US" w:eastAsia="en-US" w:bidi="ar-SA"/>
    </w:rPr>
  </w:style>
  <w:style w:type="character" w:customStyle="1" w:styleId="BoldandUnderlineChar1Char2">
    <w:name w:val="Bold and Underline Char1 Char2"/>
    <w:rsid w:val="0097797D"/>
    <w:rPr>
      <w:b/>
      <w:szCs w:val="24"/>
      <w:u w:val="single"/>
      <w:lang w:val="en-US" w:eastAsia="en-US" w:bidi="ar-SA"/>
    </w:rPr>
  </w:style>
  <w:style w:type="character" w:customStyle="1" w:styleId="BoldandUnderlineCharChar1">
    <w:name w:val="Bold and Underline Char Char1"/>
    <w:rsid w:val="0097797D"/>
    <w:rPr>
      <w:b/>
      <w:szCs w:val="24"/>
      <w:u w:val="single"/>
      <w:lang w:val="en-US" w:eastAsia="en-US" w:bidi="ar-SA"/>
    </w:rPr>
  </w:style>
  <w:style w:type="character" w:customStyle="1" w:styleId="BoldandUnderlineChar6">
    <w:name w:val="Bold and Underline Char6"/>
    <w:rsid w:val="0097797D"/>
    <w:rPr>
      <w:b/>
      <w:szCs w:val="24"/>
      <w:u w:val="single"/>
      <w:lang w:val="en-US" w:eastAsia="en-US" w:bidi="ar-SA"/>
    </w:rPr>
  </w:style>
  <w:style w:type="character" w:customStyle="1" w:styleId="title-link-wrapper">
    <w:name w:val="title-link-wrapper"/>
    <w:rsid w:val="0097797D"/>
  </w:style>
  <w:style w:type="character" w:customStyle="1" w:styleId="medium-font">
    <w:name w:val="medium-font"/>
    <w:rsid w:val="0097797D"/>
  </w:style>
  <w:style w:type="paragraph" w:customStyle="1" w:styleId="abstract">
    <w:name w:val="abstract"/>
    <w:basedOn w:val="Normal"/>
    <w:uiPriority w:val="99"/>
    <w:rsid w:val="0097797D"/>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97797D"/>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97797D"/>
    <w:rPr>
      <w:rFonts w:ascii="Georgia" w:eastAsia="Times New Roman" w:hAnsi="Georgia"/>
      <w:b/>
      <w:bCs/>
      <w:sz w:val="16"/>
      <w:u w:val="single"/>
    </w:rPr>
  </w:style>
  <w:style w:type="character" w:customStyle="1" w:styleId="ReallySamllTextChar">
    <w:name w:val="ReallySamllText Char"/>
    <w:rsid w:val="0097797D"/>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97797D"/>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97797D"/>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97797D"/>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97797D"/>
    <w:rPr>
      <w:rFonts w:ascii="Georgia" w:eastAsia="Times New Roman" w:hAnsi="Georgia"/>
      <w:sz w:val="16"/>
      <w:u w:val="single"/>
    </w:rPr>
  </w:style>
  <w:style w:type="character" w:customStyle="1" w:styleId="style10">
    <w:name w:val="style1"/>
    <w:rsid w:val="0097797D"/>
  </w:style>
  <w:style w:type="character" w:customStyle="1" w:styleId="pmtermsel">
    <w:name w:val="pmtermsel"/>
    <w:rsid w:val="0097797D"/>
  </w:style>
  <w:style w:type="character" w:customStyle="1" w:styleId="showipapr">
    <w:name w:val="show_ipapr"/>
    <w:rsid w:val="0097797D"/>
  </w:style>
  <w:style w:type="character" w:customStyle="1" w:styleId="dnindex">
    <w:name w:val="dnindex"/>
    <w:rsid w:val="0097797D"/>
  </w:style>
  <w:style w:type="character" w:customStyle="1" w:styleId="23">
    <w:name w:val="23"/>
    <w:rsid w:val="0097797D"/>
    <w:rPr>
      <w:rFonts w:ascii="Times New Roman" w:hAnsi="Times New Roman" w:cs="Arial"/>
      <w:bCs/>
      <w:sz w:val="20"/>
      <w:u w:val="single"/>
      <w:lang w:val="en-US" w:eastAsia="en-US" w:bidi="ar-SA"/>
    </w:rPr>
  </w:style>
  <w:style w:type="character" w:customStyle="1" w:styleId="33">
    <w:name w:val="33"/>
    <w:rsid w:val="0097797D"/>
    <w:rPr>
      <w:rFonts w:ascii="Times New Roman" w:hAnsi="Times New Roman" w:cs="Arial"/>
      <w:b/>
      <w:bCs/>
      <w:sz w:val="20"/>
      <w:u w:val="single"/>
      <w:lang w:val="en-US" w:eastAsia="en-US" w:bidi="ar-SA"/>
    </w:rPr>
  </w:style>
  <w:style w:type="character" w:customStyle="1" w:styleId="55">
    <w:name w:val="55"/>
    <w:rsid w:val="0097797D"/>
    <w:rPr>
      <w:rFonts w:cs="Arial"/>
      <w:bCs/>
      <w:sz w:val="20"/>
      <w:u w:val="single"/>
      <w:lang w:val="en-US" w:eastAsia="en-US" w:bidi="ar-SA"/>
    </w:rPr>
  </w:style>
  <w:style w:type="character" w:customStyle="1" w:styleId="authoraffil">
    <w:name w:val="authoraffil"/>
    <w:rsid w:val="0097797D"/>
  </w:style>
  <w:style w:type="character" w:customStyle="1" w:styleId="CharChar8">
    <w:name w:val="Char Char8"/>
    <w:rsid w:val="0097797D"/>
    <w:rPr>
      <w:rFonts w:ascii="Georgia" w:eastAsia="Times New Roman" w:hAnsi="Georgia"/>
      <w:b/>
      <w:bCs/>
      <w:sz w:val="30"/>
      <w:szCs w:val="28"/>
      <w:u w:val="single"/>
    </w:rPr>
  </w:style>
  <w:style w:type="character" w:customStyle="1" w:styleId="FontStyle13">
    <w:name w:val="Font Style13"/>
    <w:uiPriority w:val="99"/>
    <w:rsid w:val="0097797D"/>
    <w:rPr>
      <w:rFonts w:ascii="Constantia" w:hAnsi="Constantia" w:cs="Constantia"/>
      <w:sz w:val="18"/>
      <w:szCs w:val="18"/>
    </w:rPr>
  </w:style>
  <w:style w:type="character" w:customStyle="1" w:styleId="TagsCharCharCharChar">
    <w:name w:val="Tags Char Char Char Char"/>
    <w:rsid w:val="0097797D"/>
    <w:rPr>
      <w:rFonts w:ascii="Times New Roman" w:eastAsia="Times New Roman" w:hAnsi="Times New Roman" w:cs="Times New Roman"/>
      <w:b/>
      <w:sz w:val="24"/>
      <w:szCs w:val="24"/>
    </w:rPr>
  </w:style>
  <w:style w:type="character" w:customStyle="1" w:styleId="Citation1Char">
    <w:name w:val="Citation1 Char"/>
    <w:link w:val="Citation10"/>
    <w:locked/>
    <w:rsid w:val="0097797D"/>
    <w:rPr>
      <w:rFonts w:ascii="Georgia" w:hAnsi="Georgia"/>
      <w:b/>
      <w:u w:val="single"/>
    </w:rPr>
  </w:style>
  <w:style w:type="paragraph" w:customStyle="1" w:styleId="Citation10">
    <w:name w:val="Citation1"/>
    <w:basedOn w:val="Normal"/>
    <w:link w:val="Citation1Char"/>
    <w:qFormat/>
    <w:rsid w:val="0097797D"/>
    <w:rPr>
      <w:rFonts w:ascii="Georgia" w:hAnsi="Georgia"/>
      <w:b/>
      <w:sz w:val="24"/>
      <w:u w:val="single"/>
    </w:rPr>
  </w:style>
  <w:style w:type="character" w:customStyle="1" w:styleId="TaglineChar">
    <w:name w:val="Tagline Char"/>
    <w:link w:val="Tagline0"/>
    <w:locked/>
    <w:rsid w:val="0097797D"/>
    <w:rPr>
      <w:rFonts w:ascii="Georgia" w:hAnsi="Georgia"/>
      <w:b/>
    </w:rPr>
  </w:style>
  <w:style w:type="paragraph" w:customStyle="1" w:styleId="Tagline0">
    <w:name w:val="Tagline"/>
    <w:basedOn w:val="Normal"/>
    <w:link w:val="TaglineChar"/>
    <w:qFormat/>
    <w:rsid w:val="0097797D"/>
    <w:rPr>
      <w:rFonts w:ascii="Georgia" w:hAnsi="Georgia"/>
      <w:b/>
      <w:sz w:val="24"/>
    </w:rPr>
  </w:style>
  <w:style w:type="paragraph" w:customStyle="1" w:styleId="NothingCharCharChar">
    <w:name w:val="Nothing Char Char Char"/>
    <w:link w:val="NothingCharChar"/>
    <w:rsid w:val="0097797D"/>
    <w:pPr>
      <w:jc w:val="both"/>
    </w:pPr>
  </w:style>
  <w:style w:type="paragraph" w:customStyle="1" w:styleId="StyleLeft021">
    <w:name w:val="Style Left:  0.2&quot;1"/>
    <w:basedOn w:val="Normal"/>
    <w:uiPriority w:val="99"/>
    <w:rsid w:val="0097797D"/>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97797D"/>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97797D"/>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97797D"/>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97797D"/>
    <w:rPr>
      <w:rFonts w:ascii="Georgia" w:eastAsia="Times New Roman" w:hAnsi="Georgia"/>
      <w:sz w:val="16"/>
      <w:u w:val="single"/>
      <w:bdr w:val="single" w:sz="4" w:space="0" w:color="auto"/>
    </w:rPr>
  </w:style>
  <w:style w:type="character" w:customStyle="1" w:styleId="boldcitationChar">
    <w:name w:val="bold citation Char"/>
    <w:rsid w:val="0097797D"/>
    <w:rPr>
      <w:rFonts w:ascii="Arial" w:hAnsi="Arial"/>
      <w:b/>
      <w:sz w:val="28"/>
      <w:szCs w:val="24"/>
      <w:u w:val="thick"/>
      <w:lang w:val="en-US" w:eastAsia="en-US" w:bidi="ar-SA"/>
    </w:rPr>
  </w:style>
  <w:style w:type="paragraph" w:customStyle="1" w:styleId="BlockTitle20">
    <w:name w:val="Block Title #2"/>
    <w:basedOn w:val="Normal"/>
    <w:uiPriority w:val="99"/>
    <w:rsid w:val="0097797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97797D"/>
    <w:rPr>
      <w:rFonts w:ascii="Georgia" w:hAnsi="Georgia"/>
      <w:b/>
      <w:sz w:val="16"/>
    </w:rPr>
  </w:style>
  <w:style w:type="character" w:customStyle="1" w:styleId="BoldunderlineChar3">
    <w:name w:val="Bold/underline Char"/>
    <w:rsid w:val="0097797D"/>
    <w:rPr>
      <w:rFonts w:eastAsia="SimSun"/>
      <w:b/>
      <w:noProof w:val="0"/>
      <w:sz w:val="24"/>
      <w:szCs w:val="24"/>
      <w:u w:val="single"/>
      <w:lang w:val="en-US" w:eastAsia="zh-CN" w:bidi="ar-SA"/>
    </w:rPr>
  </w:style>
  <w:style w:type="character" w:customStyle="1" w:styleId="underlinetextchar0">
    <w:name w:val="underlinetextchar"/>
    <w:rsid w:val="0097797D"/>
  </w:style>
  <w:style w:type="character" w:customStyle="1" w:styleId="boldciteChar1">
    <w:name w:val="bold cite Char1"/>
    <w:rsid w:val="0097797D"/>
    <w:rPr>
      <w:b/>
      <w:sz w:val="28"/>
      <w:u w:val="thick" w:color="000000"/>
    </w:rPr>
  </w:style>
  <w:style w:type="character" w:customStyle="1" w:styleId="tagCharCharChar1">
    <w:name w:val="tag Char Char Char1"/>
    <w:rsid w:val="0097797D"/>
    <w:rPr>
      <w:b/>
      <w:sz w:val="24"/>
      <w:lang w:val="en-US" w:eastAsia="en-US" w:bidi="ar-SA"/>
    </w:rPr>
  </w:style>
  <w:style w:type="character" w:customStyle="1" w:styleId="underlinecardChar0">
    <w:name w:val="underline card Char"/>
    <w:rsid w:val="0097797D"/>
    <w:rPr>
      <w:rFonts w:ascii="Arial" w:hAnsi="Arial"/>
      <w:sz w:val="18"/>
      <w:szCs w:val="24"/>
      <w:u w:val="single"/>
      <w:lang w:val="en-US" w:eastAsia="en-US" w:bidi="ar-SA"/>
    </w:rPr>
  </w:style>
  <w:style w:type="paragraph" w:customStyle="1" w:styleId="date-comments">
    <w:name w:val="date-comments"/>
    <w:basedOn w:val="Normal"/>
    <w:uiPriority w:val="99"/>
    <w:rsid w:val="0097797D"/>
    <w:pPr>
      <w:spacing w:before="100" w:beforeAutospacing="1" w:after="100" w:afterAutospacing="1"/>
    </w:pPr>
    <w:rPr>
      <w:rFonts w:ascii="Times" w:hAnsi="Times"/>
      <w:sz w:val="16"/>
      <w:szCs w:val="20"/>
    </w:rPr>
  </w:style>
  <w:style w:type="character" w:customStyle="1" w:styleId="articleauthor0">
    <w:name w:val="articleauthor"/>
    <w:rsid w:val="0097797D"/>
  </w:style>
  <w:style w:type="character" w:customStyle="1" w:styleId="bodysubtoc">
    <w:name w:val="bodysubtoc"/>
    <w:rsid w:val="0097797D"/>
  </w:style>
  <w:style w:type="character" w:customStyle="1" w:styleId="lefttitlesmaller">
    <w:name w:val="lefttitlesmaller"/>
    <w:rsid w:val="0097797D"/>
  </w:style>
  <w:style w:type="character" w:customStyle="1" w:styleId="mb">
    <w:name w:val="mb"/>
    <w:rsid w:val="0097797D"/>
  </w:style>
  <w:style w:type="character" w:customStyle="1" w:styleId="submitted-date">
    <w:name w:val="submitted-date"/>
    <w:rsid w:val="0097797D"/>
  </w:style>
  <w:style w:type="character" w:customStyle="1" w:styleId="submitted-time">
    <w:name w:val="submitted-time"/>
    <w:rsid w:val="0097797D"/>
  </w:style>
  <w:style w:type="character" w:customStyle="1" w:styleId="A20">
    <w:name w:val="A2"/>
    <w:uiPriority w:val="99"/>
    <w:rsid w:val="0097797D"/>
    <w:rPr>
      <w:rFonts w:ascii="Sabon LT Std" w:hAnsi="Sabon LT Std" w:cs="Sabon LT Std" w:hint="default"/>
      <w:color w:val="000000"/>
      <w:sz w:val="15"/>
      <w:szCs w:val="15"/>
    </w:rPr>
  </w:style>
  <w:style w:type="character" w:customStyle="1" w:styleId="searchword">
    <w:name w:val="searchword"/>
    <w:rsid w:val="0097797D"/>
  </w:style>
  <w:style w:type="paragraph" w:customStyle="1" w:styleId="Heading2Char2CharChar12">
    <w:name w:val="Heading 2 Char2 Char Char12"/>
    <w:aliases w:val="Char Char Char Char Char Char1 Char Char Char Char Char1,Char Char22"/>
    <w:next w:val="Normal"/>
    <w:uiPriority w:val="99"/>
    <w:rsid w:val="0097797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97797D"/>
    <w:rPr>
      <w:rFonts w:ascii="Times New Roman" w:hAnsi="Times New Roman" w:cs="Times New Roman"/>
      <w:sz w:val="18"/>
      <w:szCs w:val="18"/>
    </w:rPr>
  </w:style>
  <w:style w:type="character" w:customStyle="1" w:styleId="bylines">
    <w:name w:val="bylines"/>
    <w:basedOn w:val="DefaultParagraphFont"/>
    <w:rsid w:val="0097797D"/>
  </w:style>
  <w:style w:type="character" w:customStyle="1" w:styleId="StyleStyleBoldUnderlineUnderlineIntenseEmphasis1apple-style-2">
    <w:name w:val="Style Style Bold UnderlineUnderlineIntense Emphasis1apple-style-...2"/>
    <w:basedOn w:val="DefaultParagraphFont"/>
    <w:rsid w:val="0097797D"/>
    <w:rPr>
      <w:b w:val="0"/>
      <w:bCs/>
      <w:sz w:val="22"/>
      <w:u w:val="single"/>
    </w:rPr>
  </w:style>
  <w:style w:type="character" w:customStyle="1" w:styleId="FontStyle57">
    <w:name w:val="Font Style57"/>
    <w:rsid w:val="0097797D"/>
    <w:rPr>
      <w:rFonts w:ascii="Georgia" w:hAnsi="Georgia" w:cs="Georgia"/>
      <w:b/>
      <w:bCs/>
      <w:sz w:val="14"/>
      <w:szCs w:val="14"/>
    </w:rPr>
  </w:style>
  <w:style w:type="character" w:customStyle="1" w:styleId="FontStyle89">
    <w:name w:val="Font Style89"/>
    <w:rsid w:val="0097797D"/>
    <w:rPr>
      <w:rFonts w:ascii="Times New Roman" w:hAnsi="Times New Roman" w:cs="Times New Roman"/>
      <w:b/>
      <w:bCs/>
      <w:smallCaps/>
      <w:spacing w:val="40"/>
      <w:sz w:val="16"/>
      <w:szCs w:val="16"/>
    </w:rPr>
  </w:style>
  <w:style w:type="character" w:customStyle="1" w:styleId="style3Char0">
    <w:name w:val="style 3 Char"/>
    <w:rsid w:val="0097797D"/>
    <w:rPr>
      <w:sz w:val="18"/>
      <w:szCs w:val="24"/>
      <w:lang w:val="en-US" w:eastAsia="en-US" w:bidi="ar-SA"/>
    </w:rPr>
  </w:style>
  <w:style w:type="paragraph" w:customStyle="1" w:styleId="003Cite">
    <w:name w:val="003Cite"/>
    <w:basedOn w:val="Normal"/>
    <w:qFormat/>
    <w:rsid w:val="0097797D"/>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97797D"/>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97797D"/>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97797D"/>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97797D"/>
    <w:rPr>
      <w:rFonts w:ascii="Times New Roman" w:eastAsia="Times New Roman" w:hAnsi="Times New Roman" w:cs="Times New Roman"/>
      <w:u w:val="thick"/>
      <w:lang w:val="x-none" w:eastAsia="x-none"/>
    </w:rPr>
  </w:style>
  <w:style w:type="character" w:customStyle="1" w:styleId="BlockHeadingsChar1">
    <w:name w:val="Block Headings Char1"/>
    <w:rsid w:val="0097797D"/>
    <w:rPr>
      <w:b/>
      <w:caps/>
    </w:rPr>
  </w:style>
  <w:style w:type="character" w:customStyle="1" w:styleId="Longcite">
    <w:name w:val="Longcite"/>
    <w:rsid w:val="0097797D"/>
    <w:rPr>
      <w:sz w:val="16"/>
    </w:rPr>
  </w:style>
  <w:style w:type="paragraph" w:customStyle="1" w:styleId="NormalUnderline0">
    <w:name w:val="Normal + Underline"/>
    <w:basedOn w:val="Normal"/>
    <w:link w:val="NormalUnderlineChar0"/>
    <w:rsid w:val="0097797D"/>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97797D"/>
    <w:rPr>
      <w:rFonts w:ascii="Times New Roman" w:eastAsia="Times New Roman" w:hAnsi="Times New Roman" w:cs="Times New Roman"/>
      <w:b/>
      <w:u w:val="single"/>
      <w:lang w:val="x-none" w:eastAsia="x-none"/>
    </w:rPr>
  </w:style>
  <w:style w:type="character" w:customStyle="1" w:styleId="FontStyle170">
    <w:name w:val="Font Style170"/>
    <w:uiPriority w:val="99"/>
    <w:rsid w:val="0097797D"/>
    <w:rPr>
      <w:rFonts w:ascii="Bookman Old Style" w:hAnsi="Bookman Old Style" w:cs="Bookman Old Style"/>
      <w:sz w:val="16"/>
      <w:szCs w:val="16"/>
    </w:rPr>
  </w:style>
  <w:style w:type="character" w:customStyle="1" w:styleId="FontStyle17">
    <w:name w:val="Font Style17"/>
    <w:uiPriority w:val="99"/>
    <w:rsid w:val="0097797D"/>
    <w:rPr>
      <w:rFonts w:ascii="Book Antiqua" w:hAnsi="Book Antiqua" w:cs="Book Antiqua"/>
      <w:i/>
      <w:iCs/>
      <w:spacing w:val="10"/>
      <w:sz w:val="22"/>
      <w:szCs w:val="22"/>
    </w:rPr>
  </w:style>
  <w:style w:type="character" w:customStyle="1" w:styleId="FontStyle329">
    <w:name w:val="Font Style329"/>
    <w:basedOn w:val="DefaultParagraphFont"/>
    <w:uiPriority w:val="99"/>
    <w:rsid w:val="0097797D"/>
    <w:rPr>
      <w:rFonts w:ascii="Times New Roman" w:hAnsi="Times New Roman" w:cs="Times New Roman" w:hint="default"/>
      <w:b/>
      <w:bCs/>
      <w:spacing w:val="-10"/>
      <w:sz w:val="18"/>
      <w:szCs w:val="18"/>
    </w:rPr>
  </w:style>
  <w:style w:type="character" w:customStyle="1" w:styleId="ur">
    <w:name w:val="ur"/>
    <w:basedOn w:val="DefaultParagraphFont"/>
    <w:rsid w:val="0097797D"/>
  </w:style>
  <w:style w:type="character" w:customStyle="1" w:styleId="vpqmgb">
    <w:name w:val="vpqmgb"/>
    <w:basedOn w:val="DefaultParagraphFont"/>
    <w:rsid w:val="0097797D"/>
  </w:style>
  <w:style w:type="character" w:customStyle="1" w:styleId="sv">
    <w:name w:val="sv"/>
    <w:basedOn w:val="DefaultParagraphFont"/>
    <w:rsid w:val="0097797D"/>
  </w:style>
  <w:style w:type="character" w:customStyle="1" w:styleId="m-501118745055256881gmail-style13ptbold">
    <w:name w:val="m_-501118745055256881gmail-style13ptbold"/>
    <w:basedOn w:val="DefaultParagraphFont"/>
    <w:rsid w:val="0097797D"/>
  </w:style>
  <w:style w:type="character" w:customStyle="1" w:styleId="m8134770803914199681gmail-styleunderline">
    <w:name w:val="m_8134770803914199681gmail-styleunderline"/>
    <w:basedOn w:val="DefaultParagraphFont"/>
    <w:rsid w:val="0097797D"/>
  </w:style>
  <w:style w:type="character" w:customStyle="1" w:styleId="hvr">
    <w:name w:val="hvr"/>
    <w:basedOn w:val="DefaultParagraphFont"/>
    <w:rsid w:val="0097797D"/>
  </w:style>
  <w:style w:type="character" w:customStyle="1" w:styleId="AnalyticsChar">
    <w:name w:val="Analytics Char"/>
    <w:basedOn w:val="DefaultParagraphFont"/>
    <w:link w:val="Analytics"/>
    <w:rsid w:val="0097797D"/>
    <w:rPr>
      <w:rFonts w:ascii="Calibri" w:eastAsia="Calibri" w:hAnsi="Calibri" w:cs="Calibri"/>
      <w:b/>
    </w:rPr>
  </w:style>
  <w:style w:type="character" w:customStyle="1" w:styleId="m-3350902899047358468gmail-styleunderline">
    <w:name w:val="m_-3350902899047358468gmail-styleunderline"/>
    <w:basedOn w:val="DefaultParagraphFont"/>
    <w:rsid w:val="0097797D"/>
  </w:style>
  <w:style w:type="paragraph" w:customStyle="1" w:styleId="Style5pt">
    <w:name w:val="Style 5 pt"/>
    <w:basedOn w:val="Normal"/>
    <w:link w:val="Style5ptChar"/>
    <w:rsid w:val="0097797D"/>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97797D"/>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97797D"/>
  </w:style>
  <w:style w:type="paragraph" w:customStyle="1" w:styleId="m462447500549623171gmail-msonormal">
    <w:name w:val="m_462447500549623171gmail-msonormal"/>
    <w:basedOn w:val="Normal"/>
    <w:uiPriority w:val="99"/>
    <w:rsid w:val="0097797D"/>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97797D"/>
  </w:style>
  <w:style w:type="character" w:customStyle="1" w:styleId="SmallerReal">
    <w:name w:val="SmallerReal"/>
    <w:basedOn w:val="DefaultParagraphFont"/>
    <w:uiPriority w:val="1"/>
    <w:qFormat/>
    <w:rsid w:val="0097797D"/>
    <w:rPr>
      <w:rFonts w:ascii="Garamond" w:hAnsi="Garamond" w:hint="default"/>
      <w:sz w:val="16"/>
    </w:rPr>
  </w:style>
  <w:style w:type="paragraph" w:styleId="HTMLAddress">
    <w:name w:val="HTML Address"/>
    <w:basedOn w:val="Normal"/>
    <w:link w:val="HTMLAddressChar"/>
    <w:uiPriority w:val="99"/>
    <w:semiHidden/>
    <w:unhideWhenUsed/>
    <w:rsid w:val="0097797D"/>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semiHidden/>
    <w:rsid w:val="0097797D"/>
    <w:rPr>
      <w:rFonts w:ascii="Times New Roman" w:eastAsia="Times New Roman" w:hAnsi="Times New Roman" w:cs="Times New Roman"/>
      <w:i/>
      <w:iCs/>
    </w:rPr>
  </w:style>
  <w:style w:type="character" w:customStyle="1" w:styleId="separator">
    <w:name w:val="separator"/>
    <w:basedOn w:val="DefaultParagraphFont"/>
    <w:rsid w:val="0097797D"/>
  </w:style>
  <w:style w:type="paragraph" w:customStyle="1" w:styleId="dek">
    <w:name w:val="dek"/>
    <w:basedOn w:val="Normal"/>
    <w:uiPriority w:val="99"/>
    <w:rsid w:val="0097797D"/>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97797D"/>
  </w:style>
  <w:style w:type="character" w:customStyle="1" w:styleId="serialtitle">
    <w:name w:val="serial_title"/>
    <w:basedOn w:val="DefaultParagraphFont"/>
    <w:rsid w:val="0097797D"/>
  </w:style>
  <w:style w:type="character" w:customStyle="1" w:styleId="volumeissue">
    <w:name w:val="volume_issue"/>
    <w:basedOn w:val="DefaultParagraphFont"/>
    <w:rsid w:val="0097797D"/>
  </w:style>
  <w:style w:type="character" w:customStyle="1" w:styleId="pagerange">
    <w:name w:val="page_range"/>
    <w:basedOn w:val="DefaultParagraphFont"/>
    <w:rsid w:val="0097797D"/>
  </w:style>
  <w:style w:type="character" w:customStyle="1" w:styleId="doilink">
    <w:name w:val="doi_link"/>
    <w:basedOn w:val="DefaultParagraphFont"/>
    <w:rsid w:val="0097797D"/>
  </w:style>
  <w:style w:type="paragraph" w:customStyle="1" w:styleId="para">
    <w:name w:val="para"/>
    <w:basedOn w:val="Normal"/>
    <w:rsid w:val="0097797D"/>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97797D"/>
  </w:style>
  <w:style w:type="character" w:customStyle="1" w:styleId="internalref">
    <w:name w:val="internalref"/>
    <w:basedOn w:val="DefaultParagraphFont"/>
    <w:rsid w:val="0097797D"/>
  </w:style>
  <w:style w:type="paragraph" w:customStyle="1" w:styleId="Analyitc">
    <w:name w:val="Analyitc"/>
    <w:basedOn w:val="Normal"/>
    <w:uiPriority w:val="4"/>
    <w:qFormat/>
    <w:rsid w:val="0097797D"/>
    <w:rPr>
      <w:b/>
      <w:color w:val="0070C0"/>
      <w:sz w:val="28"/>
    </w:rPr>
  </w:style>
  <w:style w:type="character" w:customStyle="1" w:styleId="StyleUnderliningChar9ptBold">
    <w:name w:val="Style Underlining Char + 9 pt Bold"/>
    <w:rsid w:val="0097797D"/>
    <w:rPr>
      <w:rFonts w:ascii="Times New Roman" w:hAnsi="Times New Roman"/>
      <w:b/>
      <w:bCs/>
      <w:sz w:val="20"/>
      <w:szCs w:val="24"/>
      <w:u w:val="single"/>
    </w:rPr>
  </w:style>
  <w:style w:type="character" w:customStyle="1" w:styleId="StyleUnderliningChar9pt">
    <w:name w:val="Style Underlining Char + 9 pt"/>
    <w:rsid w:val="0097797D"/>
    <w:rPr>
      <w:rFonts w:ascii="Times New Roman" w:hAnsi="Times New Roman"/>
      <w:sz w:val="20"/>
      <w:szCs w:val="24"/>
      <w:u w:val="single"/>
    </w:rPr>
  </w:style>
  <w:style w:type="paragraph" w:customStyle="1" w:styleId="font--body">
    <w:name w:val="font--body"/>
    <w:basedOn w:val="Normal"/>
    <w:rsid w:val="0097797D"/>
    <w:pPr>
      <w:spacing w:before="100" w:beforeAutospacing="1" w:after="100" w:afterAutospacing="1"/>
    </w:pPr>
    <w:rPr>
      <w:rFonts w:ascii="Times New Roman" w:eastAsia="Times New Roman" w:hAnsi="Times New Roman" w:cs="Times New Roman"/>
      <w:sz w:val="24"/>
    </w:rPr>
  </w:style>
  <w:style w:type="character" w:customStyle="1" w:styleId="rollover-people">
    <w:name w:val="rollover-people"/>
    <w:basedOn w:val="DefaultParagraphFont"/>
    <w:rsid w:val="0097797D"/>
  </w:style>
  <w:style w:type="character" w:customStyle="1" w:styleId="tweetinfo-heartstat">
    <w:name w:val="tweetinfo-heartstat"/>
    <w:basedOn w:val="DefaultParagraphFont"/>
    <w:rsid w:val="0097797D"/>
  </w:style>
  <w:style w:type="character" w:customStyle="1" w:styleId="playbutton-flyout">
    <w:name w:val="playbutton-flyout"/>
    <w:basedOn w:val="DefaultParagraphFont"/>
    <w:rsid w:val="0097797D"/>
  </w:style>
  <w:style w:type="character" w:customStyle="1" w:styleId="inlinevideo-videolabel">
    <w:name w:val="inlinevideo-videolabel"/>
    <w:basedOn w:val="DefaultParagraphFont"/>
    <w:rsid w:val="0097797D"/>
  </w:style>
  <w:style w:type="character" w:customStyle="1" w:styleId="inlinevideo-videoduration">
    <w:name w:val="inlinevideo-videoduration"/>
    <w:basedOn w:val="DefaultParagraphFont"/>
    <w:rsid w:val="0097797D"/>
  </w:style>
  <w:style w:type="character" w:customStyle="1" w:styleId="m2037045589135560752gmail-style13ptbold">
    <w:name w:val="m_2037045589135560752gmail-style13ptbold"/>
    <w:basedOn w:val="DefaultParagraphFont"/>
    <w:rsid w:val="0097797D"/>
  </w:style>
  <w:style w:type="paragraph" w:customStyle="1" w:styleId="css-exrw3m">
    <w:name w:val="css-exrw3m"/>
    <w:basedOn w:val="Normal"/>
    <w:rsid w:val="0097797D"/>
    <w:pPr>
      <w:spacing w:before="100" w:beforeAutospacing="1" w:after="100" w:afterAutospacing="1"/>
    </w:pPr>
    <w:rPr>
      <w:rFonts w:ascii="Times New Roman" w:eastAsia="Times New Roman" w:hAnsi="Times New Roman" w:cs="Times New Roman"/>
      <w:sz w:val="24"/>
    </w:rPr>
  </w:style>
  <w:style w:type="paragraph" w:customStyle="1" w:styleId="DateTime">
    <w:name w:val="DateTime"/>
    <w:basedOn w:val="Normal"/>
    <w:link w:val="DateTimeChar"/>
    <w:autoRedefine/>
    <w:uiPriority w:val="4"/>
    <w:qFormat/>
    <w:rsid w:val="0097797D"/>
  </w:style>
  <w:style w:type="character" w:customStyle="1" w:styleId="DateTimeChar">
    <w:name w:val="DateTime Char"/>
    <w:basedOn w:val="DefaultParagraphFont"/>
    <w:link w:val="DateTime"/>
    <w:uiPriority w:val="4"/>
    <w:rsid w:val="0097797D"/>
    <w:rPr>
      <w:rFonts w:ascii="Calibri" w:hAnsi="Calibri"/>
      <w:sz w:val="22"/>
    </w:rPr>
  </w:style>
  <w:style w:type="paragraph" w:customStyle="1" w:styleId="Lecture">
    <w:name w:val="Lecture"/>
    <w:next w:val="BodyText"/>
    <w:link w:val="LectureChar"/>
    <w:autoRedefine/>
    <w:uiPriority w:val="4"/>
    <w:qFormat/>
    <w:rsid w:val="0097797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97797D"/>
    <w:rPr>
      <w:rFonts w:ascii="Arial" w:eastAsiaTheme="minorHAnsi" w:hAnsi="Arial" w:cs="Arial"/>
      <w:spacing w:val="-10"/>
      <w:sz w:val="22"/>
      <w:szCs w:val="22"/>
    </w:rPr>
  </w:style>
  <w:style w:type="character" w:customStyle="1" w:styleId="Mention4">
    <w:name w:val="Mention4"/>
    <w:basedOn w:val="DefaultParagraphFont"/>
    <w:uiPriority w:val="99"/>
    <w:semiHidden/>
    <w:unhideWhenUsed/>
    <w:rsid w:val="0097797D"/>
    <w:rPr>
      <w:color w:val="2B579A"/>
      <w:shd w:val="clear" w:color="auto" w:fill="E6E6E6"/>
    </w:rPr>
  </w:style>
  <w:style w:type="character" w:customStyle="1" w:styleId="UnresolvedMention3">
    <w:name w:val="Unresolved Mention3"/>
    <w:basedOn w:val="DefaultParagraphFont"/>
    <w:uiPriority w:val="99"/>
    <w:unhideWhenUsed/>
    <w:rsid w:val="0097797D"/>
    <w:rPr>
      <w:color w:val="808080"/>
      <w:shd w:val="clear" w:color="auto" w:fill="E6E6E6"/>
    </w:rPr>
  </w:style>
  <w:style w:type="character" w:customStyle="1" w:styleId="m-895152127622952443gmail-style13ptbold">
    <w:name w:val="m_-895152127622952443gmail-style13ptbold"/>
    <w:basedOn w:val="DefaultParagraphFont"/>
    <w:rsid w:val="0097797D"/>
  </w:style>
  <w:style w:type="character" w:customStyle="1" w:styleId="m4133802843404377303gmail-style13ptbold">
    <w:name w:val="m_4133802843404377303gmail-style13ptbold"/>
    <w:basedOn w:val="DefaultParagraphFont"/>
    <w:rsid w:val="0097797D"/>
  </w:style>
  <w:style w:type="character" w:customStyle="1" w:styleId="m4133802843404377303gmail-styleunderline">
    <w:name w:val="m_4133802843404377303gmail-styleunderline"/>
    <w:basedOn w:val="DefaultParagraphFont"/>
    <w:rsid w:val="0097797D"/>
  </w:style>
  <w:style w:type="character" w:customStyle="1" w:styleId="m1864609289044096952gmail-style13ptbold">
    <w:name w:val="m_1864609289044096952gmail-style13ptbold"/>
    <w:basedOn w:val="DefaultParagraphFont"/>
    <w:rsid w:val="0097797D"/>
  </w:style>
  <w:style w:type="character" w:customStyle="1" w:styleId="m-2434640214339110092gmail-style13ptbold">
    <w:name w:val="m_-2434640214339110092gmail-style13ptbold"/>
    <w:basedOn w:val="DefaultParagraphFont"/>
    <w:rsid w:val="0097797D"/>
  </w:style>
  <w:style w:type="character" w:customStyle="1" w:styleId="m-2434640214339110092gmail-styleunderline">
    <w:name w:val="m_-2434640214339110092gmail-styleunderline"/>
    <w:basedOn w:val="DefaultParagraphFont"/>
    <w:rsid w:val="0097797D"/>
  </w:style>
  <w:style w:type="character" w:customStyle="1" w:styleId="articlepage-articlebody-firstletter">
    <w:name w:val="articlepage-articlebody-firstletter"/>
    <w:basedOn w:val="DefaultParagraphFont"/>
    <w:rsid w:val="0097797D"/>
  </w:style>
  <w:style w:type="character" w:customStyle="1" w:styleId="m-2745674872889869693gmail-style13ptbold">
    <w:name w:val="m_-2745674872889869693gmail-style13ptbold"/>
    <w:basedOn w:val="DefaultParagraphFont"/>
    <w:rsid w:val="0097797D"/>
  </w:style>
  <w:style w:type="character" w:customStyle="1" w:styleId="m-2745674872889869693gmail-styleunderline">
    <w:name w:val="m_-2745674872889869693gmail-styleunderline"/>
    <w:basedOn w:val="DefaultParagraphFont"/>
    <w:rsid w:val="0097797D"/>
  </w:style>
  <w:style w:type="character" w:customStyle="1" w:styleId="UnresolvedMention31">
    <w:name w:val="Unresolved Mention31"/>
    <w:basedOn w:val="DefaultParagraphFont"/>
    <w:uiPriority w:val="99"/>
    <w:semiHidden/>
    <w:unhideWhenUsed/>
    <w:rsid w:val="0097797D"/>
    <w:rPr>
      <w:color w:val="808080"/>
      <w:shd w:val="clear" w:color="auto" w:fill="E6E6E6"/>
    </w:rPr>
  </w:style>
  <w:style w:type="character" w:customStyle="1" w:styleId="UnresolvedMention4">
    <w:name w:val="Unresolved Mention4"/>
    <w:basedOn w:val="DefaultParagraphFont"/>
    <w:uiPriority w:val="99"/>
    <w:semiHidden/>
    <w:unhideWhenUsed/>
    <w:rsid w:val="0097797D"/>
    <w:rPr>
      <w:color w:val="808080"/>
      <w:shd w:val="clear" w:color="auto" w:fill="E6E6E6"/>
    </w:rPr>
  </w:style>
  <w:style w:type="character" w:customStyle="1" w:styleId="m-8082899869479211226gmail-styleunderline">
    <w:name w:val="m_-8082899869479211226gmail-styleunderline"/>
    <w:basedOn w:val="DefaultParagraphFont"/>
    <w:rsid w:val="0097797D"/>
  </w:style>
  <w:style w:type="paragraph" w:customStyle="1" w:styleId="NoteLevel23">
    <w:name w:val="Note Level 23"/>
    <w:basedOn w:val="Normal"/>
    <w:next w:val="Normal"/>
    <w:uiPriority w:val="99"/>
    <w:qFormat/>
    <w:rsid w:val="0097797D"/>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97797D"/>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97797D"/>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97797D"/>
    <w:rPr>
      <w:color w:val="605E5C"/>
      <w:shd w:val="clear" w:color="auto" w:fill="E1DFDD"/>
    </w:rPr>
  </w:style>
  <w:style w:type="character" w:customStyle="1" w:styleId="UnresolvedMention6">
    <w:name w:val="Unresolved Mention6"/>
    <w:basedOn w:val="DefaultParagraphFont"/>
    <w:uiPriority w:val="99"/>
    <w:semiHidden/>
    <w:unhideWhenUsed/>
    <w:rsid w:val="0097797D"/>
    <w:rPr>
      <w:color w:val="605E5C"/>
      <w:shd w:val="clear" w:color="auto" w:fill="E1DFDD"/>
    </w:rPr>
  </w:style>
  <w:style w:type="character" w:customStyle="1" w:styleId="footnote">
    <w:name w:val="footnote"/>
    <w:basedOn w:val="DefaultParagraphFont"/>
    <w:rsid w:val="0097797D"/>
  </w:style>
  <w:style w:type="character" w:customStyle="1" w:styleId="hubidentifier">
    <w:name w:val="hub_identifier"/>
    <w:basedOn w:val="DefaultParagraphFont"/>
    <w:rsid w:val="0097797D"/>
  </w:style>
  <w:style w:type="paragraph" w:customStyle="1" w:styleId="standardeinzug">
    <w:name w:val="standardeinzug"/>
    <w:basedOn w:val="Normal"/>
    <w:rsid w:val="0097797D"/>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97797D"/>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97797D"/>
  </w:style>
  <w:style w:type="paragraph" w:customStyle="1" w:styleId="entrefilet">
    <w:name w:val="entrefilet"/>
    <w:basedOn w:val="Normal"/>
    <w:rsid w:val="0097797D"/>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97797D"/>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97797D"/>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97797D"/>
  </w:style>
  <w:style w:type="character" w:customStyle="1" w:styleId="m-268162420547309261gmail-stylestylebold12pt">
    <w:name w:val="m_-268162420547309261gmail-stylestylebold12pt"/>
    <w:basedOn w:val="DefaultParagraphFont"/>
    <w:rsid w:val="0097797D"/>
  </w:style>
  <w:style w:type="character" w:customStyle="1" w:styleId="m-268162420547309261gmail-styleboldunderline">
    <w:name w:val="m_-268162420547309261gmail-styleboldunderline"/>
    <w:basedOn w:val="DefaultParagraphFont"/>
    <w:rsid w:val="0097797D"/>
  </w:style>
  <w:style w:type="character" w:customStyle="1" w:styleId="m-5621139387307470627gmail-style13ptbold">
    <w:name w:val="m_-5621139387307470627gmail-style13ptbold"/>
    <w:basedOn w:val="DefaultParagraphFont"/>
    <w:rsid w:val="0097797D"/>
  </w:style>
  <w:style w:type="character" w:customStyle="1" w:styleId="m-5621139387307470627gmail-styleunderline">
    <w:name w:val="m_-5621139387307470627gmail-styleunderline"/>
    <w:basedOn w:val="DefaultParagraphFont"/>
    <w:rsid w:val="0097797D"/>
  </w:style>
  <w:style w:type="character" w:customStyle="1" w:styleId="m-4930835733434609408gmail-style13ptbold">
    <w:name w:val="m_-4930835733434609408gmail-style13ptbold"/>
    <w:basedOn w:val="DefaultParagraphFont"/>
    <w:rsid w:val="0097797D"/>
  </w:style>
  <w:style w:type="character" w:customStyle="1" w:styleId="m-4930835733434609408gmail-styleunderline">
    <w:name w:val="m_-4930835733434609408gmail-styleunderline"/>
    <w:basedOn w:val="DefaultParagraphFont"/>
    <w:rsid w:val="0097797D"/>
  </w:style>
  <w:style w:type="character" w:customStyle="1" w:styleId="m-2456650549122369157gmail-style13ptbold">
    <w:name w:val="m_-2456650549122369157gmail-style13ptbold"/>
    <w:basedOn w:val="DefaultParagraphFont"/>
    <w:rsid w:val="0097797D"/>
  </w:style>
  <w:style w:type="character" w:customStyle="1" w:styleId="m-2456650549122369157gmail-styleunderline">
    <w:name w:val="m_-2456650549122369157gmail-styleunderline"/>
    <w:basedOn w:val="DefaultParagraphFont"/>
    <w:rsid w:val="0097797D"/>
  </w:style>
  <w:style w:type="character" w:customStyle="1" w:styleId="UnresolvedMention32">
    <w:name w:val="Unresolved Mention32"/>
    <w:basedOn w:val="DefaultParagraphFont"/>
    <w:uiPriority w:val="99"/>
    <w:semiHidden/>
    <w:unhideWhenUsed/>
    <w:rsid w:val="0097797D"/>
    <w:rPr>
      <w:color w:val="605E5C"/>
      <w:shd w:val="clear" w:color="auto" w:fill="E1DFDD"/>
    </w:rPr>
  </w:style>
  <w:style w:type="character" w:customStyle="1" w:styleId="l7">
    <w:name w:val="l7"/>
    <w:basedOn w:val="DefaultParagraphFont"/>
    <w:rsid w:val="0097797D"/>
  </w:style>
  <w:style w:type="character" w:customStyle="1" w:styleId="l6">
    <w:name w:val="l6"/>
    <w:basedOn w:val="DefaultParagraphFont"/>
    <w:rsid w:val="0097797D"/>
  </w:style>
  <w:style w:type="character" w:customStyle="1" w:styleId="l8">
    <w:name w:val="l8"/>
    <w:basedOn w:val="DefaultParagraphFont"/>
    <w:rsid w:val="0097797D"/>
  </w:style>
  <w:style w:type="character" w:customStyle="1" w:styleId="l9">
    <w:name w:val="l9"/>
    <w:basedOn w:val="DefaultParagraphFont"/>
    <w:rsid w:val="0097797D"/>
  </w:style>
  <w:style w:type="character" w:customStyle="1" w:styleId="m-134349766280542120gmail-style13ptbold">
    <w:name w:val="m_-134349766280542120gmail-style13ptbold"/>
    <w:basedOn w:val="DefaultParagraphFont"/>
    <w:rsid w:val="0097797D"/>
  </w:style>
  <w:style w:type="character" w:customStyle="1" w:styleId="m-134349766280542120gmail-msohyperlink">
    <w:name w:val="m_-134349766280542120gmail-msohyperlink"/>
    <w:basedOn w:val="DefaultParagraphFont"/>
    <w:rsid w:val="0097797D"/>
  </w:style>
  <w:style w:type="character" w:customStyle="1" w:styleId="m-134349766280542120gmail-styleunderline">
    <w:name w:val="m_-134349766280542120gmail-styleunderline"/>
    <w:basedOn w:val="DefaultParagraphFont"/>
    <w:rsid w:val="0097797D"/>
  </w:style>
  <w:style w:type="character" w:customStyle="1" w:styleId="m-134349766280542120gmail-cite">
    <w:name w:val="m_-134349766280542120gmail-cite"/>
    <w:basedOn w:val="DefaultParagraphFont"/>
    <w:rsid w:val="0097797D"/>
  </w:style>
  <w:style w:type="character" w:customStyle="1" w:styleId="m-134349766280542120gmail-underline">
    <w:name w:val="m_-134349766280542120gmail-underline"/>
    <w:basedOn w:val="DefaultParagraphFont"/>
    <w:rsid w:val="0097797D"/>
  </w:style>
  <w:style w:type="character" w:customStyle="1" w:styleId="m-134349766280542120gmail-underline0">
    <w:name w:val="m_-134349766280542120gmail-underline0"/>
    <w:basedOn w:val="DefaultParagraphFont"/>
    <w:rsid w:val="0097797D"/>
  </w:style>
  <w:style w:type="paragraph" w:customStyle="1" w:styleId="element">
    <w:name w:val="element"/>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97797D"/>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97797D"/>
  </w:style>
  <w:style w:type="character" w:customStyle="1" w:styleId="wsj-article-credit">
    <w:name w:val="wsj-article-credit"/>
    <w:basedOn w:val="DefaultParagraphFont"/>
    <w:rsid w:val="0097797D"/>
  </w:style>
  <w:style w:type="character" w:customStyle="1" w:styleId="wsj-article-credit-tag">
    <w:name w:val="wsj-article-credit-tag"/>
    <w:basedOn w:val="DefaultParagraphFont"/>
    <w:rsid w:val="0097797D"/>
  </w:style>
  <w:style w:type="paragraph" w:customStyle="1" w:styleId="initial">
    <w:name w:val="initial"/>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97797D"/>
    <w:pPr>
      <w:spacing w:before="100" w:beforeAutospacing="1" w:after="100" w:afterAutospacing="1"/>
    </w:pPr>
    <w:rPr>
      <w:rFonts w:ascii="Times New Roman" w:eastAsia="Times New Roman" w:hAnsi="Times New Roman" w:cs="Times New Roman"/>
      <w:sz w:val="24"/>
      <w:lang w:eastAsia="zh-CN"/>
    </w:rPr>
  </w:style>
  <w:style w:type="character" w:customStyle="1" w:styleId="CardUnderlinedCharChar0">
    <w:name w:val="Card Underlined Char Char"/>
    <w:rsid w:val="0097797D"/>
    <w:rPr>
      <w:rFonts w:ascii="Arial Narrow" w:hAnsi="Arial Narrow"/>
      <w:sz w:val="22"/>
      <w:szCs w:val="24"/>
      <w:u w:val="single"/>
      <w:lang w:val="en-US" w:eastAsia="en-US" w:bidi="ar-SA"/>
    </w:rPr>
  </w:style>
  <w:style w:type="paragraph" w:customStyle="1" w:styleId="detailsub">
    <w:name w:val="detail__sub"/>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97797D"/>
    <w:pPr>
      <w:spacing w:before="100" w:beforeAutospacing="1" w:after="100" w:afterAutospacing="1"/>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97797D"/>
  </w:style>
  <w:style w:type="character" w:customStyle="1" w:styleId="m-299895914748161361gmail-styleunderline">
    <w:name w:val="m_-299895914748161361gmail-styleunderline"/>
    <w:basedOn w:val="DefaultParagraphFont"/>
    <w:rsid w:val="0097797D"/>
  </w:style>
  <w:style w:type="paragraph" w:customStyle="1" w:styleId="counter-paragraph">
    <w:name w:val="counter-paragraph"/>
    <w:basedOn w:val="Normal"/>
    <w:rsid w:val="0097797D"/>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97797D"/>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97797D"/>
  </w:style>
  <w:style w:type="paragraph" w:customStyle="1" w:styleId="m-266642551691440061gmail-cards">
    <w:name w:val="m_-266642551691440061gmail-cards"/>
    <w:basedOn w:val="Normal"/>
    <w:rsid w:val="0097797D"/>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97797D"/>
  </w:style>
  <w:style w:type="paragraph" w:customStyle="1" w:styleId="listingexcerpt">
    <w:name w:val="listing__excerpt"/>
    <w:basedOn w:val="Normal"/>
    <w:rsid w:val="0097797D"/>
    <w:pPr>
      <w:spacing w:before="100" w:beforeAutospacing="1" w:after="100" w:afterAutospacing="1"/>
    </w:pPr>
    <w:rPr>
      <w:rFonts w:eastAsia="Times New Roman"/>
      <w:lang w:eastAsia="zh-CN"/>
    </w:rPr>
  </w:style>
  <w:style w:type="character" w:customStyle="1" w:styleId="listingauthor">
    <w:name w:val="listing__author"/>
    <w:basedOn w:val="DefaultParagraphFont"/>
    <w:rsid w:val="0097797D"/>
  </w:style>
  <w:style w:type="paragraph" w:customStyle="1" w:styleId="specialbutton">
    <w:name w:val="special__button"/>
    <w:basedOn w:val="Normal"/>
    <w:rsid w:val="0097797D"/>
    <w:pPr>
      <w:spacing w:before="100" w:beforeAutospacing="1" w:after="100" w:afterAutospacing="1"/>
    </w:pPr>
    <w:rPr>
      <w:rFonts w:eastAsia="Times New Roman"/>
      <w:lang w:eastAsia="zh-CN"/>
    </w:rPr>
  </w:style>
  <w:style w:type="character" w:customStyle="1" w:styleId="Heading3Char2">
    <w:name w:val="Heading 3 Char2"/>
    <w:aliases w:val="Heading 3 Char Char Char4, Char Char1, Char Char Char4"/>
    <w:basedOn w:val="DefaultParagraphFont"/>
    <w:rsid w:val="0097797D"/>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nn.com/2017/04/18/politics/kfile-trump-north-korea-nuclear-war/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me.com/4797241/angela-merkel-us-german-tensions-g7-summit/" TargetMode="External"/><Relationship Id="rId5" Type="http://schemas.openxmlformats.org/officeDocument/2006/relationships/numbering" Target="numbering.xml"/><Relationship Id="rId10" Type="http://schemas.openxmlformats.org/officeDocument/2006/relationships/hyperlink" Target="https://time.com/4569845/donald-trump-america-first/" TargetMode="External"/><Relationship Id="rId4" Type="http://schemas.openxmlformats.org/officeDocument/2006/relationships/customXml" Target="../customXml/item4.xml"/><Relationship Id="rId9" Type="http://schemas.openxmlformats.org/officeDocument/2006/relationships/hyperlink" Target="https://time.com/4696437/european-union-future-maastri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9862</Words>
  <Characters>56214</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cp:revision>
  <dcterms:created xsi:type="dcterms:W3CDTF">2021-11-21T23:13:00Z</dcterms:created>
  <dcterms:modified xsi:type="dcterms:W3CDTF">2021-11-21T23:13:00Z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