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ED9" w:rsidRDefault="00381ED9" w:rsidP="006114B9">
      <w:pPr>
        <w:pStyle w:val="Heading1"/>
      </w:pPr>
      <w:r>
        <w:t>1</w:t>
      </w:r>
    </w:p>
    <w:p w:rsidR="00381ED9" w:rsidRDefault="00381ED9" w:rsidP="00381ED9">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rsidR="00381ED9" w:rsidRDefault="00381ED9" w:rsidP="00381ED9">
      <w:proofErr w:type="gramStart"/>
      <w:r w:rsidRPr="008C3492">
        <w:rPr>
          <w:rStyle w:val="Style13ptBold"/>
        </w:rPr>
        <w:t>Gilbert,  PhD</w:t>
      </w:r>
      <w:proofErr w:type="gramEnd"/>
      <w:r w:rsidRPr="008C3492">
        <w:rPr>
          <w:rStyle w:val="Style13ptBold"/>
        </w:rPr>
        <w:t xml:space="preserve"> student in space resources at the Colorado School of Mines</w:t>
      </w:r>
      <w:r>
        <w:rPr>
          <w:rStyle w:val="Style13ptBold"/>
        </w:rPr>
        <w:t>, writes in</w:t>
      </w:r>
      <w:r w:rsidRPr="008C3492">
        <w:rPr>
          <w:rStyle w:val="Style13ptBold"/>
        </w:rPr>
        <w:t xml:space="preserve">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9" w:history="1">
        <w:r w:rsidRPr="00B12F3C">
          <w:rPr>
            <w:rStyle w:val="Hyperlink"/>
          </w:rPr>
          <w:t>www.milkenreview.org/articles/mining-in-space-is-coming</w:t>
        </w:r>
      </w:hyperlink>
      <w:r>
        <w:t xml:space="preserve">. [Quality Control] </w:t>
      </w:r>
    </w:p>
    <w:p w:rsidR="00381ED9" w:rsidRPr="007320AC" w:rsidRDefault="00381ED9" w:rsidP="00381ED9">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Mars and </w:t>
      </w:r>
      <w:r w:rsidRPr="007320AC">
        <w:rPr>
          <w:rStyle w:val="Emphasis"/>
          <w:highlight w:val="cyan"/>
        </w:rPr>
        <w:t>asteroids</w:t>
      </w:r>
      <w:r w:rsidRPr="007320AC">
        <w:rPr>
          <w:rStyle w:val="StyleUnderline"/>
        </w:rPr>
        <w:t>.</w:t>
      </w:r>
    </w:p>
    <w:p w:rsidR="00381ED9" w:rsidRPr="007320AC" w:rsidRDefault="00381ED9" w:rsidP="00381ED9">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rsidR="00381ED9" w:rsidRPr="007320AC" w:rsidRDefault="00381ED9" w:rsidP="00381ED9">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rsidR="00381ED9" w:rsidRPr="007320AC" w:rsidRDefault="00381ED9" w:rsidP="00381ED9">
      <w:pPr>
        <w:rPr>
          <w:sz w:val="16"/>
          <w:szCs w:val="16"/>
        </w:rPr>
      </w:pPr>
      <w:r w:rsidRPr="007320AC">
        <w:rPr>
          <w:sz w:val="16"/>
          <w:szCs w:val="16"/>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rsidR="00381ED9" w:rsidRPr="007320AC" w:rsidRDefault="00381ED9" w:rsidP="00381ED9">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r w:rsidRPr="007320AC">
        <w:rPr>
          <w:rStyle w:val="StyleUnderline"/>
          <w:highlight w:val="cyan"/>
        </w:rPr>
        <w:t>scientific</w:t>
      </w:r>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rsidR="00381ED9" w:rsidRPr="007320AC" w:rsidRDefault="00381ED9" w:rsidP="00381ED9">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India and the European Space Agency all harbor space-mining ambitions of their own. Governing these emerging </w:t>
      </w:r>
      <w:r w:rsidRPr="007320AC">
        <w:rPr>
          <w:sz w:val="16"/>
        </w:rPr>
        <w:lastRenderedPageBreak/>
        <w:t>interests is an outdated treaty framework from the Cold War. Sooner rather than later, we’ll need new agreements to facilitate private investment and ensure international cooperation.</w:t>
      </w:r>
    </w:p>
    <w:p w:rsidR="00381ED9" w:rsidRPr="007320AC" w:rsidRDefault="00381ED9" w:rsidP="00381ED9">
      <w:pPr>
        <w:rPr>
          <w:rStyle w:val="StyleUnderline"/>
        </w:rPr>
      </w:pPr>
      <w:r w:rsidRPr="007320AC">
        <w:rPr>
          <w:rStyle w:val="StyleUnderline"/>
        </w:rPr>
        <w:t>What’s Out There</w:t>
      </w:r>
    </w:p>
    <w:p w:rsidR="00381ED9" w:rsidRPr="007320AC" w:rsidRDefault="00381ED9" w:rsidP="00381ED9">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rsidR="00381ED9" w:rsidRPr="00263722" w:rsidRDefault="00381ED9" w:rsidP="00381ED9">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rsidR="00381ED9" w:rsidRDefault="00381ED9" w:rsidP="00381ED9">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rsidR="00381ED9" w:rsidRPr="004844EE" w:rsidRDefault="00381ED9" w:rsidP="00381ED9">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rsidR="00381ED9" w:rsidRPr="00263722" w:rsidRDefault="00381ED9" w:rsidP="00381ED9">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asteroid claims</w:t>
      </w:r>
      <w:r w:rsidRPr="007320AC">
        <w:rPr>
          <w:rStyle w:val="StyleUnderline"/>
        </w:rPr>
        <w:t>,</w:t>
      </w:r>
      <w:r w:rsidRPr="00263722">
        <w:rPr>
          <w:sz w:val="16"/>
        </w:rPr>
        <w:t xml:space="preserve"> </w:t>
      </w:r>
      <w:r w:rsidRPr="00263722">
        <w:rPr>
          <w:rStyle w:val="StyleUnderline"/>
          <w:highlight w:val="cyan"/>
        </w:rPr>
        <w:t>and</w:t>
      </w:r>
      <w:r w:rsidRPr="00263722">
        <w:rPr>
          <w:sz w:val="16"/>
        </w:rPr>
        <w:t xml:space="preserve"> it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w:t>
      </w:r>
      <w:proofErr w:type="spellStart"/>
      <w:r w:rsidRPr="00263722">
        <w:rPr>
          <w:sz w:val="16"/>
        </w:rPr>
        <w:t>toa</w:t>
      </w:r>
      <w:proofErr w:type="spellEnd"/>
      <w:r w:rsidRPr="00263722">
        <w:rPr>
          <w:sz w:val="16"/>
        </w:rPr>
        <w:t xml:space="preserve"> single entity, so the landowner requirement of the rule should be removed. A similar modification would need to be made to the "beneficial use" language of the doctrine.</w:t>
      </w:r>
    </w:p>
    <w:p w:rsidR="00381ED9" w:rsidRPr="007320AC" w:rsidRDefault="00381ED9" w:rsidP="00381ED9">
      <w:pPr>
        <w:rPr>
          <w:rStyle w:val="Emphasis"/>
        </w:rPr>
      </w:pPr>
      <w:r w:rsidRPr="00263722">
        <w:rPr>
          <w:sz w:val="16"/>
        </w:rPr>
        <w:t xml:space="preserve">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263722">
        <w:rPr>
          <w:sz w:val="16"/>
        </w:rPr>
        <w:t xml:space="preserve"> For that reason, </w:t>
      </w:r>
      <w:r w:rsidRPr="00263722">
        <w:rPr>
          <w:rStyle w:val="StyleUnderline"/>
          <w:highlight w:val="cyan"/>
        </w:rPr>
        <w:t>a mining entity could</w:t>
      </w:r>
      <w:r w:rsidRPr="007320AC">
        <w:rPr>
          <w:rStyle w:val="StyleUnderline"/>
        </w:rPr>
        <w:t xml:space="preserve"> potentially </w:t>
      </w:r>
      <w:r w:rsidRPr="00263722">
        <w:rPr>
          <w:rStyle w:val="StyleUnderline"/>
          <w:highlight w:val="cyan"/>
        </w:rPr>
        <w:t>put</w:t>
      </w:r>
      <w:r w:rsidRPr="007320AC">
        <w:rPr>
          <w:rStyle w:val="StyleUnderline"/>
        </w:rPr>
        <w:t xml:space="preserve"> any amount of </w:t>
      </w:r>
      <w:r w:rsidRPr="00263722">
        <w:rPr>
          <w:rStyle w:val="StyleUnderline"/>
          <w:highlight w:val="cyan"/>
        </w:rPr>
        <w:t>obtained metal to beneficial use</w:t>
      </w:r>
      <w:r w:rsidRPr="00263722">
        <w:rPr>
          <w:sz w:val="16"/>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63722">
        <w:rPr>
          <w:rStyle w:val="StyleUnderline"/>
          <w:highlight w:val="cyan"/>
        </w:rPr>
        <w:t>by providing that beneficial use is assumed for any</w:t>
      </w:r>
      <w:r w:rsidRPr="007320AC">
        <w:rPr>
          <w:rStyle w:val="StyleUnderline"/>
        </w:rPr>
        <w:t xml:space="preserve"> </w:t>
      </w:r>
      <w:r w:rsidRPr="00263722">
        <w:rPr>
          <w:rStyle w:val="StyleUnderline"/>
          <w:highlight w:val="cyan"/>
        </w:rPr>
        <w:t>resources</w:t>
      </w:r>
      <w:r w:rsidRPr="007320AC">
        <w:rPr>
          <w:rStyle w:val="StyleUnderline"/>
        </w:rPr>
        <w:t xml:space="preserve"> that have been </w:t>
      </w:r>
      <w:r w:rsidRPr="00263722">
        <w:rPr>
          <w:rStyle w:val="StyleUnderline"/>
          <w:highlight w:val="cyan"/>
        </w:rPr>
        <w:t>removed</w:t>
      </w:r>
      <w:r w:rsidRPr="007320AC">
        <w:rPr>
          <w:rStyle w:val="StyleUnderline"/>
        </w:rPr>
        <w:t xml:space="preserve"> </w:t>
      </w:r>
      <w:r w:rsidRPr="00263722">
        <w:rPr>
          <w:rStyle w:val="StyleUnderline"/>
          <w:highlight w:val="cyan"/>
        </w:rPr>
        <w:t>from the asteroid</w:t>
      </w:r>
      <w:r w:rsidRPr="007320AC">
        <w:rPr>
          <w:rStyle w:val="StyleUnderline"/>
        </w:rPr>
        <w:t xml:space="preserve"> </w:t>
      </w:r>
      <w:r w:rsidRPr="00263722">
        <w:rPr>
          <w:rStyle w:val="StyleUnderline"/>
          <w:highlight w:val="cyan"/>
        </w:rPr>
        <w:t>that the mining entity</w:t>
      </w:r>
      <w:r w:rsidRPr="007320AC">
        <w:rPr>
          <w:rStyle w:val="StyleUnderline"/>
        </w:rPr>
        <w:t xml:space="preserve"> </w:t>
      </w:r>
      <w:r w:rsidRPr="00263722">
        <w:rPr>
          <w:rStyle w:val="StyleUnderline"/>
          <w:highlight w:val="cyan"/>
        </w:rPr>
        <w:t>can</w:t>
      </w:r>
      <w:r w:rsidRPr="007320AC">
        <w:rPr>
          <w:rStyle w:val="StyleUnderline"/>
        </w:rPr>
        <w:t xml:space="preserve"> reasonably </w:t>
      </w:r>
      <w:r w:rsidRPr="00263722">
        <w:rPr>
          <w:rStyle w:val="StyleUnderline"/>
          <w:highlight w:val="cyan"/>
        </w:rPr>
        <w:t>hope to transport to market in a return journey</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satisfy the economic imperative of promoting the rapid development of asteroid resources.</w:t>
      </w:r>
      <w:r w:rsidRPr="007320AC">
        <w:rPr>
          <w:rStyle w:val="Emphasis"/>
        </w:rPr>
        <w:t xml:space="preserve"> </w:t>
      </w:r>
    </w:p>
    <w:p w:rsidR="00381ED9" w:rsidRPr="00263722" w:rsidRDefault="00381ED9" w:rsidP="00381ED9">
      <w:pPr>
        <w:rPr>
          <w:sz w:val="16"/>
        </w:rPr>
      </w:pPr>
      <w:r w:rsidRPr="00263722">
        <w:rPr>
          <w:sz w:val="16"/>
        </w:rPr>
        <w:lastRenderedPageBreak/>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rsidR="00381ED9" w:rsidRPr="00263722" w:rsidRDefault="00381ED9" w:rsidP="00381ED9">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rsidR="00381ED9" w:rsidRPr="00263722" w:rsidRDefault="00381ED9" w:rsidP="00381ED9">
      <w:pPr>
        <w:rPr>
          <w:rStyle w:val="StyleUnderline"/>
        </w:rPr>
      </w:pPr>
      <w:r w:rsidRPr="00263722">
        <w:rPr>
          <w:rStyle w:val="StyleUnderline"/>
          <w:highlight w:val="cyan"/>
        </w:rPr>
        <w:t>There is no doubt</w:t>
      </w:r>
      <w:r w:rsidRPr="007320AC">
        <w:rPr>
          <w:rStyle w:val="StyleUnderline"/>
        </w:rPr>
        <w:t xml:space="preserve"> </w:t>
      </w:r>
      <w:r w:rsidRPr="00263722">
        <w:rPr>
          <w:rStyle w:val="StyleUnderline"/>
          <w:highlight w:val="cyan"/>
        </w:rPr>
        <w:t>that asteroids may be</w:t>
      </w:r>
      <w:r w:rsidRPr="007320AC">
        <w:rPr>
          <w:rStyle w:val="StyleUnderline"/>
        </w:rPr>
        <w:t xml:space="preserve"> </w:t>
      </w:r>
      <w:r w:rsidRPr="00263722">
        <w:rPr>
          <w:rStyle w:val="Emphasis"/>
          <w:highlight w:val="cyan"/>
        </w:rPr>
        <w:t>extremely</w:t>
      </w:r>
      <w:r w:rsidRPr="007320AC">
        <w:rPr>
          <w:rStyle w:val="Emphasis"/>
        </w:rPr>
        <w:t xml:space="preserve"> </w:t>
      </w:r>
      <w:r w:rsidRPr="00263722">
        <w:rPr>
          <w:rStyle w:val="Emphasis"/>
          <w:highlight w:val="cyan"/>
        </w:rPr>
        <w:t>beneficial to mankind</w:t>
      </w:r>
      <w:r w:rsidRPr="007320AC">
        <w:rPr>
          <w:rStyle w:val="Emphasis"/>
        </w:rPr>
        <w:t>,</w:t>
      </w:r>
      <w:r w:rsidRPr="007320AC">
        <w:rPr>
          <w:rStyle w:val="StyleUnderline"/>
        </w:rPr>
        <w:t xml:space="preserve"> both </w:t>
      </w:r>
      <w:r w:rsidRPr="00263722">
        <w:rPr>
          <w:rStyle w:val="StyleUnderline"/>
          <w:highlight w:val="cyan"/>
        </w:rPr>
        <w:t xml:space="preserve">as a </w:t>
      </w:r>
      <w:r w:rsidRPr="00263722">
        <w:rPr>
          <w:rStyle w:val="Emphasis"/>
          <w:highlight w:val="cyan"/>
        </w:rPr>
        <w:t>source of resources</w:t>
      </w:r>
      <w:r w:rsidRPr="007320AC">
        <w:rPr>
          <w:rStyle w:val="StyleUnderline"/>
        </w:rPr>
        <w:t xml:space="preserve"> </w:t>
      </w:r>
      <w:r w:rsidRPr="00263722">
        <w:rPr>
          <w:rStyle w:val="StyleUnderline"/>
          <w:highlight w:val="cyan"/>
        </w:rPr>
        <w:t>and</w:t>
      </w:r>
      <w:r w:rsidRPr="007320AC">
        <w:rPr>
          <w:rStyle w:val="StyleUnderline"/>
        </w:rPr>
        <w:t xml:space="preserve"> as a </w:t>
      </w:r>
      <w:r w:rsidRPr="00263722">
        <w:rPr>
          <w:rStyle w:val="StyleUnderline"/>
          <w:highlight w:val="cyan"/>
        </w:rPr>
        <w:t>jumping-off point to</w:t>
      </w:r>
      <w:r w:rsidRPr="007320AC">
        <w:rPr>
          <w:rStyle w:val="StyleUnderline"/>
        </w:rPr>
        <w:t xml:space="preserve"> </w:t>
      </w:r>
      <w:r w:rsidRPr="00263722">
        <w:rPr>
          <w:rStyle w:val="Emphasis"/>
          <w:highlight w:val="cyan"/>
        </w:rPr>
        <w:t>far off locations in space</w:t>
      </w:r>
      <w:r w:rsidRPr="00263722">
        <w:rPr>
          <w:sz w:val="16"/>
        </w:rPr>
        <w:t xml:space="preserve">. The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the human race in its expansion into the space, the final frontier.</w:t>
      </w:r>
    </w:p>
    <w:p w:rsidR="00381ED9" w:rsidRPr="00F62314" w:rsidRDefault="00381ED9" w:rsidP="00381ED9">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rsidR="00381ED9" w:rsidRDefault="00381ED9" w:rsidP="00381ED9">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rsidR="00381ED9" w:rsidRPr="00F62314" w:rsidRDefault="00381ED9" w:rsidP="00381ED9">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First of all,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r w:rsidRPr="00F62314">
        <w:rPr>
          <w:rStyle w:val="StyleUnderline"/>
          <w:highlight w:val="cyan"/>
        </w:rPr>
        <w:t xml:space="preserve">has to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w:t>
      </w:r>
      <w:r w:rsidRPr="00F62314">
        <w:rPr>
          <w:rStyle w:val="StyleUnderline"/>
        </w:rPr>
        <w:lastRenderedPageBreak/>
        <w:t xml:space="preserve">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rsidR="00381ED9" w:rsidRPr="00F62314" w:rsidRDefault="00381ED9" w:rsidP="00381ED9">
      <w:pPr>
        <w:rPr>
          <w:b/>
          <w:iCs/>
          <w:u w:val="single"/>
        </w:rPr>
      </w:pPr>
      <w:r w:rsidRPr="00F62314">
        <w:rPr>
          <w:sz w:val="16"/>
        </w:rPr>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F62314">
        <w:rPr>
          <w:rStyle w:val="StyleUnderline"/>
          <w:highlight w:val="cyan"/>
        </w:rPr>
        <w:t>Suarez</w:t>
      </w:r>
      <w:r w:rsidRPr="00F62314">
        <w:rPr>
          <w:sz w:val="16"/>
        </w:rPr>
        <w:t xml:space="preserve"> </w:t>
      </w:r>
      <w:r w:rsidRPr="00F62314">
        <w:rPr>
          <w:rStyle w:val="StyleUnderline"/>
          <w:highlight w:val="cyan"/>
        </w:rPr>
        <w:t>sees 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rsidR="00381ED9" w:rsidRPr="00F62314" w:rsidRDefault="00381ED9" w:rsidP="00381ED9">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rsidR="00381ED9" w:rsidRPr="00F62314" w:rsidRDefault="00381ED9" w:rsidP="00381ED9">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rsidR="00381ED9" w:rsidRDefault="00381ED9" w:rsidP="00381ED9">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F62314">
        <w:rPr>
          <w:rStyle w:val="StyleUnderline"/>
        </w:rPr>
        <w:t>grasping,</w:t>
      </w:r>
      <w:proofErr w:type="gramEnd"/>
      <w:r w:rsidRPr="00F62314">
        <w:rPr>
          <w:rStyle w:val="StyleUnderline"/>
        </w:rPr>
        <w:t xml:space="preserve"> how relatively easy it is to ship stuff in zero-G environments. </w:t>
      </w:r>
    </w:p>
    <w:p w:rsidR="00381ED9" w:rsidRDefault="00381ED9" w:rsidP="00381ED9">
      <w:pPr>
        <w:pStyle w:val="Heading4"/>
      </w:pPr>
      <w:r>
        <w:t xml:space="preserve">Asteroid mining solves </w:t>
      </w:r>
      <w:r w:rsidRPr="00410D96">
        <w:rPr>
          <w:u w:val="single"/>
        </w:rPr>
        <w:t>rare earth metal</w:t>
      </w:r>
      <w:r>
        <w:t xml:space="preserve"> depletion – prevents </w:t>
      </w:r>
      <w:r w:rsidRPr="00410D96">
        <w:rPr>
          <w:u w:val="single"/>
        </w:rPr>
        <w:t>tech stagnation</w:t>
      </w:r>
      <w:r>
        <w:t xml:space="preserve"> and </w:t>
      </w:r>
      <w:r w:rsidRPr="00410D96">
        <w:rPr>
          <w:u w:val="single"/>
        </w:rPr>
        <w:t>unsustainable resource extraction</w:t>
      </w:r>
    </w:p>
    <w:p w:rsidR="00381ED9" w:rsidRPr="00574238" w:rsidRDefault="00381ED9" w:rsidP="00381ED9">
      <w:r w:rsidRPr="005B1513">
        <w:rPr>
          <w:rStyle w:val="Style13ptBold"/>
        </w:rPr>
        <w:t>Mitchell 20</w:t>
      </w:r>
      <w:r>
        <w:t xml:space="preserve"> Robin Mitchell is an electronic engineer who has been involved in electronics since the age of 13. After completing a BEng at the University of Warwick, Robin moved into the field of online content creation developing articles. "How might asteroid mining be key to electronics future?" 28-09-2020, </w:t>
      </w:r>
      <w:hyperlink r:id="rId10" w:history="1">
        <w:r w:rsidRPr="00B12F3C">
          <w:rPr>
            <w:rStyle w:val="Hyperlink"/>
          </w:rPr>
          <w:t>www.electropages.com/blog/2020/09/how-might-asteroid-mining-be-key-electronics-future</w:t>
        </w:r>
      </w:hyperlink>
      <w:r>
        <w:t>. [Quality Control]</w:t>
      </w:r>
    </w:p>
    <w:p w:rsidR="00381ED9" w:rsidRPr="00D351CD" w:rsidRDefault="00381ED9" w:rsidP="00381ED9">
      <w:pPr>
        <w:rPr>
          <w:sz w:val="16"/>
        </w:rPr>
      </w:pPr>
      <w:r w:rsidRPr="00FE3774">
        <w:rPr>
          <w:rStyle w:val="StyleUnderline"/>
          <w:highlight w:val="cyan"/>
        </w:rPr>
        <w:t>As electronics</w:t>
      </w:r>
      <w:r w:rsidRPr="00D351CD">
        <w:rPr>
          <w:rStyle w:val="StyleUnderline"/>
        </w:rPr>
        <w:t xml:space="preserve"> continue to </w:t>
      </w:r>
      <w:r w:rsidRPr="00FE3774">
        <w:rPr>
          <w:rStyle w:val="StyleUnderline"/>
          <w:highlight w:val="cyan"/>
        </w:rPr>
        <w:t>become increasingly more important</w:t>
      </w:r>
      <w:r w:rsidRPr="00D351CD">
        <w:rPr>
          <w:rStyle w:val="StyleUnderline"/>
        </w:rPr>
        <w:t xml:space="preserve"> in everyday life</w:t>
      </w:r>
      <w:r w:rsidRPr="00D351CD">
        <w:rPr>
          <w:sz w:val="16"/>
        </w:rPr>
        <w:t xml:space="preserve">, </w:t>
      </w:r>
      <w:r w:rsidRPr="00FE3774">
        <w:rPr>
          <w:rStyle w:val="StyleUnderline"/>
          <w:highlight w:val="cyan"/>
        </w:rPr>
        <w:t xml:space="preserve">so is the ability to </w:t>
      </w:r>
      <w:r w:rsidRPr="00FE3774">
        <w:rPr>
          <w:rStyle w:val="Emphasis"/>
          <w:highlight w:val="cyan"/>
        </w:rPr>
        <w:t>produce electronic components</w:t>
      </w:r>
      <w:r w:rsidRPr="00D351CD">
        <w:rPr>
          <w:sz w:val="16"/>
        </w:rPr>
        <w:t xml:space="preserve">. With the supply of minerals on Earth having a finite size, some are worried that </w:t>
      </w:r>
      <w:r w:rsidRPr="00FE3774">
        <w:rPr>
          <w:rStyle w:val="StyleUnderline"/>
          <w:highlight w:val="cyan"/>
        </w:rPr>
        <w:t>Earth will soon run out of</w:t>
      </w:r>
      <w:r w:rsidRPr="00D351CD">
        <w:rPr>
          <w:rStyle w:val="StyleUnderline"/>
        </w:rPr>
        <w:t xml:space="preserve"> </w:t>
      </w:r>
      <w:r w:rsidRPr="00FE3774">
        <w:rPr>
          <w:rStyle w:val="StyleUnderline"/>
          <w:highlight w:val="cyan"/>
        </w:rPr>
        <w:t xml:space="preserve">critical resources such as </w:t>
      </w:r>
      <w:r w:rsidRPr="00FE3774">
        <w:rPr>
          <w:rStyle w:val="Emphasis"/>
          <w:highlight w:val="cyan"/>
        </w:rPr>
        <w:t>platinum and lithium</w:t>
      </w:r>
      <w:r w:rsidRPr="00D351CD">
        <w:rPr>
          <w:sz w:val="16"/>
        </w:rPr>
        <w:t>. What are asteroids, what are they composed of, and could they be the key to providing humanity with a near-infinite source of minerals?</w:t>
      </w:r>
    </w:p>
    <w:p w:rsidR="00381ED9" w:rsidRPr="00D351CD" w:rsidRDefault="00381ED9" w:rsidP="00381ED9">
      <w:pPr>
        <w:rPr>
          <w:u w:val="single"/>
        </w:rPr>
      </w:pPr>
      <w:r w:rsidRPr="00D351CD">
        <w:rPr>
          <w:rStyle w:val="StyleUnderline"/>
        </w:rPr>
        <w:t>What minerals are commonly needed for electronics?</w:t>
      </w:r>
    </w:p>
    <w:p w:rsidR="00381ED9" w:rsidRPr="00D351CD" w:rsidRDefault="00381ED9" w:rsidP="00381ED9">
      <w:pPr>
        <w:rPr>
          <w:rStyle w:val="StyleUnderline"/>
        </w:rPr>
      </w:pPr>
      <w:r w:rsidRPr="00D351CD">
        <w:rPr>
          <w:sz w:val="16"/>
        </w:rPr>
        <w:t xml:space="preserve">Since the introduction of the first commercial circuits, </w:t>
      </w:r>
      <w:r w:rsidRPr="00D351CD">
        <w:rPr>
          <w:rStyle w:val="StyleUnderline"/>
        </w:rPr>
        <w:t>electronics have become incredibly advanced with silicon dies having billions of active components, resistors the size of dust specks</w:t>
      </w:r>
      <w:r w:rsidRPr="00D351CD">
        <w:rPr>
          <w:sz w:val="16"/>
        </w:rPr>
        <w:t xml:space="preserve">, and capacitors that can hold obscene amounts of charge for their </w:t>
      </w:r>
      <w:r w:rsidRPr="00D351CD">
        <w:rPr>
          <w:rStyle w:val="StyleUnderline"/>
        </w:rPr>
        <w:t xml:space="preserve">size. However, many of these </w:t>
      </w:r>
      <w:r w:rsidRPr="00FE3774">
        <w:rPr>
          <w:rStyle w:val="StyleUnderline"/>
          <w:highlight w:val="cyan"/>
        </w:rPr>
        <w:t>components</w:t>
      </w:r>
      <w:r w:rsidRPr="00D351CD">
        <w:rPr>
          <w:rStyle w:val="StyleUnderline"/>
        </w:rPr>
        <w:t xml:space="preserve"> </w:t>
      </w:r>
      <w:r w:rsidRPr="00FE3774">
        <w:rPr>
          <w:rStyle w:val="StyleUnderline"/>
          <w:highlight w:val="cyan"/>
        </w:rPr>
        <w:t>rely on</w:t>
      </w:r>
      <w:r w:rsidRPr="00D351CD">
        <w:rPr>
          <w:rStyle w:val="StyleUnderline"/>
        </w:rPr>
        <w:t xml:space="preserve"> minerals that most will never have heard of for them to be able to wor</w:t>
      </w:r>
      <w:r w:rsidRPr="00D351CD">
        <w:rPr>
          <w:sz w:val="16"/>
        </w:rPr>
        <w:t xml:space="preserve">k. Basic components such as resistors and capacitors use common materials including iron, carbon, and </w:t>
      </w:r>
      <w:proofErr w:type="spellStart"/>
      <w:r w:rsidRPr="00D351CD">
        <w:rPr>
          <w:sz w:val="16"/>
        </w:rPr>
        <w:t>aluminium</w:t>
      </w:r>
      <w:proofErr w:type="spellEnd"/>
      <w:r w:rsidRPr="00D351CD">
        <w:rPr>
          <w:sz w:val="16"/>
        </w:rPr>
        <w:t xml:space="preserve">, but </w:t>
      </w:r>
      <w:r w:rsidRPr="00D351CD">
        <w:rPr>
          <w:rStyle w:val="StyleUnderline"/>
        </w:rPr>
        <w:t xml:space="preserve">components such as LEDs, silicon dies, and thin-film displays use lanthanum, cerium, neodymium, and europium. While many of these </w:t>
      </w:r>
      <w:r w:rsidRPr="00410D96">
        <w:rPr>
          <w:rStyle w:val="StyleUnderline"/>
          <w:highlight w:val="cyan"/>
        </w:rPr>
        <w:t>minerals</w:t>
      </w:r>
      <w:r w:rsidRPr="00D351CD">
        <w:rPr>
          <w:rStyle w:val="StyleUnderline"/>
        </w:rPr>
        <w:t xml:space="preserve"> </w:t>
      </w:r>
      <w:r w:rsidRPr="00410D96">
        <w:rPr>
          <w:rStyle w:val="Emphasis"/>
          <w:highlight w:val="cyan"/>
        </w:rPr>
        <w:t>fall under the “rare-earth” category</w:t>
      </w:r>
      <w:r w:rsidRPr="00D351CD">
        <w:rPr>
          <w:rStyle w:val="StyleUnderline"/>
        </w:rPr>
        <w:t>, that does not necessarily mean that they are rare; but many are.</w:t>
      </w:r>
    </w:p>
    <w:p w:rsidR="00381ED9" w:rsidRPr="00D351CD" w:rsidRDefault="00381ED9" w:rsidP="00381ED9">
      <w:pPr>
        <w:rPr>
          <w:u w:val="single"/>
        </w:rPr>
      </w:pPr>
      <w:r w:rsidRPr="00D351CD">
        <w:rPr>
          <w:rStyle w:val="StyleUnderline"/>
        </w:rPr>
        <w:lastRenderedPageBreak/>
        <w:t>Why are these minerals running out?</w:t>
      </w:r>
    </w:p>
    <w:p w:rsidR="00381ED9" w:rsidRPr="00D351CD" w:rsidRDefault="00381ED9" w:rsidP="00381ED9">
      <w:pPr>
        <w:rPr>
          <w:sz w:val="16"/>
        </w:rPr>
      </w:pPr>
      <w:r w:rsidRPr="00D351CD">
        <w:rPr>
          <w:sz w:val="16"/>
        </w:rPr>
        <w:t xml:space="preserve">Minerals that are rare by nature are uncommon in the crust, and </w:t>
      </w:r>
      <w:r w:rsidRPr="00410D96">
        <w:rPr>
          <w:rStyle w:val="StyleUnderline"/>
          <w:highlight w:val="cyan"/>
        </w:rPr>
        <w:t xml:space="preserve">mass </w:t>
      </w:r>
      <w:proofErr w:type="spellStart"/>
      <w:r w:rsidRPr="00410D96">
        <w:rPr>
          <w:rStyle w:val="StyleUnderline"/>
          <w:highlight w:val="cyan"/>
        </w:rPr>
        <w:t>industrialisation</w:t>
      </w:r>
      <w:proofErr w:type="spellEnd"/>
      <w:r w:rsidRPr="00D351CD">
        <w:rPr>
          <w:rStyle w:val="StyleUnderline"/>
        </w:rPr>
        <w:t xml:space="preserve"> </w:t>
      </w:r>
      <w:r w:rsidRPr="00410D96">
        <w:rPr>
          <w:rStyle w:val="StyleUnderline"/>
          <w:highlight w:val="cyan"/>
        </w:rPr>
        <w:t>is quickly using up remaining</w:t>
      </w:r>
      <w:r w:rsidRPr="00D351CD">
        <w:rPr>
          <w:rStyle w:val="StyleUnderline"/>
        </w:rPr>
        <w:t xml:space="preserve"> reserves of these </w:t>
      </w:r>
      <w:r w:rsidRPr="00410D96">
        <w:rPr>
          <w:rStyle w:val="StyleUnderline"/>
          <w:highlight w:val="cyan"/>
        </w:rPr>
        <w:t>minerals</w:t>
      </w:r>
      <w:r w:rsidRPr="00D351CD">
        <w:rPr>
          <w:rStyle w:val="StyleUnderline"/>
        </w:rPr>
        <w:t>.</w:t>
      </w:r>
      <w:r w:rsidRPr="00D351CD">
        <w:rPr>
          <w:sz w:val="16"/>
        </w:rPr>
        <w:t xml:space="preserve"> However, it is important to understand what reserve means and how reserves are calculated. Let’s take Uranium as an example to understand this concept better; as things currently stand, there are 80 years of Uranium reserves left. Now, this does not mean that all the uranium will be used up globally in 80 years, this means that at the current price of Uranium, proven sources will continue to supply Uranium at a profitable rate for 80 years. When all reserves are used up, the price for that mineral increases, and this makes areas that used to be unprofitable more profitable, thus generating new reserves. </w:t>
      </w:r>
    </w:p>
    <w:p w:rsidR="00381ED9" w:rsidRPr="00D351CD" w:rsidRDefault="00381ED9" w:rsidP="00381ED9">
      <w:pPr>
        <w:rPr>
          <w:rStyle w:val="StyleUnderline"/>
        </w:rPr>
      </w:pPr>
      <w:r w:rsidRPr="00D351CD">
        <w:rPr>
          <w:sz w:val="16"/>
        </w:rPr>
        <w:t xml:space="preserve">However, </w:t>
      </w:r>
      <w:r w:rsidRPr="00D351CD">
        <w:rPr>
          <w:rStyle w:val="StyleUnderline"/>
        </w:rPr>
        <w:t xml:space="preserve">there is another aspect to resources that need to be considered; </w:t>
      </w:r>
      <w:r w:rsidRPr="00410D96">
        <w:rPr>
          <w:rStyle w:val="Emphasis"/>
          <w:highlight w:val="cyan"/>
        </w:rPr>
        <w:t>environmental damage</w:t>
      </w:r>
      <w:r w:rsidRPr="00D351CD">
        <w:rPr>
          <w:rStyle w:val="StyleUnderline"/>
        </w:rPr>
        <w:t xml:space="preserve">. A good example to demonstrate this is Lithium. While Lithium is rather abundant in the crust, it is spread very wide, making most crust uneconomical to mine. </w:t>
      </w:r>
      <w:r w:rsidRPr="00D351CD">
        <w:rPr>
          <w:sz w:val="16"/>
        </w:rPr>
        <w:t xml:space="preserve">If all cars on earth went electric, the proven reserves of Lithium would run out in 3 years. Of course, new reserves would be made available, and this would extend the ability to use Lithium in industrial </w:t>
      </w:r>
      <w:r w:rsidRPr="00D351CD">
        <w:rPr>
          <w:rStyle w:val="StyleUnderline"/>
        </w:rPr>
        <w:t xml:space="preserve">practices. However, </w:t>
      </w:r>
      <w:r w:rsidRPr="00410D96">
        <w:rPr>
          <w:rStyle w:val="StyleUnderline"/>
          <w:highlight w:val="cyan"/>
        </w:rPr>
        <w:t>mining Lithium has a massive environmental impact and sees vast amounts of</w:t>
      </w:r>
      <w:r w:rsidRPr="00D351CD">
        <w:rPr>
          <w:rStyle w:val="StyleUnderline"/>
        </w:rPr>
        <w:t xml:space="preserve"> </w:t>
      </w:r>
      <w:r w:rsidRPr="00410D96">
        <w:rPr>
          <w:rStyle w:val="StyleUnderline"/>
          <w:highlight w:val="cyan"/>
        </w:rPr>
        <w:t>land destroyed and made toxic</w:t>
      </w:r>
      <w:r w:rsidRPr="00D351CD">
        <w:rPr>
          <w:rStyle w:val="StyleUnderline"/>
        </w:rPr>
        <w:t xml:space="preserve"> due to by-products in the extraction process. The same applies to many rare minerals; many tons of earth </w:t>
      </w:r>
      <w:proofErr w:type="gramStart"/>
      <w:r w:rsidRPr="00D351CD">
        <w:rPr>
          <w:rStyle w:val="StyleUnderline"/>
        </w:rPr>
        <w:t>is</w:t>
      </w:r>
      <w:proofErr w:type="gramEnd"/>
      <w:r w:rsidRPr="00D351CD">
        <w:rPr>
          <w:rStyle w:val="StyleUnderline"/>
        </w:rPr>
        <w:t xml:space="preserve"> needed to get even the smallest quantity.</w:t>
      </w:r>
    </w:p>
    <w:p w:rsidR="00381ED9" w:rsidRPr="00D351CD" w:rsidRDefault="00381ED9" w:rsidP="00381ED9">
      <w:pPr>
        <w:rPr>
          <w:rStyle w:val="StyleUnderline"/>
        </w:rPr>
      </w:pPr>
      <w:r w:rsidRPr="00D351CD">
        <w:rPr>
          <w:rStyle w:val="StyleUnderline"/>
        </w:rPr>
        <w:t>What are asteroids, and what are they made of?</w:t>
      </w:r>
    </w:p>
    <w:p w:rsidR="00381ED9" w:rsidRPr="00D351CD" w:rsidRDefault="00381ED9" w:rsidP="00381ED9">
      <w:pPr>
        <w:rPr>
          <w:u w:val="single"/>
        </w:rPr>
      </w:pPr>
      <w:r w:rsidRPr="00D351CD">
        <w:rPr>
          <w:sz w:val="16"/>
        </w:rPr>
        <w:t xml:space="preserve">Asteroids are small cosmic bodies that orbit a star and can range in size, density, and composition. One of the largest asteroids in the Solar System, Vesta, has a diameter approximately 330 miles, while some of the smallest can be just two meters across. </w:t>
      </w:r>
      <w:r w:rsidRPr="00D351CD">
        <w:rPr>
          <w:rStyle w:val="StyleUnderline"/>
        </w:rPr>
        <w:t xml:space="preserve">Asteroids mostly consist of rock as well as minerals, but their exact composition greatly varies. For example, M-type asteroids are those that mostly consist of nickel-iron, while C-type asteroids consist of clay and silicate rocks. Other minerals that are often found in asteroids include gold, cobalt, palladium, platinum, and osmium. </w:t>
      </w:r>
    </w:p>
    <w:p w:rsidR="00381ED9" w:rsidRPr="00D351CD" w:rsidRDefault="00381ED9" w:rsidP="00381ED9">
      <w:pPr>
        <w:rPr>
          <w:rStyle w:val="StyleUnderline"/>
        </w:rPr>
      </w:pPr>
      <w:r w:rsidRPr="00D351CD">
        <w:rPr>
          <w:rStyle w:val="StyleUnderline"/>
        </w:rPr>
        <w:t>Could asteroid mining be the key to ensuring limitless supplies?</w:t>
      </w:r>
    </w:p>
    <w:p w:rsidR="00381ED9" w:rsidRDefault="00381ED9" w:rsidP="00381ED9">
      <w:pPr>
        <w:rPr>
          <w:sz w:val="16"/>
        </w:rPr>
      </w:pPr>
      <w:r w:rsidRPr="00410D96">
        <w:rPr>
          <w:rStyle w:val="StyleUnderline"/>
          <w:highlight w:val="cyan"/>
        </w:rPr>
        <w:t>While asteroids</w:t>
      </w:r>
      <w:r w:rsidRPr="00D351CD">
        <w:rPr>
          <w:rStyle w:val="StyleUnderline"/>
        </w:rPr>
        <w:t xml:space="preserve"> themselves may </w:t>
      </w:r>
      <w:r w:rsidRPr="00410D96">
        <w:rPr>
          <w:rStyle w:val="StyleUnderline"/>
          <w:highlight w:val="cyan"/>
        </w:rPr>
        <w:t>contain trace amounts of rare minerals</w:t>
      </w:r>
      <w:r w:rsidRPr="00D351CD">
        <w:rPr>
          <w:rStyle w:val="StyleUnderline"/>
        </w:rPr>
        <w:t xml:space="preserve">, </w:t>
      </w:r>
      <w:r w:rsidRPr="00410D96">
        <w:rPr>
          <w:rStyle w:val="StyleUnderline"/>
          <w:highlight w:val="cyan"/>
        </w:rPr>
        <w:t xml:space="preserve">their size and lack of an ecosystem </w:t>
      </w:r>
      <w:r w:rsidRPr="00410D96">
        <w:rPr>
          <w:rStyle w:val="Emphasis"/>
          <w:highlight w:val="cyan"/>
        </w:rPr>
        <w:t>would allow for a mining operation to destroy an entire asteroid with no repercussion</w:t>
      </w:r>
      <w:r w:rsidRPr="00D351CD">
        <w:rPr>
          <w:rStyle w:val="Emphasis"/>
        </w:rPr>
        <w:t>s.</w:t>
      </w:r>
      <w:r w:rsidRPr="00D351CD">
        <w:rPr>
          <w:rStyle w:val="StyleUnderline"/>
        </w:rPr>
        <w:t xml:space="preserve"> </w:t>
      </w:r>
      <w:r w:rsidRPr="00410D96">
        <w:rPr>
          <w:rStyle w:val="StyleUnderline"/>
          <w:highlight w:val="cyan"/>
        </w:rPr>
        <w:t>Asteroids are also plentiful</w:t>
      </w:r>
      <w:r w:rsidRPr="00D351CD">
        <w:rPr>
          <w:rStyle w:val="StyleUnderline"/>
        </w:rPr>
        <w:t xml:space="preserve"> in the Solar System, </w:t>
      </w:r>
      <w:r w:rsidRPr="00410D96">
        <w:rPr>
          <w:rStyle w:val="StyleUnderline"/>
          <w:highlight w:val="cyan"/>
        </w:rPr>
        <w:t xml:space="preserve">and would most likely </w:t>
      </w:r>
      <w:r w:rsidRPr="00410D96">
        <w:rPr>
          <w:rStyle w:val="Emphasis"/>
          <w:highlight w:val="cyan"/>
        </w:rPr>
        <w:t>provide humanities resource needs for millions of years</w:t>
      </w:r>
      <w:r w:rsidRPr="00D351CD">
        <w:rPr>
          <w:rStyle w:val="Emphasis"/>
        </w:rPr>
        <w:t>.</w:t>
      </w:r>
      <w:r w:rsidRPr="00D351CD">
        <w:rPr>
          <w:rStyle w:val="StyleUnderline"/>
        </w:rPr>
        <w:t xml:space="preserve"> </w:t>
      </w:r>
      <w:r w:rsidRPr="00D351CD">
        <w:rPr>
          <w:sz w:val="16"/>
        </w:rPr>
        <w:t xml:space="preserve">For perspective, the total weight of the asteroid belt is only 3% that of the moon, but that is still 2.39×1021 kilograms. Even then, that is only the asteroid belt and does not consider stray asteroids that orbit the sun, planets, and rings around Saturn / Jupiter. </w:t>
      </w:r>
    </w:p>
    <w:p w:rsidR="00381ED9" w:rsidRDefault="00381ED9" w:rsidP="00381ED9">
      <w:pPr>
        <w:pStyle w:val="Heading4"/>
      </w:pPr>
      <w:r>
        <w:t xml:space="preserve">Both of those cause </w:t>
      </w:r>
      <w:r w:rsidRPr="00410D96">
        <w:rPr>
          <w:u w:val="single"/>
        </w:rPr>
        <w:t>extinction</w:t>
      </w:r>
      <w:r>
        <w:t xml:space="preserve"> </w:t>
      </w:r>
    </w:p>
    <w:p w:rsidR="00381ED9" w:rsidRPr="00FE3774" w:rsidRDefault="00381ED9" w:rsidP="00381ED9">
      <w:r w:rsidRPr="00FE3774">
        <w:rPr>
          <w:rStyle w:val="Style13ptBold"/>
        </w:rPr>
        <w:t xml:space="preserve">Bell 19 </w:t>
      </w:r>
      <w:r>
        <w:t xml:space="preserve">Aidan Bell is the co-founder of </w:t>
      </w:r>
      <w:proofErr w:type="spellStart"/>
      <w:r>
        <w:t>EnviroBuild</w:t>
      </w:r>
      <w:proofErr w:type="spellEnd"/>
      <w:r>
        <w:t xml:space="preserve">, a sustainable building materials company based in London. PhD from Manchester in Inorganic Chemistry. "The Conflict of Tech Innovation and Sustainability." </w:t>
      </w:r>
      <w:proofErr w:type="spellStart"/>
      <w:r>
        <w:t>TechNative</w:t>
      </w:r>
      <w:proofErr w:type="spellEnd"/>
      <w:r>
        <w:t xml:space="preserve">, 22 Jan. 2019, technative.io/the-conflict-of-tech-innovation-and-sustainability. [Quality Control] </w:t>
      </w:r>
    </w:p>
    <w:p w:rsidR="00381ED9" w:rsidRPr="00FE3774" w:rsidRDefault="00381ED9" w:rsidP="00381ED9">
      <w:pPr>
        <w:rPr>
          <w:u w:val="single"/>
        </w:rPr>
      </w:pPr>
      <w:r w:rsidRPr="00410D96">
        <w:rPr>
          <w:rStyle w:val="StyleUnderline"/>
          <w:highlight w:val="cyan"/>
        </w:rPr>
        <w:t>Technological advancement</w:t>
      </w:r>
      <w:r w:rsidRPr="00FE3774">
        <w:rPr>
          <w:rStyle w:val="StyleUnderline"/>
        </w:rPr>
        <w:t xml:space="preserve"> has existed throughout human history</w:t>
      </w:r>
    </w:p>
    <w:p w:rsidR="00381ED9" w:rsidRPr="00FE3774" w:rsidRDefault="00381ED9" w:rsidP="00381ED9">
      <w:pPr>
        <w:rPr>
          <w:sz w:val="16"/>
        </w:rPr>
      </w:pPr>
      <w:r w:rsidRPr="00410D96">
        <w:rPr>
          <w:rStyle w:val="StyleUnderline"/>
          <w:highlight w:val="cyan"/>
        </w:rPr>
        <w:t>Humans have walked the Earth for</w:t>
      </w:r>
      <w:r w:rsidRPr="00FE3774">
        <w:rPr>
          <w:rStyle w:val="StyleUnderline"/>
        </w:rPr>
        <w:t xml:space="preserve"> 200,000 </w:t>
      </w:r>
      <w:r w:rsidRPr="00410D96">
        <w:rPr>
          <w:rStyle w:val="StyleUnderline"/>
          <w:highlight w:val="cyan"/>
        </w:rPr>
        <w:t xml:space="preserve">years, inventing </w:t>
      </w:r>
      <w:r w:rsidRPr="00410D96">
        <w:rPr>
          <w:rStyle w:val="Emphasis"/>
          <w:highlight w:val="cyan"/>
        </w:rPr>
        <w:t>countless new processes</w:t>
      </w:r>
      <w:r w:rsidRPr="00FE3774">
        <w:rPr>
          <w:rStyle w:val="Emphasis"/>
        </w:rPr>
        <w:t xml:space="preserve"> and systems along the way.</w:t>
      </w:r>
      <w:r w:rsidRPr="00FE3774">
        <w:rPr>
          <w:sz w:val="16"/>
        </w:rPr>
        <w:t xml:space="preserve"> The somewhat gradual expansion of human knowledge exploded after the burgeoning of agriculture in the Middle Eastern region of the Levant around 12,000 years ago. Societies at this time manipulated their environment for food-crop cultivation for the first time, inventing sophisticated activities like irrigation and logging.</w:t>
      </w:r>
    </w:p>
    <w:p w:rsidR="00381ED9" w:rsidRPr="00FE3774" w:rsidRDefault="00381ED9" w:rsidP="00381ED9">
      <w:pPr>
        <w:rPr>
          <w:sz w:val="16"/>
          <w:szCs w:val="16"/>
        </w:rPr>
      </w:pPr>
      <w:r w:rsidRPr="00FE3774">
        <w:rPr>
          <w:sz w:val="16"/>
          <w:szCs w:val="16"/>
        </w:rPr>
        <w:t xml:space="preserve">This nascent field of agriculture created more food and thereby lead to a rapid increase in population size. Yet human expansion also resulted in the increased degradation of the environment. Experts </w:t>
      </w:r>
      <w:proofErr w:type="spellStart"/>
      <w:r w:rsidRPr="00FE3774">
        <w:rPr>
          <w:sz w:val="16"/>
          <w:szCs w:val="16"/>
        </w:rPr>
        <w:t>theorise</w:t>
      </w:r>
      <w:proofErr w:type="spellEnd"/>
      <w:r w:rsidRPr="00FE3774">
        <w:rPr>
          <w:sz w:val="16"/>
          <w:szCs w:val="16"/>
        </w:rPr>
        <w:t xml:space="preserve"> that the mass extinction of megafauna across North </w:t>
      </w:r>
      <w:r w:rsidRPr="00FE3774">
        <w:rPr>
          <w:sz w:val="16"/>
          <w:szCs w:val="16"/>
        </w:rPr>
        <w:lastRenderedPageBreak/>
        <w:t>America and Australasia was the result of humans rather than environmental factors, while the Mayans were also at fault for causing widespread deforestation and a severe drought through excessive logging, a mistake that brought their eventual demise.</w:t>
      </w:r>
    </w:p>
    <w:p w:rsidR="00381ED9" w:rsidRPr="00FE3774" w:rsidRDefault="00381ED9" w:rsidP="00381ED9">
      <w:pPr>
        <w:rPr>
          <w:sz w:val="16"/>
        </w:rPr>
      </w:pPr>
      <w:r w:rsidRPr="00410D96">
        <w:rPr>
          <w:rStyle w:val="StyleUnderline"/>
          <w:highlight w:val="cyan"/>
        </w:rPr>
        <w:t>The exploration</w:t>
      </w:r>
      <w:r w:rsidRPr="00FE3774">
        <w:rPr>
          <w:rStyle w:val="StyleUnderline"/>
        </w:rPr>
        <w:t xml:space="preserve"> and proliferation </w:t>
      </w:r>
      <w:r w:rsidRPr="00410D96">
        <w:rPr>
          <w:rStyle w:val="StyleUnderline"/>
          <w:highlight w:val="cyan"/>
        </w:rPr>
        <w:t>of new tech</w:t>
      </w:r>
      <w:r w:rsidRPr="00FE3774">
        <w:rPr>
          <w:rStyle w:val="StyleUnderline"/>
        </w:rPr>
        <w:t xml:space="preserve">nologies </w:t>
      </w:r>
      <w:r w:rsidRPr="00410D96">
        <w:rPr>
          <w:rStyle w:val="StyleUnderline"/>
          <w:highlight w:val="cyan"/>
        </w:rPr>
        <w:t xml:space="preserve">is the </w:t>
      </w:r>
      <w:r w:rsidRPr="00410D96">
        <w:rPr>
          <w:rStyle w:val="Emphasis"/>
          <w:highlight w:val="cyan"/>
        </w:rPr>
        <w:t>inevitable result of human intelligence</w:t>
      </w:r>
      <w:r w:rsidRPr="00FE3774">
        <w:rPr>
          <w:sz w:val="16"/>
        </w:rPr>
        <w:t xml:space="preserve">, </w:t>
      </w:r>
      <w:r w:rsidRPr="00FE3774">
        <w:rPr>
          <w:rStyle w:val="StyleUnderline"/>
        </w:rPr>
        <w:t xml:space="preserve">and </w:t>
      </w:r>
      <w:r w:rsidRPr="00410D96">
        <w:rPr>
          <w:rStyle w:val="StyleUnderline"/>
          <w:highlight w:val="cyan"/>
        </w:rPr>
        <w:t>the consequences</w:t>
      </w:r>
      <w:r w:rsidRPr="00FE3774">
        <w:rPr>
          <w:rStyle w:val="StyleUnderline"/>
        </w:rPr>
        <w:t xml:space="preserve"> thereof have always been </w:t>
      </w:r>
      <w:r w:rsidRPr="00410D96">
        <w:rPr>
          <w:rStyle w:val="StyleUnderline"/>
          <w:highlight w:val="cyan"/>
        </w:rPr>
        <w:t>difficult to avoid</w:t>
      </w:r>
      <w:r w:rsidRPr="00FE3774">
        <w:rPr>
          <w:rStyle w:val="StyleUnderline"/>
        </w:rPr>
        <w:t>.</w:t>
      </w:r>
      <w:r w:rsidRPr="00FE3774">
        <w:rPr>
          <w:sz w:val="16"/>
        </w:rPr>
        <w:t xml:space="preserve"> Yet our awareness of this damage places humanity in a position of knowledge outside the standard predator-prey relationship that otherwise dominates the world and results in starvation for animals that overeat their food sources.</w:t>
      </w:r>
    </w:p>
    <w:p w:rsidR="00381ED9" w:rsidRPr="00FE3774" w:rsidRDefault="00381ED9" w:rsidP="00381ED9">
      <w:pPr>
        <w:rPr>
          <w:rStyle w:val="StyleUnderline"/>
        </w:rPr>
      </w:pPr>
      <w:r w:rsidRPr="00FE3774">
        <w:rPr>
          <w:sz w:val="16"/>
        </w:rPr>
        <w:t>T</w:t>
      </w:r>
      <w:r w:rsidRPr="00FE3774">
        <w:rPr>
          <w:rStyle w:val="StyleUnderline"/>
        </w:rPr>
        <w:t xml:space="preserve">he </w:t>
      </w:r>
      <w:r w:rsidRPr="00410D96">
        <w:rPr>
          <w:rStyle w:val="StyleUnderline"/>
          <w:highlight w:val="cyan"/>
        </w:rPr>
        <w:t>current</w:t>
      </w:r>
      <w:r w:rsidRPr="00FE3774">
        <w:rPr>
          <w:rStyle w:val="StyleUnderline"/>
        </w:rPr>
        <w:t xml:space="preserve"> technological </w:t>
      </w:r>
      <w:r w:rsidRPr="00410D96">
        <w:rPr>
          <w:rStyle w:val="StyleUnderline"/>
          <w:highlight w:val="cyan"/>
        </w:rPr>
        <w:t>dilemmas</w:t>
      </w:r>
      <w:r w:rsidRPr="00FE3774">
        <w:rPr>
          <w:rStyle w:val="StyleUnderline"/>
        </w:rPr>
        <w:t xml:space="preserve"> that </w:t>
      </w:r>
      <w:r w:rsidRPr="00410D96">
        <w:rPr>
          <w:rStyle w:val="StyleUnderline"/>
          <w:highlight w:val="cyan"/>
        </w:rPr>
        <w:t>we face</w:t>
      </w:r>
      <w:r w:rsidRPr="00FE3774">
        <w:rPr>
          <w:rStyle w:val="StyleUnderline"/>
        </w:rPr>
        <w:t xml:space="preserve"> today </w:t>
      </w:r>
      <w:r w:rsidRPr="00410D96">
        <w:rPr>
          <w:rStyle w:val="StyleUnderline"/>
          <w:highlight w:val="cyan"/>
        </w:rPr>
        <w:t>are similar to those of ancient time</w:t>
      </w:r>
      <w:r w:rsidRPr="00410D96">
        <w:rPr>
          <w:rStyle w:val="Emphasis"/>
          <w:highlight w:val="cyan"/>
        </w:rPr>
        <w:t>.</w:t>
      </w:r>
      <w:r w:rsidRPr="00FE3774">
        <w:rPr>
          <w:rStyle w:val="Emphasis"/>
        </w:rPr>
        <w:t xml:space="preserve">  </w:t>
      </w:r>
      <w:r w:rsidRPr="00410D96">
        <w:rPr>
          <w:rStyle w:val="Emphasis"/>
          <w:highlight w:val="cyan"/>
        </w:rPr>
        <w:t>Overuse of a resource for immediate human benefit risks longer-term negative influenc</w:t>
      </w:r>
      <w:r w:rsidRPr="00FE3774">
        <w:rPr>
          <w:rStyle w:val="Emphasis"/>
        </w:rPr>
        <w:t>e</w:t>
      </w:r>
      <w:r w:rsidRPr="00FE3774">
        <w:rPr>
          <w:sz w:val="16"/>
        </w:rPr>
        <w:t xml:space="preserve">.  A report conducted by Greenpeace found that Internet data </w:t>
      </w:r>
      <w:proofErr w:type="spellStart"/>
      <w:r w:rsidRPr="00FE3774">
        <w:rPr>
          <w:sz w:val="16"/>
        </w:rPr>
        <w:t>centres</w:t>
      </w:r>
      <w:proofErr w:type="spellEnd"/>
      <w:r w:rsidRPr="00FE3774">
        <w:rPr>
          <w:sz w:val="16"/>
        </w:rPr>
        <w:t xml:space="preserve"> have incredibly large carbon footprints, accounting for 3% of global electricity use, much of it in locations that offer cheap, but dirty, electricity. Likewise, the </w:t>
      </w:r>
      <w:r w:rsidRPr="00410D96">
        <w:rPr>
          <w:rStyle w:val="StyleUnderline"/>
          <w:highlight w:val="cyan"/>
        </w:rPr>
        <w:t>minerals</w:t>
      </w:r>
      <w:r w:rsidRPr="00FE3774">
        <w:rPr>
          <w:rStyle w:val="StyleUnderline"/>
        </w:rPr>
        <w:t xml:space="preserve"> that are found </w:t>
      </w:r>
      <w:r w:rsidRPr="00410D96">
        <w:rPr>
          <w:rStyle w:val="StyleUnderline"/>
          <w:highlight w:val="cyan"/>
        </w:rPr>
        <w:t>in electronic device</w:t>
      </w:r>
      <w:r w:rsidRPr="00FE3774">
        <w:rPr>
          <w:rStyle w:val="StyleUnderline"/>
        </w:rPr>
        <w:t xml:space="preserve">s like mobile phones, such as tantalum and gold, often </w:t>
      </w:r>
      <w:r w:rsidRPr="00410D96">
        <w:rPr>
          <w:rStyle w:val="StyleUnderline"/>
          <w:highlight w:val="cyan"/>
        </w:rPr>
        <w:t>originate from unregulated mining</w:t>
      </w:r>
      <w:r w:rsidRPr="00FE3774">
        <w:rPr>
          <w:rStyle w:val="StyleUnderline"/>
        </w:rPr>
        <w:t xml:space="preserve"> </w:t>
      </w:r>
      <w:r w:rsidRPr="00410D96">
        <w:rPr>
          <w:rStyle w:val="StyleUnderline"/>
          <w:highlight w:val="cyan"/>
        </w:rPr>
        <w:t>that releases harmful substances</w:t>
      </w:r>
      <w:r w:rsidRPr="00FE3774">
        <w:rPr>
          <w:rStyle w:val="StyleUnderline"/>
        </w:rPr>
        <w:t xml:space="preserve"> into the surrounding soil, air and water. </w:t>
      </w:r>
      <w:r w:rsidRPr="00410D96">
        <w:rPr>
          <w:rStyle w:val="StyleUnderline"/>
          <w:highlight w:val="cyan"/>
        </w:rPr>
        <w:t xml:space="preserve">Mining also contributes hugely to </w:t>
      </w:r>
      <w:r w:rsidRPr="00410D96">
        <w:rPr>
          <w:rStyle w:val="Emphasis"/>
          <w:highlight w:val="cyan"/>
        </w:rPr>
        <w:t>deforestation</w:t>
      </w:r>
      <w:r w:rsidRPr="00FE3774">
        <w:rPr>
          <w:rStyle w:val="StyleUnderline"/>
        </w:rPr>
        <w:t>, which is responsible for 15% of global greenhouse gas emissions.</w:t>
      </w:r>
    </w:p>
    <w:p w:rsidR="00381ED9" w:rsidRPr="00FE3774" w:rsidRDefault="00381ED9" w:rsidP="00381ED9">
      <w:pPr>
        <w:rPr>
          <w:sz w:val="16"/>
        </w:rPr>
      </w:pPr>
      <w:r w:rsidRPr="00FE3774">
        <w:rPr>
          <w:rStyle w:val="StyleUnderline"/>
        </w:rPr>
        <w:t xml:space="preserve">The </w:t>
      </w:r>
      <w:r w:rsidRPr="00410D96">
        <w:rPr>
          <w:rStyle w:val="StyleUnderline"/>
          <w:highlight w:val="cyan"/>
        </w:rPr>
        <w:t>negative impacts of</w:t>
      </w:r>
      <w:r w:rsidRPr="00FE3774">
        <w:rPr>
          <w:rStyle w:val="StyleUnderline"/>
        </w:rPr>
        <w:t xml:space="preserve"> technological </w:t>
      </w:r>
      <w:r w:rsidRPr="00410D96">
        <w:rPr>
          <w:rStyle w:val="StyleUnderline"/>
          <w:highlight w:val="cyan"/>
        </w:rPr>
        <w:t>innovation</w:t>
      </w:r>
      <w:r w:rsidRPr="00FE3774">
        <w:rPr>
          <w:rStyle w:val="StyleUnderline"/>
        </w:rPr>
        <w:t xml:space="preserve"> </w:t>
      </w:r>
      <w:r w:rsidRPr="00410D96">
        <w:rPr>
          <w:rStyle w:val="StyleUnderline"/>
          <w:highlight w:val="cyan"/>
        </w:rPr>
        <w:t>are increasing</w:t>
      </w:r>
      <w:r w:rsidRPr="00FE3774">
        <w:rPr>
          <w:rStyle w:val="StyleUnderline"/>
        </w:rPr>
        <w:t xml:space="preserve"> and </w:t>
      </w:r>
      <w:r w:rsidRPr="00410D96">
        <w:rPr>
          <w:rStyle w:val="StyleUnderline"/>
          <w:highlight w:val="cyan"/>
        </w:rPr>
        <w:t>action</w:t>
      </w:r>
      <w:r w:rsidRPr="00FE3774">
        <w:rPr>
          <w:rStyle w:val="StyleUnderline"/>
        </w:rPr>
        <w:t xml:space="preserve"> </w:t>
      </w:r>
      <w:r w:rsidRPr="00410D96">
        <w:rPr>
          <w:rStyle w:val="StyleUnderline"/>
          <w:highlight w:val="cyan"/>
        </w:rPr>
        <w:t xml:space="preserve">needs to be </w:t>
      </w:r>
      <w:r w:rsidRPr="00410D96">
        <w:rPr>
          <w:rStyle w:val="Emphasis"/>
          <w:highlight w:val="cyan"/>
        </w:rPr>
        <w:t>taken soon to resolve this crisis for the sake of future generations</w:t>
      </w:r>
      <w:r w:rsidRPr="00FE3774">
        <w:rPr>
          <w:rStyle w:val="Emphasis"/>
        </w:rPr>
        <w:t>.</w:t>
      </w:r>
      <w:r w:rsidRPr="00FE3774">
        <w:rPr>
          <w:sz w:val="16"/>
        </w:rPr>
        <w:t xml:space="preserve"> The Intergovernmental Panel on Climate Change (IPCC) report last month warned that we have just 12 years to reduce the rate of global warming before widespread flooding and droughts become unavoidable. The demand for minerals and energy brought about by technological advancements shows no sign of slowing down, painting a worrying picture for the future of the planet.</w:t>
      </w:r>
    </w:p>
    <w:p w:rsidR="00381ED9" w:rsidRPr="00FE3774" w:rsidRDefault="00381ED9" w:rsidP="00381ED9">
      <w:pPr>
        <w:rPr>
          <w:rStyle w:val="StyleUnderline"/>
        </w:rPr>
      </w:pPr>
      <w:r w:rsidRPr="00FE3774">
        <w:rPr>
          <w:sz w:val="16"/>
        </w:rPr>
        <w:t xml:space="preserve">Faced with the consequences of our intelligence, </w:t>
      </w:r>
      <w:r w:rsidRPr="00410D96">
        <w:rPr>
          <w:rStyle w:val="StyleUnderline"/>
          <w:highlight w:val="cyan"/>
        </w:rPr>
        <w:t xml:space="preserve">humanity now has to use its </w:t>
      </w:r>
      <w:r w:rsidRPr="00410D96">
        <w:rPr>
          <w:rStyle w:val="Emphasis"/>
          <w:highlight w:val="cyan"/>
        </w:rPr>
        <w:t>incredible versatility</w:t>
      </w:r>
      <w:r w:rsidRPr="00FE3774">
        <w:rPr>
          <w:rStyle w:val="StyleUnderline"/>
        </w:rPr>
        <w:t xml:space="preserve"> </w:t>
      </w:r>
      <w:r w:rsidRPr="00410D96">
        <w:rPr>
          <w:rStyle w:val="StyleUnderline"/>
          <w:highlight w:val="cyan"/>
        </w:rPr>
        <w:t>to overcome</w:t>
      </w:r>
      <w:r w:rsidRPr="00FE3774">
        <w:rPr>
          <w:rStyle w:val="StyleUnderline"/>
        </w:rPr>
        <w:t xml:space="preserve"> the </w:t>
      </w:r>
      <w:r w:rsidRPr="00410D96">
        <w:rPr>
          <w:rStyle w:val="StyleUnderline"/>
          <w:highlight w:val="cyan"/>
        </w:rPr>
        <w:t>challenges</w:t>
      </w:r>
      <w:r w:rsidRPr="00FE3774">
        <w:rPr>
          <w:rStyle w:val="StyleUnderline"/>
        </w:rPr>
        <w:t xml:space="preserve"> it has created for itself. For</w:t>
      </w:r>
      <w:r w:rsidRPr="00FE3774">
        <w:rPr>
          <w:sz w:val="16"/>
        </w:rPr>
        <w:t xml:space="preserve"> example, wind and solar power are increasingly becoming economically-viable sources of unlimited, free electricity and provide us with the opportunity to reduce our dependence on harmful fossil fuels. </w:t>
      </w:r>
      <w:r w:rsidRPr="00410D96">
        <w:rPr>
          <w:rStyle w:val="StyleUnderline"/>
          <w:highlight w:val="cyan"/>
        </w:rPr>
        <w:t>Bioengineering</w:t>
      </w:r>
      <w:r w:rsidRPr="00FE3774">
        <w:rPr>
          <w:rStyle w:val="StyleUnderline"/>
        </w:rPr>
        <w:t xml:space="preserve"> should </w:t>
      </w:r>
      <w:r w:rsidRPr="00410D96">
        <w:rPr>
          <w:rStyle w:val="StyleUnderline"/>
          <w:highlight w:val="cyan"/>
        </w:rPr>
        <w:t>help us protect</w:t>
      </w:r>
      <w:r w:rsidRPr="00FE3774">
        <w:rPr>
          <w:rStyle w:val="StyleUnderline"/>
        </w:rPr>
        <w:t xml:space="preserve"> surface </w:t>
      </w:r>
      <w:r w:rsidRPr="00410D96">
        <w:rPr>
          <w:rStyle w:val="StyleUnderline"/>
          <w:highlight w:val="cyan"/>
        </w:rPr>
        <w:t>soils</w:t>
      </w:r>
      <w:r w:rsidRPr="00FE3774">
        <w:rPr>
          <w:rStyle w:val="StyleUnderline"/>
        </w:rPr>
        <w:t xml:space="preserve"> </w:t>
      </w:r>
      <w:r w:rsidRPr="00410D96">
        <w:rPr>
          <w:rStyle w:val="StyleUnderline"/>
          <w:highlight w:val="cyan"/>
        </w:rPr>
        <w:t>and</w:t>
      </w:r>
      <w:r w:rsidRPr="00FE3774">
        <w:rPr>
          <w:rStyle w:val="StyleUnderline"/>
        </w:rPr>
        <w:t xml:space="preserve"> the </w:t>
      </w:r>
      <w:r w:rsidRPr="00410D96">
        <w:rPr>
          <w:rStyle w:val="StyleUnderline"/>
          <w:highlight w:val="cyan"/>
        </w:rPr>
        <w:t>ecosystems</w:t>
      </w:r>
      <w:r w:rsidRPr="00FE3774">
        <w:rPr>
          <w:rStyle w:val="StyleUnderline"/>
        </w:rPr>
        <w:t xml:space="preserve"> that depend on them by maintaining healthy levels of nutrients and soil salinity</w:t>
      </w:r>
      <w:r w:rsidRPr="00410D96">
        <w:rPr>
          <w:rStyle w:val="StyleUnderline"/>
          <w:highlight w:val="cyan"/>
        </w:rPr>
        <w:t xml:space="preserve">. </w:t>
      </w:r>
      <w:r w:rsidRPr="00410D96">
        <w:rPr>
          <w:rStyle w:val="Emphasis"/>
          <w:highlight w:val="cyan"/>
        </w:rPr>
        <w:t>Tech</w:t>
      </w:r>
      <w:r w:rsidRPr="00FE3774">
        <w:rPr>
          <w:rStyle w:val="Emphasis"/>
        </w:rPr>
        <w:t xml:space="preserve">nological advancements </w:t>
      </w:r>
      <w:r w:rsidRPr="00410D96">
        <w:rPr>
          <w:rStyle w:val="Emphasis"/>
          <w:highlight w:val="cyan"/>
        </w:rPr>
        <w:t>will even help us prevent species extinction events</w:t>
      </w:r>
      <w:r w:rsidRPr="00FE3774">
        <w:rPr>
          <w:rStyle w:val="StyleUnderline"/>
        </w:rPr>
        <w:t xml:space="preserve"> </w:t>
      </w:r>
      <w:r w:rsidRPr="00410D96">
        <w:rPr>
          <w:rStyle w:val="StyleUnderline"/>
          <w:highlight w:val="cyan"/>
        </w:rPr>
        <w:t>that</w:t>
      </w:r>
      <w:r w:rsidRPr="00FE3774">
        <w:rPr>
          <w:rStyle w:val="StyleUnderline"/>
        </w:rPr>
        <w:t xml:space="preserve"> </w:t>
      </w:r>
      <w:r w:rsidRPr="00410D96">
        <w:rPr>
          <w:rStyle w:val="StyleUnderline"/>
          <w:highlight w:val="cyan"/>
        </w:rPr>
        <w:t xml:space="preserve">would </w:t>
      </w:r>
      <w:r w:rsidRPr="00410D96">
        <w:rPr>
          <w:rStyle w:val="Emphasis"/>
          <w:highlight w:val="cyan"/>
        </w:rPr>
        <w:t>otherwise destroy our Earth</w:t>
      </w:r>
      <w:r w:rsidRPr="00FE3774">
        <w:rPr>
          <w:rStyle w:val="Emphasis"/>
        </w:rPr>
        <w:t xml:space="preserve"> </w:t>
      </w:r>
      <w:r w:rsidRPr="00410D96">
        <w:rPr>
          <w:rStyle w:val="Emphasis"/>
          <w:highlight w:val="cyan"/>
        </w:rPr>
        <w:t>altogethe</w:t>
      </w:r>
      <w:r w:rsidRPr="00410D96">
        <w:rPr>
          <w:rStyle w:val="StyleUnderline"/>
          <w:highlight w:val="cyan"/>
        </w:rPr>
        <w:t>r</w:t>
      </w:r>
      <w:r w:rsidRPr="00FE3774">
        <w:rPr>
          <w:rStyle w:val="StyleUnderline"/>
        </w:rPr>
        <w:t>, with NASA already developing spacecraft to push approaching asteroids out of our orbit.</w:t>
      </w:r>
    </w:p>
    <w:p w:rsidR="00381ED9" w:rsidRPr="00F87869" w:rsidRDefault="00381ED9" w:rsidP="00381ED9">
      <w:pPr>
        <w:pStyle w:val="Heading4"/>
        <w:rPr>
          <w:u w:val="single"/>
        </w:rPr>
      </w:pPr>
      <w:r>
        <w:t xml:space="preserve">Space’s lack of </w:t>
      </w:r>
      <w:r w:rsidRPr="00F87869">
        <w:rPr>
          <w:u w:val="single"/>
        </w:rPr>
        <w:t>inhabitants</w:t>
      </w:r>
      <w:r>
        <w:t xml:space="preserve"> and </w:t>
      </w:r>
      <w:r w:rsidRPr="00F87869">
        <w:rPr>
          <w:u w:val="single"/>
        </w:rPr>
        <w:t>ecological problems</w:t>
      </w:r>
      <w:r>
        <w:t xml:space="preserve"> solves the vast majority of their criticism – but it </w:t>
      </w:r>
      <w:r w:rsidRPr="00F87869">
        <w:rPr>
          <w:u w:val="single"/>
        </w:rPr>
        <w:t>segregates</w:t>
      </w:r>
      <w:r>
        <w:t xml:space="preserve"> the capitalists </w:t>
      </w:r>
      <w:r w:rsidRPr="00F87869">
        <w:rPr>
          <w:u w:val="single"/>
        </w:rPr>
        <w:t>from ruining Earth</w:t>
      </w:r>
      <w:r>
        <w:t xml:space="preserve"> and generates enough </w:t>
      </w:r>
      <w:r w:rsidRPr="00F87869">
        <w:rPr>
          <w:u w:val="single"/>
        </w:rPr>
        <w:t>resources</w:t>
      </w:r>
      <w:r>
        <w:t xml:space="preserve"> to make the planet’s surface into a </w:t>
      </w:r>
      <w:r w:rsidRPr="00F87869">
        <w:rPr>
          <w:u w:val="single"/>
        </w:rPr>
        <w:t xml:space="preserve">Communist utopia </w:t>
      </w:r>
    </w:p>
    <w:p w:rsidR="00381ED9" w:rsidRPr="005B1513" w:rsidRDefault="00381ED9" w:rsidP="00381ED9">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rsidR="00381ED9" w:rsidRPr="00F87869" w:rsidRDefault="00381ED9" w:rsidP="00381ED9">
      <w:pPr>
        <w:rPr>
          <w:u w:val="single"/>
        </w:rPr>
      </w:pPr>
      <w:r>
        <w:t xml:space="preserve">All in all, </w:t>
      </w:r>
      <w:r w:rsidRPr="00F87869">
        <w:rPr>
          <w:rStyle w:val="StyleUnderline"/>
        </w:rPr>
        <w:t>it’s starting to sound a damn sight more beneficial to the human race than the internet economy is.</w:t>
      </w:r>
      <w:r>
        <w:t xml:space="preserve"> </w:t>
      </w:r>
      <w:r w:rsidRPr="00F87869">
        <w:rPr>
          <w:rStyle w:val="Emphasis"/>
        </w:rPr>
        <w:t>Not a moment too soon</w:t>
      </w:r>
      <w:r>
        <w:t xml:space="preserve">. I’ve written encouragingly about </w:t>
      </w:r>
      <w:r w:rsidRPr="00F87869">
        <w:rPr>
          <w:rStyle w:val="StyleUnderline"/>
          <w:highlight w:val="cyan"/>
        </w:rPr>
        <w:t>asteroid mining</w:t>
      </w:r>
      <w:r w:rsidRPr="00F87869">
        <w:rPr>
          <w:rStyle w:val="StyleUnderline"/>
        </w:rPr>
        <w:t xml:space="preserve"> several times before,</w:t>
      </w:r>
      <w:r>
        <w:t xml:space="preserve"> each time touting the massive potential wealth that seems likely to be made. </w:t>
      </w:r>
      <w:r w:rsidRPr="00F87869">
        <w:rPr>
          <w:rStyle w:val="StyleUnderline"/>
        </w:rPr>
        <w:t xml:space="preserve">And </w:t>
      </w:r>
      <w:r w:rsidRPr="00F87869">
        <w:rPr>
          <w:rStyle w:val="StyleUnderline"/>
          <w:highlight w:val="cyan"/>
        </w:rPr>
        <w:t>each time there’s been a sense of disquiet</w:t>
      </w:r>
      <w:r w:rsidRPr="00F87869">
        <w:rPr>
          <w:rStyle w:val="StyleUnderline"/>
        </w:rPr>
        <w:t xml:space="preserve"> among my readers, </w:t>
      </w:r>
      <w:r w:rsidRPr="00F87869">
        <w:rPr>
          <w:rStyle w:val="StyleUnderline"/>
          <w:highlight w:val="cyan"/>
        </w:rPr>
        <w:t>a sense</w:t>
      </w:r>
      <w:r w:rsidRPr="00F87869">
        <w:rPr>
          <w:rStyle w:val="StyleUnderline"/>
        </w:rPr>
        <w:t xml:space="preserve"> that </w:t>
      </w:r>
      <w:r w:rsidRPr="00F87869">
        <w:rPr>
          <w:rStyle w:val="StyleUnderline"/>
          <w:highlight w:val="cyan"/>
        </w:rPr>
        <w:t>we’re</w:t>
      </w:r>
      <w:r w:rsidRPr="00F87869">
        <w:rPr>
          <w:rStyle w:val="StyleUnderline"/>
        </w:rPr>
        <w:t xml:space="preserve"> </w:t>
      </w:r>
      <w:r w:rsidRPr="00F87869">
        <w:rPr>
          <w:rStyle w:val="StyleUnderline"/>
          <w:highlight w:val="cyan"/>
        </w:rPr>
        <w:t>taking</w:t>
      </w:r>
      <w:r w:rsidRPr="00F87869">
        <w:rPr>
          <w:rStyle w:val="StyleUnderline"/>
        </w:rPr>
        <w:t xml:space="preserve"> </w:t>
      </w:r>
      <w:r w:rsidRPr="00F87869">
        <w:rPr>
          <w:rStyle w:val="StyleUnderline"/>
          <w:highlight w:val="cyan"/>
        </w:rPr>
        <w:t>our</w:t>
      </w:r>
      <w:r w:rsidRPr="00F87869">
        <w:rPr>
          <w:rStyle w:val="StyleUnderline"/>
        </w:rPr>
        <w:t xml:space="preserve"> rapacious </w:t>
      </w:r>
      <w:r w:rsidRPr="00F87869">
        <w:rPr>
          <w:rStyle w:val="StyleUnderline"/>
          <w:highlight w:val="cyan"/>
        </w:rPr>
        <w:t>capitalist ways</w:t>
      </w:r>
      <w:r w:rsidRPr="00F87869">
        <w:rPr>
          <w:rStyle w:val="StyleUnderline"/>
        </w:rPr>
        <w:t xml:space="preserve"> </w:t>
      </w:r>
      <w:r w:rsidRPr="00F87869">
        <w:rPr>
          <w:rStyle w:val="StyleUnderline"/>
          <w:highlight w:val="cyan"/>
        </w:rPr>
        <w:t>and exploiting space</w:t>
      </w:r>
      <w:r w:rsidRPr="00F87869">
        <w:rPr>
          <w:rStyle w:val="StyleUnderline"/>
        </w:rPr>
        <w:t>.</w:t>
      </w:r>
    </w:p>
    <w:p w:rsidR="00381ED9" w:rsidRPr="00F87869" w:rsidRDefault="00381ED9" w:rsidP="00381ED9">
      <w:pPr>
        <w:rPr>
          <w:b/>
          <w:iCs/>
          <w:u w:val="single"/>
        </w:rPr>
      </w:pPr>
      <w:r>
        <w:lastRenderedPageBreak/>
        <w:t xml:space="preserve">Whereas the truth is, </w:t>
      </w:r>
      <w:r w:rsidRPr="00F87869">
        <w:rPr>
          <w:rStyle w:val="StyleUnderline"/>
          <w:highlight w:val="cyan"/>
        </w:rPr>
        <w:t>this is exactly the version of capitalism</w:t>
      </w:r>
      <w:r w:rsidRPr="00F87869">
        <w:rPr>
          <w:rStyle w:val="StyleUnderline"/>
        </w:rPr>
        <w:t xml:space="preserve"> </w:t>
      </w:r>
      <w:r w:rsidRPr="00F87869">
        <w:rPr>
          <w:rStyle w:val="StyleUnderline"/>
          <w:highlight w:val="cyan"/>
        </w:rPr>
        <w:t>humanity has needed</w:t>
      </w:r>
      <w:r w:rsidRPr="00F87869">
        <w:rPr>
          <w:rStyle w:val="StyleUnderline"/>
        </w:rPr>
        <w:t xml:space="preserve"> all along</w:t>
      </w:r>
      <w:r>
        <w:t xml:space="preserve">: </w:t>
      </w:r>
      <w:r w:rsidRPr="00F87869">
        <w:rPr>
          <w:rStyle w:val="StyleUnderline"/>
          <w:highlight w:val="cyan"/>
        </w:rPr>
        <w:t xml:space="preserve">the kind where there is </w:t>
      </w:r>
      <w:r w:rsidRPr="00F87869">
        <w:rPr>
          <w:rStyle w:val="Emphasis"/>
          <w:highlight w:val="cyan"/>
        </w:rPr>
        <w:t>no ecosystem to destroy</w:t>
      </w:r>
      <w:r w:rsidRPr="00F87869">
        <w:rPr>
          <w:rStyle w:val="StyleUnderline"/>
          <w:highlight w:val="cyan"/>
        </w:rPr>
        <w:t xml:space="preserve">, </w:t>
      </w:r>
      <w:r w:rsidRPr="00F87869">
        <w:rPr>
          <w:rStyle w:val="Emphasis"/>
          <w:highlight w:val="cyan"/>
        </w:rPr>
        <w:t>no marginalized group to make miserable</w:t>
      </w:r>
      <w:r w:rsidRPr="00F87869">
        <w:rPr>
          <w:rStyle w:val="StyleUnderline"/>
          <w:highlight w:val="cyan"/>
        </w:rPr>
        <w:t xml:space="preserve">. A safe, </w:t>
      </w:r>
      <w:r w:rsidRPr="00F87869">
        <w:rPr>
          <w:rStyle w:val="Emphasis"/>
          <w:highlight w:val="cyan"/>
        </w:rPr>
        <w:t>dead space</w:t>
      </w:r>
      <w:r w:rsidRPr="00F87869">
        <w:rPr>
          <w:rStyle w:val="StyleUnderline"/>
        </w:rPr>
        <w:t xml:space="preserve"> </w:t>
      </w:r>
      <w:r w:rsidRPr="00F87869">
        <w:rPr>
          <w:rStyle w:val="StyleUnderline"/>
          <w:highlight w:val="cyan"/>
        </w:rPr>
        <w:t>where capitalism’s</w:t>
      </w:r>
      <w:r w:rsidRPr="00F87869">
        <w:rPr>
          <w:rStyle w:val="StyleUnderline"/>
        </w:rPr>
        <w:t xml:space="preserve"> most enthusiastic </w:t>
      </w:r>
      <w:r w:rsidRPr="00F87869">
        <w:rPr>
          <w:rStyle w:val="StyleUnderline"/>
          <w:highlight w:val="cyan"/>
        </w:rPr>
        <w:t>pioneers</w:t>
      </w:r>
      <w:r w:rsidRPr="00F87869">
        <w:rPr>
          <w:rStyle w:val="StyleUnderline"/>
        </w:rPr>
        <w:t xml:space="preserve"> </w:t>
      </w:r>
      <w:r w:rsidRPr="00F87869">
        <w:rPr>
          <w:rStyle w:val="StyleUnderline"/>
          <w:highlight w:val="cyan"/>
        </w:rPr>
        <w:t>can go nuts</w:t>
      </w:r>
      <w:r w:rsidRPr="00F87869">
        <w:rPr>
          <w:rStyle w:val="StyleUnderline"/>
        </w:rPr>
        <w:t xml:space="preserve"> to their hearts’ content, </w:t>
      </w:r>
      <w:r w:rsidRPr="00F87869">
        <w:rPr>
          <w:rStyle w:val="Emphasis"/>
          <w:highlight w:val="cyan"/>
        </w:rPr>
        <w:t>so long as they clean up their</w:t>
      </w:r>
      <w:r w:rsidRPr="00F87869">
        <w:rPr>
          <w:rStyle w:val="Emphasis"/>
        </w:rPr>
        <w:t xml:space="preserve"> space </w:t>
      </w:r>
      <w:r w:rsidRPr="00F87869">
        <w:rPr>
          <w:rStyle w:val="Emphasis"/>
          <w:highlight w:val="cyan"/>
        </w:rPr>
        <w:t>junk</w:t>
      </w:r>
      <w:r w:rsidRPr="00F87869">
        <w:rPr>
          <w:rStyle w:val="Emphasis"/>
        </w:rPr>
        <w:t xml:space="preserve">. </w:t>
      </w:r>
    </w:p>
    <w:p w:rsidR="00381ED9" w:rsidRDefault="00381ED9" w:rsidP="00381ED9">
      <w:r>
        <w:t>(Space junk is a real problem in orbital space because it has thousands of vulnerable satellites clustered closely together around our little blue rock. The vast emptiness of cislunar space, not so much.)</w:t>
      </w:r>
    </w:p>
    <w:p w:rsidR="00381ED9" w:rsidRPr="00DF7587" w:rsidRDefault="00381ED9" w:rsidP="00381ED9">
      <w:pPr>
        <w:rPr>
          <w:rStyle w:val="Emphasis"/>
        </w:rPr>
      </w:pPr>
      <w:r w:rsidRPr="00F87869">
        <w:rPr>
          <w:rStyle w:val="StyleUnderline"/>
        </w:rPr>
        <w:t xml:space="preserve">And </w:t>
      </w:r>
      <w:r w:rsidRPr="00F87869">
        <w:rPr>
          <w:rStyle w:val="StyleUnderline"/>
          <w:highlight w:val="cyan"/>
        </w:rPr>
        <w:t>because they’re up there making</w:t>
      </w:r>
      <w:r w:rsidRPr="00F87869">
        <w:rPr>
          <w:rStyle w:val="StyleUnderline"/>
        </w:rPr>
        <w:t xml:space="preserve"> all the </w:t>
      </w:r>
      <w:r w:rsidRPr="00F87869">
        <w:rPr>
          <w:rStyle w:val="StyleUnderline"/>
          <w:highlight w:val="cyan"/>
        </w:rPr>
        <w:t>wealth</w:t>
      </w:r>
      <w:r w:rsidRPr="00F87869">
        <w:rPr>
          <w:rStyle w:val="StyleUnderline"/>
        </w:rPr>
        <w:t xml:space="preserve"> on their commodities market, we </w:t>
      </w:r>
      <w:r w:rsidRPr="00F87869">
        <w:rPr>
          <w:rStyle w:val="Emphasis"/>
          <w:highlight w:val="cyan"/>
        </w:rPr>
        <w:t>down here on Earth can</w:t>
      </w:r>
      <w:r w:rsidRPr="00F87869">
        <w:rPr>
          <w:rStyle w:val="Emphasis"/>
        </w:rPr>
        <w:t xml:space="preserve"> certainly </w:t>
      </w:r>
      <w:r w:rsidRPr="00F87869">
        <w:rPr>
          <w:rStyle w:val="Emphasis"/>
          <w:highlight w:val="cyan"/>
        </w:rPr>
        <w:t>afford to focus less on growing our stock</w:t>
      </w:r>
      <w:r w:rsidRPr="00F87869">
        <w:rPr>
          <w:rStyle w:val="Emphasis"/>
        </w:rPr>
        <w:t xml:space="preserve"> </w:t>
      </w:r>
      <w:r w:rsidRPr="00F87869">
        <w:rPr>
          <w:rStyle w:val="Emphasis"/>
          <w:highlight w:val="cyan"/>
        </w:rPr>
        <w:t>market</w:t>
      </w:r>
      <w:r w:rsidRPr="00F87869">
        <w:rPr>
          <w:rStyle w:val="StyleUnderline"/>
        </w:rPr>
        <w:t xml:space="preserve">. Maybe </w:t>
      </w:r>
      <w:r w:rsidRPr="00F87869">
        <w:rPr>
          <w:rStyle w:val="StyleUnderline"/>
          <w:highlight w:val="cyan"/>
        </w:rPr>
        <w:t>even</w:t>
      </w:r>
      <w:r w:rsidRPr="00F87869">
        <w:rPr>
          <w:rStyle w:val="StyleUnderline"/>
        </w:rPr>
        <w:t xml:space="preserve">, </w:t>
      </w:r>
      <w:r w:rsidRPr="00F87869">
        <w:rPr>
          <w:rStyle w:val="Emphasis"/>
          <w:sz w:val="28"/>
          <w:szCs w:val="28"/>
          <w:highlight w:val="cyan"/>
        </w:rPr>
        <w:t>whisper it low,</w:t>
      </w:r>
      <w:r w:rsidRPr="00F87869">
        <w:rPr>
          <w:rStyle w:val="StyleUnderline"/>
        </w:rPr>
        <w:t xml:space="preserve"> we can </w:t>
      </w:r>
      <w:r w:rsidRPr="00F87869">
        <w:rPr>
          <w:rStyle w:val="Emphasis"/>
          <w:highlight w:val="cyan"/>
        </w:rPr>
        <w:t>afford a fully functioning social safety ne</w:t>
      </w:r>
      <w:r w:rsidRPr="00F87869">
        <w:rPr>
          <w:rStyle w:val="StyleUnderline"/>
          <w:highlight w:val="cyan"/>
        </w:rPr>
        <w:t>t</w:t>
      </w:r>
      <w:r w:rsidRPr="00F87869">
        <w:rPr>
          <w:rStyle w:val="StyleUnderline"/>
        </w:rPr>
        <w:t xml:space="preserve">, </w:t>
      </w:r>
      <w:r w:rsidRPr="00F87869">
        <w:rPr>
          <w:rStyle w:val="Emphasis"/>
        </w:rPr>
        <w:t xml:space="preserve">plus </w:t>
      </w:r>
      <w:r w:rsidRPr="00F87869">
        <w:rPr>
          <w:rStyle w:val="Emphasis"/>
          <w:highlight w:val="cyan"/>
        </w:rPr>
        <w:t>free healthcare and free education for everyone on the planet.</w:t>
      </w:r>
      <w:r w:rsidRPr="00F87869">
        <w:rPr>
          <w:rStyle w:val="Emphasis"/>
        </w:rPr>
        <w:t xml:space="preserve"> </w:t>
      </w:r>
    </w:p>
    <w:p w:rsidR="00381ED9" w:rsidRDefault="00381ED9" w:rsidP="00381ED9">
      <w:pPr>
        <w:pStyle w:val="Heading1"/>
      </w:pPr>
      <w:r>
        <w:lastRenderedPageBreak/>
        <w:t>2</w:t>
      </w:r>
    </w:p>
    <w:p w:rsidR="00381ED9" w:rsidRDefault="00381ED9" w:rsidP="00381ED9">
      <w:pPr>
        <w:pStyle w:val="Heading4"/>
      </w:pPr>
      <w:r>
        <w:t xml:space="preserve">Counterplan: States should create and adopt a new set of flexible regulations concerning responsible space colonization through the UN Office of Outer Space Affairs, focused on issues of governance of space colonies and potential existential risks, including but not limited to revising treaties to allow for private outer space appropriation with taxation paid to the United Nations to be used for redistributive efforts. </w:t>
      </w:r>
    </w:p>
    <w:p w:rsidR="00381ED9" w:rsidRDefault="00381ED9" w:rsidP="00381ED9">
      <w:pPr>
        <w:pStyle w:val="Heading4"/>
      </w:pPr>
      <w:r w:rsidRPr="00357E74">
        <w:rPr>
          <w:u w:val="single"/>
        </w:rPr>
        <w:t>Current</w:t>
      </w:r>
      <w:r>
        <w:t xml:space="preserve"> government issues to resolve </w:t>
      </w:r>
      <w:r w:rsidRPr="00357E74">
        <w:rPr>
          <w:u w:val="single"/>
        </w:rPr>
        <w:t>colony governance</w:t>
      </w:r>
      <w:r>
        <w:t xml:space="preserve"> are </w:t>
      </w:r>
      <w:r w:rsidRPr="00357E74">
        <w:rPr>
          <w:u w:val="single"/>
        </w:rPr>
        <w:t>insufficient</w:t>
      </w:r>
      <w:r>
        <w:t xml:space="preserve"> – as is the </w:t>
      </w:r>
      <w:r w:rsidRPr="00357E74">
        <w:rPr>
          <w:u w:val="single"/>
        </w:rPr>
        <w:t>OST</w:t>
      </w:r>
      <w:r>
        <w:t xml:space="preserve"> – but new </w:t>
      </w:r>
      <w:r w:rsidRPr="00357E74">
        <w:rPr>
          <w:u w:val="single"/>
        </w:rPr>
        <w:t>flexible regulations</w:t>
      </w:r>
      <w:r>
        <w:t xml:space="preserve"> solve </w:t>
      </w:r>
    </w:p>
    <w:p w:rsidR="00381ED9" w:rsidRPr="005F0E7C" w:rsidRDefault="00381ED9" w:rsidP="00381ED9">
      <w:proofErr w:type="spellStart"/>
      <w:r w:rsidRPr="00357E74">
        <w:rPr>
          <w:rStyle w:val="Style13ptBold"/>
        </w:rPr>
        <w:t>Kovic</w:t>
      </w:r>
      <w:proofErr w:type="spellEnd"/>
      <w:r w:rsidRPr="00357E74">
        <w:rPr>
          <w:rStyle w:val="Style13ptBold"/>
        </w:rPr>
        <w:t xml:space="preserve"> 21</w:t>
      </w:r>
      <w:r>
        <w:t xml:space="preserve"> </w:t>
      </w:r>
      <w:proofErr w:type="spellStart"/>
      <w:r>
        <w:t>Kovic</w:t>
      </w:r>
      <w:proofErr w:type="spellEnd"/>
      <w:r>
        <w:t>, Marko. PhD Communication and Media Studies, University of Zurich. "Risks of space colonization." Futures 126 (2021): 102638. [Quality Control]</w:t>
      </w:r>
    </w:p>
    <w:p w:rsidR="00381ED9" w:rsidRDefault="00381ED9" w:rsidP="00381ED9">
      <w:pPr>
        <w:rPr>
          <w:rStyle w:val="StyleUnderline"/>
        </w:rPr>
      </w:pPr>
      <w:r w:rsidRPr="00357E74">
        <w:rPr>
          <w:sz w:val="16"/>
        </w:rPr>
        <w:t xml:space="preserve">Overall, it seems fair to say that </w:t>
      </w:r>
      <w:r w:rsidRPr="00357E74">
        <w:rPr>
          <w:rStyle w:val="StyleUnderline"/>
          <w:highlight w:val="cyan"/>
        </w:rPr>
        <w:t xml:space="preserve">space governance </w:t>
      </w:r>
      <w:r w:rsidRPr="00357E74">
        <w:rPr>
          <w:rStyle w:val="Emphasis"/>
          <w:highlight w:val="cyan"/>
        </w:rPr>
        <w:t>is in</w:t>
      </w:r>
      <w:r w:rsidRPr="00357E74">
        <w:rPr>
          <w:rStyle w:val="Emphasis"/>
        </w:rPr>
        <w:t xml:space="preserve"> </w:t>
      </w:r>
      <w:r w:rsidRPr="00357E74">
        <w:rPr>
          <w:rStyle w:val="Emphasis"/>
          <w:highlight w:val="cyan"/>
        </w:rPr>
        <w:t>shambles today</w:t>
      </w:r>
      <w:r w:rsidRPr="00357E74">
        <w:rPr>
          <w:sz w:val="16"/>
        </w:rPr>
        <w:t xml:space="preserve">. </w:t>
      </w:r>
      <w:r w:rsidRPr="00357E74">
        <w:rPr>
          <w:rStyle w:val="StyleUnderline"/>
        </w:rPr>
        <w:t>Creating any kind of meaningful space colonization-related governance in such a policy</w:t>
      </w:r>
      <w:r w:rsidRPr="00357E74">
        <w:rPr>
          <w:sz w:val="16"/>
        </w:rPr>
        <w:t xml:space="preserve"> and policymaking environment is difficult, to say the least. </w:t>
      </w:r>
      <w:r w:rsidRPr="00357E74">
        <w:rPr>
          <w:rStyle w:val="StyleUnderline"/>
          <w:highlight w:val="cyan"/>
        </w:rPr>
        <w:t>We should not expect</w:t>
      </w:r>
      <w:r w:rsidRPr="00357E74">
        <w:rPr>
          <w:rStyle w:val="StyleUnderline"/>
        </w:rPr>
        <w:t xml:space="preserve"> </w:t>
      </w:r>
      <w:r w:rsidRPr="00357E74">
        <w:rPr>
          <w:rStyle w:val="StyleUnderline"/>
          <w:highlight w:val="cyan"/>
        </w:rPr>
        <w:t xml:space="preserve">governance work on space colonization be </w:t>
      </w:r>
      <w:r w:rsidRPr="00357E74">
        <w:rPr>
          <w:rStyle w:val="Emphasis"/>
          <w:highlight w:val="cyan"/>
        </w:rPr>
        <w:t xml:space="preserve">initiated by </w:t>
      </w:r>
      <w:proofErr w:type="spellStart"/>
      <w:r w:rsidRPr="00357E74">
        <w:rPr>
          <w:rStyle w:val="Emphasis"/>
          <w:highlight w:val="cyan"/>
        </w:rPr>
        <w:t>gov-ernmental</w:t>
      </w:r>
      <w:proofErr w:type="spellEnd"/>
      <w:r w:rsidRPr="00357E74">
        <w:rPr>
          <w:rStyle w:val="Emphasis"/>
          <w:highlight w:val="cyan"/>
        </w:rPr>
        <w:t xml:space="preserve"> actors any time soon</w:t>
      </w:r>
      <w:r w:rsidRPr="00357E74">
        <w:rPr>
          <w:rStyle w:val="Emphasis"/>
        </w:rPr>
        <w:t>,</w:t>
      </w:r>
      <w:r w:rsidRPr="00357E74">
        <w:rPr>
          <w:rStyle w:val="StyleUnderline"/>
        </w:rPr>
        <w:t xml:space="preserve"> </w:t>
      </w:r>
      <w:r w:rsidRPr="00357E74">
        <w:rPr>
          <w:sz w:val="16"/>
        </w:rPr>
        <w:t xml:space="preserve">so the proverbial ball is, at the time </w:t>
      </w:r>
      <w:proofErr w:type="spellStart"/>
      <w:proofErr w:type="gramStart"/>
      <w:r w:rsidRPr="00357E74">
        <w:rPr>
          <w:sz w:val="16"/>
        </w:rPr>
        <w:t>being,probably</w:t>
      </w:r>
      <w:proofErr w:type="spellEnd"/>
      <w:proofErr w:type="gramEnd"/>
      <w:r w:rsidRPr="00357E74">
        <w:rPr>
          <w:sz w:val="16"/>
        </w:rPr>
        <w:t xml:space="preserve"> in the academic court. If we were to draft a space colonization </w:t>
      </w:r>
      <w:proofErr w:type="spellStart"/>
      <w:r w:rsidRPr="00357E74">
        <w:rPr>
          <w:sz w:val="16"/>
        </w:rPr>
        <w:t>gov-ernance</w:t>
      </w:r>
      <w:proofErr w:type="spellEnd"/>
      <w:r w:rsidRPr="00357E74">
        <w:rPr>
          <w:sz w:val="16"/>
        </w:rPr>
        <w:t xml:space="preserve"> framework that would be effective at mitigating colonization-</w:t>
      </w:r>
      <w:proofErr w:type="spellStart"/>
      <w:r w:rsidRPr="00357E74">
        <w:rPr>
          <w:sz w:val="16"/>
        </w:rPr>
        <w:t>relatedrisks</w:t>
      </w:r>
      <w:proofErr w:type="spellEnd"/>
      <w:r w:rsidRPr="00357E74">
        <w:rPr>
          <w:sz w:val="16"/>
        </w:rPr>
        <w:t xml:space="preserve"> and maximize the positive future value, what are some factors or aspects that need to be </w:t>
      </w:r>
      <w:proofErr w:type="gramStart"/>
      <w:r w:rsidRPr="00357E74">
        <w:rPr>
          <w:sz w:val="16"/>
        </w:rPr>
        <w:t>taken into account</w:t>
      </w:r>
      <w:proofErr w:type="gramEnd"/>
      <w:r w:rsidRPr="00357E74">
        <w:rPr>
          <w:sz w:val="16"/>
        </w:rPr>
        <w:t xml:space="preserve">? First, we should </w:t>
      </w:r>
      <w:r w:rsidRPr="00357E74">
        <w:rPr>
          <w:rStyle w:val="StyleUnderline"/>
          <w:highlight w:val="cyan"/>
        </w:rPr>
        <w:t>consider a break with the past</w:t>
      </w:r>
      <w:r w:rsidRPr="00357E74">
        <w:rPr>
          <w:rStyle w:val="StyleUnderline"/>
        </w:rPr>
        <w:t xml:space="preserve">. </w:t>
      </w:r>
      <w:r w:rsidRPr="00357E74">
        <w:rPr>
          <w:rStyle w:val="StyleUnderline"/>
          <w:highlight w:val="cyan"/>
        </w:rPr>
        <w:t>Existing</w:t>
      </w:r>
      <w:r w:rsidRPr="00357E74">
        <w:rPr>
          <w:rStyle w:val="StyleUnderline"/>
        </w:rPr>
        <w:t xml:space="preserve"> space </w:t>
      </w:r>
      <w:proofErr w:type="spellStart"/>
      <w:r w:rsidRPr="00357E74">
        <w:rPr>
          <w:rStyle w:val="StyleUnderline"/>
          <w:highlight w:val="cyan"/>
        </w:rPr>
        <w:t>gover-nance</w:t>
      </w:r>
      <w:proofErr w:type="spellEnd"/>
      <w:r w:rsidRPr="00357E74">
        <w:rPr>
          <w:rStyle w:val="StyleUnderline"/>
          <w:highlight w:val="cyan"/>
        </w:rPr>
        <w:t xml:space="preserve"> based on the Outer Space Treaty has </w:t>
      </w:r>
      <w:r w:rsidRPr="00357E74">
        <w:rPr>
          <w:rStyle w:val="Emphasis"/>
          <w:highlight w:val="cyan"/>
        </w:rPr>
        <w:t>barely seen any progres</w:t>
      </w:r>
      <w:r w:rsidRPr="00357E74">
        <w:rPr>
          <w:rStyle w:val="StyleUnderline"/>
          <w:highlight w:val="cyan"/>
        </w:rPr>
        <w:t>s</w:t>
      </w:r>
      <w:r w:rsidRPr="00357E74">
        <w:rPr>
          <w:rStyle w:val="StyleUnderline"/>
        </w:rPr>
        <w:t xml:space="preserve"> over the</w:t>
      </w:r>
      <w:r>
        <w:rPr>
          <w:rStyle w:val="StyleUnderline"/>
        </w:rPr>
        <w:t xml:space="preserve"> </w:t>
      </w:r>
      <w:r w:rsidRPr="00357E74">
        <w:rPr>
          <w:rStyle w:val="StyleUnderline"/>
        </w:rPr>
        <w:t>decades,</w:t>
      </w:r>
      <w:r w:rsidRPr="00357E74">
        <w:rPr>
          <w:sz w:val="16"/>
        </w:rPr>
        <w:t xml:space="preserve"> </w:t>
      </w:r>
      <w:r w:rsidRPr="00357E74">
        <w:rPr>
          <w:rStyle w:val="StyleUnderline"/>
        </w:rPr>
        <w:t xml:space="preserve">and </w:t>
      </w:r>
      <w:r w:rsidRPr="00357E74">
        <w:rPr>
          <w:rStyle w:val="StyleUnderline"/>
          <w:highlight w:val="cyan"/>
        </w:rPr>
        <w:t>the Outer Space Treaty does not seem geared towards questions of</w:t>
      </w:r>
      <w:r w:rsidRPr="00357E74">
        <w:rPr>
          <w:rStyle w:val="StyleUnderline"/>
        </w:rPr>
        <w:t xml:space="preserve"> space </w:t>
      </w:r>
      <w:r w:rsidRPr="00357E74">
        <w:rPr>
          <w:rStyle w:val="StyleUnderline"/>
          <w:highlight w:val="cyan"/>
        </w:rPr>
        <w:t>colonization risks</w:t>
      </w:r>
      <w:r w:rsidRPr="00357E74">
        <w:rPr>
          <w:sz w:val="16"/>
          <w:highlight w:val="cyan"/>
        </w:rPr>
        <w:t>.</w:t>
      </w:r>
      <w:r w:rsidRPr="00357E74">
        <w:rPr>
          <w:sz w:val="16"/>
        </w:rPr>
        <w:t xml:space="preserve"> </w:t>
      </w:r>
      <w:r w:rsidRPr="00357E74">
        <w:rPr>
          <w:rStyle w:val="StyleUnderline"/>
        </w:rPr>
        <w:t>Starting with a philosophical clean slate that is divorced from the realities of the 1960-ies is probably the easiest way forward.</w:t>
      </w:r>
      <w:r>
        <w:rPr>
          <w:rStyle w:val="StyleUnderline"/>
        </w:rPr>
        <w:t xml:space="preserve"> </w:t>
      </w:r>
      <w:r w:rsidRPr="00357E74">
        <w:rPr>
          <w:sz w:val="16"/>
        </w:rPr>
        <w:t xml:space="preserve">Second, </w:t>
      </w:r>
      <w:r w:rsidRPr="00357E74">
        <w:rPr>
          <w:rStyle w:val="StyleUnderline"/>
          <w:highlight w:val="cyan"/>
        </w:rPr>
        <w:t>given the uncertainty</w:t>
      </w:r>
      <w:r w:rsidRPr="00357E74">
        <w:rPr>
          <w:rStyle w:val="StyleUnderline"/>
        </w:rPr>
        <w:t xml:space="preserve"> </w:t>
      </w:r>
      <w:r w:rsidRPr="00357E74">
        <w:rPr>
          <w:rStyle w:val="StyleUnderline"/>
          <w:highlight w:val="cyan"/>
        </w:rPr>
        <w:t>of the</w:t>
      </w:r>
      <w:r w:rsidRPr="00357E74">
        <w:rPr>
          <w:rStyle w:val="StyleUnderline"/>
        </w:rPr>
        <w:t xml:space="preserve"> long-term </w:t>
      </w:r>
      <w:r w:rsidRPr="00357E74">
        <w:rPr>
          <w:rStyle w:val="StyleUnderline"/>
          <w:highlight w:val="cyan"/>
        </w:rPr>
        <w:t>future</w:t>
      </w:r>
      <w:r w:rsidRPr="00357E74">
        <w:rPr>
          <w:rStyle w:val="StyleUnderline"/>
        </w:rPr>
        <w:t xml:space="preserve">, </w:t>
      </w:r>
      <w:r w:rsidRPr="00357E74">
        <w:rPr>
          <w:rStyle w:val="StyleUnderline"/>
          <w:highlight w:val="cyan"/>
        </w:rPr>
        <w:t xml:space="preserve">a governance frame-work for space colonization should be conceptualized as </w:t>
      </w:r>
      <w:r w:rsidRPr="00357E74">
        <w:rPr>
          <w:rStyle w:val="Emphasis"/>
          <w:highlight w:val="cyan"/>
        </w:rPr>
        <w:t>provisional and mal-</w:t>
      </w:r>
      <w:proofErr w:type="spellStart"/>
      <w:r w:rsidRPr="00357E74">
        <w:rPr>
          <w:rStyle w:val="Emphasis"/>
          <w:highlight w:val="cyan"/>
        </w:rPr>
        <w:t>leable</w:t>
      </w:r>
      <w:proofErr w:type="spellEnd"/>
      <w:r w:rsidRPr="00357E74">
        <w:rPr>
          <w:sz w:val="16"/>
        </w:rPr>
        <w:t xml:space="preserve">. Major principles of safe space colonization might very well be </w:t>
      </w:r>
      <w:proofErr w:type="spellStart"/>
      <w:r w:rsidRPr="00357E74">
        <w:rPr>
          <w:sz w:val="16"/>
        </w:rPr>
        <w:t>uni-versal</w:t>
      </w:r>
      <w:proofErr w:type="spellEnd"/>
      <w:r w:rsidRPr="00357E74">
        <w:rPr>
          <w:sz w:val="16"/>
        </w:rPr>
        <w:t xml:space="preserve">, but the empirical realities on the ground might change in the </w:t>
      </w:r>
      <w:proofErr w:type="spellStart"/>
      <w:r w:rsidRPr="00357E74">
        <w:rPr>
          <w:sz w:val="16"/>
        </w:rPr>
        <w:t>nottoo</w:t>
      </w:r>
      <w:proofErr w:type="spellEnd"/>
      <w:r w:rsidRPr="00357E74">
        <w:rPr>
          <w:sz w:val="16"/>
        </w:rPr>
        <w:t xml:space="preserve"> distant future. This means that, on one hand</w:t>
      </w:r>
      <w:r w:rsidRPr="00357E74">
        <w:rPr>
          <w:rStyle w:val="StyleUnderline"/>
        </w:rPr>
        <w:t xml:space="preserve">, </w:t>
      </w:r>
      <w:r w:rsidRPr="00357E74">
        <w:rPr>
          <w:rStyle w:val="StyleUnderline"/>
          <w:highlight w:val="cyan"/>
        </w:rPr>
        <w:t>our understanding</w:t>
      </w:r>
      <w:r w:rsidRPr="00357E74">
        <w:rPr>
          <w:rStyle w:val="StyleUnderline"/>
        </w:rPr>
        <w:t xml:space="preserve"> of space colonization-related risks </w:t>
      </w:r>
      <w:r w:rsidRPr="00357E74">
        <w:rPr>
          <w:rStyle w:val="StyleUnderline"/>
          <w:highlight w:val="cyan"/>
        </w:rPr>
        <w:t>will</w:t>
      </w:r>
      <w:r w:rsidRPr="00357E74">
        <w:rPr>
          <w:rStyle w:val="StyleUnderline"/>
        </w:rPr>
        <w:t xml:space="preserve"> almost certainly </w:t>
      </w:r>
      <w:r w:rsidRPr="00357E74">
        <w:rPr>
          <w:rStyle w:val="StyleUnderline"/>
          <w:highlight w:val="cyan"/>
        </w:rPr>
        <w:t>change over time.</w:t>
      </w:r>
      <w:r w:rsidRPr="00357E74">
        <w:rPr>
          <w:rStyle w:val="StyleUnderline"/>
        </w:rPr>
        <w:t xml:space="preserve"> </w:t>
      </w:r>
      <w:r w:rsidRPr="00357E74">
        <w:rPr>
          <w:rStyle w:val="StyleUnderline"/>
          <w:highlight w:val="cyan"/>
        </w:rPr>
        <w:t>The practical reality</w:t>
      </w:r>
      <w:r w:rsidRPr="00357E74">
        <w:rPr>
          <w:rStyle w:val="StyleUnderline"/>
        </w:rPr>
        <w:t xml:space="preserve"> of policymaking on Earth, on the other hand, </w:t>
      </w:r>
      <w:r w:rsidRPr="00357E74">
        <w:rPr>
          <w:rStyle w:val="StyleUnderline"/>
          <w:highlight w:val="cyan"/>
        </w:rPr>
        <w:t>will probably also undergo significant changes in the future. The</w:t>
      </w:r>
      <w:r w:rsidRPr="00357E74">
        <w:rPr>
          <w:rStyle w:val="StyleUnderline"/>
        </w:rPr>
        <w:t xml:space="preserve"> current political order on</w:t>
      </w:r>
      <w:r>
        <w:rPr>
          <w:rStyle w:val="StyleUnderline"/>
        </w:rPr>
        <w:t xml:space="preserve"> </w:t>
      </w:r>
      <w:r w:rsidRPr="00357E74">
        <w:rPr>
          <w:rStyle w:val="StyleUnderline"/>
        </w:rPr>
        <w:t>Earth has been, roughly speaking, stable since the Second World War, and it</w:t>
      </w:r>
      <w:r>
        <w:rPr>
          <w:rStyle w:val="StyleUnderline"/>
        </w:rPr>
        <w:t xml:space="preserve"> </w:t>
      </w:r>
      <w:r w:rsidRPr="00357E74">
        <w:rPr>
          <w:rStyle w:val="StyleUnderline"/>
        </w:rPr>
        <w:t>seems plausible to expect the global political order to roughly continue along</w:t>
      </w:r>
      <w:r>
        <w:rPr>
          <w:rStyle w:val="StyleUnderline"/>
        </w:rPr>
        <w:t xml:space="preserve"> </w:t>
      </w:r>
      <w:r w:rsidRPr="00357E74">
        <w:rPr>
          <w:rStyle w:val="StyleUnderline"/>
        </w:rPr>
        <w:t>those lines for several more decades</w:t>
      </w:r>
      <w:r w:rsidRPr="00357E74">
        <w:rPr>
          <w:sz w:val="16"/>
        </w:rPr>
        <w:t xml:space="preserve">. This means </w:t>
      </w:r>
      <w:r w:rsidRPr="00357E74">
        <w:rPr>
          <w:rStyle w:val="Emphasis"/>
          <w:highlight w:val="cyan"/>
        </w:rPr>
        <w:t xml:space="preserve">that any governance frame-work that is geared towards today’s workings of global policymaking should </w:t>
      </w:r>
      <w:proofErr w:type="spellStart"/>
      <w:r w:rsidRPr="00357E74">
        <w:rPr>
          <w:rStyle w:val="Emphasis"/>
          <w:highlight w:val="cyan"/>
        </w:rPr>
        <w:t>daim</w:t>
      </w:r>
      <w:proofErr w:type="spellEnd"/>
      <w:r w:rsidRPr="00357E74">
        <w:rPr>
          <w:rStyle w:val="Emphasis"/>
          <w:highlight w:val="cyan"/>
        </w:rPr>
        <w:t xml:space="preserve"> to achieve tangible results as soon as possible</w:t>
      </w:r>
      <w:r w:rsidRPr="00357E74">
        <w:rPr>
          <w:sz w:val="16"/>
        </w:rPr>
        <w:t xml:space="preserve">, before the world </w:t>
      </w:r>
      <w:proofErr w:type="spellStart"/>
      <w:r w:rsidRPr="00357E74">
        <w:rPr>
          <w:sz w:val="16"/>
        </w:rPr>
        <w:t>changesso</w:t>
      </w:r>
      <w:proofErr w:type="spellEnd"/>
      <w:r w:rsidRPr="00357E74">
        <w:rPr>
          <w:sz w:val="16"/>
        </w:rPr>
        <w:t xml:space="preserve"> much that the governance framework and its bodies simply become </w:t>
      </w:r>
      <w:proofErr w:type="spellStart"/>
      <w:r w:rsidRPr="00357E74">
        <w:rPr>
          <w:sz w:val="16"/>
        </w:rPr>
        <w:t>obso-lete</w:t>
      </w:r>
      <w:proofErr w:type="spellEnd"/>
      <w:r w:rsidRPr="00357E74">
        <w:rPr>
          <w:sz w:val="16"/>
        </w:rPr>
        <w:t xml:space="preserve">. </w:t>
      </w:r>
      <w:r w:rsidRPr="00357E74">
        <w:rPr>
          <w:rStyle w:val="StyleUnderline"/>
        </w:rPr>
        <w:t xml:space="preserve">The philosophical timescale of such a governance project thousands </w:t>
      </w:r>
      <w:proofErr w:type="spellStart"/>
      <w:r w:rsidRPr="00357E74">
        <w:rPr>
          <w:rStyle w:val="StyleUnderline"/>
        </w:rPr>
        <w:t>tomillions</w:t>
      </w:r>
      <w:proofErr w:type="spellEnd"/>
      <w:r w:rsidRPr="00357E74">
        <w:rPr>
          <w:rStyle w:val="StyleUnderline"/>
        </w:rPr>
        <w:t xml:space="preserve"> of years, but the practical timescale for achieving results should be</w:t>
      </w:r>
      <w:r>
        <w:rPr>
          <w:rStyle w:val="StyleUnderline"/>
        </w:rPr>
        <w:t xml:space="preserve"> </w:t>
      </w:r>
      <w:r w:rsidRPr="00357E74">
        <w:rPr>
          <w:rStyle w:val="StyleUnderline"/>
        </w:rPr>
        <w:t>decades.</w:t>
      </w:r>
    </w:p>
    <w:p w:rsidR="00381ED9" w:rsidRPr="00CC4349" w:rsidRDefault="00381ED9" w:rsidP="00381ED9">
      <w:pPr>
        <w:pStyle w:val="Heading4"/>
        <w:rPr>
          <w:u w:val="single"/>
        </w:rPr>
      </w:pPr>
      <w:r>
        <w:t xml:space="preserve">Those specific reforms are necessary to encourage </w:t>
      </w:r>
      <w:r w:rsidRPr="00CC4349">
        <w:rPr>
          <w:u w:val="single"/>
        </w:rPr>
        <w:t>space colonization</w:t>
      </w:r>
      <w:r>
        <w:t xml:space="preserve"> and </w:t>
      </w:r>
      <w:r w:rsidRPr="00D01879">
        <w:rPr>
          <w:u w:val="single"/>
        </w:rPr>
        <w:t>humanitarian economics</w:t>
      </w:r>
      <w:r>
        <w:t xml:space="preserve">– but avoids all </w:t>
      </w:r>
      <w:r w:rsidRPr="00CC4349">
        <w:rPr>
          <w:u w:val="single"/>
        </w:rPr>
        <w:t xml:space="preserve">terrestrial downsides </w:t>
      </w:r>
    </w:p>
    <w:p w:rsidR="00381ED9" w:rsidRPr="00F07C94" w:rsidRDefault="00381ED9" w:rsidP="00381ED9">
      <w:r w:rsidRPr="00570141">
        <w:rPr>
          <w:rStyle w:val="Style13ptBold"/>
        </w:rPr>
        <w:t>Iliopoulos and Esteban 20</w:t>
      </w:r>
      <w:r>
        <w:t xml:space="preserve"> Iliopoulos, Nikolaos [University of Tokyo], and Miguel Esteban [</w:t>
      </w:r>
      <w:proofErr w:type="spellStart"/>
      <w:r>
        <w:t>Waseda</w:t>
      </w:r>
      <w:proofErr w:type="spellEnd"/>
      <w:r>
        <w:t xml:space="preserve"> University]. "Sustainable space exploration and its relevance to the privatization of space ventures." Acta </w:t>
      </w:r>
      <w:proofErr w:type="spellStart"/>
      <w:r>
        <w:t>Astronautica</w:t>
      </w:r>
      <w:proofErr w:type="spellEnd"/>
      <w:r>
        <w:t xml:space="preserve"> 167 (2020): 85-92. [Quality Control]</w:t>
      </w:r>
    </w:p>
    <w:p w:rsidR="00381ED9" w:rsidRPr="00381ED9" w:rsidRDefault="00381ED9" w:rsidP="00381ED9">
      <w:pPr>
        <w:rPr>
          <w:b/>
          <w:iCs/>
          <w:u w:val="single"/>
        </w:rPr>
      </w:pPr>
      <w:r w:rsidRPr="00CC4349">
        <w:rPr>
          <w:rStyle w:val="StyleUnderline"/>
          <w:highlight w:val="cyan"/>
        </w:rPr>
        <w:lastRenderedPageBreak/>
        <w:t xml:space="preserve">The envisioned </w:t>
      </w:r>
      <w:proofErr w:type="gramStart"/>
      <w:r w:rsidRPr="00CC4349">
        <w:rPr>
          <w:rStyle w:val="StyleUnderline"/>
          <w:highlight w:val="cyan"/>
        </w:rPr>
        <w:t>legal  regime</w:t>
      </w:r>
      <w:proofErr w:type="gramEnd"/>
      <w:r w:rsidRPr="00CC4349">
        <w:rPr>
          <w:rStyle w:val="StyleUnderline"/>
          <w:highlight w:val="cyan"/>
        </w:rPr>
        <w:t xml:space="preserve">  to  encourage  private  firms  to  undertake  the  high  risk</w:t>
      </w:r>
      <w:r w:rsidRPr="00CC4349">
        <w:rPr>
          <w:rStyle w:val="StyleUnderline"/>
        </w:rPr>
        <w:t xml:space="preserve">  </w:t>
      </w:r>
      <w:r w:rsidRPr="00CC4349">
        <w:rPr>
          <w:rStyle w:val="StyleUnderline"/>
          <w:highlight w:val="cyan"/>
        </w:rPr>
        <w:t xml:space="preserve">and  high  cost involved in activities of space exploration </w:t>
      </w:r>
      <w:r w:rsidRPr="00CC4349">
        <w:rPr>
          <w:rStyle w:val="Emphasis"/>
          <w:highlight w:val="cyan"/>
        </w:rPr>
        <w:t>would have to explicitly recognize extra-terrestrial property claims  of  individuals  and  corporations  that  meet  specified  conditions</w:t>
      </w:r>
      <w:r w:rsidRPr="00CC4349">
        <w:rPr>
          <w:rStyle w:val="Emphasis"/>
        </w:rPr>
        <w:t>.</w:t>
      </w:r>
      <w:r w:rsidRPr="00CC4349">
        <w:rPr>
          <w:sz w:val="16"/>
        </w:rPr>
        <w:t xml:space="preserve"> </w:t>
      </w:r>
      <w:proofErr w:type="gramStart"/>
      <w:r w:rsidRPr="00CC4349">
        <w:rPr>
          <w:sz w:val="16"/>
        </w:rPr>
        <w:t>As  such</w:t>
      </w:r>
      <w:proofErr w:type="gramEnd"/>
      <w:r w:rsidRPr="00CC4349">
        <w:rPr>
          <w:sz w:val="16"/>
        </w:rPr>
        <w:t xml:space="preserve">,  based  on  the conclusions made through this paper ,it is considered that with the right negotiation terms, </w:t>
      </w:r>
      <w:r w:rsidRPr="00CC4349">
        <w:rPr>
          <w:rStyle w:val="StyleUnderline"/>
        </w:rPr>
        <w:t xml:space="preserve">the current treaties can be revised so as to become steppingstones for the advancement of space exploration that could potentially bring forth significant changes to the environment surrounding planet Earth. Finally, </w:t>
      </w:r>
      <w:proofErr w:type="gramStart"/>
      <w:r w:rsidRPr="00CC4349">
        <w:rPr>
          <w:rStyle w:val="StyleUnderline"/>
        </w:rPr>
        <w:t>one  way</w:t>
      </w:r>
      <w:proofErr w:type="gramEnd"/>
      <w:r w:rsidRPr="00CC4349">
        <w:rPr>
          <w:rStyle w:val="StyleUnderline"/>
        </w:rPr>
        <w:t xml:space="preserve">  that  such  </w:t>
      </w:r>
      <w:r w:rsidRPr="00CC4349">
        <w:rPr>
          <w:rStyle w:val="StyleUnderline"/>
          <w:highlight w:val="cyan"/>
        </w:rPr>
        <w:t xml:space="preserve">privatization  efforts  could  </w:t>
      </w:r>
      <w:r w:rsidRPr="00CC4349">
        <w:rPr>
          <w:rStyle w:val="Emphasis"/>
          <w:highlight w:val="cyan"/>
        </w:rPr>
        <w:t>be  seen  to  benefit  of  mankind  as  a  whole  is  that  any taxation resulting from it should be paid directly to the United Nations, or that at least some fraction of the profits should fund this organization.</w:t>
      </w:r>
      <w:r w:rsidRPr="00CC4349">
        <w:rPr>
          <w:rStyle w:val="Emphasis"/>
        </w:rPr>
        <w:t xml:space="preserve"> </w:t>
      </w:r>
    </w:p>
    <w:p w:rsidR="00381ED9" w:rsidRPr="00381ED9" w:rsidRDefault="00381ED9" w:rsidP="00381ED9"/>
    <w:p w:rsidR="006B2FDC" w:rsidRDefault="006114B9" w:rsidP="006114B9">
      <w:pPr>
        <w:pStyle w:val="Heading1"/>
      </w:pPr>
      <w:r>
        <w:lastRenderedPageBreak/>
        <w:t>Case</w:t>
      </w:r>
    </w:p>
    <w:p w:rsidR="006114B9" w:rsidRDefault="006114B9" w:rsidP="006114B9">
      <w:pPr>
        <w:pStyle w:val="Heading2"/>
      </w:pPr>
      <w:r>
        <w:lastRenderedPageBreak/>
        <w:t>Solvency</w:t>
      </w:r>
    </w:p>
    <w:p w:rsidR="00381ED9" w:rsidRPr="00992060" w:rsidRDefault="00381ED9" w:rsidP="00381ED9">
      <w:pPr>
        <w:pStyle w:val="Heading4"/>
        <w:rPr>
          <w:rFonts w:asciiTheme="minorHAnsi" w:hAnsiTheme="minorHAnsi" w:cstheme="minorHAnsi"/>
        </w:rPr>
      </w:pP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rsidR="00381ED9" w:rsidRPr="00992060" w:rsidRDefault="00381ED9" w:rsidP="00381ED9">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rsidR="006114B9" w:rsidRDefault="00381ED9" w:rsidP="00381ED9">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t>
      </w:r>
      <w:r w:rsidRPr="00992060">
        <w:rPr>
          <w:rFonts w:asciiTheme="minorHAnsi" w:hAnsiTheme="minorHAnsi" w:cstheme="minorHAnsi"/>
          <w:sz w:val="16"/>
        </w:rPr>
        <w:lastRenderedPageBreak/>
        <w:t xml:space="preserve">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 xml:space="preserve">We should also </w:t>
      </w:r>
      <w:proofErr w:type="gramStart"/>
      <w:r w:rsidRPr="00992060">
        <w:rPr>
          <w:rStyle w:val="StyleUnderline"/>
          <w:rFonts w:asciiTheme="minorHAnsi" w:hAnsiTheme="minorHAnsi" w:cstheme="minorHAnsi"/>
        </w:rPr>
        <w:t>take into account</w:t>
      </w:r>
      <w:proofErr w:type="gramEnd"/>
      <w:r w:rsidRPr="00992060">
        <w:rPr>
          <w:rStyle w:val="StyleUnderline"/>
          <w:rFonts w:ascii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r w:rsidRPr="00992060">
        <w:rPr>
          <w:rStyle w:val="StyleUnderline"/>
          <w:rFonts w:asciiTheme="minorHAnsi" w:hAnsiTheme="minorHAnsi" w:cstheme="minorHAnsi"/>
        </w:rPr>
        <w:t xml:space="preserve">pretty strong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 xml:space="preserve">Derek </w:t>
      </w:r>
      <w:proofErr w:type="spellStart"/>
      <w:r w:rsidRPr="00992060">
        <w:rPr>
          <w:rStyle w:val="StyleUnderline"/>
          <w:rFonts w:asciiTheme="minorHAnsi" w:hAnsiTheme="minorHAnsi" w:cstheme="minorHAnsi"/>
        </w:rPr>
        <w:t>Parfit</w:t>
      </w:r>
      <w:proofErr w:type="spellEnd"/>
      <w:r w:rsidRPr="00992060">
        <w:rPr>
          <w:rStyle w:val="StyleUnderline"/>
          <w:rFonts w:asciiTheme="minorHAnsi" w:hAnsiTheme="minorHAnsi" w:cstheme="minorHAnsi"/>
        </w:rPr>
        <w: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rsidR="00381ED9" w:rsidRPr="00FF5F8C" w:rsidRDefault="00381ED9" w:rsidP="00381ED9">
      <w:pPr>
        <w:pStyle w:val="Heading4"/>
        <w:rPr>
          <w:rFonts w:ascii="Georgia" w:hAnsi="Georgia"/>
        </w:rPr>
      </w:pPr>
      <w:r w:rsidRPr="00FF5F8C">
        <w:rPr>
          <w:rFonts w:ascii="Georgia" w:hAnsi="Georgia"/>
        </w:rPr>
        <w:t xml:space="preserve">Uncertainty and social contract require governments use </w:t>
      </w:r>
      <w:proofErr w:type="spellStart"/>
      <w:r w:rsidRPr="00FF5F8C">
        <w:rPr>
          <w:rFonts w:ascii="Georgia" w:hAnsi="Georgia"/>
        </w:rPr>
        <w:t>util</w:t>
      </w:r>
      <w:proofErr w:type="spellEnd"/>
      <w:r w:rsidRPr="00FF5F8C">
        <w:rPr>
          <w:rFonts w:ascii="Georgia" w:hAnsi="Georgia"/>
        </w:rPr>
        <w:t xml:space="preserve"> </w:t>
      </w:r>
    </w:p>
    <w:p w:rsidR="00381ED9" w:rsidRPr="00FF5F8C" w:rsidRDefault="00381ED9" w:rsidP="00381ED9">
      <w:pPr>
        <w:rPr>
          <w:rFonts w:ascii="Georgia" w:hAnsi="Georgia"/>
          <w:sz w:val="16"/>
        </w:rPr>
      </w:pPr>
      <w:r w:rsidRPr="00FF5F8C">
        <w:rPr>
          <w:rStyle w:val="Style13ptBold"/>
          <w:rFonts w:ascii="Georgia" w:hAnsi="Georgia"/>
        </w:rPr>
        <w:t xml:space="preserve">Gooden, </w:t>
      </w:r>
      <w:proofErr w:type="gramStart"/>
      <w:r w:rsidRPr="00FF5F8C">
        <w:rPr>
          <w:rStyle w:val="Style13ptBold"/>
          <w:rFonts w:ascii="Georgia" w:hAnsi="Georgia"/>
        </w:rPr>
        <w:t>1995</w:t>
      </w:r>
      <w:r w:rsidRPr="00FF5F8C">
        <w:rPr>
          <w:rFonts w:ascii="Georgia" w:hAnsi="Georgia"/>
          <w:b/>
          <w:sz w:val="16"/>
        </w:rPr>
        <w:t xml:space="preserve">  (</w:t>
      </w:r>
      <w:proofErr w:type="gramEnd"/>
      <w:r w:rsidRPr="00FF5F8C">
        <w:rPr>
          <w:rFonts w:ascii="Georgia" w:hAnsi="Georgia"/>
          <w:sz w:val="16"/>
        </w:rPr>
        <w:t xml:space="preserve">Robert, </w:t>
      </w:r>
      <w:proofErr w:type="spellStart"/>
      <w:r w:rsidRPr="00FF5F8C">
        <w:rPr>
          <w:rFonts w:ascii="Georgia" w:hAnsi="Georgia"/>
          <w:sz w:val="16"/>
        </w:rPr>
        <w:t>philsopher</w:t>
      </w:r>
      <w:proofErr w:type="spellEnd"/>
      <w:r w:rsidRPr="00FF5F8C">
        <w:rPr>
          <w:rFonts w:ascii="Georgia" w:hAnsi="Georgia"/>
          <w:sz w:val="16"/>
        </w:rPr>
        <w:t xml:space="preserve"> at the Research School of the Social Sciences, </w:t>
      </w:r>
      <w:r w:rsidRPr="00FF5F8C">
        <w:rPr>
          <w:rFonts w:ascii="Georgia" w:hAnsi="Georgia"/>
          <w:u w:val="single"/>
        </w:rPr>
        <w:t>Utilitarianism as Public Philosophy</w:t>
      </w:r>
      <w:r w:rsidRPr="00FF5F8C">
        <w:rPr>
          <w:rFonts w:ascii="Georgia" w:hAnsi="Georgia"/>
          <w:sz w:val="16"/>
        </w:rPr>
        <w:t>. P. 62-63)</w:t>
      </w:r>
    </w:p>
    <w:p w:rsidR="00381ED9" w:rsidRPr="00381ED9" w:rsidRDefault="00381ED9" w:rsidP="00381ED9">
      <w:pPr>
        <w:rPr>
          <w:rFonts w:ascii="Georgia" w:hAnsi="Georgia"/>
          <w:sz w:val="16"/>
        </w:rPr>
      </w:pPr>
      <w:r w:rsidRPr="00FF5F8C">
        <w:rPr>
          <w:rFonts w:ascii="Georgia" w:hAnsi="Georgia"/>
          <w:sz w:val="16"/>
        </w:rPr>
        <w:t xml:space="preserve">Consider, first, the argument from necessity.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are obliged to </w:t>
      </w:r>
      <w:r w:rsidRPr="00FF5F8C">
        <w:rPr>
          <w:rFonts w:ascii="Georgia" w:hAnsi="Georgia"/>
          <w:highlight w:val="yellow"/>
          <w:u w:val="single"/>
        </w:rPr>
        <w:t>make</w:t>
      </w:r>
      <w:r w:rsidRPr="00FF5F8C">
        <w:rPr>
          <w:rFonts w:ascii="Georgia" w:hAnsi="Georgia"/>
          <w:u w:val="single"/>
        </w:rPr>
        <w:t xml:space="preserve"> their </w:t>
      </w:r>
      <w:r w:rsidRPr="00FF5F8C">
        <w:rPr>
          <w:rFonts w:ascii="Georgia" w:hAnsi="Georgia"/>
          <w:highlight w:val="yellow"/>
          <w:u w:val="single"/>
        </w:rPr>
        <w:t>choices under uncertainty</w:t>
      </w:r>
      <w:r w:rsidRPr="00FF5F8C">
        <w:rPr>
          <w:rFonts w:ascii="Georgia" w:hAnsi="Georgia"/>
          <w:u w:val="single"/>
        </w:rPr>
        <w:t xml:space="preserve">, </w:t>
      </w:r>
      <w:r w:rsidRPr="00FF5F8C">
        <w:rPr>
          <w:rFonts w:ascii="Georgia" w:hAnsi="Georgia"/>
          <w:sz w:val="16"/>
        </w:rPr>
        <w:t xml:space="preserve">and uncertainty of a very special sort at that.  </w:t>
      </w:r>
      <w:r w:rsidRPr="00FF5F8C">
        <w:rPr>
          <w:rFonts w:ascii="Georgia" w:hAnsi="Georgia"/>
          <w:u w:val="single"/>
        </w:rPr>
        <w:t>All choices—public and private alike—are made under some degree of uncertainty,</w:t>
      </w:r>
      <w:r w:rsidRPr="00FF5F8C">
        <w:rPr>
          <w:rFonts w:ascii="Georgia" w:hAnsi="Georgia"/>
          <w:sz w:val="16"/>
        </w:rPr>
        <w:t xml:space="preserve"> of course.  </w:t>
      </w:r>
      <w:r w:rsidRPr="00FF5F8C">
        <w:rPr>
          <w:rFonts w:ascii="Georgia" w:hAnsi="Georgia"/>
          <w:u w:val="single"/>
        </w:rPr>
        <w:t xml:space="preserve">But in the nature of things, </w:t>
      </w:r>
      <w:r w:rsidRPr="00FF5F8C">
        <w:rPr>
          <w:rFonts w:ascii="Georgia" w:hAnsi="Georgia"/>
          <w:highlight w:val="yellow"/>
          <w:u w:val="single"/>
        </w:rPr>
        <w:t>private individuals</w:t>
      </w:r>
      <w:r w:rsidRPr="00FF5F8C">
        <w:rPr>
          <w:rFonts w:ascii="Georgia" w:hAnsi="Georgia"/>
          <w:u w:val="single"/>
        </w:rPr>
        <w:t xml:space="preserve"> will usually </w:t>
      </w:r>
      <w:r w:rsidRPr="00FF5F8C">
        <w:rPr>
          <w:rFonts w:ascii="Georgia" w:hAnsi="Georgia"/>
          <w:highlight w:val="yellow"/>
          <w:u w:val="single"/>
        </w:rPr>
        <w:t>have more complete information</w:t>
      </w:r>
      <w:r w:rsidRPr="00FF5F8C">
        <w:rPr>
          <w:rFonts w:ascii="Georgia" w:hAnsi="Georgia"/>
          <w:sz w:val="16"/>
        </w:rPr>
        <w:t xml:space="preserve"> </w:t>
      </w:r>
      <w:r w:rsidRPr="00FF5F8C">
        <w:rPr>
          <w:rFonts w:ascii="Georgia" w:hAnsi="Georgia"/>
          <w:u w:val="single"/>
        </w:rPr>
        <w:t>on the peculiarities of their own circumstances</w:t>
      </w:r>
      <w:r w:rsidRPr="00FF5F8C">
        <w:rPr>
          <w:rFonts w:ascii="Georgia" w:hAnsi="Georgia"/>
          <w:sz w:val="16"/>
        </w:rPr>
        <w:t xml:space="preserve"> and on the ramifications that alternative possible choices might have on them.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in contrast, are relatively poorly informed as to the effects that their choices will have on </w:t>
      </w:r>
      <w:r w:rsidRPr="00FF5F8C">
        <w:rPr>
          <w:rFonts w:ascii="Georgia" w:hAnsi="Georgia"/>
          <w:u w:val="single"/>
        </w:rPr>
        <w:lastRenderedPageBreak/>
        <w:t xml:space="preserve">individuals, one by one.  What they </w:t>
      </w:r>
      <w:r w:rsidRPr="00FF5F8C">
        <w:rPr>
          <w:rFonts w:ascii="Georgia" w:hAnsi="Georgia"/>
          <w:highlight w:val="yellow"/>
          <w:u w:val="single"/>
        </w:rPr>
        <w:t>typically</w:t>
      </w:r>
      <w:r w:rsidRPr="00FF5F8C">
        <w:rPr>
          <w:rFonts w:ascii="Georgia" w:hAnsi="Georgia"/>
          <w:u w:val="single"/>
        </w:rPr>
        <w:t xml:space="preserve"> do </w:t>
      </w:r>
      <w:r w:rsidRPr="00FF5F8C">
        <w:rPr>
          <w:rFonts w:ascii="Georgia" w:hAnsi="Georgia"/>
          <w:highlight w:val="yellow"/>
          <w:u w:val="single"/>
        </w:rPr>
        <w:t>know</w:t>
      </w:r>
      <w:r w:rsidRPr="00FF5F8C">
        <w:rPr>
          <w:rFonts w:ascii="Georgia" w:hAnsi="Georgia"/>
          <w:u w:val="single"/>
        </w:rPr>
        <w:t xml:space="preserve"> are generalities: averages and </w:t>
      </w:r>
      <w:r w:rsidRPr="00FF5F8C">
        <w:rPr>
          <w:rFonts w:ascii="Georgia" w:hAnsi="Georgia"/>
          <w:highlight w:val="yellow"/>
          <w:u w:val="single"/>
        </w:rPr>
        <w:t>aggregates</w:t>
      </w:r>
      <w:r w:rsidRPr="00FF5F8C">
        <w:rPr>
          <w:rFonts w:ascii="Georgia" w:hAnsi="Georgia"/>
          <w:u w:val="single"/>
        </w:rPr>
        <w:t xml:space="preserve">.  They know </w:t>
      </w:r>
      <w:r w:rsidRPr="00FF5F8C">
        <w:rPr>
          <w:rFonts w:ascii="Georgia" w:hAnsi="Georgia"/>
          <w:highlight w:val="yellow"/>
          <w:u w:val="single"/>
        </w:rPr>
        <w:t>what will happen most often to most people as a result of</w:t>
      </w:r>
      <w:r w:rsidRPr="00FF5F8C">
        <w:rPr>
          <w:rFonts w:ascii="Georgia" w:hAnsi="Georgia"/>
          <w:u w:val="single"/>
        </w:rPr>
        <w:t xml:space="preserve"> their various possible </w:t>
      </w:r>
      <w:r w:rsidRPr="00FF5F8C">
        <w:rPr>
          <w:rFonts w:ascii="Georgia" w:hAnsi="Georgia"/>
          <w:highlight w:val="yellow"/>
          <w:u w:val="single"/>
        </w:rPr>
        <w:t>choices</w:t>
      </w:r>
      <w:r w:rsidRPr="00FF5F8C">
        <w:rPr>
          <w:rFonts w:ascii="Georgia" w:hAnsi="Georgia"/>
          <w:sz w:val="16"/>
        </w:rPr>
        <w:t xml:space="preserve">.  But that is all.  </w:t>
      </w:r>
      <w:r w:rsidRPr="00FF5F8C">
        <w:rPr>
          <w:rFonts w:ascii="Georgia" w:hAnsi="Georgia"/>
          <w:highlight w:val="yellow"/>
          <w:u w:val="single"/>
        </w:rPr>
        <w:t>That is enough to allow</w:t>
      </w:r>
      <w:r w:rsidRPr="00FF5F8C">
        <w:rPr>
          <w:rFonts w:ascii="Georgia" w:hAnsi="Georgia"/>
          <w:u w:val="single"/>
        </w:rPr>
        <w:t xml:space="preserve"> public policy-makers to use the </w:t>
      </w:r>
      <w:r w:rsidRPr="00FF5F8C">
        <w:rPr>
          <w:rFonts w:ascii="Georgia" w:hAnsi="Georgia"/>
          <w:highlight w:val="yellow"/>
          <w:u w:val="single"/>
        </w:rPr>
        <w:t>util</w:t>
      </w:r>
      <w:r w:rsidRPr="00FF5F8C">
        <w:rPr>
          <w:rFonts w:ascii="Georgia" w:hAnsi="Georgia"/>
          <w:u w:val="single"/>
        </w:rPr>
        <w:t>itarian calculus</w:t>
      </w:r>
      <w:r w:rsidRPr="00FF5F8C">
        <w:rPr>
          <w:rFonts w:ascii="Georgia" w:hAnsi="Georgia"/>
          <w:sz w:val="16"/>
        </w:rPr>
        <w:t>—if they want to use it at all—</w:t>
      </w:r>
      <w:r w:rsidRPr="00FF5F8C">
        <w:rPr>
          <w:rFonts w:ascii="Georgia" w:hAnsi="Georgia"/>
          <w:highlight w:val="yellow"/>
          <w:u w:val="single"/>
        </w:rPr>
        <w:t>to choose general rules</w:t>
      </w:r>
      <w:r w:rsidRPr="00FF5F8C">
        <w:rPr>
          <w:rFonts w:ascii="Georgia" w:hAnsi="Georgia"/>
          <w:u w:val="single"/>
        </w:rPr>
        <w:t xml:space="preserve"> of conduct.  </w:t>
      </w:r>
      <w:r w:rsidRPr="00FF5F8C">
        <w:rPr>
          <w:rFonts w:ascii="Georgia" w:hAnsi="Georgia"/>
          <w:highlight w:val="yellow"/>
          <w:u w:val="single"/>
        </w:rPr>
        <w:t>Knowing aggregates</w:t>
      </w:r>
      <w:r w:rsidRPr="00FF5F8C">
        <w:rPr>
          <w:rFonts w:ascii="Georgia" w:hAnsi="Georgia"/>
          <w:u w:val="single"/>
        </w:rPr>
        <w:t xml:space="preserve"> and averages, </w:t>
      </w:r>
      <w:r w:rsidRPr="00FF5F8C">
        <w:rPr>
          <w:rFonts w:ascii="Georgia" w:hAnsi="Georgia"/>
          <w:highlight w:val="yellow"/>
          <w:u w:val="single"/>
        </w:rPr>
        <w:t>they can</w:t>
      </w:r>
      <w:r w:rsidRPr="00FF5F8C">
        <w:rPr>
          <w:rFonts w:ascii="Georgia" w:hAnsi="Georgia"/>
          <w:u w:val="single"/>
        </w:rPr>
        <w:t xml:space="preserve"> proceed to </w:t>
      </w:r>
      <w:r w:rsidRPr="00FF5F8C">
        <w:rPr>
          <w:rFonts w:ascii="Georgia" w:hAnsi="Georgia"/>
          <w:highlight w:val="yellow"/>
          <w:u w:val="single"/>
        </w:rPr>
        <w:t>calculate</w:t>
      </w:r>
      <w:r w:rsidRPr="00FF5F8C">
        <w:rPr>
          <w:rFonts w:ascii="Georgia" w:hAnsi="Georgia"/>
          <w:u w:val="single"/>
        </w:rPr>
        <w:t xml:space="preserve"> the </w:t>
      </w:r>
      <w:r w:rsidRPr="00FF5F8C">
        <w:rPr>
          <w:rFonts w:ascii="Georgia" w:hAnsi="Georgia"/>
          <w:highlight w:val="yellow"/>
          <w:u w:val="single"/>
        </w:rPr>
        <w:t>utility payoffs</w:t>
      </w:r>
      <w:r w:rsidRPr="00FF5F8C">
        <w:rPr>
          <w:rFonts w:ascii="Georgia" w:hAnsi="Georgia"/>
          <w:u w:val="single"/>
        </w:rPr>
        <w:t xml:space="preserve"> from adopting each alternative possible general </w:t>
      </w:r>
      <w:proofErr w:type="gramStart"/>
      <w:r w:rsidRPr="00FF5F8C">
        <w:rPr>
          <w:rFonts w:ascii="Georgia" w:hAnsi="Georgia"/>
          <w:u w:val="single"/>
        </w:rPr>
        <w:t>rules</w:t>
      </w:r>
      <w:proofErr w:type="gramEnd"/>
      <w:r w:rsidRPr="00FF5F8C">
        <w:rPr>
          <w:rFonts w:ascii="Georgia" w:hAnsi="Georgia"/>
          <w:u w:val="single"/>
        </w:rPr>
        <w:t>.</w:t>
      </w:r>
    </w:p>
    <w:p w:rsidR="006114B9" w:rsidRDefault="006114B9" w:rsidP="006114B9">
      <w:pPr>
        <w:pStyle w:val="Heading2"/>
      </w:pPr>
      <w:r>
        <w:lastRenderedPageBreak/>
        <w:t>Debris</w:t>
      </w:r>
    </w:p>
    <w:p w:rsidR="006114B9" w:rsidRDefault="006114B9" w:rsidP="006114B9">
      <w:pPr>
        <w:pStyle w:val="Heading4"/>
        <w:spacing w:line="240" w:lineRule="auto"/>
        <w:contextualSpacing/>
      </w:pPr>
      <w:proofErr w:type="spellStart"/>
      <w:r>
        <w:t>Squo</w:t>
      </w:r>
      <w:proofErr w:type="spellEnd"/>
      <w:r>
        <w:t xml:space="preserve"> solves debris – private tracking, surveillance, in-orbit servicing and green satellite tech all happening now – </w:t>
      </w:r>
      <w:r>
        <w:rPr>
          <w:u w:val="single"/>
        </w:rPr>
        <w:t>private sector</w:t>
      </w:r>
      <w:r>
        <w:t xml:space="preserve"> and P3s are key and </w:t>
      </w:r>
      <w:r>
        <w:rPr>
          <w:u w:val="single"/>
        </w:rPr>
        <w:t xml:space="preserve">outpacing </w:t>
      </w:r>
      <w:r>
        <w:t xml:space="preserve">government monitoring </w:t>
      </w:r>
    </w:p>
    <w:p w:rsidR="006114B9" w:rsidRPr="00340C17" w:rsidRDefault="006114B9" w:rsidP="006114B9">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rsidR="006114B9" w:rsidRPr="0063721B" w:rsidRDefault="006114B9" w:rsidP="006114B9">
      <w:pPr>
        <w:spacing w:line="240" w:lineRule="auto"/>
        <w:contextualSpacing/>
        <w:rPr>
          <w:sz w:val="16"/>
          <w:szCs w:val="16"/>
        </w:rPr>
      </w:pPr>
      <w:proofErr w:type="gramStart"/>
      <w:r w:rsidRPr="0063721B">
        <w:rPr>
          <w:sz w:val="16"/>
          <w:szCs w:val="16"/>
        </w:rPr>
        <w:t>An  emerging</w:t>
      </w:r>
      <w:proofErr w:type="gramEnd"/>
      <w:r w:rsidRPr="0063721B">
        <w:rPr>
          <w:sz w:val="16"/>
          <w:szCs w:val="16"/>
        </w:rPr>
        <w:t xml:space="preserve"> “space  debris  economy”? </w:t>
      </w:r>
    </w:p>
    <w:p w:rsidR="006114B9" w:rsidRPr="0063721B" w:rsidRDefault="006114B9" w:rsidP="006114B9">
      <w:pPr>
        <w:pStyle w:val="ListParagraph"/>
        <w:numPr>
          <w:ilvl w:val="0"/>
          <w:numId w:val="12"/>
        </w:numPr>
        <w:spacing w:line="240" w:lineRule="auto"/>
        <w:rPr>
          <w:sz w:val="16"/>
          <w:szCs w:val="16"/>
        </w:rPr>
      </w:pPr>
      <w:proofErr w:type="gramStart"/>
      <w:r w:rsidRPr="0063721B">
        <w:rPr>
          <w:sz w:val="16"/>
          <w:szCs w:val="16"/>
        </w:rPr>
        <w:t>Will  we</w:t>
      </w:r>
      <w:proofErr w:type="gramEnd"/>
      <w:r w:rsidRPr="0063721B">
        <w:rPr>
          <w:sz w:val="16"/>
          <w:szCs w:val="16"/>
        </w:rPr>
        <w:t xml:space="preserve"> see a more intensive use of  </w:t>
      </w:r>
      <w:proofErr w:type="spellStart"/>
      <w:r w:rsidRPr="0063721B">
        <w:rPr>
          <w:sz w:val="16"/>
          <w:szCs w:val="16"/>
        </w:rPr>
        <w:t>cubesats</w:t>
      </w:r>
      <w:proofErr w:type="spellEnd"/>
      <w:r w:rsidRPr="0063721B">
        <w:rPr>
          <w:sz w:val="16"/>
          <w:szCs w:val="16"/>
        </w:rPr>
        <w:t xml:space="preserve">  and  </w:t>
      </w:r>
      <w:proofErr w:type="spellStart"/>
      <w:r w:rsidRPr="0063721B">
        <w:rPr>
          <w:sz w:val="16"/>
          <w:szCs w:val="16"/>
        </w:rPr>
        <w:t>miniaturised</w:t>
      </w:r>
      <w:proofErr w:type="spellEnd"/>
      <w:r w:rsidRPr="0063721B">
        <w:rPr>
          <w:sz w:val="16"/>
          <w:szCs w:val="16"/>
        </w:rPr>
        <w:t xml:space="preserve"> technologies  in lower  orbits? </w:t>
      </w:r>
      <w:proofErr w:type="spellStart"/>
      <w:proofErr w:type="gramStart"/>
      <w:r w:rsidRPr="0063721B">
        <w:rPr>
          <w:sz w:val="16"/>
          <w:szCs w:val="16"/>
        </w:rPr>
        <w:t>Cubesats</w:t>
      </w:r>
      <w:proofErr w:type="spellEnd"/>
      <w:r w:rsidRPr="0063721B">
        <w:rPr>
          <w:sz w:val="16"/>
          <w:szCs w:val="16"/>
        </w:rPr>
        <w:t xml:space="preserve">  have</w:t>
      </w:r>
      <w:proofErr w:type="gramEnd"/>
      <w:r w:rsidRPr="0063721B">
        <w:rPr>
          <w:sz w:val="16"/>
          <w:szCs w:val="16"/>
        </w:rPr>
        <w:t xml:space="preserve"> been the fastest-growing category  of  launched satellites  in the last  years  and,  when launched at  lower  altitudes,  are naturally  compliant  with debris  mitigation guidelines.  </w:t>
      </w:r>
      <w:proofErr w:type="gramStart"/>
      <w:r w:rsidRPr="0063721B">
        <w:rPr>
          <w:sz w:val="16"/>
          <w:szCs w:val="16"/>
        </w:rPr>
        <w:t>They  are</w:t>
      </w:r>
      <w:proofErr w:type="gramEnd"/>
      <w:r w:rsidRPr="0063721B">
        <w:rPr>
          <w:sz w:val="16"/>
          <w:szCs w:val="16"/>
        </w:rPr>
        <w:t xml:space="preserve">  also ever  more performant  and affordable,  and  dedicated  launch  opportunities  become more widespread.  </w:t>
      </w:r>
      <w:proofErr w:type="gramStart"/>
      <w:r w:rsidRPr="0063721B">
        <w:rPr>
          <w:sz w:val="16"/>
          <w:szCs w:val="16"/>
        </w:rPr>
        <w:t>Furthermore,  they</w:t>
      </w:r>
      <w:proofErr w:type="gramEnd"/>
      <w:r w:rsidRPr="0063721B">
        <w:rPr>
          <w:sz w:val="16"/>
          <w:szCs w:val="16"/>
        </w:rPr>
        <w:t xml:space="preserve">  increasingly  receive  preferential  treatment  in  risk-based  national legislations  (e.g.  </w:t>
      </w:r>
      <w:proofErr w:type="gramStart"/>
      <w:r w:rsidRPr="0063721B">
        <w:rPr>
          <w:sz w:val="16"/>
          <w:szCs w:val="16"/>
        </w:rPr>
        <w:t>introduction  of</w:t>
      </w:r>
      <w:proofErr w:type="gramEnd"/>
      <w:r w:rsidRPr="0063721B">
        <w:rPr>
          <w:sz w:val="16"/>
          <w:szCs w:val="16"/>
        </w:rPr>
        <w:t xml:space="preserve">  sliding  scale  in  the UK  Outer  Space  Act  for  insurance requirements).   </w:t>
      </w:r>
    </w:p>
    <w:p w:rsidR="006114B9" w:rsidRPr="007B312B" w:rsidRDefault="006114B9" w:rsidP="006114B9">
      <w:pPr>
        <w:pStyle w:val="ListParagraph"/>
        <w:numPr>
          <w:ilvl w:val="0"/>
          <w:numId w:val="12"/>
        </w:numPr>
        <w:spacing w:line="240" w:lineRule="auto"/>
        <w:rPr>
          <w:rStyle w:val="StyleUnderline"/>
        </w:rPr>
      </w:pPr>
      <w:proofErr w:type="gramStart"/>
      <w:r w:rsidRPr="00340C17">
        <w:rPr>
          <w:rStyle w:val="StyleUnderline"/>
        </w:rPr>
        <w:t xml:space="preserve">Space  </w:t>
      </w:r>
      <w:r w:rsidRPr="007B312B">
        <w:rPr>
          <w:rStyle w:val="StyleUnderline"/>
          <w:highlight w:val="yellow"/>
        </w:rPr>
        <w:t>surveillance</w:t>
      </w:r>
      <w:proofErr w:type="gramEnd"/>
      <w:r w:rsidRPr="007B312B">
        <w:rPr>
          <w:rStyle w:val="StyleUnderline"/>
          <w:highlight w:val="yellow"/>
        </w:rPr>
        <w:t xml:space="preserv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w:t>
      </w:r>
      <w:proofErr w:type="spellStart"/>
      <w:r w:rsidRPr="00340C17">
        <w:rPr>
          <w:rStyle w:val="StyleUnderline"/>
        </w:rPr>
        <w:t>fuelled</w:t>
      </w:r>
      <w:proofErr w:type="spellEnd"/>
      <w:r w:rsidRPr="00340C17">
        <w:rPr>
          <w:rStyle w:val="StyleUnderline"/>
        </w:rPr>
        <w:t xml:space="preserve">  by  advances  in  digital  technologies.  </w:t>
      </w:r>
      <w:proofErr w:type="gramStart"/>
      <w:r w:rsidRPr="007B312B">
        <w:rPr>
          <w:rStyle w:val="Emphasis"/>
          <w:highlight w:val="yellow"/>
        </w:rPr>
        <w:t>Private  sector</w:t>
      </w:r>
      <w:proofErr w:type="gramEnd"/>
      <w:r w:rsidRPr="007B312B">
        <w:rPr>
          <w:rStyle w:val="Emphasis"/>
          <w:highlight w:val="yellow"/>
        </w:rPr>
        <w:t xml:space="preserve">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w:t>
      </w:r>
      <w:proofErr w:type="gramStart"/>
      <w:r w:rsidRPr="007B312B">
        <w:rPr>
          <w:rStyle w:val="Emphasis"/>
          <w:highlight w:val="yellow"/>
        </w:rPr>
        <w:t>ups</w:t>
      </w:r>
      <w:r w:rsidRPr="007B312B">
        <w:rPr>
          <w:rStyle w:val="StyleUnderline"/>
        </w:rPr>
        <w:t xml:space="preserve">  such</w:t>
      </w:r>
      <w:proofErr w:type="gramEnd"/>
      <w:r w:rsidRPr="007B312B">
        <w:rPr>
          <w:rStyle w:val="StyleUnderline"/>
        </w:rPr>
        <w:t xml:space="preserve"> as  </w:t>
      </w:r>
      <w:proofErr w:type="spellStart"/>
      <w:r w:rsidRPr="007B312B">
        <w:rPr>
          <w:rStyle w:val="StyleUnderline"/>
        </w:rPr>
        <w:t>LeoLabs</w:t>
      </w:r>
      <w:proofErr w:type="spellEnd"/>
      <w:r w:rsidRPr="007B312B">
        <w:rPr>
          <w:rStyle w:val="StyleUnderline"/>
        </w:rPr>
        <w:t xml:space="preserve">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w:t>
      </w:r>
      <w:proofErr w:type="gramStart"/>
      <w:r w:rsidRPr="007B312B">
        <w:rPr>
          <w:rStyle w:val="StyleUnderline"/>
        </w:rPr>
        <w:t>company</w:t>
      </w:r>
      <w:r w:rsidRPr="007B312B">
        <w:rPr>
          <w:sz w:val="14"/>
        </w:rPr>
        <w:t>,  which</w:t>
      </w:r>
      <w:proofErr w:type="gramEnd"/>
      <w:r w:rsidRPr="007B312B">
        <w:rPr>
          <w:sz w:val="14"/>
        </w:rPr>
        <w:t xml:space="preserve">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w:t>
      </w:r>
      <w:proofErr w:type="gramStart"/>
      <w:r w:rsidRPr="007B312B">
        <w:rPr>
          <w:sz w:val="14"/>
        </w:rPr>
        <w:t>A  novel</w:t>
      </w:r>
      <w:proofErr w:type="gramEnd"/>
      <w:r w:rsidRPr="007B312B">
        <w:rPr>
          <w:sz w:val="14"/>
        </w:rPr>
        <w:t xml:space="preserve">  project  called  </w:t>
      </w:r>
      <w:proofErr w:type="spellStart"/>
      <w:r w:rsidRPr="007B312B">
        <w:rPr>
          <w:rStyle w:val="StyleUnderline"/>
          <w:highlight w:val="yellow"/>
        </w:rPr>
        <w:t>TruSat</w:t>
      </w:r>
      <w:proofErr w:type="spellEnd"/>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w:t>
      </w:r>
      <w:proofErr w:type="spellStart"/>
      <w:r w:rsidRPr="007B312B">
        <w:rPr>
          <w:sz w:val="14"/>
        </w:rPr>
        <w:t>TruSat</w:t>
      </w:r>
      <w:proofErr w:type="spellEnd"/>
      <w:r w:rsidRPr="007B312B">
        <w:rPr>
          <w:sz w:val="14"/>
        </w:rPr>
        <w:t xml:space="preserve">,  2019[78]). </w:t>
      </w:r>
      <w:r w:rsidRPr="007B312B">
        <w:rPr>
          <w:rStyle w:val="StyleUnderline"/>
        </w:rPr>
        <w:t xml:space="preserve">The </w:t>
      </w:r>
      <w:proofErr w:type="gramStart"/>
      <w:r w:rsidRPr="00A37E5B">
        <w:rPr>
          <w:rStyle w:val="StyleUnderline"/>
          <w:highlight w:val="yellow"/>
        </w:rPr>
        <w:t>US</w:t>
      </w:r>
      <w:r w:rsidRPr="007B312B">
        <w:rPr>
          <w:rStyle w:val="StyleUnderline"/>
        </w:rPr>
        <w:t xml:space="preserve">  Air</w:t>
      </w:r>
      <w:proofErr w:type="gramEnd"/>
      <w:r w:rsidRPr="007B312B">
        <w:rPr>
          <w:rStyle w:val="StyleUnderline"/>
        </w:rPr>
        <w:t xml:space="preserve">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w:t>
      </w:r>
      <w:proofErr w:type="spellStart"/>
      <w:proofErr w:type="gramStart"/>
      <w:r w:rsidRPr="007B312B">
        <w:rPr>
          <w:sz w:val="14"/>
        </w:rPr>
        <w:t>Numerica</w:t>
      </w:r>
      <w:proofErr w:type="spellEnd"/>
      <w:r w:rsidRPr="007B312B">
        <w:rPr>
          <w:sz w:val="14"/>
        </w:rPr>
        <w:t xml:space="preserve">,  </w:t>
      </w:r>
      <w:proofErr w:type="spellStart"/>
      <w:r w:rsidRPr="007B312B">
        <w:rPr>
          <w:sz w:val="14"/>
        </w:rPr>
        <w:t>LeoLabs</w:t>
      </w:r>
      <w:proofErr w:type="spellEnd"/>
      <w:proofErr w:type="gramEnd"/>
      <w:r w:rsidRPr="007B312B">
        <w:rPr>
          <w:sz w:val="14"/>
        </w:rPr>
        <w:t xml:space="preserve">, </w:t>
      </w:r>
      <w:proofErr w:type="spellStart"/>
      <w:r w:rsidRPr="007B312B">
        <w:rPr>
          <w:sz w:val="14"/>
        </w:rPr>
        <w:t>ExoAnalytics</w:t>
      </w:r>
      <w:proofErr w:type="spellEnd"/>
      <w:r w:rsidRPr="007B312B">
        <w:rPr>
          <w:rStyle w:val="StyleUnderline"/>
        </w:rPr>
        <w:t>)  to  get  access  to  sensor  networks  and  algorithms</w:t>
      </w:r>
      <w:r w:rsidRPr="007B312B">
        <w:rPr>
          <w:sz w:val="14"/>
        </w:rPr>
        <w:t xml:space="preserve">  (</w:t>
      </w:r>
      <w:proofErr w:type="spellStart"/>
      <w:r w:rsidRPr="007B312B">
        <w:rPr>
          <w:sz w:val="14"/>
        </w:rPr>
        <w:t>Numerica</w:t>
      </w:r>
      <w:proofErr w:type="spellEnd"/>
      <w:r w:rsidRPr="007B312B">
        <w:rPr>
          <w:sz w:val="14"/>
        </w:rPr>
        <w:t xml:space="preserve">,  2019[79]).  </w:t>
      </w:r>
      <w:proofErr w:type="gramStart"/>
      <w:r w:rsidRPr="007B312B">
        <w:rPr>
          <w:sz w:val="14"/>
        </w:rPr>
        <w:t>The  Space</w:t>
      </w:r>
      <w:proofErr w:type="gramEnd"/>
      <w:r w:rsidRPr="007B312B">
        <w:rPr>
          <w:sz w:val="14"/>
        </w:rPr>
        <w:t xml:space="preserv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rsidR="006114B9" w:rsidRPr="007B312B" w:rsidRDefault="006114B9" w:rsidP="006114B9">
      <w:pPr>
        <w:pStyle w:val="ListParagraph"/>
        <w:numPr>
          <w:ilvl w:val="0"/>
          <w:numId w:val="12"/>
        </w:numPr>
        <w:spacing w:line="240" w:lineRule="auto"/>
        <w:rPr>
          <w:sz w:val="16"/>
        </w:rPr>
      </w:pPr>
      <w:r w:rsidRPr="007B312B">
        <w:rPr>
          <w:sz w:val="16"/>
        </w:rPr>
        <w:t>In-</w:t>
      </w:r>
      <w:proofErr w:type="gramStart"/>
      <w:r w:rsidRPr="007B312B">
        <w:rPr>
          <w:sz w:val="16"/>
        </w:rPr>
        <w:t>orbit  servicing</w:t>
      </w:r>
      <w:proofErr w:type="gramEnd"/>
      <w:r w:rsidRPr="007B312B">
        <w:rPr>
          <w:sz w:val="16"/>
        </w:rPr>
        <w:t xml:space="preserve">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w:t>
      </w:r>
      <w:proofErr w:type="gramStart"/>
      <w:r w:rsidRPr="007B312B">
        <w:rPr>
          <w:sz w:val="16"/>
        </w:rPr>
        <w:t>DARPA,  ESA</w:t>
      </w:r>
      <w:proofErr w:type="gramEnd"/>
      <w:r w:rsidRPr="007B312B">
        <w:rPr>
          <w:sz w:val="16"/>
        </w:rPr>
        <w:t>,  JAXA).  In-</w:t>
      </w:r>
      <w:proofErr w:type="gramStart"/>
      <w:r w:rsidRPr="007B312B">
        <w:rPr>
          <w:sz w:val="16"/>
        </w:rPr>
        <w:t>orbit  servicing</w:t>
      </w:r>
      <w:proofErr w:type="gramEnd"/>
      <w:r w:rsidRPr="007B312B">
        <w:rPr>
          <w:sz w:val="16"/>
        </w:rPr>
        <w:t xml:space="preserve">  involves  a  number  of  complex  operations  in  space:  </w:t>
      </w:r>
      <w:r w:rsidRPr="007B312B">
        <w:rPr>
          <w:rStyle w:val="StyleUnderline"/>
        </w:rPr>
        <w:t>the servicing  of  space  platforms</w:t>
      </w:r>
      <w:r w:rsidRPr="007B312B">
        <w:rPr>
          <w:sz w:val="16"/>
        </w:rPr>
        <w:t xml:space="preserve">  (e.g.  </w:t>
      </w:r>
      <w:proofErr w:type="gramStart"/>
      <w:r w:rsidRPr="007B312B">
        <w:rPr>
          <w:sz w:val="16"/>
        </w:rPr>
        <w:t>satellite,  space</w:t>
      </w:r>
      <w:proofErr w:type="gramEnd"/>
      <w:r w:rsidRPr="007B312B">
        <w:rPr>
          <w:sz w:val="16"/>
        </w:rPr>
        <w:t xml:space="preserve">  station)  </w:t>
      </w:r>
      <w:r w:rsidRPr="00A37E5B">
        <w:rPr>
          <w:rStyle w:val="StyleUnderline"/>
          <w:highlight w:val="yellow"/>
        </w:rPr>
        <w:t xml:space="preserve">to replenish consumables  and </w:t>
      </w:r>
      <w:proofErr w:type="spellStart"/>
      <w:r w:rsidRPr="00A37E5B">
        <w:rPr>
          <w:rStyle w:val="StyleUnderline"/>
          <w:highlight w:val="yellow"/>
        </w:rPr>
        <w:t>degradables</w:t>
      </w:r>
      <w:proofErr w:type="spellEnd"/>
      <w:r w:rsidRPr="007B312B">
        <w:rPr>
          <w:sz w:val="16"/>
        </w:rPr>
        <w:t xml:space="preserve">  (e.g.  </w:t>
      </w:r>
      <w:proofErr w:type="gramStart"/>
      <w:r w:rsidRPr="007B312B">
        <w:rPr>
          <w:sz w:val="16"/>
        </w:rPr>
        <w:t>propellants,  batteries</w:t>
      </w:r>
      <w:proofErr w:type="gramEnd"/>
      <w:r w:rsidRPr="007B312B">
        <w:rPr>
          <w:sz w:val="16"/>
        </w:rPr>
        <w:t xml:space="preserve">,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w:t>
      </w:r>
      <w:proofErr w:type="gramStart"/>
      <w:r w:rsidRPr="007B312B">
        <w:rPr>
          <w:sz w:val="16"/>
        </w:rPr>
        <w:t>This  is</w:t>
      </w:r>
      <w:proofErr w:type="gramEnd"/>
      <w:r w:rsidRPr="007B312B">
        <w:rPr>
          <w:sz w:val="16"/>
        </w:rPr>
        <w:t xml:space="preserve">  a  major  challenge  as, when  on  orbit,  space platforms  can  move at  speeds  of  several  </w:t>
      </w:r>
      <w:proofErr w:type="spellStart"/>
      <w:r w:rsidRPr="007B312B">
        <w:rPr>
          <w:sz w:val="16"/>
        </w:rPr>
        <w:t>kilometres</w:t>
      </w:r>
      <w:proofErr w:type="spellEnd"/>
      <w:r w:rsidRPr="007B312B">
        <w:rPr>
          <w:sz w:val="16"/>
        </w:rPr>
        <w:t xml:space="preserve">  a  minute.  The first commercial in-</w:t>
      </w:r>
      <w:proofErr w:type="gramStart"/>
      <w:r w:rsidRPr="007B312B">
        <w:rPr>
          <w:sz w:val="16"/>
        </w:rPr>
        <w:t>orbit  servicing</w:t>
      </w:r>
      <w:proofErr w:type="gramEnd"/>
      <w:r w:rsidRPr="007B312B">
        <w:rPr>
          <w:sz w:val="16"/>
        </w:rPr>
        <w:t xml:space="preserve"> mission  was  launched  in  2019,  by  a  MEV-1  spacecraft  developed by Orbital  ATK  for  an  Intelsat  geostationary  satellite.  </w:t>
      </w:r>
      <w:proofErr w:type="gramStart"/>
      <w:r w:rsidRPr="007B312B">
        <w:rPr>
          <w:rStyle w:val="StyleUnderline"/>
        </w:rPr>
        <w:t>The  main</w:t>
      </w:r>
      <w:proofErr w:type="gramEnd"/>
      <w:r w:rsidRPr="007B312B">
        <w:rPr>
          <w:rStyle w:val="StyleUnderline"/>
        </w:rPr>
        <w:t xml:space="preserve">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w:t>
      </w:r>
      <w:proofErr w:type="gramStart"/>
      <w:r w:rsidRPr="007B312B">
        <w:rPr>
          <w:sz w:val="16"/>
        </w:rPr>
        <w:t>However,  the</w:t>
      </w:r>
      <w:proofErr w:type="gramEnd"/>
      <w:r w:rsidRPr="007B312B">
        <w:rPr>
          <w:sz w:val="16"/>
        </w:rPr>
        <w:t xml:space="preserve"> </w:t>
      </w:r>
      <w:r w:rsidRPr="007B312B">
        <w:rPr>
          <w:rStyle w:val="StyleUnderline"/>
        </w:rPr>
        <w:t>key  benefits  of  in-orbit  servicing are expected in the future.</w:t>
      </w:r>
      <w:r w:rsidRPr="007B312B">
        <w:rPr>
          <w:sz w:val="16"/>
        </w:rPr>
        <w:t xml:space="preserve"> </w:t>
      </w:r>
      <w:proofErr w:type="gramStart"/>
      <w:r w:rsidRPr="007B312B">
        <w:rPr>
          <w:sz w:val="16"/>
        </w:rPr>
        <w:t>Satellite  design</w:t>
      </w:r>
      <w:proofErr w:type="gramEnd"/>
      <w:r w:rsidRPr="007B312B">
        <w:rPr>
          <w:sz w:val="16"/>
        </w:rPr>
        <w:t xml:space="preserve">  is  currently  heavily  restricted  by  extreme  launch  conditions,  but  </w:t>
      </w:r>
      <w:r w:rsidRPr="007B312B">
        <w:rPr>
          <w:rStyle w:val="StyleUnderline"/>
        </w:rPr>
        <w:t xml:space="preserve">the  possibility  of servicing could enable a much more  flexible  and </w:t>
      </w:r>
      <w:r w:rsidRPr="007B312B">
        <w:rPr>
          <w:rStyle w:val="StyleUnderline"/>
        </w:rPr>
        <w:lastRenderedPageBreak/>
        <w:t>modular  satellite  design</w:t>
      </w:r>
      <w:r w:rsidRPr="007B312B">
        <w:rPr>
          <w:sz w:val="16"/>
        </w:rPr>
        <w:t>,  able to  take advantage of  the  latest  advances  in  materials  and  electronics,  beyond  software  upgrades  (</w:t>
      </w:r>
      <w:proofErr w:type="spellStart"/>
      <w:r w:rsidRPr="007B312B">
        <w:rPr>
          <w:sz w:val="16"/>
        </w:rPr>
        <w:t>Jaffart</w:t>
      </w:r>
      <w:proofErr w:type="spellEnd"/>
      <w:r w:rsidRPr="007B312B">
        <w:rPr>
          <w:sz w:val="16"/>
        </w:rPr>
        <w:t xml:space="preserve">,  2018[81]). </w:t>
      </w:r>
      <w:proofErr w:type="gramStart"/>
      <w:r w:rsidRPr="007B312B">
        <w:rPr>
          <w:sz w:val="16"/>
        </w:rPr>
        <w:t>Market  forecasts</w:t>
      </w:r>
      <w:proofErr w:type="gramEnd"/>
      <w:r w:rsidRPr="007B312B">
        <w:rPr>
          <w:sz w:val="16"/>
        </w:rPr>
        <w:t xml:space="preserve">  estimate  a USD  3  billion  market  for  in-orbit  servicing  over  the  2017-27 period, mainly  driven by  life extension services  (Northern Sky  Research,  2018[82]). </w:t>
      </w:r>
    </w:p>
    <w:p w:rsidR="006114B9" w:rsidRPr="007B312B" w:rsidRDefault="006114B9" w:rsidP="006114B9">
      <w:pPr>
        <w:pStyle w:val="ListParagraph"/>
        <w:numPr>
          <w:ilvl w:val="0"/>
          <w:numId w:val="12"/>
        </w:numPr>
        <w:spacing w:line="240" w:lineRule="auto"/>
        <w:rPr>
          <w:sz w:val="16"/>
        </w:rPr>
      </w:pPr>
      <w:r w:rsidRPr="007B312B">
        <w:rPr>
          <w:sz w:val="16"/>
        </w:rPr>
        <w:t xml:space="preserve">Active </w:t>
      </w:r>
      <w:proofErr w:type="gramStart"/>
      <w:r w:rsidRPr="007B312B">
        <w:rPr>
          <w:sz w:val="16"/>
        </w:rPr>
        <w:t>debris  removal</w:t>
      </w:r>
      <w:proofErr w:type="gramEnd"/>
      <w:r w:rsidRPr="007B312B">
        <w:rPr>
          <w:sz w:val="16"/>
        </w:rPr>
        <w:t xml:space="preserve">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w:t>
      </w:r>
      <w:proofErr w:type="spellStart"/>
      <w:r w:rsidRPr="007B312B">
        <w:rPr>
          <w:sz w:val="16"/>
        </w:rPr>
        <w:t>Astroscale</w:t>
      </w:r>
      <w:proofErr w:type="spellEnd"/>
      <w:r w:rsidRPr="007B312B">
        <w:rPr>
          <w:sz w:val="16"/>
        </w:rPr>
        <w:t xml:space="preserve"> in 2020).  </w:t>
      </w:r>
      <w:r w:rsidRPr="007B312B">
        <w:rPr>
          <w:rStyle w:val="StyleUnderline"/>
        </w:rPr>
        <w:t xml:space="preserve">Potential candidates </w:t>
      </w:r>
      <w:proofErr w:type="gramStart"/>
      <w:r w:rsidRPr="007B312B">
        <w:rPr>
          <w:rStyle w:val="StyleUnderline"/>
        </w:rPr>
        <w:t>for  removal</w:t>
      </w:r>
      <w:proofErr w:type="gramEnd"/>
      <w:r w:rsidRPr="007B312B">
        <w:rPr>
          <w:rStyle w:val="StyleUnderline"/>
        </w:rPr>
        <w:t xml:space="preserve">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w:t>
      </w:r>
      <w:proofErr w:type="spellStart"/>
      <w:r w:rsidRPr="007B312B">
        <w:rPr>
          <w:sz w:val="16"/>
        </w:rPr>
        <w:t>tonnes</w:t>
      </w:r>
      <w:proofErr w:type="spellEnd"/>
      <w:r w:rsidRPr="007B312B">
        <w:rPr>
          <w:sz w:val="16"/>
        </w:rPr>
        <w:t xml:space="preserve">);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European </w:t>
      </w:r>
      <w:proofErr w:type="spellStart"/>
      <w:r w:rsidRPr="007B312B">
        <w:rPr>
          <w:rStyle w:val="StyleUnderline"/>
        </w:rPr>
        <w:t>Envisat</w:t>
      </w:r>
      <w:proofErr w:type="spellEnd"/>
      <w:r w:rsidRPr="007B312B">
        <w:rPr>
          <w:rStyle w:val="StyleUnderline"/>
        </w:rPr>
        <w:t xml:space="preserve">  satellite.  </w:t>
      </w:r>
      <w:r w:rsidRPr="00A37E5B">
        <w:rPr>
          <w:rStyle w:val="StyleUnderline"/>
          <w:highlight w:val="yellow"/>
        </w:rPr>
        <w:t>JAXA,</w:t>
      </w:r>
      <w:r w:rsidRPr="007B312B">
        <w:rPr>
          <w:rStyle w:val="StyleUnderline"/>
        </w:rPr>
        <w:t xml:space="preserve"> </w:t>
      </w:r>
      <w:proofErr w:type="gramStart"/>
      <w:r w:rsidRPr="007B312B">
        <w:rPr>
          <w:rStyle w:val="StyleUnderline"/>
        </w:rPr>
        <w:t>has  formally</w:t>
      </w:r>
      <w:proofErr w:type="gramEnd"/>
      <w:r w:rsidRPr="007B312B">
        <w:rPr>
          <w:rStyle w:val="StyleUnderline"/>
        </w:rPr>
        <w:t xml:space="preserve">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proofErr w:type="gramStart"/>
      <w:r w:rsidRPr="00A37E5B">
        <w:rPr>
          <w:rStyle w:val="StyleUnderline"/>
          <w:highlight w:val="yellow"/>
        </w:rPr>
        <w:t>Airbus  and</w:t>
      </w:r>
      <w:proofErr w:type="gramEnd"/>
      <w:r w:rsidRPr="00A37E5B">
        <w:rPr>
          <w:rStyle w:val="StyleUnderline"/>
          <w:highlight w:val="yellow"/>
        </w:rPr>
        <w:t xml:space="preserve">  Thales</w:t>
      </w:r>
      <w:r w:rsidRPr="007B312B">
        <w:rPr>
          <w:rStyle w:val="StyleUnderline"/>
        </w:rPr>
        <w:t xml:space="preserve">  </w:t>
      </w:r>
      <w:proofErr w:type="spellStart"/>
      <w:r w:rsidRPr="007B312B">
        <w:rPr>
          <w:rStyle w:val="StyleUnderline"/>
        </w:rPr>
        <w:t>Alenia</w:t>
      </w:r>
      <w:proofErr w:type="spellEnd"/>
      <w:r w:rsidRPr="007B312B">
        <w:rPr>
          <w:rStyle w:val="StyleUnderline"/>
        </w:rPr>
        <w:t xml:space="preserve">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w:t>
      </w:r>
      <w:proofErr w:type="spellStart"/>
      <w:r w:rsidRPr="007B312B">
        <w:rPr>
          <w:sz w:val="16"/>
        </w:rPr>
        <w:t>RemoveDEBRIS</w:t>
      </w:r>
      <w:proofErr w:type="spellEnd"/>
      <w:r w:rsidRPr="007B312B">
        <w:rPr>
          <w:sz w:val="16"/>
        </w:rPr>
        <w:t xml:space="preserve"> mission  (Surrey  Space Centre,  2019[84];  OECD,  2019[11]).   </w:t>
      </w:r>
    </w:p>
    <w:p w:rsidR="006114B9" w:rsidRPr="007B312B" w:rsidRDefault="006114B9" w:rsidP="006114B9">
      <w:pPr>
        <w:spacing w:line="240" w:lineRule="auto"/>
        <w:ind w:left="720" w:hanging="360"/>
        <w:contextualSpacing/>
        <w:rPr>
          <w:sz w:val="16"/>
        </w:rPr>
      </w:pPr>
      <w:r w:rsidRPr="007B312B">
        <w:rPr>
          <w:sz w:val="16"/>
        </w:rPr>
        <w:t xml:space="preserve">•  </w:t>
      </w:r>
      <w:r w:rsidRPr="007B312B">
        <w:rPr>
          <w:sz w:val="16"/>
        </w:rPr>
        <w:tab/>
        <w:t>“</w:t>
      </w:r>
      <w:proofErr w:type="gramStart"/>
      <w:r w:rsidRPr="00A37E5B">
        <w:rPr>
          <w:rStyle w:val="Emphasis"/>
          <w:highlight w:val="yellow"/>
        </w:rPr>
        <w:t>Green”  satellite</w:t>
      </w:r>
      <w:proofErr w:type="gramEnd"/>
      <w:r w:rsidRPr="00A37E5B">
        <w:rPr>
          <w:rStyle w:val="Emphasis"/>
          <w:highlight w:val="yellow"/>
        </w:rPr>
        <w:t xml:space="preserve"> design</w:t>
      </w:r>
      <w:r w:rsidRPr="00A37E5B">
        <w:rPr>
          <w:rStyle w:val="Emphasis"/>
        </w:rPr>
        <w:t xml:space="preserve"> </w:t>
      </w:r>
      <w:r w:rsidRPr="007B312B">
        <w:rPr>
          <w:sz w:val="16"/>
        </w:rPr>
        <w:t xml:space="preserve">and technology:  The </w:t>
      </w:r>
      <w:r w:rsidRPr="007B312B">
        <w:rPr>
          <w:rStyle w:val="StyleUnderline"/>
        </w:rPr>
        <w:t xml:space="preserve">demand for  space-environment  friendly  satellite design  is  picking up.  </w:t>
      </w:r>
      <w:proofErr w:type="gramStart"/>
      <w:r w:rsidRPr="007B312B">
        <w:rPr>
          <w:rStyle w:val="StyleUnderline"/>
        </w:rPr>
        <w:t xml:space="preserve">This  </w:t>
      </w:r>
      <w:r w:rsidRPr="00A37E5B">
        <w:rPr>
          <w:rStyle w:val="StyleUnderline"/>
          <w:highlight w:val="yellow"/>
        </w:rPr>
        <w:t>includes</w:t>
      </w:r>
      <w:proofErr w:type="gramEnd"/>
      <w:r w:rsidRPr="00A37E5B">
        <w:rPr>
          <w:rStyle w:val="StyleUnderline"/>
          <w:highlight w:val="yellow"/>
        </w:rPr>
        <w:t xml:space="preserve">  features  to reduce or  avoid  debris  creation</w:t>
      </w:r>
      <w:r w:rsidRPr="007B312B">
        <w:rPr>
          <w:sz w:val="16"/>
        </w:rPr>
        <w:t xml:space="preserve">  (explosion-safe batteries,  deorbit  technologies)  </w:t>
      </w:r>
      <w:r w:rsidRPr="007B312B">
        <w:rPr>
          <w:rStyle w:val="StyleUnderline"/>
        </w:rPr>
        <w:t>and/o</w:t>
      </w:r>
      <w:r w:rsidRPr="00A37E5B">
        <w:rPr>
          <w:rStyle w:val="StyleUnderline"/>
          <w:highlight w:val="yellow"/>
        </w:rPr>
        <w:t>r</w:t>
      </w:r>
      <w:r w:rsidRPr="007B312B">
        <w:rPr>
          <w:rStyle w:val="StyleUnderline"/>
        </w:rPr>
        <w:t xml:space="preserve">  facilitating  </w:t>
      </w:r>
      <w:r w:rsidRPr="00A37E5B">
        <w:rPr>
          <w:rStyle w:val="StyleUnderline"/>
          <w:highlight w:val="yellow"/>
        </w:rPr>
        <w:t>active  removal</w:t>
      </w:r>
      <w:r w:rsidRPr="007B312B">
        <w:rPr>
          <w:sz w:val="16"/>
        </w:rPr>
        <w:t xml:space="preserve">  (e.g.  </w:t>
      </w:r>
      <w:proofErr w:type="gramStart"/>
      <w:r w:rsidRPr="007B312B">
        <w:rPr>
          <w:sz w:val="16"/>
        </w:rPr>
        <w:t>markers  or</w:t>
      </w:r>
      <w:proofErr w:type="gramEnd"/>
      <w:r w:rsidRPr="007B312B">
        <w:rPr>
          <w:sz w:val="16"/>
        </w:rPr>
        <w:t xml:space="preserve">  grapple fixtures). One example </w:t>
      </w:r>
      <w:proofErr w:type="gramStart"/>
      <w:r w:rsidRPr="007B312B">
        <w:rPr>
          <w:sz w:val="16"/>
        </w:rPr>
        <w:t xml:space="preserve">is  </w:t>
      </w:r>
      <w:proofErr w:type="spellStart"/>
      <w:r w:rsidRPr="00A37E5B">
        <w:rPr>
          <w:rStyle w:val="StyleUnderline"/>
          <w:highlight w:val="yellow"/>
        </w:rPr>
        <w:t>OneWeb</w:t>
      </w:r>
      <w:proofErr w:type="spellEnd"/>
      <w:proofErr w:type="gramEnd"/>
      <w:r w:rsidRPr="00A37E5B">
        <w:rPr>
          <w:rStyle w:val="StyleUnderline"/>
          <w:highlight w:val="yellow"/>
        </w:rPr>
        <w:t>,</w:t>
      </w:r>
      <w:r w:rsidRPr="007B312B">
        <w:rPr>
          <w:sz w:val="16"/>
        </w:rPr>
        <w:t xml:space="preserve">  which  </w:t>
      </w:r>
      <w:r w:rsidRPr="00A37E5B">
        <w:rPr>
          <w:rStyle w:val="StyleUnderline"/>
          <w:highlight w:val="yellow"/>
        </w:rPr>
        <w:t>is  installing  grapple fixtures</w:t>
      </w:r>
      <w:r w:rsidRPr="007B312B">
        <w:rPr>
          <w:sz w:val="16"/>
        </w:rPr>
        <w:t xml:space="preserve">  on their  satellites.  </w:t>
      </w:r>
      <w:proofErr w:type="gramStart"/>
      <w:r w:rsidRPr="007B312B">
        <w:rPr>
          <w:rStyle w:val="StyleUnderline"/>
        </w:rPr>
        <w:t>In  Europe</w:t>
      </w:r>
      <w:proofErr w:type="gramEnd"/>
      <w:r w:rsidRPr="007B312B">
        <w:rPr>
          <w:rStyle w:val="StyleUnderline"/>
        </w:rPr>
        <w:t xml:space="preserve">,  all  future </w:t>
      </w:r>
      <w:r w:rsidRPr="00A37E5B">
        <w:rPr>
          <w:rStyle w:val="StyleUnderline"/>
          <w:highlight w:val="yellow"/>
        </w:rPr>
        <w:t xml:space="preserve">Sentinel  satellites  will  be  designed  for  demise.  Affordable deorbit </w:t>
      </w:r>
      <w:proofErr w:type="gramStart"/>
      <w:r w:rsidRPr="00A37E5B">
        <w:rPr>
          <w:rStyle w:val="StyleUnderline"/>
          <w:highlight w:val="yellow"/>
        </w:rPr>
        <w:t>technologies</w:t>
      </w:r>
      <w:r w:rsidRPr="007B312B">
        <w:rPr>
          <w:rStyle w:val="StyleUnderline"/>
        </w:rPr>
        <w:t xml:space="preserve">  are</w:t>
      </w:r>
      <w:proofErr w:type="gramEnd"/>
      <w:r w:rsidRPr="007B312B">
        <w:rPr>
          <w:rStyle w:val="StyleUnderline"/>
        </w:rPr>
        <w:t xml:space="preserve">  already  being tested  on  orbit.</w:t>
      </w:r>
      <w:r w:rsidRPr="007B312B">
        <w:rPr>
          <w:sz w:val="16"/>
        </w:rPr>
        <w:t xml:space="preserve">  </w:t>
      </w:r>
      <w:proofErr w:type="gramStart"/>
      <w:r w:rsidRPr="007B312B">
        <w:rPr>
          <w:sz w:val="16"/>
        </w:rPr>
        <w:t>Canada’s  three</w:t>
      </w:r>
      <w:proofErr w:type="gramEnd"/>
      <w:r w:rsidRPr="007B312B">
        <w:rPr>
          <w:sz w:val="16"/>
        </w:rPr>
        <w:t xml:space="preserve">-kilo  CanX-7 satellite  was  launched  in  2016  and  is  currently  using its  four  1  m2  drag sails  to deorbit  at  a significantly  faster  rate than it  would have  without  the sails. </w:t>
      </w:r>
      <w:r w:rsidRPr="00A37E5B">
        <w:rPr>
          <w:rStyle w:val="StyleUnderline"/>
          <w:highlight w:val="yellow"/>
        </w:rPr>
        <w:t>Amazon</w:t>
      </w:r>
      <w:r w:rsidRPr="007B312B">
        <w:rPr>
          <w:rStyle w:val="StyleUnderline"/>
        </w:rPr>
        <w:t xml:space="preserve">’s Kuiper constellation intends to </w:t>
      </w:r>
      <w:proofErr w:type="gramStart"/>
      <w:r w:rsidRPr="00A37E5B">
        <w:rPr>
          <w:rStyle w:val="StyleUnderline"/>
          <w:highlight w:val="yellow"/>
        </w:rPr>
        <w:t>use  unpressurised</w:t>
      </w:r>
      <w:proofErr w:type="gramEnd"/>
      <w:r w:rsidRPr="00A37E5B">
        <w:rPr>
          <w:rStyle w:val="StyleUnderline"/>
          <w:highlight w:val="yellow"/>
        </w:rPr>
        <w:t xml:space="preserve"> and  non-explosive propellant  to mitigate</w:t>
      </w:r>
      <w:r w:rsidRPr="007B312B">
        <w:rPr>
          <w:rStyle w:val="StyleUnderline"/>
        </w:rPr>
        <w:t xml:space="preserve"> accidental  </w:t>
      </w:r>
      <w:r w:rsidRPr="00A37E5B">
        <w:rPr>
          <w:rStyle w:val="StyleUnderline"/>
          <w:highlight w:val="yellow"/>
        </w:rPr>
        <w:t>explosions,</w:t>
      </w:r>
      <w:r w:rsidRPr="007B312B">
        <w:rPr>
          <w:rStyle w:val="StyleUnderline"/>
        </w:rPr>
        <w:t xml:space="preserve">  and satellites  losing contact  with ground control  would automatically deactivate themselves</w:t>
      </w:r>
      <w:r w:rsidRPr="007B312B">
        <w:rPr>
          <w:sz w:val="16"/>
        </w:rPr>
        <w:t xml:space="preserve">,  first  by  self-passivation and  orbit-lowering,  then  depleting all  energy reservoirs  and  switching  off  charging circuits  (FCC,  2019[85]).  </w:t>
      </w:r>
      <w:r w:rsidRPr="00A37E5B">
        <w:rPr>
          <w:rStyle w:val="StyleUnderline"/>
          <w:highlight w:val="yellow"/>
        </w:rPr>
        <w:t>SpaceX</w:t>
      </w:r>
      <w:proofErr w:type="gramStart"/>
      <w:r w:rsidRPr="00A37E5B">
        <w:rPr>
          <w:rStyle w:val="StyleUnderline"/>
          <w:highlight w:val="yellow"/>
        </w:rPr>
        <w:t xml:space="preserve">’  </w:t>
      </w:r>
      <w:proofErr w:type="spellStart"/>
      <w:r w:rsidRPr="00A37E5B">
        <w:rPr>
          <w:rStyle w:val="StyleUnderline"/>
        </w:rPr>
        <w:t>Starlink</w:t>
      </w:r>
      <w:proofErr w:type="spellEnd"/>
      <w:proofErr w:type="gramEnd"/>
      <w:r w:rsidRPr="00A37E5B">
        <w:rPr>
          <w:rStyle w:val="StyleUnderline"/>
        </w:rPr>
        <w:t xml:space="preserve">  satellites</w:t>
      </w:r>
      <w:r w:rsidRPr="007B312B">
        <w:rPr>
          <w:rStyle w:val="StyleUnderline"/>
        </w:rPr>
        <w:t xml:space="preserve">  are </w:t>
      </w:r>
      <w:r w:rsidRPr="00A37E5B">
        <w:rPr>
          <w:rStyle w:val="StyleUnderline"/>
          <w:highlight w:val="yellow"/>
        </w:rPr>
        <w:t>equipped with  automated collision avoidance</w:t>
      </w:r>
      <w:r w:rsidRPr="007B312B">
        <w:rPr>
          <w:rStyle w:val="StyleUnderline"/>
        </w:rPr>
        <w:t xml:space="preserve"> systems</w:t>
      </w:r>
      <w:r w:rsidRPr="007B312B">
        <w:rPr>
          <w:sz w:val="16"/>
        </w:rPr>
        <w:t xml:space="preserve">  (although it  is  unclear  which  role the system played in the near-collision with the ESA  Aeolus  satellite).   </w:t>
      </w:r>
    </w:p>
    <w:p w:rsidR="006114B9" w:rsidRDefault="006114B9" w:rsidP="006114B9">
      <w:pPr>
        <w:spacing w:line="240" w:lineRule="auto"/>
        <w:contextualSpacing/>
        <w:rPr>
          <w:rStyle w:val="StyleUnderline"/>
        </w:rPr>
      </w:pPr>
      <w:proofErr w:type="gramStart"/>
      <w:r w:rsidRPr="007B312B">
        <w:rPr>
          <w:sz w:val="16"/>
        </w:rPr>
        <w:t>A  recent</w:t>
      </w:r>
      <w:proofErr w:type="gramEnd"/>
      <w:r w:rsidRPr="007B312B">
        <w:rPr>
          <w:sz w:val="16"/>
        </w:rPr>
        <w:t xml:space="preserve">  promising  initiative  is  </w:t>
      </w:r>
      <w:r w:rsidRPr="007B312B">
        <w:rPr>
          <w:rStyle w:val="StyleUnderline"/>
        </w:rPr>
        <w:t>the  “Space  Sustainability  Rating”  scheme</w:t>
      </w:r>
      <w:r w:rsidRPr="007B312B">
        <w:rPr>
          <w:sz w:val="16"/>
        </w:rPr>
        <w:t xml:space="preserve">,  originally  conceived  by teams  from  the  MIT  Media Lab,  European Space Agency,  and  World Economic  Forum.  The initiative </w:t>
      </w:r>
      <w:proofErr w:type="gramStart"/>
      <w:r w:rsidRPr="007B312B">
        <w:rPr>
          <w:rStyle w:val="StyleUnderline"/>
        </w:rPr>
        <w:t>intends  to</w:t>
      </w:r>
      <w:proofErr w:type="gramEnd"/>
      <w:r w:rsidRPr="007B312B">
        <w:rPr>
          <w:rStyle w:val="StyleUnderline"/>
        </w:rPr>
        <w:t xml:space="preserve"> be similar  to the  most  widely  used green building rating system  in the construction  industry</w:t>
      </w:r>
      <w:r w:rsidRPr="007B312B">
        <w:rPr>
          <w:sz w:val="16"/>
        </w:rPr>
        <w:t xml:space="preserve">,  called  the  LEED  certification  for  Leadership  in  Energy  and  Environmental Design.  </w:t>
      </w:r>
      <w:r w:rsidRPr="007B312B">
        <w:rPr>
          <w:rStyle w:val="StyleUnderline"/>
        </w:rPr>
        <w:t xml:space="preserve">The </w:t>
      </w:r>
      <w:proofErr w:type="gramStart"/>
      <w:r w:rsidRPr="007B312B">
        <w:rPr>
          <w:rStyle w:val="StyleUnderline"/>
        </w:rPr>
        <w:t>objective  is</w:t>
      </w:r>
      <w:proofErr w:type="gramEnd"/>
      <w:r w:rsidRPr="007B312B">
        <w:rPr>
          <w:rStyle w:val="StyleUnderline"/>
        </w:rPr>
        <w:t xml:space="preserve">  to  promote  mission designs  and operational  concepts  that  mitigate  debris creation,  and create a  label  that  can encourage operators  to behave more responsibly.   </w:t>
      </w:r>
    </w:p>
    <w:p w:rsidR="006114B9" w:rsidRDefault="006114B9" w:rsidP="006114B9">
      <w:pPr>
        <w:pStyle w:val="Heading4"/>
      </w:pPr>
      <w:proofErr w:type="spellStart"/>
      <w:r>
        <w:t>Squo</w:t>
      </w:r>
      <w:proofErr w:type="spellEnd"/>
      <w:r>
        <w:t xml:space="preserve"> solves residual debris -- Removal initiatives and international norms </w:t>
      </w:r>
    </w:p>
    <w:p w:rsidR="006114B9" w:rsidRPr="0089747E" w:rsidRDefault="006114B9" w:rsidP="006114B9">
      <w:pPr>
        <w:rPr>
          <w:rFonts w:eastAsia="Calibri"/>
        </w:rPr>
      </w:pPr>
      <w:r w:rsidRPr="0089747E">
        <w:rPr>
          <w:rFonts w:eastAsia="Calibri"/>
          <w:b/>
          <w:bCs/>
          <w:sz w:val="26"/>
          <w:u w:val="single"/>
        </w:rPr>
        <w:t>Colombo et. al 18</w:t>
      </w:r>
      <w:r w:rsidRPr="0089747E">
        <w:rPr>
          <w:rFonts w:eastAsia="Calibri"/>
        </w:rPr>
        <w:t xml:space="preserve">—Camilla Colombo, PhD, visiting academic in Spacecraft Engineering within Engineering and Physical Sciences at the University of Southampton; Francesca Letizia, PhD, Space Debris Engineer at ESA Space Debris Office; Mirko </w:t>
      </w:r>
      <w:proofErr w:type="spellStart"/>
      <w:r w:rsidRPr="0089747E">
        <w:rPr>
          <w:rFonts w:eastAsia="Calibri"/>
        </w:rPr>
        <w:t>Trisolini</w:t>
      </w:r>
      <w:proofErr w:type="spellEnd"/>
      <w:r w:rsidRPr="0089747E">
        <w:rPr>
          <w:rFonts w:eastAsia="Calibri"/>
        </w:rPr>
        <w:t xml:space="preserve">, PhD, Postdoctoral researcher at the </w:t>
      </w:r>
      <w:proofErr w:type="spellStart"/>
      <w:r w:rsidRPr="0089747E">
        <w:rPr>
          <w:rFonts w:eastAsia="Calibri"/>
        </w:rPr>
        <w:t>Politecnico</w:t>
      </w:r>
      <w:proofErr w:type="spellEnd"/>
      <w:r w:rsidRPr="0089747E">
        <w:rPr>
          <w:rFonts w:eastAsia="Calibri"/>
        </w:rPr>
        <w:t xml:space="preserve"> di Milano Department of Aerospace Engineering; Hugh Lewis, PhD, Professor within Engineering and Physical Sciences at the University of Southampton (“Space Debris: Risk Mitigation,” from Frontiers of Space Risk: Natural Cosmic Hazards &amp; Societal Challenges, Chapter 5, p 128-136)</w:t>
      </w:r>
    </w:p>
    <w:p w:rsidR="006114B9" w:rsidRPr="0089747E" w:rsidRDefault="006114B9" w:rsidP="006114B9">
      <w:pPr>
        <w:rPr>
          <w:rFonts w:eastAsia="Calibri"/>
          <w:sz w:val="16"/>
        </w:rPr>
      </w:pPr>
      <w:r w:rsidRPr="0089747E">
        <w:rPr>
          <w:rFonts w:eastAsia="Calibri"/>
          <w:sz w:val="16"/>
        </w:rPr>
        <w:t xml:space="preserve">5.4 MITIGATION MEASURES The space debris problem is nowadays internationally recognized, therefore </w:t>
      </w:r>
      <w:r w:rsidRPr="0089747E">
        <w:rPr>
          <w:rFonts w:eastAsia="Calibri"/>
          <w:u w:val="single"/>
        </w:rPr>
        <w:t>mitigation measures are being taken and guidelines discussed</w:t>
      </w:r>
      <w:r w:rsidRPr="0089747E">
        <w:rPr>
          <w:rFonts w:eastAsia="Calibri"/>
          <w:sz w:val="16"/>
        </w:rPr>
        <w:t xml:space="preserve">. These can be divided into two classes: The avoidance or protection measures and the active and passive debris removal measures. The </w:t>
      </w:r>
      <w:r w:rsidRPr="0089747E">
        <w:rPr>
          <w:rFonts w:eastAsia="Calibri"/>
          <w:u w:val="single"/>
        </w:rPr>
        <w:t>avoidance or protection measures include the design of satellites to withstand impacts by small debris</w:t>
      </w:r>
      <w:r w:rsidRPr="0089747E">
        <w:rPr>
          <w:rFonts w:eastAsia="Calibri"/>
          <w:sz w:val="16"/>
        </w:rPr>
        <w:t xml:space="preserve">, </w:t>
      </w:r>
      <w:r w:rsidRPr="0089747E">
        <w:rPr>
          <w:rFonts w:eastAsia="Calibri"/>
          <w:u w:val="single"/>
        </w:rPr>
        <w:t>or the selection of safe procedures for operational spacecraft such as orbits with less debris</w:t>
      </w:r>
      <w:r w:rsidRPr="0089747E">
        <w:rPr>
          <w:rFonts w:eastAsia="Calibri"/>
          <w:sz w:val="16"/>
        </w:rPr>
        <w:t xml:space="preserve">, specific attitude configurations, or </w:t>
      </w:r>
      <w:r w:rsidRPr="0089747E">
        <w:rPr>
          <w:rFonts w:eastAsia="Calibri"/>
          <w:u w:val="single"/>
        </w:rPr>
        <w:t>implementing active avoidance maneuvers to avoid collisions</w:t>
      </w:r>
      <w:r w:rsidRPr="0089747E">
        <w:rPr>
          <w:rFonts w:eastAsia="Calibri"/>
          <w:sz w:val="16"/>
        </w:rPr>
        <w:t xml:space="preserve">. On the other hand, </w:t>
      </w:r>
      <w:r w:rsidRPr="0089747E">
        <w:rPr>
          <w:rFonts w:eastAsia="Calibri"/>
          <w:u w:val="single"/>
        </w:rPr>
        <w:t>measures for debris removal currently consist in limiting the creation of new debris</w:t>
      </w:r>
      <w:r w:rsidRPr="0089747E">
        <w:rPr>
          <w:rFonts w:eastAsia="Calibri"/>
          <w:sz w:val="16"/>
        </w:rPr>
        <w:t xml:space="preserve"> (by prevention of in-orbit explosions and </w:t>
      </w:r>
      <w:r w:rsidRPr="0089747E">
        <w:rPr>
          <w:rFonts w:eastAsia="Calibri"/>
          <w:sz w:val="16"/>
        </w:rPr>
        <w:lastRenderedPageBreak/>
        <w:t xml:space="preserve">ensuring spacecraft subsystems reliability), to free some orbital </w:t>
      </w:r>
      <w:r w:rsidRPr="0089747E">
        <w:rPr>
          <w:rFonts w:eastAsia="Calibri"/>
          <w:u w:val="single"/>
        </w:rPr>
        <w:t>implementing end-of-life disposal maneuvers protected regions, or to reenter in the atmosphere</w:t>
      </w:r>
      <w:r w:rsidRPr="0089747E">
        <w:rPr>
          <w:rFonts w:eastAsia="Calibri"/>
          <w:sz w:val="16"/>
        </w:rPr>
        <w:t>. Active debris removal is also being considered as a mean to stabilize the growth of space debris by removing from orbit some selected noncompliant objects. T</w:t>
      </w:r>
      <w:r w:rsidRPr="0089747E">
        <w:rPr>
          <w:rFonts w:eastAsia="Calibri"/>
          <w:u w:val="single"/>
        </w:rPr>
        <w:t xml:space="preserve">he </w:t>
      </w:r>
      <w:proofErr w:type="spellStart"/>
      <w:proofErr w:type="gramStart"/>
      <w:r w:rsidRPr="0089747E">
        <w:rPr>
          <w:rFonts w:eastAsia="Calibri"/>
          <w:u w:val="single"/>
        </w:rPr>
        <w:t>e.Deorbit</w:t>
      </w:r>
      <w:proofErr w:type="spellEnd"/>
      <w:proofErr w:type="gramEnd"/>
      <w:r w:rsidRPr="0089747E">
        <w:rPr>
          <w:rFonts w:eastAsia="Calibri"/>
          <w:u w:val="single"/>
        </w:rPr>
        <w:t xml:space="preserve"> mission will target an ESA-owned derelict satellite in low orbit</w:t>
      </w:r>
      <w:r w:rsidRPr="0089747E">
        <w:rPr>
          <w:rFonts w:eastAsia="Calibri"/>
          <w:sz w:val="16"/>
        </w:rPr>
        <w:t>, capture it with a net or robotic arm technology, and reenter with a controlled atmospheric reentry (</w:t>
      </w:r>
      <w:proofErr w:type="spellStart"/>
      <w:r w:rsidRPr="0089747E">
        <w:rPr>
          <w:rFonts w:eastAsia="Calibri"/>
          <w:sz w:val="16"/>
        </w:rPr>
        <w:t>Biesbroek</w:t>
      </w:r>
      <w:proofErr w:type="spellEnd"/>
      <w:r w:rsidRPr="0089747E">
        <w:rPr>
          <w:rFonts w:eastAsia="Calibri"/>
          <w:sz w:val="16"/>
        </w:rPr>
        <w:t xml:space="preserve"> et al. 2014). Acknowledging the fact that the projected growth in the number of satellites orbiting the Earth will increase in the future, </w:t>
      </w:r>
      <w:r w:rsidRPr="0089747E">
        <w:rPr>
          <w:rFonts w:eastAsia="Calibri"/>
          <w:highlight w:val="yellow"/>
          <w:u w:val="single"/>
        </w:rPr>
        <w:t>space agencies and international organizations have been discussing</w:t>
      </w:r>
      <w:r w:rsidRPr="0089747E">
        <w:rPr>
          <w:rFonts w:eastAsia="Calibri"/>
          <w:u w:val="single"/>
        </w:rPr>
        <w:t xml:space="preserve"> and building a set of </w:t>
      </w:r>
      <w:r w:rsidRPr="0089747E">
        <w:rPr>
          <w:rFonts w:eastAsia="Calibri"/>
          <w:highlight w:val="yellow"/>
          <w:u w:val="single"/>
        </w:rPr>
        <w:t>guidelines to ensure</w:t>
      </w:r>
      <w:r w:rsidRPr="0089747E">
        <w:rPr>
          <w:rFonts w:eastAsia="Calibri"/>
          <w:u w:val="single"/>
        </w:rPr>
        <w:t xml:space="preserve"> the </w:t>
      </w:r>
      <w:r w:rsidRPr="0089747E">
        <w:rPr>
          <w:rFonts w:eastAsia="Calibri"/>
          <w:highlight w:val="yellow"/>
          <w:u w:val="single"/>
        </w:rPr>
        <w:t xml:space="preserve">sustainability of </w:t>
      </w:r>
      <w:r w:rsidRPr="0089747E">
        <w:rPr>
          <w:rFonts w:eastAsia="Calibri"/>
          <w:u w:val="single"/>
        </w:rPr>
        <w:t xml:space="preserve">future </w:t>
      </w:r>
      <w:r w:rsidRPr="0089747E">
        <w:rPr>
          <w:rFonts w:eastAsia="Calibri"/>
          <w:highlight w:val="yellow"/>
          <w:u w:val="single"/>
        </w:rPr>
        <w:t>space activities</w:t>
      </w:r>
      <w:r w:rsidRPr="0089747E">
        <w:rPr>
          <w:rFonts w:eastAsia="Calibri"/>
          <w:sz w:val="16"/>
          <w:highlight w:val="yellow"/>
        </w:rPr>
        <w:t>.</w:t>
      </w:r>
      <w:r w:rsidRPr="0089747E">
        <w:rPr>
          <w:rFonts w:eastAsia="Calibri"/>
          <w:sz w:val="16"/>
        </w:rPr>
        <w:t xml:space="preserve"> </w:t>
      </w:r>
      <w:r w:rsidRPr="0089747E">
        <w:rPr>
          <w:rFonts w:eastAsia="Calibri"/>
          <w:highlight w:val="yellow"/>
          <w:u w:val="single"/>
        </w:rPr>
        <w:t>The</w:t>
      </w:r>
      <w:r w:rsidRPr="0089747E">
        <w:rPr>
          <w:rFonts w:eastAsia="Calibri"/>
          <w:sz w:val="16"/>
        </w:rPr>
        <w:t xml:space="preserve"> </w:t>
      </w:r>
      <w:proofErr w:type="spellStart"/>
      <w:r w:rsidRPr="0089747E">
        <w:rPr>
          <w:rFonts w:eastAsia="Calibri"/>
          <w:sz w:val="16"/>
        </w:rPr>
        <w:t>InterAgency</w:t>
      </w:r>
      <w:proofErr w:type="spellEnd"/>
      <w:r w:rsidRPr="0089747E">
        <w:rPr>
          <w:rFonts w:eastAsia="Calibri"/>
          <w:sz w:val="16"/>
        </w:rPr>
        <w:t xml:space="preserve"> Debris Coordination Committee (IADC) was founded in 1993 by ESA (Europe), NASA (</w:t>
      </w:r>
      <w:r w:rsidRPr="0089747E">
        <w:rPr>
          <w:rFonts w:eastAsia="Calibri"/>
          <w:highlight w:val="yellow"/>
          <w:u w:val="single"/>
        </w:rPr>
        <w:t>the U</w:t>
      </w:r>
      <w:r w:rsidRPr="0089747E">
        <w:rPr>
          <w:rFonts w:eastAsia="Calibri"/>
          <w:u w:val="single"/>
        </w:rPr>
        <w:t xml:space="preserve">nited </w:t>
      </w:r>
      <w:r w:rsidRPr="0089747E">
        <w:rPr>
          <w:rFonts w:eastAsia="Calibri"/>
          <w:highlight w:val="yellow"/>
          <w:u w:val="single"/>
        </w:rPr>
        <w:t>S</w:t>
      </w:r>
      <w:r w:rsidRPr="0089747E">
        <w:rPr>
          <w:rFonts w:eastAsia="Calibri"/>
          <w:u w:val="single"/>
        </w:rPr>
        <w:t>tates</w:t>
      </w:r>
      <w:r w:rsidRPr="0089747E">
        <w:rPr>
          <w:rFonts w:eastAsia="Calibri"/>
          <w:sz w:val="16"/>
        </w:rPr>
        <w:t xml:space="preserve">), the Japan Aerospace Exploration Agency (JAXA, </w:t>
      </w:r>
      <w:r w:rsidRPr="0089747E">
        <w:rPr>
          <w:rFonts w:eastAsia="Calibri"/>
          <w:highlight w:val="yellow"/>
          <w:u w:val="single"/>
        </w:rPr>
        <w:t>Japan</w:t>
      </w:r>
      <w:r w:rsidRPr="0089747E">
        <w:rPr>
          <w:rFonts w:eastAsia="Calibri"/>
          <w:sz w:val="16"/>
        </w:rPr>
        <w:t xml:space="preserve">), and the </w:t>
      </w:r>
      <w:proofErr w:type="spellStart"/>
      <w:r w:rsidRPr="0089747E">
        <w:rPr>
          <w:rFonts w:eastAsia="Calibri"/>
          <w:sz w:val="16"/>
        </w:rPr>
        <w:t>Roscosmos</w:t>
      </w:r>
      <w:proofErr w:type="spellEnd"/>
      <w:r w:rsidRPr="0089747E">
        <w:rPr>
          <w:rFonts w:eastAsia="Calibri"/>
          <w:sz w:val="16"/>
        </w:rPr>
        <w:t xml:space="preserve"> </w:t>
      </w:r>
      <w:r w:rsidRPr="0089747E">
        <w:rPr>
          <w:rFonts w:eastAsia="Calibri"/>
          <w:highlight w:val="yellow"/>
          <w:u w:val="single"/>
        </w:rPr>
        <w:t>Russia</w:t>
      </w:r>
      <w:r w:rsidRPr="0089747E">
        <w:rPr>
          <w:rFonts w:eastAsia="Calibri"/>
          <w:sz w:val="16"/>
        </w:rPr>
        <w:t xml:space="preserve">n Federation. As of January 2017, the IADC also includes the Italian Space Agency (ASI, </w:t>
      </w:r>
      <w:r w:rsidRPr="0089747E">
        <w:rPr>
          <w:rFonts w:eastAsia="Calibri"/>
          <w:highlight w:val="yellow"/>
          <w:u w:val="single"/>
        </w:rPr>
        <w:t>Italy</w:t>
      </w:r>
      <w:r w:rsidRPr="0089747E">
        <w:rPr>
          <w:rFonts w:eastAsia="Calibri"/>
          <w:sz w:val="16"/>
        </w:rPr>
        <w:t xml:space="preserve">), the Centre National </w:t>
      </w:r>
      <w:proofErr w:type="spellStart"/>
      <w:r w:rsidRPr="0089747E">
        <w:rPr>
          <w:rFonts w:eastAsia="Calibri"/>
          <w:sz w:val="16"/>
        </w:rPr>
        <w:t>d'Études</w:t>
      </w:r>
      <w:proofErr w:type="spellEnd"/>
      <w:r w:rsidRPr="0089747E">
        <w:rPr>
          <w:rFonts w:eastAsia="Calibri"/>
          <w:sz w:val="16"/>
        </w:rPr>
        <w:t xml:space="preserve"> </w:t>
      </w:r>
      <w:proofErr w:type="spellStart"/>
      <w:r w:rsidRPr="0089747E">
        <w:rPr>
          <w:rFonts w:eastAsia="Calibri"/>
          <w:sz w:val="16"/>
        </w:rPr>
        <w:t>Spatiales</w:t>
      </w:r>
      <w:proofErr w:type="spellEnd"/>
      <w:r w:rsidRPr="0089747E">
        <w:rPr>
          <w:rFonts w:eastAsia="Calibri"/>
          <w:sz w:val="16"/>
        </w:rPr>
        <w:t xml:space="preserve"> (CNES, </w:t>
      </w:r>
      <w:r w:rsidRPr="0089747E">
        <w:rPr>
          <w:rFonts w:eastAsia="Calibri"/>
          <w:u w:val="single"/>
        </w:rPr>
        <w:t>France</w:t>
      </w:r>
      <w:r w:rsidRPr="0089747E">
        <w:rPr>
          <w:rFonts w:eastAsia="Calibri"/>
          <w:sz w:val="16"/>
        </w:rPr>
        <w:t xml:space="preserve">), the China National Space Administration (CNSA, </w:t>
      </w:r>
      <w:r w:rsidRPr="0089747E">
        <w:rPr>
          <w:rFonts w:eastAsia="Calibri"/>
          <w:highlight w:val="yellow"/>
          <w:u w:val="single"/>
        </w:rPr>
        <w:t>China</w:t>
      </w:r>
      <w:r w:rsidRPr="0089747E">
        <w:rPr>
          <w:rFonts w:eastAsia="Calibri"/>
          <w:sz w:val="16"/>
        </w:rPr>
        <w:t xml:space="preserve">), the Canadian Space Agency (CSA, </w:t>
      </w:r>
      <w:r w:rsidRPr="0089747E">
        <w:rPr>
          <w:rFonts w:eastAsia="Calibri"/>
          <w:u w:val="single"/>
        </w:rPr>
        <w:t>Canada</w:t>
      </w:r>
      <w:r w:rsidRPr="0089747E">
        <w:rPr>
          <w:rFonts w:eastAsia="Calibri"/>
          <w:sz w:val="16"/>
        </w:rPr>
        <w:t xml:space="preserve">), the German Aerospace Centre (DLR, </w:t>
      </w:r>
      <w:r w:rsidRPr="0089747E">
        <w:rPr>
          <w:rFonts w:eastAsia="Calibri"/>
          <w:u w:val="single"/>
        </w:rPr>
        <w:t>Germany</w:t>
      </w:r>
      <w:r w:rsidRPr="0089747E">
        <w:rPr>
          <w:rFonts w:eastAsia="Calibri"/>
          <w:sz w:val="16"/>
        </w:rPr>
        <w:t xml:space="preserve">), the Korea Aerospace Research Institute (KARI, </w:t>
      </w:r>
      <w:r w:rsidRPr="0089747E">
        <w:rPr>
          <w:rFonts w:eastAsia="Calibri"/>
          <w:u w:val="single"/>
        </w:rPr>
        <w:t>South Korea</w:t>
      </w:r>
      <w:r w:rsidRPr="0089747E">
        <w:rPr>
          <w:rFonts w:eastAsia="Calibri"/>
          <w:sz w:val="16"/>
        </w:rPr>
        <w:t xml:space="preserve">), the Indian Space Research </w:t>
      </w:r>
      <w:proofErr w:type="spellStart"/>
      <w:r w:rsidRPr="0089747E">
        <w:rPr>
          <w:rFonts w:eastAsia="Calibri"/>
          <w:sz w:val="16"/>
        </w:rPr>
        <w:t>Organisation</w:t>
      </w:r>
      <w:proofErr w:type="spellEnd"/>
      <w:r w:rsidRPr="0089747E">
        <w:rPr>
          <w:rFonts w:eastAsia="Calibri"/>
          <w:sz w:val="16"/>
        </w:rPr>
        <w:t xml:space="preserve"> (ISRO, </w:t>
      </w:r>
      <w:r w:rsidRPr="0089747E">
        <w:rPr>
          <w:rFonts w:eastAsia="Calibri"/>
          <w:highlight w:val="yellow"/>
          <w:u w:val="single"/>
        </w:rPr>
        <w:t>India</w:t>
      </w:r>
      <w:r w:rsidRPr="0089747E">
        <w:rPr>
          <w:rFonts w:eastAsia="Calibri"/>
          <w:sz w:val="16"/>
        </w:rPr>
        <w:t xml:space="preserve">), the National Space Agency of Ukraine (NSAU, </w:t>
      </w:r>
      <w:r w:rsidRPr="0089747E">
        <w:rPr>
          <w:rFonts w:eastAsia="Calibri"/>
          <w:u w:val="single"/>
        </w:rPr>
        <w:t>Ukraine</w:t>
      </w:r>
      <w:r w:rsidRPr="0089747E">
        <w:rPr>
          <w:rFonts w:eastAsia="Calibri"/>
          <w:sz w:val="16"/>
        </w:rPr>
        <w:t xml:space="preserve">), and the UK Space Agency (UKSA, </w:t>
      </w:r>
      <w:r w:rsidRPr="0089747E">
        <w:rPr>
          <w:rFonts w:eastAsia="Calibri"/>
          <w:highlight w:val="yellow"/>
          <w:u w:val="single"/>
        </w:rPr>
        <w:t>U</w:t>
      </w:r>
      <w:r w:rsidRPr="0089747E">
        <w:rPr>
          <w:rFonts w:eastAsia="Calibri"/>
          <w:u w:val="single"/>
        </w:rPr>
        <w:t xml:space="preserve">nited </w:t>
      </w:r>
      <w:r w:rsidRPr="0089747E">
        <w:rPr>
          <w:rFonts w:eastAsia="Calibri"/>
          <w:highlight w:val="yellow"/>
          <w:u w:val="single"/>
        </w:rPr>
        <w:t>K</w:t>
      </w:r>
      <w:r w:rsidRPr="0089747E">
        <w:rPr>
          <w:rFonts w:eastAsia="Calibri"/>
          <w:u w:val="single"/>
        </w:rPr>
        <w:t>ingdom</w:t>
      </w:r>
      <w:r w:rsidRPr="0089747E">
        <w:rPr>
          <w:rFonts w:eastAsia="Calibri"/>
          <w:sz w:val="16"/>
        </w:rPr>
        <w:t xml:space="preserve">). This international cooperation </w:t>
      </w:r>
      <w:r w:rsidRPr="0089747E">
        <w:rPr>
          <w:rFonts w:eastAsia="Calibri"/>
          <w:highlight w:val="yellow"/>
          <w:u w:val="single"/>
        </w:rPr>
        <w:t>decided</w:t>
      </w:r>
      <w:r w:rsidRPr="0089747E">
        <w:rPr>
          <w:rFonts w:eastAsia="Calibri"/>
          <w:u w:val="single"/>
        </w:rPr>
        <w:t xml:space="preserve"> a set of </w:t>
      </w:r>
      <w:r w:rsidRPr="0089747E">
        <w:rPr>
          <w:rFonts w:eastAsia="Calibri"/>
          <w:highlight w:val="yellow"/>
          <w:u w:val="single"/>
        </w:rPr>
        <w:t>space debris mitigation measure</w:t>
      </w:r>
      <w:r w:rsidRPr="0089747E">
        <w:rPr>
          <w:rFonts w:eastAsia="Calibri"/>
          <w:u w:val="single"/>
        </w:rPr>
        <w:t xml:space="preserve">s </w:t>
      </w:r>
      <w:r w:rsidRPr="0089747E">
        <w:rPr>
          <w:rFonts w:eastAsia="Calibri"/>
          <w:sz w:val="16"/>
        </w:rPr>
        <w:t xml:space="preserve">(Inter-Agency Space Debris Coordination </w:t>
      </w:r>
      <w:proofErr w:type="spellStart"/>
      <w:r w:rsidRPr="0089747E">
        <w:rPr>
          <w:rFonts w:eastAsia="Calibri"/>
          <w:sz w:val="16"/>
        </w:rPr>
        <w:t>Commitee</w:t>
      </w:r>
      <w:proofErr w:type="spellEnd"/>
      <w:r w:rsidRPr="0089747E">
        <w:rPr>
          <w:rFonts w:eastAsia="Calibri"/>
          <w:sz w:val="16"/>
        </w:rPr>
        <w:t xml:space="preserve">, 2002), </w:t>
      </w:r>
      <w:r w:rsidRPr="0089747E">
        <w:rPr>
          <w:rFonts w:eastAsia="Calibri"/>
          <w:highlight w:val="yellow"/>
          <w:u w:val="single"/>
        </w:rPr>
        <w:t>which</w:t>
      </w:r>
      <w:r w:rsidRPr="0089747E">
        <w:rPr>
          <w:rFonts w:eastAsia="Calibri"/>
          <w:u w:val="single"/>
        </w:rPr>
        <w:t xml:space="preserve"> </w:t>
      </w:r>
      <w:r w:rsidRPr="0089747E">
        <w:rPr>
          <w:rFonts w:eastAsia="Calibri"/>
          <w:highlight w:val="yellow"/>
          <w:u w:val="single"/>
        </w:rPr>
        <w:t>include</w:t>
      </w:r>
      <w:r w:rsidRPr="0089747E">
        <w:rPr>
          <w:rFonts w:eastAsia="Calibri"/>
          <w:u w:val="single"/>
        </w:rPr>
        <w:t>s</w:t>
      </w:r>
      <w:r w:rsidRPr="0089747E">
        <w:rPr>
          <w:rFonts w:eastAsia="Calibri"/>
          <w:sz w:val="16"/>
        </w:rPr>
        <w:t xml:space="preserve">: 1. </w:t>
      </w:r>
      <w:r w:rsidRPr="0089747E">
        <w:rPr>
          <w:rFonts w:eastAsia="Calibri"/>
          <w:highlight w:val="yellow"/>
          <w:u w:val="single"/>
        </w:rPr>
        <w:t>Limitation of debris released during</w:t>
      </w:r>
      <w:r w:rsidRPr="0089747E">
        <w:rPr>
          <w:rFonts w:eastAsia="Calibri"/>
          <w:u w:val="single"/>
        </w:rPr>
        <w:t xml:space="preserve"> </w:t>
      </w:r>
      <w:r w:rsidRPr="0089747E">
        <w:rPr>
          <w:rFonts w:eastAsia="Calibri"/>
          <w:highlight w:val="yellow"/>
          <w:u w:val="single"/>
        </w:rPr>
        <w:t>normal operations</w:t>
      </w:r>
      <w:r w:rsidRPr="0089747E">
        <w:rPr>
          <w:rFonts w:eastAsia="Calibri"/>
          <w:sz w:val="16"/>
        </w:rPr>
        <w:t xml:space="preserve">. 2. </w:t>
      </w:r>
      <w:r w:rsidRPr="0089747E">
        <w:rPr>
          <w:rFonts w:eastAsia="Calibri"/>
          <w:highlight w:val="yellow"/>
          <w:u w:val="single"/>
        </w:rPr>
        <w:t>Minimization of</w:t>
      </w:r>
      <w:r w:rsidRPr="0089747E">
        <w:rPr>
          <w:rFonts w:eastAsia="Calibri"/>
          <w:u w:val="single"/>
        </w:rPr>
        <w:t xml:space="preserve"> the potential for on-orbit </w:t>
      </w:r>
      <w:r w:rsidRPr="0089747E">
        <w:rPr>
          <w:rFonts w:eastAsia="Calibri"/>
          <w:highlight w:val="yellow"/>
          <w:u w:val="single"/>
        </w:rPr>
        <w:t>breakups</w:t>
      </w:r>
      <w:r w:rsidRPr="0089747E">
        <w:rPr>
          <w:rFonts w:eastAsia="Calibri"/>
          <w:sz w:val="16"/>
        </w:rPr>
        <w:t xml:space="preserve"> (resulting from stored energy after the completion of mission operations, or during the operational phases of the mission and by avoiding intentional destruction and other harmful activities). 3. </w:t>
      </w:r>
      <w:r w:rsidRPr="0089747E">
        <w:rPr>
          <w:rFonts w:eastAsia="Calibri"/>
          <w:highlight w:val="yellow"/>
          <w:u w:val="single"/>
        </w:rPr>
        <w:t>Post Mission Disposal</w:t>
      </w:r>
      <w:r w:rsidRPr="0089747E">
        <w:rPr>
          <w:rFonts w:eastAsia="Calibri"/>
          <w:sz w:val="16"/>
        </w:rPr>
        <w:t xml:space="preserve"> in particular in geosynchronous regions and for objects passing through the LEO region. 4. </w:t>
      </w:r>
      <w:r w:rsidRPr="0089747E">
        <w:rPr>
          <w:rFonts w:eastAsia="Calibri"/>
          <w:highlight w:val="yellow"/>
          <w:u w:val="single"/>
        </w:rPr>
        <w:t>Prevention of on-orbit collisions</w:t>
      </w:r>
      <w:r w:rsidRPr="0089747E">
        <w:rPr>
          <w:rFonts w:eastAsia="Calibri"/>
          <w:sz w:val="16"/>
        </w:rPr>
        <w:t xml:space="preserve">. The IADC </w:t>
      </w:r>
      <w:r w:rsidRPr="0089747E">
        <w:rPr>
          <w:rFonts w:eastAsia="Calibri"/>
          <w:u w:val="single"/>
        </w:rPr>
        <w:t>guidelines were presented to</w:t>
      </w:r>
      <w:r w:rsidRPr="0089747E">
        <w:rPr>
          <w:rFonts w:eastAsia="Calibri"/>
          <w:sz w:val="16"/>
        </w:rPr>
        <w:t xml:space="preserve"> the United Nations Committee on the Peaceful Uses of Outer Space (UN </w:t>
      </w:r>
      <w:r w:rsidRPr="0089747E">
        <w:rPr>
          <w:rFonts w:eastAsia="Calibri"/>
          <w:u w:val="single"/>
        </w:rPr>
        <w:t>COPUOS</w:t>
      </w:r>
      <w:r w:rsidRPr="0089747E">
        <w:rPr>
          <w:rFonts w:eastAsia="Calibri"/>
          <w:sz w:val="16"/>
        </w:rPr>
        <w:t xml:space="preserve">) </w:t>
      </w:r>
      <w:r w:rsidRPr="0089747E">
        <w:rPr>
          <w:rFonts w:eastAsia="Calibri"/>
          <w:u w:val="single"/>
        </w:rPr>
        <w:t>and contributed to the creation of the Space Debris Mitigation Guidelines</w:t>
      </w:r>
      <w:r w:rsidRPr="0089747E">
        <w:rPr>
          <w:rFonts w:eastAsia="Calibri"/>
          <w:sz w:val="16"/>
        </w:rPr>
        <w:t xml:space="preserve"> of the Committee on the Peaceful Uses of Outer Space to be considered for the mission planning, design, manufacture and operational phases of spacecraft and launch vehicle orbital stages” (United Nations Office for Outer Space Affairs 2010): 1. Limit debris released during normal operations. 2. Minimize the potential for breakups during operational phases. 3. Limit the probability of accidental collision in orbit. 4. Avoid intentional destruction and other harmful activities. 5. Minimize potential for post-mission breakups resulting from stored energy 6. Limit the long-term presence of spacecraft and launch vehicle orbital stages in the low Earth orbit region after the end of their mission. 7. Limit the long-term interference of spacecraft and launch vehicle orbital stages with the geosynchronous region after the end of their mission. 5.4.1 Mitigation Guidelines for Post Mission Disposal In this section we focus on the third of the measures dictated by the IADC, namely Post Mission Disposal. </w:t>
      </w:r>
      <w:r w:rsidRPr="0089747E">
        <w:rPr>
          <w:rFonts w:eastAsia="Calibri"/>
          <w:highlight w:val="yellow"/>
          <w:u w:val="single"/>
        </w:rPr>
        <w:t>A “25-year rule” was defined to limit</w:t>
      </w:r>
      <w:r w:rsidRPr="0089747E">
        <w:rPr>
          <w:rFonts w:eastAsia="Calibri"/>
          <w:u w:val="single"/>
        </w:rPr>
        <w:t xml:space="preserve"> the </w:t>
      </w:r>
      <w:r w:rsidRPr="0089747E">
        <w:rPr>
          <w:rFonts w:eastAsia="Calibri"/>
          <w:highlight w:val="yellow"/>
          <w:u w:val="single"/>
        </w:rPr>
        <w:t>presence of satellites</w:t>
      </w:r>
      <w:r w:rsidRPr="0089747E">
        <w:rPr>
          <w:rFonts w:eastAsia="Calibri"/>
          <w:u w:val="single"/>
        </w:rPr>
        <w:t xml:space="preserve"> in the LEO region to no more than 25 years after their decommissioning</w:t>
      </w:r>
      <w:r w:rsidRPr="0089747E">
        <w:rPr>
          <w:rFonts w:eastAsia="Calibri"/>
          <w:sz w:val="16"/>
        </w:rPr>
        <w:t xml:space="preserve">. The 25-year limit was selected </w:t>
      </w:r>
      <w:r w:rsidRPr="0089747E">
        <w:rPr>
          <w:rFonts w:eastAsia="Calibri"/>
          <w:u w:val="single"/>
        </w:rPr>
        <w:t>to ensure that a reasonable reduction in lifetime could be achieved without greatly affecting satellite resources</w:t>
      </w:r>
      <w:r w:rsidRPr="0089747E">
        <w:rPr>
          <w:rFonts w:eastAsia="Calibri"/>
          <w:sz w:val="16"/>
        </w:rPr>
        <w:t xml:space="preserve">. After 25 years a satellite has to be removed from the LEO protected region by placing it in a graveyard orbit or by disposing of it through atmospheric reentry. According to the IADC Space Debris Mitigation Guidelines (Inter-Agency Space Debris Coordination </w:t>
      </w:r>
      <w:proofErr w:type="spellStart"/>
      <w:r w:rsidRPr="0089747E">
        <w:rPr>
          <w:rFonts w:eastAsia="Calibri"/>
          <w:sz w:val="16"/>
        </w:rPr>
        <w:t>Commitee</w:t>
      </w:r>
      <w:proofErr w:type="spellEnd"/>
      <w:r w:rsidRPr="0089747E">
        <w:rPr>
          <w:rFonts w:eastAsia="Calibri"/>
          <w:sz w:val="16"/>
        </w:rPr>
        <w:t xml:space="preserve"> 2002) if "a spacecraft or orbital stage is to be disposed of by re-entry into the atmosphere, debris that survives to reach the surface of the Earth should not pose an undue risk to people or property.” The low Earth orbit protected region (LEO region) is the spherical shell region that extends from the Earth's surface up to an altitude of 2000 km. The geosynchronous protected region (GEO region) is a segment of a spherical shell with a lower and upper altitude boundary of 200 km below and above the geostationary altitude of 35,786 km, and which is constrained by a latitude sector extending between plus and minus 15 degrees from south to north (Inter-Agency Space Debris Coordination Committee 2002; United Nations Office for Outer Space Affairs 2010). At altitudes below 600 kilometers, spacecraft with a conventional area-to-mass ratio (i.e., conventional satellites have a value of area-</w:t>
      </w:r>
      <w:proofErr w:type="spellStart"/>
      <w:r w:rsidRPr="0089747E">
        <w:rPr>
          <w:rFonts w:eastAsia="Calibri"/>
          <w:sz w:val="16"/>
        </w:rPr>
        <w:t>tomass</w:t>
      </w:r>
      <w:proofErr w:type="spellEnd"/>
      <w:r w:rsidRPr="0089747E">
        <w:rPr>
          <w:rFonts w:eastAsia="Calibri"/>
          <w:sz w:val="16"/>
        </w:rPr>
        <w:t xml:space="preserve"> ratio around 0.012 </w:t>
      </w:r>
      <w:proofErr w:type="gramStart"/>
      <w:r w:rsidRPr="0089747E">
        <w:rPr>
          <w:rFonts w:eastAsia="Calibri"/>
          <w:sz w:val="16"/>
        </w:rPr>
        <w:t>m?/</w:t>
      </w:r>
      <w:proofErr w:type="gramEnd"/>
      <w:r w:rsidRPr="0089747E">
        <w:rPr>
          <w:rFonts w:eastAsia="Calibri"/>
          <w:sz w:val="16"/>
        </w:rPr>
        <w:t xml:space="preserve">kg) will reenter within a few years due to atmospheric drag. Intervention to remove and prevent further creation of debris above that altitude should therefore be the primary focus of passive mitigation measures. As described in the document on the “Requirements on Space Debris Mitigation for ESA Projects” (ESA 2008) and the "ESA Space Debris Mitigation Compliance Verification Guidelines” (ESA 2015), </w:t>
      </w:r>
      <w:r w:rsidRPr="0089747E">
        <w:rPr>
          <w:rFonts w:eastAsia="Calibri"/>
          <w:u w:val="single"/>
        </w:rPr>
        <w:t>end-of-life measures can be distinguished in</w:t>
      </w:r>
      <w:r w:rsidRPr="0089747E">
        <w:rPr>
          <w:rFonts w:eastAsia="Calibri"/>
          <w:sz w:val="16"/>
        </w:rPr>
        <w:t xml:space="preserve">: (1) </w:t>
      </w:r>
      <w:r w:rsidRPr="0089747E">
        <w:rPr>
          <w:rFonts w:eastAsia="Calibri"/>
          <w:u w:val="single"/>
        </w:rPr>
        <w:t>Disposal</w:t>
      </w:r>
      <w:r w:rsidRPr="0089747E">
        <w:rPr>
          <w:rFonts w:eastAsia="Calibri"/>
          <w:sz w:val="16"/>
        </w:rPr>
        <w:t xml:space="preserve">, (2) </w:t>
      </w:r>
      <w:r w:rsidRPr="0089747E">
        <w:rPr>
          <w:rFonts w:eastAsia="Calibri"/>
          <w:u w:val="single"/>
        </w:rPr>
        <w:t>passivation</w:t>
      </w:r>
      <w:r w:rsidRPr="0089747E">
        <w:rPr>
          <w:rFonts w:eastAsia="Calibri"/>
          <w:sz w:val="16"/>
        </w:rPr>
        <w:t xml:space="preserve">, </w:t>
      </w:r>
      <w:r w:rsidRPr="0089747E">
        <w:rPr>
          <w:rFonts w:eastAsia="Calibri"/>
          <w:u w:val="single"/>
        </w:rPr>
        <w:t>and</w:t>
      </w:r>
      <w:r w:rsidRPr="0089747E">
        <w:rPr>
          <w:rFonts w:eastAsia="Calibri"/>
          <w:sz w:val="16"/>
        </w:rPr>
        <w:t xml:space="preserve"> (3) </w:t>
      </w:r>
      <w:r w:rsidRPr="0089747E">
        <w:rPr>
          <w:rFonts w:eastAsia="Calibri"/>
          <w:u w:val="single"/>
        </w:rPr>
        <w:t>reentry</w:t>
      </w:r>
      <w:r w:rsidRPr="0089747E">
        <w:rPr>
          <w:rFonts w:eastAsia="Calibri"/>
          <w:sz w:val="16"/>
        </w:rPr>
        <w:t xml:space="preserve">. </w:t>
      </w:r>
      <w:r w:rsidRPr="0089747E">
        <w:rPr>
          <w:rFonts w:eastAsia="Calibri"/>
          <w:u w:val="single"/>
        </w:rPr>
        <w:t>Required measures for disposal currently cover spacecraft in LEO and GEO through a series of Operational Requirements</w:t>
      </w:r>
      <w:r w:rsidRPr="0089747E">
        <w:rPr>
          <w:rFonts w:eastAsia="Calibri"/>
          <w:sz w:val="16"/>
        </w:rPr>
        <w:t xml:space="preserve"> (OR) (ESA 2008): "OR-01. </w:t>
      </w:r>
      <w:r w:rsidRPr="0089747E">
        <w:rPr>
          <w:rFonts w:eastAsia="Calibri"/>
          <w:u w:val="single"/>
        </w:rPr>
        <w:t>Space systems operating in the LEO protected region shall be disposed of by reentry into the Earth's atmosphere within 25 years</w:t>
      </w:r>
      <w:r w:rsidRPr="0089747E">
        <w:rPr>
          <w:rFonts w:eastAsia="Calibri"/>
          <w:sz w:val="16"/>
        </w:rPr>
        <w:t xml:space="preserve"> after the end of the operational phase." "OR-02. </w:t>
      </w:r>
      <w:r w:rsidRPr="0089747E">
        <w:rPr>
          <w:rFonts w:eastAsia="Calibri"/>
          <w:u w:val="single"/>
        </w:rPr>
        <w:t>Space systems operating in the GEO protected region shall be disposed of by permanently removing them from the GEO protected region</w:t>
      </w:r>
      <w:r w:rsidRPr="0089747E">
        <w:rPr>
          <w:rFonts w:eastAsia="Calibri"/>
          <w:sz w:val="16"/>
        </w:rPr>
        <w:t xml:space="preserve">.” The GEO disposal orbit should be almost circular (i.e., eccentricity less of equal to 0.005) and with a minimum perigee altitude above the </w:t>
      </w:r>
      <w:r w:rsidRPr="0089747E">
        <w:rPr>
          <w:rFonts w:eastAsia="Calibri"/>
          <w:sz w:val="16"/>
        </w:rPr>
        <w:lastRenderedPageBreak/>
        <w:t xml:space="preserve">geostationary altitude, which is given as a function of the solar radiation pressure coefficient of the space system at the beginning of its life and its cross-sectional area. This is done to </w:t>
      </w:r>
      <w:proofErr w:type="gramStart"/>
      <w:r w:rsidRPr="0089747E">
        <w:rPr>
          <w:rFonts w:eastAsia="Calibri"/>
          <w:sz w:val="16"/>
        </w:rPr>
        <w:t>take into account</w:t>
      </w:r>
      <w:proofErr w:type="gramEnd"/>
      <w:r w:rsidRPr="0089747E">
        <w:rPr>
          <w:rFonts w:eastAsia="Calibri"/>
          <w:sz w:val="16"/>
        </w:rPr>
        <w:t xml:space="preserve"> the eccentricity oscillation due to the effects of solar radiation pressure and to ensure that such oscillation would not make the orbit interfere with the GEO protected regions. "OR-03. </w:t>
      </w:r>
      <w:r w:rsidRPr="0089747E">
        <w:rPr>
          <w:rFonts w:eastAsia="Calibri"/>
          <w:u w:val="single"/>
        </w:rPr>
        <w:t>Where</w:t>
      </w:r>
      <w:r w:rsidRPr="0089747E">
        <w:rPr>
          <w:rFonts w:eastAsia="Calibri"/>
          <w:sz w:val="16"/>
        </w:rPr>
        <w:t xml:space="preserve"> practicable and economically </w:t>
      </w:r>
      <w:r w:rsidRPr="0089747E">
        <w:rPr>
          <w:rFonts w:eastAsia="Calibri"/>
          <w:u w:val="single"/>
        </w:rPr>
        <w:t>feasible, space systems outside the LEO and GEO protected regions shall implement means of end-of-life orbit disposal</w:t>
      </w:r>
      <w:r w:rsidRPr="0089747E">
        <w:rPr>
          <w:rFonts w:eastAsia="Calibri"/>
          <w:sz w:val="16"/>
        </w:rPr>
        <w:t xml:space="preserve"> to avoid long-term interference with operational orbit regions, such as the Galileo orbit." OR-04. </w:t>
      </w:r>
      <w:r w:rsidRPr="0089747E">
        <w:rPr>
          <w:rFonts w:eastAsia="Calibri"/>
          <w:u w:val="single"/>
        </w:rPr>
        <w:t>Launcher stages shall also perform end-of-life disposal maneuvers</w:t>
      </w:r>
      <w:r w:rsidRPr="0089747E">
        <w:rPr>
          <w:rFonts w:eastAsia="Calibri"/>
          <w:sz w:val="16"/>
        </w:rPr>
        <w:t xml:space="preserve"> by targeting "direct reentry as part of the launcher sequence.” Alternatively, they should be injected into a LEO orbit with a maximum reentry time of 25 years. As other space systems, they should be removed from LEO and GEO protecting region and orbit that interfere with other operational orbits such as the one of the Galileo </w:t>
      </w:r>
      <w:proofErr w:type="gramStart"/>
      <w:r w:rsidRPr="0089747E">
        <w:rPr>
          <w:rFonts w:eastAsia="Calibri"/>
          <w:sz w:val="16"/>
        </w:rPr>
        <w:t>orbit</w:t>
      </w:r>
      <w:proofErr w:type="gramEnd"/>
      <w:r w:rsidRPr="0089747E">
        <w:rPr>
          <w:rFonts w:eastAsia="Calibri"/>
          <w:sz w:val="16"/>
        </w:rPr>
        <w:t xml:space="preserve">. OR-05. </w:t>
      </w:r>
      <w:r w:rsidRPr="0089747E">
        <w:rPr>
          <w:rFonts w:eastAsia="Calibri"/>
          <w:u w:val="single"/>
        </w:rPr>
        <w:t>Passivation of the system</w:t>
      </w:r>
      <w:r w:rsidRPr="0089747E">
        <w:rPr>
          <w:rFonts w:eastAsia="Calibri"/>
          <w:sz w:val="16"/>
        </w:rPr>
        <w:t xml:space="preserve"> (spacecraft or launcher stage) </w:t>
      </w:r>
      <w:r w:rsidRPr="0089747E">
        <w:rPr>
          <w:rFonts w:eastAsia="Calibri"/>
          <w:u w:val="single"/>
        </w:rPr>
        <w:t>has to be completed within 2 months of the end of mission</w:t>
      </w:r>
      <w:r w:rsidRPr="0089747E">
        <w:rPr>
          <w:rFonts w:eastAsia="Calibri"/>
          <w:sz w:val="16"/>
        </w:rPr>
        <w:t xml:space="preserve">. End-of-life measures for reentry include: OR-06. "For space systems that are disposed of by reentry," an "analysis has to be performed to determine the characteristics of fragments surviving to ground impact, and assess the total casualty risk to the population on ground assuming an uncontrolled reentry.” OR-07. Such a casualty risk has to be lower than 10-4 if an uncontrolled reentry is targeted; otherwise if the casualty risk is higher than the threshold of 10-4, "a controlled reentry must be performed such that the impact footprint can be ensured over an ocean area, with sufficient clearance of landmasses and traffic routes." The rate of compliance of missions to the end-of-life mitigation guidelines was analyzed by the ESA Space Debris Office in 2017). </w:t>
      </w:r>
      <w:r w:rsidRPr="0089747E">
        <w:rPr>
          <w:rFonts w:eastAsia="Calibri"/>
          <w:highlight w:val="yellow"/>
          <w:u w:val="single"/>
        </w:rPr>
        <w:t>Between 2006 and 2015, the</w:t>
      </w:r>
      <w:r w:rsidRPr="0089747E">
        <w:rPr>
          <w:rFonts w:eastAsia="Calibri"/>
          <w:u w:val="single"/>
        </w:rPr>
        <w:t xml:space="preserve"> rate of </w:t>
      </w:r>
      <w:r w:rsidRPr="0089747E">
        <w:rPr>
          <w:rFonts w:eastAsia="Calibri"/>
          <w:highlight w:val="yellow"/>
          <w:u w:val="single"/>
        </w:rPr>
        <w:t>compliance of LEO missions</w:t>
      </w:r>
      <w:r w:rsidRPr="0089747E">
        <w:rPr>
          <w:rFonts w:eastAsia="Calibri"/>
          <w:sz w:val="16"/>
        </w:rPr>
        <w:t xml:space="preserve"> (including naturally compliant missions and satellites performing end-of-life maneuvers) </w:t>
      </w:r>
      <w:r w:rsidRPr="0089747E">
        <w:rPr>
          <w:rFonts w:eastAsia="Calibri"/>
          <w:highlight w:val="yellow"/>
          <w:u w:val="single"/>
        </w:rPr>
        <w:t>was 53.</w:t>
      </w:r>
      <w:r w:rsidRPr="0089747E">
        <w:rPr>
          <w:rFonts w:eastAsia="Calibri"/>
          <w:u w:val="single"/>
        </w:rPr>
        <w:t>3</w:t>
      </w:r>
      <w:r w:rsidRPr="0089747E">
        <w:rPr>
          <w:rFonts w:eastAsia="Calibri"/>
          <w:highlight w:val="yellow"/>
          <w:u w:val="single"/>
        </w:rPr>
        <w:t>%</w:t>
      </w:r>
      <w:r w:rsidRPr="0089747E">
        <w:rPr>
          <w:rFonts w:eastAsia="Calibri"/>
          <w:u w:val="single"/>
        </w:rPr>
        <w:t xml:space="preserve"> for the payloads</w:t>
      </w:r>
      <w:r w:rsidRPr="0089747E">
        <w:rPr>
          <w:rFonts w:eastAsia="Calibri"/>
          <w:sz w:val="16"/>
        </w:rPr>
        <w:t xml:space="preserve"> (corresponding to 60.3% of the payload mass), </w:t>
      </w:r>
      <w:r w:rsidRPr="0089747E">
        <w:rPr>
          <w:rFonts w:eastAsia="Calibri"/>
          <w:u w:val="single"/>
        </w:rPr>
        <w:t>reaching end of life</w:t>
      </w:r>
      <w:r w:rsidRPr="0089747E">
        <w:rPr>
          <w:rFonts w:eastAsia="Calibri"/>
          <w:sz w:val="16"/>
        </w:rPr>
        <w:t xml:space="preserve"> in the LEO protected region (Frey and </w:t>
      </w:r>
      <w:proofErr w:type="spellStart"/>
      <w:r w:rsidRPr="0089747E">
        <w:rPr>
          <w:rFonts w:eastAsia="Calibri"/>
          <w:sz w:val="16"/>
        </w:rPr>
        <w:t>Lemmens</w:t>
      </w:r>
      <w:proofErr w:type="spellEnd"/>
      <w:r w:rsidRPr="0089747E">
        <w:rPr>
          <w:rFonts w:eastAsia="Calibri"/>
          <w:sz w:val="16"/>
        </w:rPr>
        <w:t xml:space="preserve"> 2017). The compliant objects, with a lifetime after decommissioning of less than 25 years, include naturally compliant objects due to their initial altitude well inside the Earth's atmosphere (this constitutes the biggest part of the compliant share), compliant objects after a deorbit maneuver, or spacecraft having performed a maneuver leading to a direct reentry. In terms of mass, this share is constantly sloping downward. </w:t>
      </w:r>
      <w:r w:rsidRPr="0089747E">
        <w:rPr>
          <w:rFonts w:eastAsia="Calibri"/>
          <w:highlight w:val="yellow"/>
          <w:u w:val="single"/>
        </w:rPr>
        <w:t>Between 2007 and 2016, 71.6% of</w:t>
      </w:r>
      <w:r w:rsidRPr="0089747E">
        <w:rPr>
          <w:rFonts w:eastAsia="Calibri"/>
          <w:u w:val="single"/>
        </w:rPr>
        <w:t xml:space="preserve"> the rocket bodies reaching end of life in the LEO protected region </w:t>
      </w:r>
      <w:r w:rsidRPr="0089747E">
        <w:rPr>
          <w:rFonts w:eastAsia="Calibri"/>
          <w:highlight w:val="yellow"/>
          <w:u w:val="single"/>
        </w:rPr>
        <w:t>was compliant</w:t>
      </w:r>
      <w:r w:rsidRPr="0089747E">
        <w:rPr>
          <w:rFonts w:eastAsia="Calibri"/>
          <w:sz w:val="16"/>
        </w:rPr>
        <w:t xml:space="preserve">, and this fraction has remained virtually unchanged for 8 years in a row despite an increase in end-of-life maneuver activity. 5.4.2 Passive End-of-Life Disposal In order to meet the mitigation guidelines LEO satellites at the end of their life would use the remaining propellant to perform either a </w:t>
      </w:r>
      <w:proofErr w:type="spellStart"/>
      <w:r w:rsidRPr="0089747E">
        <w:rPr>
          <w:rFonts w:eastAsia="Calibri"/>
          <w:sz w:val="16"/>
        </w:rPr>
        <w:t>perigeelowering</w:t>
      </w:r>
      <w:proofErr w:type="spellEnd"/>
      <w:r w:rsidRPr="0089747E">
        <w:rPr>
          <w:rFonts w:eastAsia="Calibri"/>
          <w:sz w:val="16"/>
        </w:rPr>
        <w:t xml:space="preserve"> maneuver (to decrease the orbit perigee well inside the Earth's atmosphere to guarantee a reentry within 25 years) or a direct reentry. Spacecraft in GEO are instead currently re-orbited to quasi circular orbits outside the GEO protected ring, with a perigee line aligned with the </w:t>
      </w:r>
      <w:proofErr w:type="spellStart"/>
      <w:r w:rsidRPr="0089747E">
        <w:rPr>
          <w:rFonts w:eastAsia="Calibri"/>
          <w:sz w:val="16"/>
        </w:rPr>
        <w:t>SunEarth</w:t>
      </w:r>
      <w:proofErr w:type="spellEnd"/>
      <w:r w:rsidRPr="0089747E">
        <w:rPr>
          <w:rFonts w:eastAsia="Calibri"/>
          <w:sz w:val="16"/>
        </w:rPr>
        <w:t xml:space="preserve"> direction (where possible) in order to bind the long-term oscillations in the eccentricity caused by solar radiation pressure. Recently, </w:t>
      </w:r>
      <w:r w:rsidRPr="0089747E">
        <w:rPr>
          <w:rFonts w:eastAsia="Calibri"/>
          <w:u w:val="single"/>
        </w:rPr>
        <w:t xml:space="preserve">ESA funded projects on the design of disposal trajectories for medium Earth orbits </w:t>
      </w:r>
      <w:r w:rsidRPr="0089747E">
        <w:rPr>
          <w:rFonts w:eastAsia="Calibri"/>
          <w:sz w:val="16"/>
        </w:rPr>
        <w:t xml:space="preserve">(MEO) (Alessi et al. 2014; Rossi et al. 2015), </w:t>
      </w:r>
      <w:r w:rsidRPr="0089747E">
        <w:rPr>
          <w:rFonts w:eastAsia="Calibri"/>
          <w:u w:val="single"/>
        </w:rPr>
        <w:t>highly elliptical orbits</w:t>
      </w:r>
      <w:r w:rsidRPr="0089747E">
        <w:rPr>
          <w:rFonts w:eastAsia="Calibri"/>
          <w:sz w:val="16"/>
        </w:rPr>
        <w:t xml:space="preserve"> (HEO), </w:t>
      </w:r>
      <w:r w:rsidRPr="0089747E">
        <w:rPr>
          <w:rFonts w:eastAsia="Calibri"/>
          <w:u w:val="single"/>
        </w:rPr>
        <w:t xml:space="preserve">and </w:t>
      </w:r>
      <w:proofErr w:type="spellStart"/>
      <w:r w:rsidRPr="0089747E">
        <w:rPr>
          <w:rFonts w:eastAsia="Calibri"/>
          <w:u w:val="single"/>
        </w:rPr>
        <w:t>libration</w:t>
      </w:r>
      <w:proofErr w:type="spellEnd"/>
      <w:r w:rsidRPr="0089747E">
        <w:rPr>
          <w:rFonts w:eastAsia="Calibri"/>
          <w:u w:val="single"/>
        </w:rPr>
        <w:t xml:space="preserve"> Earth orbits</w:t>
      </w:r>
      <w:r w:rsidRPr="0089747E">
        <w:rPr>
          <w:rFonts w:eastAsia="Calibri"/>
          <w:sz w:val="16"/>
        </w:rPr>
        <w:t xml:space="preserve"> (LPO) (</w:t>
      </w:r>
      <w:proofErr w:type="spellStart"/>
      <w:r w:rsidRPr="0089747E">
        <w:rPr>
          <w:rFonts w:eastAsia="Calibri"/>
          <w:sz w:val="16"/>
        </w:rPr>
        <w:t>Armellin</w:t>
      </w:r>
      <w:proofErr w:type="spellEnd"/>
      <w:r w:rsidRPr="0089747E">
        <w:rPr>
          <w:rFonts w:eastAsia="Calibri"/>
          <w:sz w:val="16"/>
        </w:rPr>
        <w:t xml:space="preserve"> et al. 2014; Colombo et al. 2014; Colombo et al. 2015). </w:t>
      </w:r>
      <w:r w:rsidRPr="0089747E">
        <w:rPr>
          <w:rFonts w:eastAsia="Calibri"/>
          <w:u w:val="single"/>
        </w:rPr>
        <w:t>These have demonstrated the possibility of exploiting natural orbit perturbations for designing passive mitigation strategies for debris disposal</w:t>
      </w:r>
      <w:r w:rsidRPr="0089747E">
        <w:rPr>
          <w:rFonts w:eastAsia="Calibri"/>
          <w:sz w:val="16"/>
        </w:rPr>
        <w:t xml:space="preserve">. </w:t>
      </w:r>
      <w:r w:rsidRPr="0089747E">
        <w:rPr>
          <w:rFonts w:eastAsia="Calibri"/>
          <w:u w:val="single"/>
        </w:rPr>
        <w:t>Disposal strategies</w:t>
      </w:r>
      <w:r w:rsidRPr="0089747E">
        <w:rPr>
          <w:rFonts w:eastAsia="Calibri"/>
          <w:sz w:val="16"/>
        </w:rPr>
        <w:t xml:space="preserve"> enhancing the effects of orbit perturbations </w:t>
      </w:r>
      <w:r w:rsidRPr="0089747E">
        <w:rPr>
          <w:rFonts w:eastAsia="Calibri"/>
          <w:u w:val="single"/>
        </w:rPr>
        <w:t>have been further analyzed</w:t>
      </w:r>
      <w:r w:rsidRPr="0089747E">
        <w:rPr>
          <w:rFonts w:eastAsia="Calibri"/>
          <w:sz w:val="16"/>
        </w:rPr>
        <w:t xml:space="preserve"> in LEO (Alessi et al. 2017), in MEO (Rosengren et al. 2015; Alessi et al. 2016; </w:t>
      </w:r>
      <w:proofErr w:type="spellStart"/>
      <w:r w:rsidRPr="0089747E">
        <w:rPr>
          <w:rFonts w:eastAsia="Calibri"/>
          <w:sz w:val="16"/>
        </w:rPr>
        <w:t>Armellin</w:t>
      </w:r>
      <w:proofErr w:type="spellEnd"/>
      <w:r w:rsidRPr="0089747E">
        <w:rPr>
          <w:rFonts w:eastAsia="Calibri"/>
          <w:sz w:val="16"/>
        </w:rPr>
        <w:t xml:space="preserve"> and San-Juan; Daquin et al. 2016; </w:t>
      </w:r>
      <w:proofErr w:type="spellStart"/>
      <w:r w:rsidRPr="0089747E">
        <w:rPr>
          <w:rFonts w:eastAsia="Calibri"/>
          <w:sz w:val="16"/>
        </w:rPr>
        <w:t>Gkolias</w:t>
      </w:r>
      <w:proofErr w:type="spellEnd"/>
      <w:r w:rsidRPr="0089747E">
        <w:rPr>
          <w:rFonts w:eastAsia="Calibri"/>
          <w:sz w:val="16"/>
        </w:rPr>
        <w:t xml:space="preserve"> et al. 2016), in GEO (Colombo and </w:t>
      </w:r>
      <w:proofErr w:type="spellStart"/>
      <w:r w:rsidRPr="0089747E">
        <w:rPr>
          <w:rFonts w:eastAsia="Calibri"/>
          <w:sz w:val="16"/>
        </w:rPr>
        <w:t>Gkolias</w:t>
      </w:r>
      <w:proofErr w:type="spellEnd"/>
      <w:r w:rsidRPr="0089747E">
        <w:rPr>
          <w:rFonts w:eastAsia="Calibri"/>
          <w:sz w:val="16"/>
        </w:rPr>
        <w:t xml:space="preserve"> 2017), and in HEO (Colombo et al. 2014; </w:t>
      </w:r>
      <w:proofErr w:type="spellStart"/>
      <w:r w:rsidRPr="0089747E">
        <w:rPr>
          <w:rFonts w:eastAsia="Calibri"/>
          <w:sz w:val="16"/>
        </w:rPr>
        <w:t>Armellin</w:t>
      </w:r>
      <w:proofErr w:type="spellEnd"/>
      <w:r w:rsidRPr="0089747E">
        <w:rPr>
          <w:rFonts w:eastAsia="Calibri"/>
          <w:sz w:val="16"/>
        </w:rPr>
        <w:t xml:space="preserve"> et al. 2015). Indeed, it was shown that, rather than performing an expensive maneuver to lower the perigee, the optimal maneuver should be given in a way to change the disposal orbit to another neighborhood orbit where the effect of orbit perturbations causes the orbit perigee to enter into the atmosphere. Indeed, the effects of luni-solar perturbation causes long-term oscillation on the eccentricity, which can be exploited so that the spacecraft's trajectory over a long period (from 5 to 70 years, depending on the initial orbit) could lead to natural reentry. This effect can be enhanced by solar radiation pressure, especially if considering a spacecraft equipped with large solar panels or a deployable reflective surface (</w:t>
      </w:r>
      <w:proofErr w:type="spellStart"/>
      <w:r w:rsidRPr="0089747E">
        <w:rPr>
          <w:rFonts w:eastAsia="Calibri"/>
          <w:sz w:val="16"/>
        </w:rPr>
        <w:t>Lücking</w:t>
      </w:r>
      <w:proofErr w:type="spellEnd"/>
      <w:r w:rsidRPr="0089747E">
        <w:rPr>
          <w:rFonts w:eastAsia="Calibri"/>
          <w:sz w:val="16"/>
        </w:rPr>
        <w:t xml:space="preserve"> et al. 2012, 2013). Moreover, resonances with the Earth's nonuniform potential can enhance the eccentricity growth effects. 5.4.2.1 An Example of End-of-Life Deorbiting Exploiting Luni-Solar Perturbations One of the most beautiful demonstrations of how natural dynamics can be enhanced is given by </w:t>
      </w:r>
      <w:r w:rsidRPr="0089747E">
        <w:rPr>
          <w:rFonts w:eastAsia="Calibri"/>
          <w:highlight w:val="yellow"/>
          <w:u w:val="single"/>
        </w:rPr>
        <w:t>the INTEGRAL mission designed by ESA,</w:t>
      </w:r>
      <w:r w:rsidRPr="0089747E">
        <w:rPr>
          <w:rFonts w:eastAsia="Calibri"/>
          <w:u w:val="single"/>
        </w:rPr>
        <w:t xml:space="preserve"> the </w:t>
      </w:r>
      <w:r w:rsidRPr="0089747E">
        <w:rPr>
          <w:rFonts w:eastAsia="Calibri"/>
          <w:highlight w:val="yellow"/>
          <w:u w:val="single"/>
        </w:rPr>
        <w:t>U</w:t>
      </w:r>
      <w:r w:rsidRPr="0089747E">
        <w:rPr>
          <w:rFonts w:eastAsia="Calibri"/>
          <w:u w:val="single"/>
        </w:rPr>
        <w:t xml:space="preserve">nited </w:t>
      </w:r>
      <w:r w:rsidRPr="0089747E">
        <w:rPr>
          <w:rFonts w:eastAsia="Calibri"/>
          <w:highlight w:val="yellow"/>
          <w:u w:val="single"/>
        </w:rPr>
        <w:t>S</w:t>
      </w:r>
      <w:r w:rsidRPr="0089747E">
        <w:rPr>
          <w:rFonts w:eastAsia="Calibri"/>
          <w:u w:val="single"/>
        </w:rPr>
        <w:t xml:space="preserve">tates, </w:t>
      </w:r>
      <w:r w:rsidRPr="0089747E">
        <w:rPr>
          <w:rFonts w:eastAsia="Calibri"/>
          <w:highlight w:val="yellow"/>
          <w:u w:val="single"/>
        </w:rPr>
        <w:t xml:space="preserve">Russia, </w:t>
      </w:r>
      <w:r w:rsidRPr="0089747E">
        <w:rPr>
          <w:rFonts w:eastAsia="Calibri"/>
          <w:u w:val="single"/>
        </w:rPr>
        <w:t xml:space="preserve">the Czech Republic, </w:t>
      </w:r>
      <w:r w:rsidRPr="0089747E">
        <w:rPr>
          <w:rFonts w:eastAsia="Calibri"/>
          <w:highlight w:val="yellow"/>
          <w:u w:val="single"/>
        </w:rPr>
        <w:t>and Poland</w:t>
      </w:r>
      <w:r w:rsidRPr="0089747E">
        <w:rPr>
          <w:rFonts w:eastAsia="Calibri"/>
          <w:sz w:val="16"/>
          <w:highlight w:val="yellow"/>
        </w:rPr>
        <w:t xml:space="preserve">. </w:t>
      </w:r>
      <w:r w:rsidRPr="0089747E">
        <w:rPr>
          <w:rFonts w:eastAsia="Calibri"/>
          <w:sz w:val="16"/>
        </w:rPr>
        <w:t xml:space="preserve">The </w:t>
      </w:r>
      <w:proofErr w:type="spellStart"/>
      <w:r w:rsidRPr="0089747E">
        <w:rPr>
          <w:rFonts w:eastAsia="Calibri"/>
          <w:sz w:val="16"/>
        </w:rPr>
        <w:t>INTErnational</w:t>
      </w:r>
      <w:proofErr w:type="spellEnd"/>
      <w:r w:rsidRPr="0089747E">
        <w:rPr>
          <w:rFonts w:eastAsia="Calibri"/>
          <w:sz w:val="16"/>
        </w:rPr>
        <w:t xml:space="preserve"> Gamma-Ray Astrophysics Laboratory, launched in 2002, gathered some of the most energetic radiation from space (</w:t>
      </w:r>
      <w:proofErr w:type="spellStart"/>
      <w:r w:rsidRPr="0089747E">
        <w:rPr>
          <w:rFonts w:eastAsia="Calibri"/>
          <w:sz w:val="16"/>
        </w:rPr>
        <w:t>Eismont</w:t>
      </w:r>
      <w:proofErr w:type="spellEnd"/>
      <w:r w:rsidRPr="0089747E">
        <w:rPr>
          <w:rFonts w:eastAsia="Calibri"/>
          <w:sz w:val="16"/>
        </w:rPr>
        <w:t xml:space="preserve"> et al. 2003). A reentry of this spacecraft with a pure impulsive maneuver would have not been possible due to the limited amount of propellant left onboard. In an ESA-funded study, the </w:t>
      </w:r>
      <w:r w:rsidRPr="0089747E">
        <w:rPr>
          <w:rFonts w:eastAsia="Calibri"/>
          <w:u w:val="single"/>
        </w:rPr>
        <w:t>end-of-life disposal</w:t>
      </w:r>
      <w:r w:rsidRPr="0089747E">
        <w:rPr>
          <w:rFonts w:eastAsia="Calibri"/>
          <w:sz w:val="16"/>
        </w:rPr>
        <w:t xml:space="preserve"> of INTEGRAL mission--expected to end in 2016-was designed with a time window for disposal between January 1, 2013 and January 1, 2029.</w:t>
      </w:r>
      <w:r w:rsidRPr="0089747E">
        <w:rPr>
          <w:rFonts w:eastAsia="Calibri"/>
          <w:u w:val="single"/>
        </w:rPr>
        <w:t xml:space="preserve"> Reentry solutions</w:t>
      </w:r>
      <w:r w:rsidRPr="0089747E">
        <w:rPr>
          <w:rFonts w:eastAsia="Calibri"/>
          <w:sz w:val="16"/>
        </w:rPr>
        <w:t xml:space="preserve"> with a delta-velocity requirement below 40-50 m/s </w:t>
      </w:r>
      <w:r w:rsidRPr="0089747E">
        <w:rPr>
          <w:rFonts w:eastAsia="Calibri"/>
          <w:u w:val="single"/>
        </w:rPr>
        <w:t>were found</w:t>
      </w:r>
      <w:r w:rsidRPr="0089747E">
        <w:rPr>
          <w:rFonts w:eastAsia="Calibri"/>
          <w:sz w:val="16"/>
        </w:rPr>
        <w:t xml:space="preserve"> (Colombo et al. 2014). The main perturbations acting on the dynamics of the reentry were luni-solar perturbations, which affect the evolution of eccentricity, inclination, and anomaly of the perigee measured with respect to the Earth-Moon plane. It was shown that depending on the set of initial elements, which depends on the date the reentry maneuver is performed, the proposed maneuver would then aim at further increasing or decreasing the eccentricity. In particular, if we focus on the natural evolution of the eccentricity under luni-solar perturbation and Earth's oblateness, when the nominal eccentricity is low, </w:t>
      </w:r>
      <w:r w:rsidRPr="0089747E">
        <w:rPr>
          <w:rFonts w:eastAsia="Calibri"/>
          <w:sz w:val="16"/>
        </w:rPr>
        <w:lastRenderedPageBreak/>
        <w:t xml:space="preserve">the optimal reentry maneuver further </w:t>
      </w:r>
      <w:proofErr w:type="gramStart"/>
      <w:r w:rsidRPr="0089747E">
        <w:rPr>
          <w:rFonts w:eastAsia="Calibri"/>
          <w:sz w:val="16"/>
        </w:rPr>
        <w:t>decrease</w:t>
      </w:r>
      <w:proofErr w:type="gramEnd"/>
      <w:r w:rsidRPr="0089747E">
        <w:rPr>
          <w:rFonts w:eastAsia="Calibri"/>
          <w:sz w:val="16"/>
        </w:rPr>
        <w:t xml:space="preserve"> the eccentricity value; as a consequence, the following long-term propagation will reach a higher eccentricity, corresponding to a reentry. In this case, the maneuver is more efficient (i.e., lower delta velocity is required) (Colombo et al. 2014). Once the initial disposal maneuver is performed, the spacecraft evolves under natural perturbations and the reentry can then be </w:t>
      </w:r>
      <w:proofErr w:type="spellStart"/>
      <w:r w:rsidRPr="0089747E">
        <w:rPr>
          <w:rFonts w:eastAsia="Calibri"/>
          <w:sz w:val="16"/>
        </w:rPr>
        <w:t>semicontrolled</w:t>
      </w:r>
      <w:proofErr w:type="spellEnd"/>
      <w:r w:rsidRPr="0089747E">
        <w:rPr>
          <w:rFonts w:eastAsia="Calibri"/>
          <w:sz w:val="16"/>
        </w:rPr>
        <w:t>. The high inclination of HEOs represents an advantage as the final reentry phase can target regions at higher latitudes on the Earth's surface thereby reducing the ground hazard. In the case of HEOs, reentry is caused by luni-solar perturbation (not air drag), therefore the orbit reenter with quite a high eccentricity (high apogee and low perigee) and does not circularize. Due to the oscillations in eccentricity, the next optimal window for injecting the spacecraft into a reentry trajectory is between 2013 and the first half of 2018 for a final reentry in 2028. After that, the required maneuver would increase until reaching a next window for performing the maneuver between the second half of 2021 and the first half of 2026, for a reentry in 2028. These analytical studies were used for high fidelity parametric analyses performed by the ESA (Merz et al. 2015) to investigate the effect of a maneuver at apogee to change the perigee altitude. The final maneuver sequence was given at the beginning of 2015 and split into three major burns plus a touch-up for final fine-tuning. The spacecraft is now on its course to reentry in 2028 (see Figure 5.11).</w:t>
      </w:r>
    </w:p>
    <w:p w:rsidR="009C1CCC" w:rsidRDefault="009C1CCC" w:rsidP="009C1CCC">
      <w:pPr>
        <w:pStyle w:val="Heading4"/>
      </w:pPr>
      <w:r>
        <w:t xml:space="preserve">GPS is </w:t>
      </w:r>
      <w:r>
        <w:rPr>
          <w:u w:val="single"/>
        </w:rPr>
        <w:t>absolutely safe</w:t>
      </w:r>
      <w:r>
        <w:t xml:space="preserve"> from debris</w:t>
      </w:r>
    </w:p>
    <w:p w:rsidR="009C1CCC" w:rsidRDefault="009C1CCC" w:rsidP="009C1CCC">
      <w:r>
        <w:t xml:space="preserve">Ted </w:t>
      </w:r>
      <w:proofErr w:type="spellStart"/>
      <w:r w:rsidRPr="004274AC">
        <w:rPr>
          <w:rStyle w:val="Style13ptBold"/>
        </w:rPr>
        <w:t>Muelhaupt</w:t>
      </w:r>
      <w:proofErr w:type="spellEnd"/>
      <w:r w:rsidRPr="004274AC">
        <w:rPr>
          <w:rStyle w:val="Style13ptBold"/>
        </w:rPr>
        <w:t xml:space="preserve"> 19</w:t>
      </w:r>
      <w:r>
        <w:t>,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Are Orbiting GPS Satellites In Danger From The Accumulation Of Space Junk?”, Quora, 5/17/2019, https://www.quora.com/Which-satellite-orbits-are-at-most-risk-from-the-Kessler-syndrome</w:t>
      </w:r>
    </w:p>
    <w:p w:rsidR="009C1CCC" w:rsidRDefault="009C1CCC" w:rsidP="009C1CCC">
      <w:r>
        <w:t xml:space="preserve">All objects in space are at risk from collisions with other objects, including </w:t>
      </w:r>
      <w:r w:rsidRPr="000536A3">
        <w:rPr>
          <w:rStyle w:val="StyleUnderline"/>
        </w:rPr>
        <w:t xml:space="preserve">space </w:t>
      </w:r>
      <w:r w:rsidRPr="000536A3">
        <w:rPr>
          <w:rStyle w:val="StyleUnderline"/>
          <w:highlight w:val="cyan"/>
        </w:rPr>
        <w:t>debris</w:t>
      </w:r>
      <w:r>
        <w:t xml:space="preserve">. The </w:t>
      </w:r>
      <w:r w:rsidRPr="000536A3">
        <w:rPr>
          <w:rStyle w:val="StyleUnderline"/>
          <w:highlight w:val="cyan"/>
        </w:rPr>
        <w:t>risk depends on</w:t>
      </w:r>
      <w:r>
        <w:t xml:space="preserve"> the </w:t>
      </w:r>
      <w:r w:rsidRPr="000536A3">
        <w:rPr>
          <w:rStyle w:val="StyleUnderline"/>
          <w:highlight w:val="cyan"/>
        </w:rPr>
        <w:t>density</w:t>
      </w:r>
      <w:r>
        <w:t xml:space="preserve"> of the space your orbit is in. </w:t>
      </w:r>
      <w:r w:rsidRPr="000536A3">
        <w:rPr>
          <w:rStyle w:val="StyleUnderline"/>
          <w:highlight w:val="cyan"/>
        </w:rPr>
        <w:t>GPS orbits in</w:t>
      </w:r>
      <w:r w:rsidRPr="000536A3">
        <w:rPr>
          <w:rStyle w:val="StyleUnderline"/>
        </w:rPr>
        <w:t xml:space="preserve"> a region of space known as Medium Earth Orbit or </w:t>
      </w:r>
      <w:r w:rsidRPr="000536A3">
        <w:rPr>
          <w:rStyle w:val="Emphasis"/>
          <w:highlight w:val="cyan"/>
        </w:rPr>
        <w:t>MEO</w:t>
      </w:r>
      <w:r w:rsidRPr="000536A3">
        <w:rPr>
          <w:rStyle w:val="StyleUnderline"/>
        </w:rPr>
        <w:t xml:space="preserve">, about 20,000 km altitude. The </w:t>
      </w:r>
      <w:r w:rsidRPr="000536A3">
        <w:rPr>
          <w:rStyle w:val="StyleUnderline"/>
          <w:highlight w:val="cyan"/>
        </w:rPr>
        <w:t>density</w:t>
      </w:r>
      <w:r w:rsidRPr="000536A3">
        <w:rPr>
          <w:rStyle w:val="StyleUnderline"/>
        </w:rPr>
        <w:t xml:space="preserve"> in this region </w:t>
      </w:r>
      <w:r w:rsidRPr="000536A3">
        <w:rPr>
          <w:rStyle w:val="StyleUnderline"/>
          <w:highlight w:val="cyan"/>
        </w:rPr>
        <w:t xml:space="preserve">is </w:t>
      </w:r>
      <w:r w:rsidRPr="000536A3">
        <w:rPr>
          <w:rStyle w:val="Emphasis"/>
          <w:highlight w:val="cyan"/>
        </w:rPr>
        <w:t>MUCH smaller</w:t>
      </w:r>
      <w:r w:rsidRPr="000536A3">
        <w:rPr>
          <w:rStyle w:val="StyleUnderline"/>
          <w:highlight w:val="cyan"/>
        </w:rPr>
        <w:t xml:space="preserve"> than</w:t>
      </w:r>
      <w:r w:rsidRPr="000536A3">
        <w:rPr>
          <w:rStyle w:val="StyleUnderline"/>
        </w:rPr>
        <w:t xml:space="preserve"> in </w:t>
      </w:r>
      <w:r w:rsidRPr="000536A3">
        <w:rPr>
          <w:rStyle w:val="StyleUnderline"/>
          <w:highlight w:val="cyan"/>
        </w:rPr>
        <w:t>LEO</w:t>
      </w:r>
      <w:r>
        <w:t xml:space="preserve"> (&lt;2000 km) </w:t>
      </w:r>
      <w:r w:rsidRPr="000536A3">
        <w:rPr>
          <w:rStyle w:val="StyleUnderline"/>
        </w:rPr>
        <w:t>or even GEO</w:t>
      </w:r>
      <w:r>
        <w:t xml:space="preserve"> (about 35,000 km).</w:t>
      </w:r>
    </w:p>
    <w:p w:rsidR="009C1CCC" w:rsidRDefault="009C1CCC" w:rsidP="009C1CCC">
      <w:r>
        <w:t xml:space="preserve">Space debris, by definition, is human made. You find the most debris in the orbits used the most. </w:t>
      </w:r>
      <w:r w:rsidRPr="000536A3">
        <w:rPr>
          <w:rStyle w:val="StyleUnderline"/>
        </w:rPr>
        <w:t xml:space="preserve">GPS </w:t>
      </w:r>
      <w:r w:rsidRPr="000536A3">
        <w:rPr>
          <w:rStyle w:val="StyleUnderline"/>
          <w:highlight w:val="cyan"/>
        </w:rPr>
        <w:t xml:space="preserve">orbits are used </w:t>
      </w:r>
      <w:r w:rsidRPr="000536A3">
        <w:rPr>
          <w:rStyle w:val="Emphasis"/>
          <w:highlight w:val="cyan"/>
        </w:rPr>
        <w:t>only by GPS</w:t>
      </w:r>
      <w:r>
        <w:t xml:space="preserve">, though similar constellations such as </w:t>
      </w:r>
      <w:proofErr w:type="spellStart"/>
      <w:r>
        <w:t>Glonass</w:t>
      </w:r>
      <w:proofErr w:type="spellEnd"/>
      <w:r>
        <w:t xml:space="preserve">, Galileo, or </w:t>
      </w:r>
      <w:proofErr w:type="spellStart"/>
      <w:r>
        <w:t>Beidou</w:t>
      </w:r>
      <w:proofErr w:type="spellEnd"/>
      <w:r>
        <w:t xml:space="preserve"> are reasonably nearby. </w:t>
      </w:r>
      <w:r w:rsidRPr="000536A3">
        <w:rPr>
          <w:rStyle w:val="StyleUnderline"/>
        </w:rPr>
        <w:t>There is some risk from discarded upper stages</w:t>
      </w:r>
      <w:r>
        <w:t xml:space="preserve"> used on geo transfer orbits (GTO), </w:t>
      </w:r>
      <w:r w:rsidRPr="000536A3">
        <w:rPr>
          <w:rStyle w:val="StyleUnderline"/>
        </w:rPr>
        <w:t>and other highly elliptic orbit objects</w:t>
      </w:r>
      <w:r>
        <w:t xml:space="preserve">, and breakup debris. </w:t>
      </w:r>
      <w:r w:rsidRPr="000536A3">
        <w:rPr>
          <w:rStyle w:val="StyleUnderline"/>
        </w:rPr>
        <w:t xml:space="preserve">But </w:t>
      </w:r>
      <w:r w:rsidRPr="000536A3">
        <w:rPr>
          <w:rStyle w:val="StyleUnderline"/>
          <w:highlight w:val="cyan"/>
        </w:rPr>
        <w:t>space is</w:t>
      </w:r>
      <w:r w:rsidRPr="000536A3">
        <w:rPr>
          <w:rStyle w:val="StyleUnderline"/>
        </w:rPr>
        <w:t xml:space="preserve"> </w:t>
      </w:r>
      <w:r w:rsidRPr="000536A3">
        <w:rPr>
          <w:rStyle w:val="Emphasis"/>
        </w:rPr>
        <w:t xml:space="preserve">pretty </w:t>
      </w:r>
      <w:r w:rsidRPr="000536A3">
        <w:rPr>
          <w:rStyle w:val="Emphasis"/>
          <w:highlight w:val="cyan"/>
        </w:rPr>
        <w:t>big</w:t>
      </w:r>
      <w:r w:rsidRPr="000536A3">
        <w:rPr>
          <w:rStyle w:val="StyleUnderline"/>
          <w:highlight w:val="cyan"/>
        </w:rPr>
        <w:t xml:space="preserve"> there and</w:t>
      </w:r>
      <w:r w:rsidRPr="000536A3">
        <w:rPr>
          <w:rStyle w:val="StyleUnderline"/>
        </w:rPr>
        <w:t xml:space="preserve"> the </w:t>
      </w:r>
      <w:r w:rsidRPr="000536A3">
        <w:rPr>
          <w:rStyle w:val="Emphasis"/>
          <w:sz w:val="24"/>
          <w:szCs w:val="26"/>
          <w:highlight w:val="cyan"/>
        </w:rPr>
        <w:t>debris risk to GPS is</w:t>
      </w:r>
      <w:r w:rsidRPr="000536A3">
        <w:rPr>
          <w:rStyle w:val="Emphasis"/>
          <w:sz w:val="24"/>
          <w:szCs w:val="26"/>
        </w:rPr>
        <w:t xml:space="preserve"> about </w:t>
      </w:r>
      <w:r w:rsidRPr="000536A3">
        <w:rPr>
          <w:rStyle w:val="Emphasis"/>
          <w:sz w:val="24"/>
          <w:szCs w:val="26"/>
          <w:highlight w:val="cyan"/>
        </w:rPr>
        <w:t>as low as it gets</w:t>
      </w:r>
      <w:r w:rsidRPr="000536A3">
        <w:rPr>
          <w:rStyle w:val="StyleUnderline"/>
          <w:sz w:val="24"/>
          <w:szCs w:val="26"/>
        </w:rPr>
        <w:t xml:space="preserve"> </w:t>
      </w:r>
      <w:r w:rsidRPr="000536A3">
        <w:rPr>
          <w:rStyle w:val="StyleUnderline"/>
        </w:rPr>
        <w:t>for orbits used frequently</w:t>
      </w:r>
      <w:r>
        <w:t>.</w:t>
      </w:r>
    </w:p>
    <w:p w:rsidR="009C1CCC" w:rsidRPr="00385E04" w:rsidRDefault="009C1CCC" w:rsidP="009C1CCC">
      <w:r w:rsidRPr="000536A3">
        <w:rPr>
          <w:rStyle w:val="StyleUnderline"/>
        </w:rPr>
        <w:t xml:space="preserve">There is </w:t>
      </w:r>
      <w:r w:rsidRPr="000536A3">
        <w:rPr>
          <w:rStyle w:val="StyleUnderline"/>
          <w:highlight w:val="cyan"/>
        </w:rPr>
        <w:t>a notion</w:t>
      </w:r>
      <w:r w:rsidRPr="000536A3">
        <w:rPr>
          <w:rStyle w:val="StyleUnderline"/>
        </w:rPr>
        <w:t xml:space="preserve"> floating about </w:t>
      </w:r>
      <w:r w:rsidRPr="000536A3">
        <w:rPr>
          <w:rStyle w:val="StyleUnderline"/>
          <w:highlight w:val="cyan"/>
        </w:rPr>
        <w:t>that</w:t>
      </w:r>
      <w:r w:rsidRPr="000536A3">
        <w:rPr>
          <w:rStyle w:val="StyleUnderline"/>
        </w:rPr>
        <w:t xml:space="preserve"> a debris cascade (the “</w:t>
      </w:r>
      <w:r w:rsidRPr="000536A3">
        <w:rPr>
          <w:rStyle w:val="StyleUnderline"/>
          <w:highlight w:val="cyan"/>
        </w:rPr>
        <w:t>Kessler</w:t>
      </w:r>
      <w:r w:rsidRPr="000536A3">
        <w:rPr>
          <w:rStyle w:val="StyleUnderline"/>
        </w:rPr>
        <w:t xml:space="preserve"> Syndrome”) </w:t>
      </w:r>
      <w:r w:rsidRPr="000536A3">
        <w:rPr>
          <w:rStyle w:val="StyleUnderline"/>
          <w:highlight w:val="cyan"/>
        </w:rPr>
        <w:t>will take out</w:t>
      </w:r>
      <w:r w:rsidRPr="000536A3">
        <w:rPr>
          <w:rStyle w:val="StyleUnderline"/>
        </w:rPr>
        <w:t xml:space="preserve"> all our </w:t>
      </w:r>
      <w:r w:rsidRPr="000536A3">
        <w:rPr>
          <w:rStyle w:val="StyleUnderline"/>
          <w:highlight w:val="cyan"/>
        </w:rPr>
        <w:t>sat</w:t>
      </w:r>
      <w:r w:rsidRPr="000536A3">
        <w:rPr>
          <w:rStyle w:val="StyleUnderline"/>
        </w:rPr>
        <w:t>ellite</w:t>
      </w:r>
      <w:r w:rsidRPr="000536A3">
        <w:rPr>
          <w:rStyle w:val="StyleUnderline"/>
          <w:highlight w:val="cyan"/>
        </w:rPr>
        <w:t>s</w:t>
      </w:r>
      <w:r w:rsidRPr="000536A3">
        <w:rPr>
          <w:rStyle w:val="StyleUnderline"/>
        </w:rPr>
        <w:t xml:space="preserve"> at once, </w:t>
      </w:r>
      <w:r w:rsidRPr="000536A3">
        <w:rPr>
          <w:rStyle w:val="StyleUnderline"/>
          <w:highlight w:val="cyan"/>
        </w:rPr>
        <w:t>and we</w:t>
      </w:r>
      <w:r w:rsidRPr="000536A3">
        <w:rPr>
          <w:rStyle w:val="StyleUnderline"/>
        </w:rPr>
        <w:t xml:space="preserve"> will </w:t>
      </w:r>
      <w:r w:rsidRPr="000536A3">
        <w:rPr>
          <w:rStyle w:val="StyleUnderline"/>
          <w:highlight w:val="cyan"/>
        </w:rPr>
        <w:t>lose</w:t>
      </w:r>
      <w:r w:rsidRPr="000536A3">
        <w:rPr>
          <w:rStyle w:val="StyleUnderline"/>
        </w:rPr>
        <w:t xml:space="preserve"> all space communications and </w:t>
      </w:r>
      <w:r w:rsidRPr="000536A3">
        <w:rPr>
          <w:rStyle w:val="StyleUnderline"/>
          <w:highlight w:val="cyan"/>
        </w:rPr>
        <w:t>GPS</w:t>
      </w:r>
      <w:r>
        <w:t xml:space="preserve">. Worse, we will lose access to space. </w:t>
      </w:r>
      <w:r w:rsidRPr="000536A3">
        <w:rPr>
          <w:rStyle w:val="Emphasis"/>
          <w:sz w:val="24"/>
          <w:szCs w:val="26"/>
        </w:rPr>
        <w:t xml:space="preserve">This </w:t>
      </w:r>
      <w:r w:rsidRPr="000536A3">
        <w:rPr>
          <w:rStyle w:val="Emphasis"/>
          <w:sz w:val="24"/>
          <w:szCs w:val="26"/>
          <w:highlight w:val="cyan"/>
        </w:rPr>
        <w:t>is nonsense</w:t>
      </w:r>
      <w:r w:rsidRPr="000536A3">
        <w:rPr>
          <w:rStyle w:val="StyleUnderline"/>
          <w:highlight w:val="cyan"/>
        </w:rPr>
        <w:t>. GPS</w:t>
      </w:r>
      <w:r w:rsidRPr="000536A3">
        <w:rPr>
          <w:rStyle w:val="StyleUnderline"/>
        </w:rPr>
        <w:t xml:space="preserve"> and GEO </w:t>
      </w:r>
      <w:r w:rsidRPr="000536A3">
        <w:rPr>
          <w:rStyle w:val="StyleUnderline"/>
          <w:highlight w:val="cyan"/>
        </w:rPr>
        <w:t xml:space="preserve">are </w:t>
      </w:r>
      <w:r w:rsidRPr="000536A3">
        <w:rPr>
          <w:rStyle w:val="Emphasis"/>
          <w:highlight w:val="cyan"/>
        </w:rPr>
        <w:t>quite safe</w:t>
      </w:r>
      <w:r w:rsidRPr="000536A3">
        <w:rPr>
          <w:rStyle w:val="StyleUnderline"/>
          <w:highlight w:val="cyan"/>
        </w:rPr>
        <w:t xml:space="preserve"> from </w:t>
      </w:r>
      <w:r w:rsidRPr="000536A3">
        <w:rPr>
          <w:rStyle w:val="Emphasis"/>
          <w:highlight w:val="cyan"/>
        </w:rPr>
        <w:t>any</w:t>
      </w:r>
      <w:r w:rsidRPr="000536A3">
        <w:rPr>
          <w:rStyle w:val="StyleUnderline"/>
        </w:rPr>
        <w:t xml:space="preserve"> kind of </w:t>
      </w:r>
      <w:r w:rsidRPr="000536A3">
        <w:rPr>
          <w:rStyle w:val="StyleUnderline"/>
          <w:highlight w:val="cyan"/>
        </w:rPr>
        <w:t>cascade</w:t>
      </w:r>
      <w:r>
        <w:t xml:space="preserve">. The </w:t>
      </w:r>
      <w:r w:rsidRPr="000536A3">
        <w:rPr>
          <w:rStyle w:val="StyleUnderline"/>
          <w:highlight w:val="cyan"/>
        </w:rPr>
        <w:t>Kessler</w:t>
      </w:r>
      <w:r>
        <w:t xml:space="preserve"> Syndrome is indeed real, but it </w:t>
      </w:r>
      <w:r w:rsidRPr="000536A3">
        <w:rPr>
          <w:rStyle w:val="StyleUnderline"/>
          <w:highlight w:val="cyan"/>
        </w:rPr>
        <w:t xml:space="preserve">is </w:t>
      </w:r>
      <w:r w:rsidRPr="000536A3">
        <w:rPr>
          <w:rStyle w:val="Emphasis"/>
          <w:highlight w:val="cyan"/>
        </w:rPr>
        <w:t>limited</w:t>
      </w:r>
      <w:r w:rsidRPr="000536A3">
        <w:rPr>
          <w:rStyle w:val="StyleUnderline"/>
          <w:highlight w:val="cyan"/>
        </w:rPr>
        <w:t xml:space="preserve"> to LEO. Even then</w:t>
      </w:r>
      <w:r w:rsidRPr="000536A3">
        <w:rPr>
          <w:rStyle w:val="StyleUnderline"/>
        </w:rPr>
        <w:t>, it is</w:t>
      </w:r>
      <w:r>
        <w:t xml:space="preserve"> a phenomenon that is </w:t>
      </w:r>
      <w:r w:rsidRPr="000536A3">
        <w:rPr>
          <w:rStyle w:val="StyleUnderline"/>
          <w:highlight w:val="cyan"/>
        </w:rPr>
        <w:t>measured in</w:t>
      </w:r>
      <w:r>
        <w:t xml:space="preserve"> decades and </w:t>
      </w:r>
      <w:r w:rsidRPr="000536A3">
        <w:rPr>
          <w:rStyle w:val="Emphasis"/>
          <w:highlight w:val="cyan"/>
        </w:rPr>
        <w:t>centuries</w:t>
      </w:r>
      <w:r w:rsidRPr="000536A3">
        <w:rPr>
          <w:rStyle w:val="StyleUnderline"/>
          <w:highlight w:val="cyan"/>
        </w:rPr>
        <w:t>, not days</w:t>
      </w:r>
      <w:r>
        <w:t xml:space="preserve"> or hours, or minutes </w:t>
      </w:r>
      <w:r w:rsidRPr="000536A3">
        <w:rPr>
          <w:rStyle w:val="StyleUnderline"/>
        </w:rPr>
        <w:t>as shown in</w:t>
      </w:r>
      <w:r>
        <w:t xml:space="preserve"> the movie </w:t>
      </w:r>
      <w:r w:rsidRPr="000536A3">
        <w:rPr>
          <w:rStyle w:val="StyleUnderline"/>
        </w:rPr>
        <w:t>“Gravity”.</w:t>
      </w:r>
    </w:p>
    <w:p w:rsidR="009C1CCC" w:rsidRPr="00876062" w:rsidRDefault="009C1CCC" w:rsidP="009C1CCC">
      <w:pPr>
        <w:pStyle w:val="Heading4"/>
      </w:pPr>
      <w:r>
        <w:t xml:space="preserve">Military GPS is durable and resilient---there’s </w:t>
      </w:r>
      <w:r>
        <w:rPr>
          <w:u w:val="single"/>
        </w:rPr>
        <w:t>no chance</w:t>
      </w:r>
      <w:r>
        <w:t xml:space="preserve"> of total collapse, just </w:t>
      </w:r>
      <w:r>
        <w:rPr>
          <w:u w:val="single"/>
        </w:rPr>
        <w:t>temporary</w:t>
      </w:r>
      <w:r>
        <w:t xml:space="preserve">, </w:t>
      </w:r>
      <w:r>
        <w:rPr>
          <w:u w:val="single"/>
        </w:rPr>
        <w:t>limited</w:t>
      </w:r>
      <w:r>
        <w:t xml:space="preserve"> disruptions that have </w:t>
      </w:r>
      <w:r>
        <w:rPr>
          <w:u w:val="single"/>
        </w:rPr>
        <w:t>no impact</w:t>
      </w:r>
    </w:p>
    <w:p w:rsidR="009C1CCC" w:rsidRDefault="009C1CCC" w:rsidP="009C1CCC">
      <w:r>
        <w:t xml:space="preserve">Rich </w:t>
      </w:r>
      <w:r w:rsidRPr="000E6494">
        <w:rPr>
          <w:rStyle w:val="Style13ptBold"/>
        </w:rPr>
        <w:t>Ganske 19</w:t>
      </w:r>
      <w:r>
        <w:t xml:space="preserve">, PhD Candidate in International Relations and Methodology at Georgetown University, and Brandon Davenport, U.S. Air Force Officer, Strategist, Graduate of the Space Squadron of the U.S. Air Force Weapons School, and Graduate of the U.S. Air Force School of Advanced Air and Space Studies, Graduate of the B-2 Squadron of the U.S. Air Force Weapons School, Graduate of the U.S. Air Force School of Advanced Air and Space Studies, “’Recalculating </w:t>
      </w:r>
      <w:r>
        <w:lastRenderedPageBreak/>
        <w:t>Route’: A Realistic Risk Assessment For GPS”, War on the Rocks, 3/11/2019, https://warontherocks.com/2019/03/recalculating-route-a-realistic-risk-assessment-for-gps/</w:t>
      </w:r>
    </w:p>
    <w:p w:rsidR="009C1CCC" w:rsidRPr="000E6494" w:rsidRDefault="009C1CCC" w:rsidP="009C1CCC">
      <w:pPr>
        <w:rPr>
          <w:sz w:val="16"/>
        </w:rPr>
      </w:pPr>
      <w:r w:rsidRPr="000E6494">
        <w:rPr>
          <w:sz w:val="16"/>
        </w:rPr>
        <w:t xml:space="preserve">Several </w:t>
      </w:r>
      <w:r w:rsidRPr="009B71BA">
        <w:rPr>
          <w:rStyle w:val="StyleUnderline"/>
        </w:rPr>
        <w:t xml:space="preserve">recent </w:t>
      </w:r>
      <w:r w:rsidRPr="000C64BA">
        <w:rPr>
          <w:rStyle w:val="StyleUnderline"/>
          <w:highlight w:val="cyan"/>
        </w:rPr>
        <w:t>articles</w:t>
      </w:r>
      <w:r w:rsidRPr="009B71BA">
        <w:rPr>
          <w:rStyle w:val="StyleUnderline"/>
        </w:rPr>
        <w:t xml:space="preserve"> have </w:t>
      </w:r>
      <w:r w:rsidRPr="000C64BA">
        <w:rPr>
          <w:rStyle w:val="StyleUnderline"/>
          <w:highlight w:val="cyan"/>
        </w:rPr>
        <w:t>predicted calamity in</w:t>
      </w:r>
      <w:r w:rsidRPr="000E6494">
        <w:rPr>
          <w:sz w:val="16"/>
        </w:rPr>
        <w:t xml:space="preserve"> the future relevance of </w:t>
      </w:r>
      <w:r w:rsidRPr="009B71BA">
        <w:rPr>
          <w:rStyle w:val="StyleUnderline"/>
        </w:rPr>
        <w:t>space systems like</w:t>
      </w:r>
      <w:r w:rsidRPr="000E6494">
        <w:rPr>
          <w:sz w:val="16"/>
        </w:rPr>
        <w:t xml:space="preserve"> the Global Positioning System </w:t>
      </w:r>
      <w:r w:rsidRPr="009B71BA">
        <w:rPr>
          <w:rStyle w:val="StyleUnderline"/>
        </w:rPr>
        <w:t>(</w:t>
      </w:r>
      <w:r w:rsidRPr="000C64BA">
        <w:rPr>
          <w:rStyle w:val="StyleUnderline"/>
          <w:highlight w:val="cyan"/>
        </w:rPr>
        <w:t>GPS</w:t>
      </w:r>
      <w:r w:rsidRPr="009B71BA">
        <w:rPr>
          <w:rStyle w:val="StyleUnderline"/>
        </w:rPr>
        <w:t>)</w:t>
      </w:r>
      <w:r w:rsidRPr="000E6494">
        <w:rPr>
          <w:sz w:val="16"/>
        </w:rPr>
        <w:t xml:space="preserve">. This growing trend includes articles with ominous headlines including, “Spoof, Jam, </w:t>
      </w:r>
      <w:proofErr w:type="gramStart"/>
      <w:r w:rsidRPr="000E6494">
        <w:rPr>
          <w:sz w:val="16"/>
        </w:rPr>
        <w:t>Destroy</w:t>
      </w:r>
      <w:proofErr w:type="gramEnd"/>
      <w:r w:rsidRPr="000E6494">
        <w:rPr>
          <w:sz w:val="16"/>
        </w:rPr>
        <w:t xml:space="preserve">: Why We Need a Backup for GPS,” “The GPS Wars Are Here,” and “The Death of Precision in Warfare.” </w:t>
      </w:r>
      <w:r w:rsidRPr="009B71BA">
        <w:rPr>
          <w:rStyle w:val="StyleUnderline"/>
        </w:rPr>
        <w:t>Each</w:t>
      </w:r>
      <w:r w:rsidRPr="000E6494">
        <w:rPr>
          <w:sz w:val="16"/>
        </w:rPr>
        <w:t xml:space="preserve"> of these articles </w:t>
      </w:r>
      <w:r w:rsidRPr="009B71BA">
        <w:rPr>
          <w:rStyle w:val="StyleUnderline"/>
        </w:rPr>
        <w:t>highlights vulnerabilities</w:t>
      </w:r>
      <w:r w:rsidRPr="000E6494">
        <w:rPr>
          <w:sz w:val="16"/>
        </w:rPr>
        <w:t xml:space="preserve"> of GPS </w:t>
      </w:r>
      <w:r w:rsidRPr="009B71BA">
        <w:rPr>
          <w:rStyle w:val="StyleUnderline"/>
        </w:rPr>
        <w:t xml:space="preserve">without offering realistic context or caveat to properly scope or provide scale to the actual threat. </w:t>
      </w:r>
      <w:r w:rsidRPr="000C64BA">
        <w:rPr>
          <w:rStyle w:val="StyleUnderline"/>
          <w:highlight w:val="cyan"/>
        </w:rPr>
        <w:t>In fact</w:t>
      </w:r>
      <w:r w:rsidRPr="000E6494">
        <w:rPr>
          <w:sz w:val="16"/>
        </w:rPr>
        <w:t xml:space="preserve">, while friction exists in any endeavor of warfare, </w:t>
      </w:r>
      <w:r w:rsidRPr="000C64BA">
        <w:rPr>
          <w:rStyle w:val="StyleUnderline"/>
          <w:highlight w:val="cyan"/>
        </w:rPr>
        <w:t xml:space="preserve">GPS remains </w:t>
      </w:r>
      <w:r w:rsidRPr="000C64BA">
        <w:rPr>
          <w:rStyle w:val="Emphasis"/>
          <w:highlight w:val="cyan"/>
        </w:rPr>
        <w:t>resilient</w:t>
      </w:r>
      <w:r w:rsidRPr="000E6494">
        <w:rPr>
          <w:sz w:val="16"/>
        </w:rPr>
        <w:t xml:space="preserve"> in the face of vulnerabilities, and — outside of the most total of wars — will remain so.</w:t>
      </w:r>
    </w:p>
    <w:p w:rsidR="009C1CCC" w:rsidRPr="000C64BA" w:rsidRDefault="009C1CCC" w:rsidP="009C1CCC">
      <w:pPr>
        <w:rPr>
          <w:sz w:val="12"/>
          <w:szCs w:val="18"/>
        </w:rPr>
      </w:pPr>
      <w:r w:rsidRPr="000E6494">
        <w:rPr>
          <w:sz w:val="16"/>
        </w:rPr>
        <w:t xml:space="preserve">GPS </w:t>
      </w:r>
      <w:r w:rsidRPr="000C64BA">
        <w:rPr>
          <w:rStyle w:val="StyleUnderline"/>
          <w:highlight w:val="cyan"/>
        </w:rPr>
        <w:t>skeptics</w:t>
      </w:r>
      <w:r w:rsidRPr="000E6494">
        <w:rPr>
          <w:sz w:val="16"/>
        </w:rPr>
        <w:t xml:space="preserve"> sometimes </w:t>
      </w:r>
      <w:r w:rsidRPr="009B71BA">
        <w:rPr>
          <w:rStyle w:val="StyleUnderline"/>
        </w:rPr>
        <w:t xml:space="preserve">mistakenly </w:t>
      </w:r>
      <w:r w:rsidRPr="000C64BA">
        <w:rPr>
          <w:rStyle w:val="StyleUnderline"/>
          <w:highlight w:val="cyan"/>
        </w:rPr>
        <w:t>conflate tech</w:t>
      </w:r>
      <w:r w:rsidRPr="009B71BA">
        <w:rPr>
          <w:rStyle w:val="StyleUnderline"/>
        </w:rPr>
        <w:t xml:space="preserve">nology </w:t>
      </w:r>
      <w:r w:rsidRPr="000C64BA">
        <w:rPr>
          <w:rStyle w:val="StyleUnderline"/>
          <w:highlight w:val="cyan"/>
        </w:rPr>
        <w:t>that is GPS-</w:t>
      </w:r>
      <w:r w:rsidRPr="000C64BA">
        <w:rPr>
          <w:rStyle w:val="StyleUnderline"/>
          <w:i/>
          <w:highlight w:val="cyan"/>
        </w:rPr>
        <w:t>aided</w:t>
      </w:r>
      <w:r w:rsidRPr="000C64BA">
        <w:rPr>
          <w:rStyle w:val="StyleUnderline"/>
          <w:highlight w:val="cyan"/>
        </w:rPr>
        <w:t xml:space="preserve"> and</w:t>
      </w:r>
      <w:r w:rsidRPr="009B71BA">
        <w:rPr>
          <w:rStyle w:val="StyleUnderline"/>
        </w:rPr>
        <w:t xml:space="preserve"> that which is </w:t>
      </w:r>
      <w:r w:rsidRPr="000C64BA">
        <w:rPr>
          <w:rStyle w:val="StyleUnderline"/>
          <w:highlight w:val="cyan"/>
        </w:rPr>
        <w:t>GPS-</w:t>
      </w:r>
      <w:r w:rsidRPr="000C64BA">
        <w:rPr>
          <w:rStyle w:val="StyleUnderline"/>
          <w:i/>
          <w:highlight w:val="cyan"/>
        </w:rPr>
        <w:t>dependent</w:t>
      </w:r>
      <w:r w:rsidRPr="000E6494">
        <w:rPr>
          <w:sz w:val="16"/>
        </w:rPr>
        <w:t xml:space="preserve">. Moreover, </w:t>
      </w:r>
      <w:r w:rsidRPr="009B71BA">
        <w:rPr>
          <w:rStyle w:val="StyleUnderline"/>
        </w:rPr>
        <w:t>by failing to</w:t>
      </w:r>
      <w:r w:rsidRPr="000E6494">
        <w:rPr>
          <w:sz w:val="16"/>
        </w:rPr>
        <w:t xml:space="preserve"> appropriately </w:t>
      </w:r>
      <w:r w:rsidRPr="009B71BA">
        <w:rPr>
          <w:rStyle w:val="StyleUnderline"/>
        </w:rPr>
        <w:t>caveat their claims</w:t>
      </w:r>
      <w:r w:rsidRPr="000E6494">
        <w:rPr>
          <w:sz w:val="16"/>
        </w:rPr>
        <w:t xml:space="preserve">, these </w:t>
      </w:r>
      <w:r w:rsidRPr="009B71BA">
        <w:rPr>
          <w:rStyle w:val="StyleUnderline"/>
        </w:rPr>
        <w:t>articles suggest GPS’s vulnerabilities to</w:t>
      </w:r>
      <w:r w:rsidRPr="000E6494">
        <w:rPr>
          <w:sz w:val="16"/>
        </w:rPr>
        <w:t xml:space="preserve"> jamming, spoofing, widespread disruption, and even </w:t>
      </w:r>
      <w:r w:rsidRPr="009B71BA">
        <w:rPr>
          <w:rStyle w:val="StyleUnderline"/>
        </w:rPr>
        <w:t xml:space="preserve">destruction are </w:t>
      </w:r>
      <w:r w:rsidRPr="009B71BA">
        <w:rPr>
          <w:rStyle w:val="Emphasis"/>
        </w:rPr>
        <w:t>unlimited</w:t>
      </w:r>
      <w:r w:rsidRPr="000E6494">
        <w:rPr>
          <w:sz w:val="16"/>
        </w:rPr>
        <w:t>.</w:t>
      </w:r>
      <w:r w:rsidRPr="000C64BA">
        <w:rPr>
          <w:sz w:val="12"/>
          <w:szCs w:val="18"/>
        </w:rPr>
        <w:t xml:space="preserve"> These articles also make little or no distinction between vulnerabilities of civilian systems and military systems, often concluding GPS should be replaced outright with a supposedly more resilient but unexplained substitute that would suffer from the same nuisances. A more realistic characterization should clarify just how vastly different the risks are between civilian and military GPS use and take more seriously the numerous unmentioned advantages in retaining GPS.</w:t>
      </w:r>
    </w:p>
    <w:p w:rsidR="009C1CCC" w:rsidRPr="000C64BA" w:rsidRDefault="009C1CCC" w:rsidP="009C1CCC">
      <w:pPr>
        <w:rPr>
          <w:sz w:val="12"/>
          <w:szCs w:val="18"/>
        </w:rPr>
      </w:pPr>
      <w:r w:rsidRPr="000C64BA">
        <w:rPr>
          <w:sz w:val="12"/>
          <w:szCs w:val="18"/>
        </w:rPr>
        <w:t xml:space="preserve">We spent nearly a decade as U.S. Air Force weapons officers and have instructed, developed tests, tactics, and realistic exercises and informed the technical designs of future planning tools and weapon systems. The analyses offered by skeptics breaks drastically from our technical understanding and experience in examining threats against GPS. </w:t>
      </w:r>
      <w:r w:rsidRPr="000C64BA">
        <w:rPr>
          <w:rStyle w:val="StyleUnderline"/>
        </w:rPr>
        <w:t xml:space="preserve">We seek to buck </w:t>
      </w:r>
      <w:r w:rsidRPr="000C64BA">
        <w:rPr>
          <w:rStyle w:val="StyleUnderline"/>
          <w:highlight w:val="cyan"/>
        </w:rPr>
        <w:t>the</w:t>
      </w:r>
      <w:r w:rsidRPr="009B71BA">
        <w:rPr>
          <w:rStyle w:val="StyleUnderline"/>
        </w:rPr>
        <w:t xml:space="preserve"> trend of overwhelming </w:t>
      </w:r>
      <w:r w:rsidRPr="000C64BA">
        <w:rPr>
          <w:rStyle w:val="StyleUnderline"/>
          <w:highlight w:val="cyan"/>
        </w:rPr>
        <w:t>presumption of danger</w:t>
      </w:r>
      <w:r w:rsidRPr="009B71BA">
        <w:rPr>
          <w:rStyle w:val="StyleUnderline"/>
        </w:rPr>
        <w:t xml:space="preserve"> to GPS and other space capabilities </w:t>
      </w:r>
      <w:r w:rsidRPr="000C64BA">
        <w:rPr>
          <w:rStyle w:val="StyleUnderline"/>
        </w:rPr>
        <w:t xml:space="preserve">that </w:t>
      </w:r>
      <w:r w:rsidRPr="000C64BA">
        <w:rPr>
          <w:rStyle w:val="Emphasis"/>
          <w:highlight w:val="cyan"/>
        </w:rPr>
        <w:t>overstates</w:t>
      </w:r>
      <w:r w:rsidRPr="000C64BA">
        <w:rPr>
          <w:rStyle w:val="StyleUnderline"/>
          <w:highlight w:val="cyan"/>
        </w:rPr>
        <w:t xml:space="preserve"> vulnerability</w:t>
      </w:r>
      <w:r w:rsidRPr="000E6494">
        <w:rPr>
          <w:sz w:val="16"/>
        </w:rPr>
        <w:t xml:space="preserve"> while treating the technical challenge of threats too vaguely. We also reject the conclusion that GPS is too fragile to be reliable in warfare regardless of its scale or scope</w:t>
      </w:r>
      <w:r w:rsidRPr="000C64BA">
        <w:rPr>
          <w:sz w:val="12"/>
          <w:szCs w:val="18"/>
        </w:rPr>
        <w:t xml:space="preserve">. Rather than sweeping claims of impending disaster, in this article we assert a more measured understanding of GPS’s vulnerabilities for civilian and military users, and a more reasonable expectation for how both sets of users can respond to denial attempts and disruption. After that, we proceed to the broader geopolitical relevance of GPS, responding to suggestions of these systems’ vulnerability to widespread kinetic and </w:t>
      </w:r>
      <w:proofErr w:type="spellStart"/>
      <w:r w:rsidRPr="000C64BA">
        <w:rPr>
          <w:sz w:val="12"/>
          <w:szCs w:val="18"/>
        </w:rPr>
        <w:t>cyber attack</w:t>
      </w:r>
      <w:proofErr w:type="spellEnd"/>
      <w:r w:rsidRPr="000C64BA">
        <w:rPr>
          <w:sz w:val="12"/>
          <w:szCs w:val="18"/>
        </w:rPr>
        <w:t xml:space="preserve"> by emphasizing just how important the system is to vital national interests. Finally, we consider whether deterrence safeguards GPS capabilities against extensive disruption or even complete destruction.</w:t>
      </w:r>
    </w:p>
    <w:p w:rsidR="009C1CCC" w:rsidRPr="000C64BA" w:rsidRDefault="009C1CCC" w:rsidP="009C1CCC">
      <w:pPr>
        <w:rPr>
          <w:sz w:val="6"/>
          <w:szCs w:val="12"/>
        </w:rPr>
      </w:pPr>
      <w:r w:rsidRPr="000C64BA">
        <w:rPr>
          <w:sz w:val="6"/>
          <w:szCs w:val="12"/>
        </w:rPr>
        <w:t>GPS Jamming for Civilians: Less Danger Than Meets the Eye</w:t>
      </w:r>
    </w:p>
    <w:p w:rsidR="009C1CCC" w:rsidRPr="000C64BA" w:rsidRDefault="009C1CCC" w:rsidP="009C1CCC">
      <w:pPr>
        <w:rPr>
          <w:sz w:val="6"/>
          <w:szCs w:val="12"/>
        </w:rPr>
      </w:pPr>
      <w:r w:rsidRPr="000C64BA">
        <w:rPr>
          <w:sz w:val="6"/>
          <w:szCs w:val="12"/>
        </w:rPr>
        <w:t xml:space="preserve">First, consider the threat of jamming to the civilian sector. Jamming in the civilian context refers to the unlawful blocking of the GPS signal with noise. Many legacy civilian systems rely on a single signal, which makes jamming relatively easy. While this danger is receding given the growing variety of GPS-like options to civilian users, this vulnerability is most concerning when GPS jammers have wandered too close to airports and ports, creating a minor yet immediate safety concern. Jamming is indeed worrisome in these sorts of local incidents, but assessments of the threat to airline or maritime receivers should </w:t>
      </w:r>
      <w:proofErr w:type="gramStart"/>
      <w:r w:rsidRPr="000C64BA">
        <w:rPr>
          <w:sz w:val="6"/>
          <w:szCs w:val="12"/>
        </w:rPr>
        <w:t>take into account</w:t>
      </w:r>
      <w:proofErr w:type="gramEnd"/>
      <w:r w:rsidRPr="000C64BA">
        <w:rPr>
          <w:sz w:val="6"/>
          <w:szCs w:val="12"/>
        </w:rPr>
        <w:t xml:space="preserve"> how GPS works within a broader context of complementary navigational capabilities and stringent redundancy rules. There are a multitude of other factors to consider as well, including the physical location of both jammer and receiver, and what happens after jamming occurs.</w:t>
      </w:r>
    </w:p>
    <w:p w:rsidR="009C1CCC" w:rsidRPr="000C64BA" w:rsidRDefault="009C1CCC" w:rsidP="009C1CCC">
      <w:pPr>
        <w:rPr>
          <w:sz w:val="6"/>
          <w:szCs w:val="12"/>
        </w:rPr>
      </w:pPr>
      <w:r w:rsidRPr="000C64BA">
        <w:rPr>
          <w:sz w:val="6"/>
          <w:szCs w:val="12"/>
        </w:rPr>
        <w:t>For those who use handheld devices to navigate, many civilian receivers, including recent iPhone and Garmin models, may redundantly use signals provided by America’s GPS, Europe’s Galileo, and Russia’s GLONASS if any one frequency is jammed. International Maritime Organization rules make this same form of redundancy mandatory in 2020 for sea traffic. This means any meaningful denial effort would require the sophisticated jamming of all the differentiated signals of GPS, Galileo, and GLONASS simultaneously. Of course, rarely are readers told there is always the option of simply asking for directions.</w:t>
      </w:r>
    </w:p>
    <w:p w:rsidR="009C1CCC" w:rsidRPr="000C64BA" w:rsidRDefault="009C1CCC" w:rsidP="009C1CCC">
      <w:pPr>
        <w:rPr>
          <w:sz w:val="6"/>
          <w:szCs w:val="12"/>
        </w:rPr>
      </w:pPr>
      <w:r w:rsidRPr="000C64BA">
        <w:rPr>
          <w:sz w:val="6"/>
          <w:szCs w:val="12"/>
        </w:rPr>
        <w:t>Federal Aviation Administration regulations require air carriers navigating by GPS to be able to safely identify a disruption or failure of GPS and proceed to their destination — including via international routes — using secondary navigation capabilities. Similar standards are agreed upon by the International Civil Aviation Organization as well as the International Maritime Organization rules for sea traffic.</w:t>
      </w:r>
    </w:p>
    <w:p w:rsidR="009C1CCC" w:rsidRPr="000C64BA" w:rsidRDefault="009C1CCC" w:rsidP="009C1CCC">
      <w:pPr>
        <w:rPr>
          <w:sz w:val="6"/>
          <w:szCs w:val="12"/>
        </w:rPr>
      </w:pPr>
      <w:r w:rsidRPr="000C64BA">
        <w:rPr>
          <w:sz w:val="6"/>
          <w:szCs w:val="12"/>
        </w:rPr>
        <w:t>To sum up the danger of GPS jamming to the civilian sector: The nuisance is local and temporary, and if users rely on it within the limits of rules and regulations, there is little threat to public safety as these threats can be detected, located, and prosecuted. The suggestion that jamming might cause “society to grind to a halt,” or function so poorly as to create widespread weakening of a whole country vastly overstates the vulnerability. Civilian GPS use relies on human agency, natural resiliency, and failure modes with sufficient redundancy.</w:t>
      </w:r>
    </w:p>
    <w:p w:rsidR="009C1CCC" w:rsidRPr="000C64BA" w:rsidRDefault="009C1CCC" w:rsidP="009C1CCC">
      <w:pPr>
        <w:rPr>
          <w:sz w:val="6"/>
          <w:szCs w:val="12"/>
        </w:rPr>
      </w:pPr>
      <w:r w:rsidRPr="000C64BA">
        <w:rPr>
          <w:sz w:val="6"/>
          <w:szCs w:val="12"/>
        </w:rPr>
        <w:t>GPS Jamming and Military Operations: Even Less to Fear</w:t>
      </w:r>
    </w:p>
    <w:p w:rsidR="009C1CCC" w:rsidRPr="000C64BA" w:rsidRDefault="009C1CCC" w:rsidP="009C1CCC">
      <w:pPr>
        <w:rPr>
          <w:sz w:val="6"/>
          <w:szCs w:val="12"/>
        </w:rPr>
      </w:pPr>
      <w:r w:rsidRPr="000C64BA">
        <w:rPr>
          <w:sz w:val="6"/>
          <w:szCs w:val="12"/>
        </w:rPr>
        <w:t>Military GPS is much more resilient than its civilian analog. Military GPS signals are multiple, spread across a wider segment of the electromagnetic spectrum than civilian signals, making it harder to disrupt their reception. Arguments about the technological fragility of GPS usage often make incorrect assumptions about civilian vulnerability which creates confusion about how the military system performs under realistic stress and human tactical response. Blanket statements like “there’s no precision in jamming; block one, block all” are untrue. Just as with civilian GPS, military systems have a complement of capabilities that enable redundancy and resiliency. For example, the U.S. Air Force has demonstrated several alternative means of extending GPS use to frustrate denial attempts. Western forces also have a more than adequate ability to apply basic tactics to retain the advantage of GPS even if the system is partially disrupted. Under the leadership of U.S. Strategic Command’s Joint Navigation Warfare Center, the U.S. military and its allies have tested its technology to the breaking point regularly since at least the first “</w:t>
      </w:r>
      <w:proofErr w:type="spellStart"/>
      <w:r w:rsidRPr="000C64BA">
        <w:rPr>
          <w:sz w:val="6"/>
          <w:szCs w:val="12"/>
        </w:rPr>
        <w:t>Jamfest</w:t>
      </w:r>
      <w:proofErr w:type="spellEnd"/>
      <w:r w:rsidRPr="000C64BA">
        <w:rPr>
          <w:sz w:val="6"/>
          <w:szCs w:val="12"/>
        </w:rPr>
        <w:t>” in 2004. Beyond testing, U.S. forces exercise against realistic jamming applied by thinking “red forces” putting their tactics to the test to preclude a “Day Without Space.” Any suggestion that the U.S. military has an underdeveloped understanding of navigation and GPS-aided weaponry is misleading.</w:t>
      </w:r>
    </w:p>
    <w:p w:rsidR="009C1CCC" w:rsidRPr="000C64BA" w:rsidRDefault="009C1CCC" w:rsidP="009C1CCC">
      <w:pPr>
        <w:rPr>
          <w:sz w:val="6"/>
          <w:szCs w:val="12"/>
        </w:rPr>
      </w:pPr>
      <w:r w:rsidRPr="000C64BA">
        <w:rPr>
          <w:sz w:val="6"/>
          <w:szCs w:val="12"/>
        </w:rPr>
        <w:t>Furthermore, many military receivers today use decades-old electronic protection features and designs that reduce vulnerability to jammers. Beyond these basic technical capabilities, tactics further extend resiliency, especially on land where natural terrain variation provides a barrier against jamming. This is as simple as it sounds: Even without proven and accessible mitigation technology, placing your receiver behind the crest of a hill, or even in a hole, out of the line of sight of the jammer, might be enough to determine one’s position in a denial environment. Additionally, the newest military receivers built after 2017 are enabled to use yet another encrypted broadband signal transmitted with even higher strength. This new signal is designed especially for reception in the face of more complex adversary GPS denial attempts and provides additional redundancy — meaning the enemy has to be even more sophisticated to achieve a similar level of disruption. Even now, jamming U.S. military systems is not only technically difficult but, if attempted on a modern battlefield, is extremely conspicuous and dangerous. As has been known since the Fulda Gap scenarios of the Cold War, high-powered jammers make for a more easily identifiable and inviting target.</w:t>
      </w:r>
    </w:p>
    <w:p w:rsidR="009C1CCC" w:rsidRPr="000C64BA" w:rsidRDefault="009C1CCC" w:rsidP="009C1CCC">
      <w:pPr>
        <w:rPr>
          <w:sz w:val="6"/>
          <w:szCs w:val="12"/>
        </w:rPr>
      </w:pPr>
      <w:r w:rsidRPr="000C64BA">
        <w:rPr>
          <w:sz w:val="6"/>
          <w:szCs w:val="12"/>
        </w:rPr>
        <w:t>To be clear, using GPS on the future battlefield will not be without its difficulties. GPS certainly can’t solve all position, navigation, and timing needs like some “easy button.” But Western militaries are no longer using GPS naively, making the situation far different from the unconditional warning some have issued. Instead, users are in for more of the same: A modicum of tactics has always been necessary to appropriately take advantage of GPS. The tactics that preserve and extend the utility of GPS are nothing onerous for professional forces if they continue to train against realistic threats.</w:t>
      </w:r>
    </w:p>
    <w:p w:rsidR="009C1CCC" w:rsidRPr="000C64BA" w:rsidRDefault="009C1CCC" w:rsidP="009C1CCC">
      <w:pPr>
        <w:rPr>
          <w:sz w:val="6"/>
          <w:szCs w:val="12"/>
        </w:rPr>
      </w:pPr>
      <w:r w:rsidRPr="000C64BA">
        <w:rPr>
          <w:sz w:val="6"/>
          <w:szCs w:val="12"/>
        </w:rPr>
        <w:t>Jamming as an interference method might degrade military GPS systems, but it is unlikely to deny them completely. This key distinction between nuisance and unconditional vulnerability leads many astray. It is misleading to suggest that “Ground-based receivers can be jammed using commercially available equipment, leaving satellite receivers unable to access satellite signals for as long as the jammer is deployed,” without making any distinction between civilian or military capabilities nor providing caveats about the impact of such jamming. Arguing about the impact on U.S. military capabilities using civilian examples leads to a misunderstanding of the problem’s scope.</w:t>
      </w:r>
    </w:p>
    <w:p w:rsidR="009C1CCC" w:rsidRPr="000C64BA" w:rsidRDefault="009C1CCC" w:rsidP="009C1CCC">
      <w:pPr>
        <w:rPr>
          <w:sz w:val="6"/>
          <w:szCs w:val="12"/>
        </w:rPr>
      </w:pPr>
      <w:r w:rsidRPr="000C64BA">
        <w:rPr>
          <w:sz w:val="6"/>
          <w:szCs w:val="12"/>
        </w:rPr>
        <w:t>GPS Spoofing and Civilian Society: Numerous Safeguards</w:t>
      </w:r>
    </w:p>
    <w:p w:rsidR="009C1CCC" w:rsidRPr="000C64BA" w:rsidRDefault="009C1CCC" w:rsidP="009C1CCC">
      <w:pPr>
        <w:rPr>
          <w:sz w:val="6"/>
          <w:szCs w:val="12"/>
        </w:rPr>
      </w:pPr>
      <w:r w:rsidRPr="000C64BA">
        <w:rPr>
          <w:sz w:val="6"/>
          <w:szCs w:val="12"/>
        </w:rPr>
        <w:t>Beyond jamming, GPS spoofing has garnered more mainstream concern in the civilian sector. Spoofing aims to trick a receiver into thinking the transmitter is a satellite in order to spoil the GPS’s position calculations. The most advanced form of spoofing was demonstrated under some very specific and controlled conditions to adjust the perceived position of a well-understood receiver in a perfectly understood guidance system. Such assumptions in the real world are unrealistic — yet the presumption of ease abounds. There are reports of spoofing from incidents in the Black Sea, an academic study using a civilian yacht amongst others by the University of Texas, and an outlandish claim by Iran regarding a crash-landed RQ-170.</w:t>
      </w:r>
    </w:p>
    <w:p w:rsidR="009C1CCC" w:rsidRPr="000C64BA" w:rsidRDefault="009C1CCC" w:rsidP="009C1CCC">
      <w:pPr>
        <w:rPr>
          <w:sz w:val="6"/>
          <w:szCs w:val="12"/>
        </w:rPr>
      </w:pPr>
      <w:r w:rsidRPr="000C64BA">
        <w:rPr>
          <w:sz w:val="6"/>
          <w:szCs w:val="12"/>
        </w:rPr>
        <w:t>These examples also lead to a mistaken assumption regarding the vulnerability of GPS. Just as with jamming, the problem of spoofing for civilian use of GPS can be solved by relying on redundancy in systems. Many receivers already do so. One shouldn’t dismiss spoofing altogether, but neither should we abide exaggeration.</w:t>
      </w:r>
    </w:p>
    <w:p w:rsidR="009C1CCC" w:rsidRPr="000C64BA" w:rsidRDefault="009C1CCC" w:rsidP="009C1CCC">
      <w:pPr>
        <w:rPr>
          <w:sz w:val="6"/>
          <w:szCs w:val="12"/>
        </w:rPr>
      </w:pPr>
      <w:r w:rsidRPr="000C64BA">
        <w:rPr>
          <w:sz w:val="6"/>
          <w:szCs w:val="12"/>
        </w:rPr>
        <w:t>For civilians, spoofing is a risk in instances where GPS is used inappropriately as a sole means of navigation or a naive source of timing. How humans use GPS — if incorrect, inappropriate, or beyond its intended use — isn’t a fault of the technology. The civilian signal’s vulnerability to spoofing is the second-order effect of an original design feature of GPS that makes the signal available for a wider array of commercial purposes. This is because the signal was always intended to be publicly available to serve a role in numerous fields, especially in analysis that enables greater accuracy in surveying for architecture design, infrastructure development, municipal planning, transportation, and agriculture.</w:t>
      </w:r>
    </w:p>
    <w:p w:rsidR="009C1CCC" w:rsidRPr="000C64BA" w:rsidRDefault="009C1CCC" w:rsidP="009C1CCC">
      <w:pPr>
        <w:rPr>
          <w:sz w:val="6"/>
          <w:szCs w:val="12"/>
        </w:rPr>
      </w:pPr>
      <w:r w:rsidRPr="000C64BA">
        <w:rPr>
          <w:sz w:val="6"/>
          <w:szCs w:val="12"/>
        </w:rPr>
        <w:t>That said, how can civilians guard against spoofing? First, as stated above, GPS should not be used naively as a single source if human life or tremendous wealth is at stake. Moreover, at least in Western air travel, proper usage is mandated by regulation and verified by checks. Other sectors, like banking, electrical grid infrastructure, agriculture, cellular networks, logistics carriers, and self-driving automobiles could do the same if directed.</w:t>
      </w:r>
    </w:p>
    <w:p w:rsidR="009C1CCC" w:rsidRPr="000C64BA" w:rsidRDefault="009C1CCC" w:rsidP="009C1CCC">
      <w:pPr>
        <w:rPr>
          <w:sz w:val="6"/>
          <w:szCs w:val="12"/>
        </w:rPr>
      </w:pPr>
      <w:r w:rsidRPr="000C64BA">
        <w:rPr>
          <w:sz w:val="6"/>
          <w:szCs w:val="12"/>
        </w:rPr>
        <w:t>Second, there are reasonable technical solutions available to critical civilian sectors that should at least indicate when spoofing is occurring and help warn of potential disaster. Commercially available solutions run the gamut from verification algorithms that ensure a signal is coming from the correct position, to power–level monitoring and comparison that asks whether the signal has all the appropriate characteristics of one transmitted from medium Earth orbit, to consistency checks against backup timing sources. One indirect solution already in commercial use is wide area augmentation. Many major transregional airlines use augmentation that indirectly reduces the risk of spoofing by providing another way to monitor GPS reception and health. There are also regional and local analogs that provide additional redundancy, and a secure military equivalent. The most reliable source of spoof-proofing is user consistency checks with other sources of navigation and timing — the crucial human element of appropriate technology usage is all too often overlooked.</w:t>
      </w:r>
    </w:p>
    <w:p w:rsidR="009C1CCC" w:rsidRPr="000C64BA" w:rsidRDefault="009C1CCC" w:rsidP="009C1CCC">
      <w:pPr>
        <w:rPr>
          <w:sz w:val="6"/>
          <w:szCs w:val="12"/>
        </w:rPr>
      </w:pPr>
      <w:r w:rsidRPr="000C64BA">
        <w:rPr>
          <w:sz w:val="6"/>
          <w:szCs w:val="12"/>
        </w:rPr>
        <w:t>GPS Spoofing and Military Operations: Trust the Process</w:t>
      </w:r>
    </w:p>
    <w:p w:rsidR="009C1CCC" w:rsidRPr="000C64BA" w:rsidRDefault="009C1CCC" w:rsidP="009C1CCC">
      <w:pPr>
        <w:rPr>
          <w:sz w:val="6"/>
          <w:szCs w:val="12"/>
        </w:rPr>
      </w:pPr>
      <w:r w:rsidRPr="000C64BA">
        <w:rPr>
          <w:sz w:val="6"/>
          <w:szCs w:val="12"/>
        </w:rPr>
        <w:t>On the military side, it is unlikely that military-grade receivers with properly loaded cryptographic keys can be spoofed. First, if GPS keys are diligently loaded, the threat of spoofing is prevented. Loading GPS keys is the quintessential tactic — skipping this basic step is detrimental. This is a leadership issue in the main, but also requires opportunities for instruction and realistic training. Second, GPS cryptographic keys in good practice change periodically, so even if a military receiver is spoofed, it will likely soon be undone. Third, and most importantly, if National Security Agency cryptographic codes are broken at will, the possibility of spoofing is the least of the warfighter’s worries. The sophistication necessary to spoof military forces who are well-led and trained in tactics related to the use of GPS in contested environments is tremendous. Like with jamming, most GPS-skeptical analyses make no distinction between civilian and military capabilities in the face of spoofing. Any characterization that spoofing could fool crypto-enabled military systems into mistaking their “true position, and/or weapon systems either striking the wrong target or missing a target altogether” vastly underestimates longstanding procedure that mitigates the danger of spoofing.</w:t>
      </w:r>
    </w:p>
    <w:p w:rsidR="009C1CCC" w:rsidRPr="000C64BA" w:rsidRDefault="009C1CCC" w:rsidP="009C1CCC">
      <w:pPr>
        <w:rPr>
          <w:sz w:val="6"/>
          <w:szCs w:val="12"/>
        </w:rPr>
      </w:pPr>
      <w:r w:rsidRPr="000C64BA">
        <w:rPr>
          <w:sz w:val="6"/>
          <w:szCs w:val="12"/>
        </w:rPr>
        <w:t>Worst Case Scenarios: Broad Disruption of GPS via Kinetic or Cyber Attack</w:t>
      </w:r>
    </w:p>
    <w:p w:rsidR="009C1CCC" w:rsidRPr="000E6494" w:rsidRDefault="009C1CCC" w:rsidP="009C1CCC">
      <w:pPr>
        <w:rPr>
          <w:sz w:val="16"/>
        </w:rPr>
      </w:pPr>
      <w:r w:rsidRPr="000E6494">
        <w:rPr>
          <w:sz w:val="16"/>
        </w:rPr>
        <w:t xml:space="preserve">Now consider the possibility of even worse disruption to GPS than mere spoofing or jamming. </w:t>
      </w:r>
      <w:r w:rsidRPr="009B71BA">
        <w:rPr>
          <w:rStyle w:val="StyleUnderline"/>
        </w:rPr>
        <w:t>One GPS skeptic suggests, “The</w:t>
      </w:r>
      <w:r w:rsidRPr="000E6494">
        <w:rPr>
          <w:sz w:val="16"/>
        </w:rPr>
        <w:t xml:space="preserve"> 24 [sic] </w:t>
      </w:r>
      <w:r w:rsidRPr="009B71BA">
        <w:rPr>
          <w:rStyle w:val="StyleUnderline"/>
        </w:rPr>
        <w:t>satellites that keep GPS services running in the US aren’t</w:t>
      </w:r>
      <w:r w:rsidRPr="000E6494">
        <w:rPr>
          <w:sz w:val="16"/>
        </w:rPr>
        <w:t xml:space="preserve"> especially </w:t>
      </w:r>
      <w:r w:rsidRPr="009B71BA">
        <w:rPr>
          <w:rStyle w:val="StyleUnderline"/>
        </w:rPr>
        <w:t xml:space="preserve">secure; they’re </w:t>
      </w:r>
      <w:r w:rsidRPr="009B71BA">
        <w:rPr>
          <w:rStyle w:val="StyleUnderline"/>
        </w:rPr>
        <w:lastRenderedPageBreak/>
        <w:t>vulnerable to</w:t>
      </w:r>
      <w:r w:rsidRPr="000E6494">
        <w:rPr>
          <w:sz w:val="16"/>
        </w:rPr>
        <w:t xml:space="preserve"> screw-ups, or </w:t>
      </w:r>
      <w:r w:rsidRPr="009B71BA">
        <w:rPr>
          <w:rStyle w:val="StyleUnderline"/>
        </w:rPr>
        <w:t>attacks</w:t>
      </w:r>
      <w:r w:rsidRPr="000E6494">
        <w:rPr>
          <w:sz w:val="16"/>
        </w:rPr>
        <w:t xml:space="preserve"> of the cyber or corporeal kind.” </w:t>
      </w:r>
      <w:r w:rsidRPr="009B71BA">
        <w:rPr>
          <w:rStyle w:val="StyleUnderline"/>
        </w:rPr>
        <w:t>The idea</w:t>
      </w:r>
      <w:r w:rsidRPr="000E6494">
        <w:rPr>
          <w:sz w:val="16"/>
        </w:rPr>
        <w:t xml:space="preserve"> here </w:t>
      </w:r>
      <w:r w:rsidRPr="009B71BA">
        <w:rPr>
          <w:rStyle w:val="StyleUnderline"/>
        </w:rPr>
        <w:t>is that</w:t>
      </w:r>
      <w:r w:rsidRPr="000E6494">
        <w:rPr>
          <w:sz w:val="16"/>
        </w:rPr>
        <w:t xml:space="preserve"> while jamming or spoofing cannot obtain widespread effect, </w:t>
      </w:r>
      <w:r w:rsidRPr="009B71BA">
        <w:rPr>
          <w:rStyle w:val="StyleUnderline"/>
        </w:rPr>
        <w:t>theoretical attacks against</w:t>
      </w:r>
      <w:r w:rsidRPr="000E6494">
        <w:rPr>
          <w:sz w:val="16"/>
        </w:rPr>
        <w:t xml:space="preserve"> the ground control system, the software, or even the </w:t>
      </w:r>
      <w:r w:rsidRPr="009B71BA">
        <w:rPr>
          <w:rStyle w:val="StyleUnderline"/>
        </w:rPr>
        <w:t>satellites could</w:t>
      </w:r>
      <w:r w:rsidRPr="000E6494">
        <w:rPr>
          <w:sz w:val="16"/>
        </w:rPr>
        <w:t xml:space="preserve"> still </w:t>
      </w:r>
      <w:r w:rsidRPr="009B71BA">
        <w:rPr>
          <w:rStyle w:val="StyleUnderline"/>
        </w:rPr>
        <w:t>have a disastrous global impact</w:t>
      </w:r>
      <w:r w:rsidRPr="000E6494">
        <w:rPr>
          <w:sz w:val="16"/>
        </w:rPr>
        <w:t xml:space="preserve">. While </w:t>
      </w:r>
      <w:r w:rsidRPr="009B71BA">
        <w:rPr>
          <w:rStyle w:val="StyleUnderline"/>
        </w:rPr>
        <w:t xml:space="preserve">these </w:t>
      </w:r>
      <w:r w:rsidRPr="000C64BA">
        <w:rPr>
          <w:rStyle w:val="StyleUnderline"/>
          <w:highlight w:val="cyan"/>
        </w:rPr>
        <w:t>threats</w:t>
      </w:r>
      <w:r w:rsidRPr="009B71BA">
        <w:rPr>
          <w:rStyle w:val="StyleUnderline"/>
        </w:rPr>
        <w:t xml:space="preserve"> are</w:t>
      </w:r>
      <w:r w:rsidRPr="000E6494">
        <w:rPr>
          <w:sz w:val="16"/>
        </w:rPr>
        <w:t xml:space="preserve"> worthy of consideration, they are </w:t>
      </w:r>
      <w:r w:rsidRPr="009B71BA">
        <w:rPr>
          <w:rStyle w:val="Emphasis"/>
        </w:rPr>
        <w:t>less plausible</w:t>
      </w:r>
      <w:r w:rsidRPr="009B71BA">
        <w:rPr>
          <w:rStyle w:val="StyleUnderline"/>
        </w:rPr>
        <w:t xml:space="preserve"> than assumed</w:t>
      </w:r>
      <w:r w:rsidRPr="000E6494">
        <w:rPr>
          <w:sz w:val="16"/>
        </w:rPr>
        <w:t>.</w:t>
      </w:r>
    </w:p>
    <w:p w:rsidR="009C1CCC" w:rsidRPr="000C64BA" w:rsidRDefault="009C1CCC" w:rsidP="009C1CCC">
      <w:pPr>
        <w:rPr>
          <w:sz w:val="12"/>
          <w:szCs w:val="18"/>
        </w:rPr>
      </w:pPr>
      <w:r w:rsidRPr="000E6494">
        <w:rPr>
          <w:sz w:val="16"/>
        </w:rPr>
        <w:t xml:space="preserve">How would a widespread attack against military GPS systems play out? </w:t>
      </w:r>
      <w:r w:rsidRPr="009B71BA">
        <w:rPr>
          <w:rStyle w:val="StyleUnderline"/>
        </w:rPr>
        <w:t>To</w:t>
      </w:r>
      <w:r w:rsidRPr="000E6494">
        <w:rPr>
          <w:sz w:val="16"/>
        </w:rPr>
        <w:t xml:space="preserve"> completely </w:t>
      </w:r>
      <w:r w:rsidRPr="009B71BA">
        <w:rPr>
          <w:rStyle w:val="StyleUnderline"/>
        </w:rPr>
        <w:t>deny GPS, an attacker would be forced to</w:t>
      </w:r>
      <w:r w:rsidRPr="000E6494">
        <w:rPr>
          <w:sz w:val="16"/>
        </w:rPr>
        <w:t xml:space="preserve"> physically attack its critical command and control nodes or </w:t>
      </w:r>
      <w:r w:rsidRPr="009B71BA">
        <w:rPr>
          <w:rStyle w:val="StyleUnderline"/>
        </w:rPr>
        <w:t>render inoperable most of the satellites</w:t>
      </w:r>
      <w:r w:rsidRPr="000E6494">
        <w:rPr>
          <w:sz w:val="16"/>
        </w:rPr>
        <w:t xml:space="preserve">. Such </w:t>
      </w:r>
      <w:r w:rsidRPr="009B71BA">
        <w:rPr>
          <w:rStyle w:val="StyleUnderline"/>
        </w:rPr>
        <w:t>suggestions of widespread</w:t>
      </w:r>
      <w:r w:rsidRPr="000E6494">
        <w:rPr>
          <w:sz w:val="16"/>
        </w:rPr>
        <w:t xml:space="preserve"> destruction or </w:t>
      </w:r>
      <w:r w:rsidRPr="009B71BA">
        <w:rPr>
          <w:rStyle w:val="StyleUnderline"/>
        </w:rPr>
        <w:t xml:space="preserve">disruption almost always </w:t>
      </w:r>
      <w:r w:rsidRPr="000C64BA">
        <w:rPr>
          <w:rStyle w:val="Emphasis"/>
          <w:highlight w:val="cyan"/>
        </w:rPr>
        <w:t>misrepresent</w:t>
      </w:r>
      <w:r w:rsidRPr="009B71BA">
        <w:rPr>
          <w:rStyle w:val="StyleUnderline"/>
        </w:rPr>
        <w:t xml:space="preserve"> the </w:t>
      </w:r>
      <w:r w:rsidRPr="000C64BA">
        <w:rPr>
          <w:rStyle w:val="StyleUnderline"/>
          <w:highlight w:val="cyan"/>
        </w:rPr>
        <w:t>reality</w:t>
      </w:r>
      <w:r w:rsidRPr="009B71BA">
        <w:rPr>
          <w:rStyle w:val="StyleUnderline"/>
        </w:rPr>
        <w:t xml:space="preserve"> of how GPS functions as a system</w:t>
      </w:r>
      <w:r w:rsidRPr="000C64BA">
        <w:rPr>
          <w:rStyle w:val="StyleUnderline"/>
        </w:rPr>
        <w:t xml:space="preserve">. </w:t>
      </w:r>
      <w:r w:rsidRPr="000C64BA">
        <w:rPr>
          <w:rStyle w:val="StyleUnderline"/>
          <w:highlight w:val="cyan"/>
        </w:rPr>
        <w:t>Given</w:t>
      </w:r>
      <w:r w:rsidRPr="009B71BA">
        <w:rPr>
          <w:rStyle w:val="StyleUnderline"/>
        </w:rPr>
        <w:t xml:space="preserve"> the </w:t>
      </w:r>
      <w:r w:rsidRPr="000C64BA">
        <w:rPr>
          <w:rStyle w:val="Emphasis"/>
          <w:highlight w:val="cyan"/>
        </w:rPr>
        <w:t>semi-autonomous nature</w:t>
      </w:r>
      <w:r w:rsidRPr="000E6494">
        <w:rPr>
          <w:sz w:val="16"/>
        </w:rPr>
        <w:t xml:space="preserve"> of GPS </w:t>
      </w:r>
      <w:r w:rsidRPr="000C64BA">
        <w:rPr>
          <w:rStyle w:val="StyleUnderline"/>
          <w:highlight w:val="cyan"/>
        </w:rPr>
        <w:t>and</w:t>
      </w:r>
      <w:r w:rsidRPr="009B71BA">
        <w:rPr>
          <w:rStyle w:val="StyleUnderline"/>
        </w:rPr>
        <w:t xml:space="preserve"> its </w:t>
      </w:r>
      <w:r w:rsidRPr="000C64BA">
        <w:rPr>
          <w:rStyle w:val="Emphasis"/>
          <w:highlight w:val="cyan"/>
        </w:rPr>
        <w:t>gradual failure</w:t>
      </w:r>
      <w:r w:rsidRPr="000C64BA">
        <w:rPr>
          <w:rStyle w:val="StyleUnderline"/>
          <w:highlight w:val="cyan"/>
        </w:rPr>
        <w:t xml:space="preserve"> design</w:t>
      </w:r>
      <w:r w:rsidRPr="009B71BA">
        <w:rPr>
          <w:rStyle w:val="StyleUnderline"/>
        </w:rPr>
        <w:t xml:space="preserve"> feature, the </w:t>
      </w:r>
      <w:r w:rsidRPr="000C64BA">
        <w:rPr>
          <w:rStyle w:val="StyleUnderline"/>
          <w:highlight w:val="cyan"/>
        </w:rPr>
        <w:t>effects</w:t>
      </w:r>
      <w:r w:rsidRPr="000E6494">
        <w:rPr>
          <w:sz w:val="16"/>
        </w:rPr>
        <w:t xml:space="preserve"> of any ground site attack </w:t>
      </w:r>
      <w:r w:rsidRPr="000C64BA">
        <w:rPr>
          <w:rStyle w:val="StyleUnderline"/>
          <w:highlight w:val="cyan"/>
        </w:rPr>
        <w:t>would</w:t>
      </w:r>
      <w:r w:rsidRPr="009B71BA">
        <w:rPr>
          <w:rStyle w:val="StyleUnderline"/>
        </w:rPr>
        <w:t xml:space="preserve"> be </w:t>
      </w:r>
      <w:r w:rsidRPr="000C64BA">
        <w:rPr>
          <w:rStyle w:val="StyleUnderline"/>
          <w:highlight w:val="cyan"/>
        </w:rPr>
        <w:t>realize</w:t>
      </w:r>
      <w:r w:rsidRPr="009B71BA">
        <w:rPr>
          <w:rStyle w:val="StyleUnderline"/>
        </w:rPr>
        <w:t xml:space="preserve">d </w:t>
      </w:r>
      <w:r w:rsidRPr="000C64BA">
        <w:rPr>
          <w:rStyle w:val="Emphasis"/>
          <w:highlight w:val="cyan"/>
        </w:rPr>
        <w:t>only</w:t>
      </w:r>
      <w:r w:rsidRPr="000C64BA">
        <w:rPr>
          <w:rStyle w:val="StyleUnderline"/>
          <w:highlight w:val="cyan"/>
        </w:rPr>
        <w:t xml:space="preserve"> after</w:t>
      </w:r>
      <w:r w:rsidRPr="009B71BA">
        <w:rPr>
          <w:rStyle w:val="StyleUnderline"/>
        </w:rPr>
        <w:t xml:space="preserve"> a </w:t>
      </w:r>
      <w:r w:rsidRPr="000C64BA">
        <w:rPr>
          <w:rStyle w:val="Emphasis"/>
          <w:highlight w:val="cyan"/>
        </w:rPr>
        <w:t>protracted</w:t>
      </w:r>
      <w:r w:rsidRPr="009B71BA">
        <w:rPr>
          <w:rStyle w:val="StyleUnderline"/>
        </w:rPr>
        <w:t xml:space="preserve"> lapse of </w:t>
      </w:r>
      <w:r w:rsidRPr="000C64BA">
        <w:rPr>
          <w:rStyle w:val="StyleUnderline"/>
          <w:highlight w:val="cyan"/>
        </w:rPr>
        <w:t>time. Given the location</w:t>
      </w:r>
      <w:r w:rsidRPr="009B71BA">
        <w:rPr>
          <w:rStyle w:val="StyleUnderline"/>
        </w:rPr>
        <w:t xml:space="preserve"> of GPS satellites in medium Earth orbit and the realities of accumulated</w:t>
      </w:r>
      <w:r w:rsidRPr="000E6494">
        <w:rPr>
          <w:sz w:val="16"/>
        </w:rPr>
        <w:t xml:space="preserve"> physical </w:t>
      </w:r>
      <w:r w:rsidRPr="009B71BA">
        <w:rPr>
          <w:rStyle w:val="StyleUnderline"/>
        </w:rPr>
        <w:t>attack on individual satellites, any</w:t>
      </w:r>
      <w:r w:rsidRPr="000E6494">
        <w:rPr>
          <w:sz w:val="16"/>
        </w:rPr>
        <w:t xml:space="preserve"> kinetic </w:t>
      </w:r>
      <w:r w:rsidRPr="009B71BA">
        <w:rPr>
          <w:rStyle w:val="StyleUnderline"/>
        </w:rPr>
        <w:t>attack</w:t>
      </w:r>
      <w:r w:rsidRPr="000E6494">
        <w:rPr>
          <w:sz w:val="16"/>
        </w:rPr>
        <w:t xml:space="preserve"> against the system as a whole </w:t>
      </w:r>
      <w:r w:rsidRPr="009B71BA">
        <w:rPr>
          <w:rStyle w:val="StyleUnderline"/>
        </w:rPr>
        <w:t>would</w:t>
      </w:r>
      <w:r w:rsidRPr="000E6494">
        <w:rPr>
          <w:sz w:val="16"/>
        </w:rPr>
        <w:t xml:space="preserve"> likely </w:t>
      </w:r>
      <w:r w:rsidRPr="009B71BA">
        <w:rPr>
          <w:rStyle w:val="StyleUnderline"/>
        </w:rPr>
        <w:t xml:space="preserve">evolve over </w:t>
      </w:r>
      <w:r w:rsidRPr="000C64BA">
        <w:rPr>
          <w:rStyle w:val="StyleUnderline"/>
          <w:highlight w:val="cyan"/>
        </w:rPr>
        <w:t xml:space="preserve">a </w:t>
      </w:r>
      <w:r w:rsidRPr="000C64BA">
        <w:rPr>
          <w:rStyle w:val="Emphasis"/>
          <w:highlight w:val="cyan"/>
        </w:rPr>
        <w:t>multi-day period</w:t>
      </w:r>
      <w:r w:rsidRPr="000C64BA">
        <w:rPr>
          <w:sz w:val="12"/>
          <w:szCs w:val="18"/>
        </w:rPr>
        <w:t>. An adversary could launch several co-orbital systems to disrupt or destroy the constellation of GPS satellites, but this would either require numerous launches or conspicuous orbital transfers and would likely be detected given the extent of space situational awareness available to all the major world powers.</w:t>
      </w:r>
    </w:p>
    <w:p w:rsidR="009C1CCC" w:rsidRPr="000C64BA" w:rsidRDefault="009C1CCC" w:rsidP="009C1CCC">
      <w:pPr>
        <w:rPr>
          <w:sz w:val="12"/>
          <w:szCs w:val="18"/>
        </w:rPr>
      </w:pPr>
      <w:r w:rsidRPr="000C64BA">
        <w:rPr>
          <w:sz w:val="12"/>
          <w:szCs w:val="18"/>
        </w:rPr>
        <w:t xml:space="preserve">Cyber risks to the control of GPS are clearly on the minds of U.S. defense officials and have resulted in the enactment of stringent protections. Here again, however, GPS skeptics overstate the scope of the threat. This concern may be, in part, the result of popular plot presumptions more akin to a novelized portrayal of the next world war than to real-world threats. Against the threat of </w:t>
      </w:r>
      <w:proofErr w:type="spellStart"/>
      <w:r w:rsidRPr="000C64BA">
        <w:rPr>
          <w:sz w:val="12"/>
          <w:szCs w:val="18"/>
        </w:rPr>
        <w:t>cyber attack</w:t>
      </w:r>
      <w:proofErr w:type="spellEnd"/>
      <w:r w:rsidRPr="000C64BA">
        <w:rPr>
          <w:sz w:val="12"/>
          <w:szCs w:val="18"/>
        </w:rPr>
        <w:t>, a defender has the option to harden systems against access or use the system in a manner mitigating the threat. Regarding GPS, the U.S. military has opted to do both. While imprudent to claim a 100-percent secure system, the Department of Defense is working to make GPS as hardened a target as possible.</w:t>
      </w:r>
    </w:p>
    <w:p w:rsidR="009C1CCC" w:rsidRPr="000C64BA" w:rsidRDefault="009C1CCC" w:rsidP="009C1CCC">
      <w:pPr>
        <w:rPr>
          <w:sz w:val="12"/>
          <w:szCs w:val="18"/>
        </w:rPr>
      </w:pPr>
      <w:proofErr w:type="spellStart"/>
      <w:r w:rsidRPr="000C64BA">
        <w:rPr>
          <w:sz w:val="12"/>
          <w:szCs w:val="18"/>
        </w:rPr>
        <w:t>Cyber attacks</w:t>
      </w:r>
      <w:proofErr w:type="spellEnd"/>
      <w:r w:rsidRPr="000C64BA">
        <w:rPr>
          <w:sz w:val="12"/>
          <w:szCs w:val="18"/>
        </w:rPr>
        <w:t xml:space="preserve"> seeking to control the satellites themselves would require individually updating each of the satellites within the constellation with malicious code. Any upload to the whole system would take significant time, at least tens of hours, due to how contact is made with each satellite in their medium Earth orbits. </w:t>
      </w:r>
      <w:r w:rsidRPr="000E6494">
        <w:rPr>
          <w:sz w:val="16"/>
        </w:rPr>
        <w:t xml:space="preserve">In the meantime, </w:t>
      </w:r>
      <w:r w:rsidRPr="000C64BA">
        <w:rPr>
          <w:rStyle w:val="StyleUnderline"/>
          <w:highlight w:val="cyan"/>
        </w:rPr>
        <w:t>the</w:t>
      </w:r>
      <w:r w:rsidRPr="009B71BA">
        <w:rPr>
          <w:rStyle w:val="StyleUnderline"/>
        </w:rPr>
        <w:t xml:space="preserve"> overwhelming </w:t>
      </w:r>
      <w:r w:rsidRPr="000C64BA">
        <w:rPr>
          <w:rStyle w:val="StyleUnderline"/>
          <w:highlight w:val="cyan"/>
        </w:rPr>
        <w:t>scrutiny the</w:t>
      </w:r>
      <w:r w:rsidRPr="009B71BA">
        <w:rPr>
          <w:rStyle w:val="StyleUnderline"/>
        </w:rPr>
        <w:t xml:space="preserve"> GPS </w:t>
      </w:r>
      <w:r w:rsidRPr="000C64BA">
        <w:rPr>
          <w:rStyle w:val="StyleUnderline"/>
          <w:highlight w:val="cyan"/>
        </w:rPr>
        <w:t>signal is under</w:t>
      </w:r>
      <w:r w:rsidRPr="009B71BA">
        <w:rPr>
          <w:rStyle w:val="StyleUnderline"/>
        </w:rPr>
        <w:t xml:space="preserve"> from U.S. military and civil monitoring stations, as well as from commercial augmentation services, surveyors, academic institutions, and others, </w:t>
      </w:r>
      <w:r w:rsidRPr="000C64BA">
        <w:rPr>
          <w:rStyle w:val="StyleUnderline"/>
          <w:highlight w:val="cyan"/>
        </w:rPr>
        <w:t xml:space="preserve">could </w:t>
      </w:r>
      <w:r w:rsidRPr="000C64BA">
        <w:rPr>
          <w:rStyle w:val="Emphasis"/>
          <w:highlight w:val="cyan"/>
        </w:rPr>
        <w:t>note</w:t>
      </w:r>
      <w:r w:rsidRPr="000C64BA">
        <w:rPr>
          <w:rStyle w:val="StyleUnderline"/>
          <w:highlight w:val="cyan"/>
        </w:rPr>
        <w:t xml:space="preserve"> any degradation</w:t>
      </w:r>
      <w:r w:rsidRPr="009B71BA">
        <w:rPr>
          <w:rStyle w:val="StyleUnderline"/>
        </w:rPr>
        <w:t xml:space="preserve"> or oddity in near real-</w:t>
      </w:r>
      <w:r w:rsidRPr="00D84E10">
        <w:rPr>
          <w:rStyle w:val="StyleUnderline"/>
        </w:rPr>
        <w:t xml:space="preserve">time </w:t>
      </w:r>
      <w:r w:rsidRPr="000C64BA">
        <w:rPr>
          <w:rStyle w:val="Emphasis"/>
          <w:highlight w:val="cyan"/>
        </w:rPr>
        <w:t>long before</w:t>
      </w:r>
      <w:r w:rsidRPr="000C64BA">
        <w:rPr>
          <w:rStyle w:val="StyleUnderline"/>
          <w:highlight w:val="cyan"/>
        </w:rPr>
        <w:t xml:space="preserve"> any</w:t>
      </w:r>
      <w:r w:rsidRPr="009B71BA">
        <w:rPr>
          <w:rStyle w:val="StyleUnderline"/>
        </w:rPr>
        <w:t xml:space="preserve"> aggressor attack could create </w:t>
      </w:r>
      <w:r w:rsidRPr="009B71BA">
        <w:rPr>
          <w:rStyle w:val="Emphasis"/>
        </w:rPr>
        <w:t xml:space="preserve">widespread </w:t>
      </w:r>
      <w:r w:rsidRPr="000C64BA">
        <w:rPr>
          <w:rStyle w:val="Emphasis"/>
          <w:highlight w:val="cyan"/>
        </w:rPr>
        <w:t>impact</w:t>
      </w:r>
      <w:r w:rsidRPr="000C64BA">
        <w:rPr>
          <w:sz w:val="12"/>
          <w:szCs w:val="18"/>
        </w:rPr>
        <w:t xml:space="preserve">. And when a </w:t>
      </w:r>
      <w:proofErr w:type="spellStart"/>
      <w:r w:rsidRPr="000C64BA">
        <w:rPr>
          <w:sz w:val="12"/>
          <w:szCs w:val="18"/>
        </w:rPr>
        <w:t>cyber attack</w:t>
      </w:r>
      <w:proofErr w:type="spellEnd"/>
      <w:r w:rsidRPr="000C64BA">
        <w:rPr>
          <w:sz w:val="12"/>
          <w:szCs w:val="18"/>
        </w:rPr>
        <w:t xml:space="preserve"> is noted on one satellite, the control center stops subsequent contacts with other GPS satellites — precluding the spread of malicious code through the system. Realistically, because of the orbits of the GPS satellites and practical process, any disruption via this tactic would be obvious after the first few uploads and likely thwarted far before culmination.</w:t>
      </w:r>
    </w:p>
    <w:p w:rsidR="009C1CCC" w:rsidRPr="000C64BA" w:rsidRDefault="009C1CCC" w:rsidP="009C1CCC">
      <w:pPr>
        <w:rPr>
          <w:sz w:val="12"/>
          <w:szCs w:val="18"/>
        </w:rPr>
      </w:pPr>
      <w:r w:rsidRPr="000C64BA">
        <w:rPr>
          <w:sz w:val="12"/>
          <w:szCs w:val="18"/>
        </w:rPr>
        <w:t xml:space="preserve">Our point is not to suggest a widespread attack on all 31 satellites in the GPS constellation is impossible. If a satellite can be put into orbit an anti-satellite weapon can reach it. If cyber controls GPS satellites then vulnerabilities must exist. Instead, the question is how to exploit these at such a scale, with such surprise, to obtain a widespread result without time to respond. </w:t>
      </w:r>
      <w:r w:rsidRPr="000C64BA">
        <w:rPr>
          <w:rStyle w:val="StyleUnderline"/>
          <w:highlight w:val="cyan"/>
        </w:rPr>
        <w:t>Complete denial</w:t>
      </w:r>
      <w:r w:rsidRPr="009B71BA">
        <w:rPr>
          <w:rStyle w:val="StyleUnderline"/>
        </w:rPr>
        <w:t xml:space="preserve"> of GPS</w:t>
      </w:r>
      <w:r w:rsidRPr="000E6494">
        <w:rPr>
          <w:sz w:val="16"/>
        </w:rPr>
        <w:t xml:space="preserve"> — via kinetic or </w:t>
      </w:r>
      <w:proofErr w:type="spellStart"/>
      <w:r w:rsidRPr="000E6494">
        <w:rPr>
          <w:sz w:val="16"/>
        </w:rPr>
        <w:t>cyber attack</w:t>
      </w:r>
      <w:proofErr w:type="spellEnd"/>
      <w:r w:rsidRPr="000E6494">
        <w:rPr>
          <w:sz w:val="16"/>
        </w:rPr>
        <w:t xml:space="preserve"> — while maybe technically possible, </w:t>
      </w:r>
      <w:r w:rsidRPr="000C64BA">
        <w:rPr>
          <w:rStyle w:val="StyleUnderline"/>
          <w:highlight w:val="cyan"/>
        </w:rPr>
        <w:t xml:space="preserve">is </w:t>
      </w:r>
      <w:r w:rsidRPr="000C64BA">
        <w:rPr>
          <w:rStyle w:val="Emphasis"/>
          <w:highlight w:val="cyan"/>
        </w:rPr>
        <w:t>implausible</w:t>
      </w:r>
      <w:r w:rsidRPr="000E6494">
        <w:rPr>
          <w:sz w:val="16"/>
        </w:rPr>
        <w:t xml:space="preserve"> as it would connote an enormous, perhaps even apocalyptic, escalation</w:t>
      </w:r>
      <w:r w:rsidRPr="000C64BA">
        <w:rPr>
          <w:sz w:val="12"/>
          <w:szCs w:val="18"/>
        </w:rPr>
        <w:t>. Instead of assuming complete denial of GPS, we recommend — and have taught — Western forces to learn necessary variety in tactics that allows for overmatch when GPS is available and how to retain an advantage should adversaries degrade it. Additionally, the Department of Defense has undertaken and considered an expansion of its complement of proficiencies with GPS as a core capability; such redundancy is far preferable to supplanting GPS with a replacement that would still be subject to most of the nuisances noted in the aforementioned articles.</w:t>
      </w:r>
    </w:p>
    <w:p w:rsidR="009C1CCC" w:rsidRPr="003F499A" w:rsidRDefault="009C1CCC" w:rsidP="009C1CCC">
      <w:pPr>
        <w:rPr>
          <w:sz w:val="12"/>
          <w:szCs w:val="18"/>
        </w:rPr>
      </w:pPr>
      <w:r w:rsidRPr="000C64BA">
        <w:rPr>
          <w:sz w:val="12"/>
          <w:szCs w:val="18"/>
        </w:rPr>
        <w:t xml:space="preserve">Finally, it is important to examine two other factors: escalation control and unintended collateral damage to vital interests. </w:t>
      </w:r>
      <w:r w:rsidRPr="000E6494">
        <w:rPr>
          <w:sz w:val="16"/>
        </w:rPr>
        <w:t xml:space="preserve">Again, to be clear, </w:t>
      </w:r>
      <w:r w:rsidRPr="000C64BA">
        <w:rPr>
          <w:rStyle w:val="Emphasis"/>
          <w:highlight w:val="cyan"/>
        </w:rPr>
        <w:t>temporary</w:t>
      </w:r>
      <w:r w:rsidRPr="000C64BA">
        <w:rPr>
          <w:rStyle w:val="StyleUnderline"/>
          <w:highlight w:val="cyan"/>
        </w:rPr>
        <w:t xml:space="preserve"> nuisances are not a vital threat and the distinction between </w:t>
      </w:r>
      <w:r w:rsidRPr="000C64BA">
        <w:rPr>
          <w:rStyle w:val="Emphasis"/>
          <w:highlight w:val="cyan"/>
        </w:rPr>
        <w:t>jamming</w:t>
      </w:r>
      <w:r w:rsidRPr="000E6494">
        <w:rPr>
          <w:sz w:val="16"/>
        </w:rPr>
        <w:t xml:space="preserve"> or spoofing </w:t>
      </w:r>
      <w:r w:rsidRPr="000C64BA">
        <w:rPr>
          <w:rStyle w:val="StyleUnderline"/>
          <w:highlight w:val="cyan"/>
        </w:rPr>
        <w:t xml:space="preserve">and </w:t>
      </w:r>
      <w:r w:rsidRPr="000C64BA">
        <w:rPr>
          <w:rStyle w:val="Emphasis"/>
          <w:highlight w:val="cyan"/>
        </w:rPr>
        <w:t>widespread destruction</w:t>
      </w:r>
      <w:r w:rsidRPr="000E6494">
        <w:rPr>
          <w:rStyle w:val="StyleUnderline"/>
        </w:rPr>
        <w:t xml:space="preserve"> of GPS </w:t>
      </w:r>
      <w:r w:rsidRPr="000C64BA">
        <w:rPr>
          <w:rStyle w:val="StyleUnderline"/>
          <w:highlight w:val="cyan"/>
        </w:rPr>
        <w:t xml:space="preserve">is </w:t>
      </w:r>
      <w:r w:rsidRPr="000C64BA">
        <w:rPr>
          <w:rStyle w:val="Emphasis"/>
          <w:highlight w:val="cyan"/>
        </w:rPr>
        <w:t>crucial</w:t>
      </w:r>
      <w:r w:rsidRPr="003F499A">
        <w:rPr>
          <w:sz w:val="12"/>
          <w:szCs w:val="18"/>
        </w:rPr>
        <w:t>. But what would happen to society if a frustrated adversary chose, despite the difficulty, widespread destruction of the GPS constellation? The positional and timing aspects of the system play an important role in 14 of the 16 sectors classified as critical infrastructure according to the U.S. Department of Homeland Security. One assessment states the “[t]</w:t>
      </w:r>
      <w:proofErr w:type="spellStart"/>
      <w:r w:rsidRPr="003F499A">
        <w:rPr>
          <w:sz w:val="12"/>
          <w:szCs w:val="18"/>
        </w:rPr>
        <w:t>otal</w:t>
      </w:r>
      <w:proofErr w:type="spellEnd"/>
      <w:r w:rsidRPr="003F499A">
        <w:rPr>
          <w:sz w:val="12"/>
          <w:szCs w:val="18"/>
        </w:rPr>
        <w:t xml:space="preserve"> economic impact of GPS is virtually the size of the whole [U.S.] economy.” Another report suggests the global economic impact of GPS is over $2 trillion dollars per year and growing, with most of that benefiting the West. This is why other major and regional powers are seeking GPS-like parity with indigenous systems (which share the same vulnerabilities as GPS). Because GPS has such a far-ranging impact on society, any total </w:t>
      </w:r>
      <w:proofErr w:type="spellStart"/>
      <w:r w:rsidRPr="003F499A">
        <w:rPr>
          <w:sz w:val="12"/>
          <w:szCs w:val="18"/>
        </w:rPr>
        <w:t>countervalue</w:t>
      </w:r>
      <w:proofErr w:type="spellEnd"/>
      <w:r w:rsidRPr="003F499A">
        <w:rPr>
          <w:sz w:val="12"/>
          <w:szCs w:val="18"/>
        </w:rPr>
        <w:t xml:space="preserve"> attack creating a lasting effect on the system would likely be seen as a vital threat to Western society.</w:t>
      </w:r>
    </w:p>
    <w:p w:rsidR="009C1CCC" w:rsidRPr="003F499A" w:rsidRDefault="009C1CCC" w:rsidP="009C1CCC">
      <w:pPr>
        <w:rPr>
          <w:sz w:val="12"/>
          <w:szCs w:val="18"/>
        </w:rPr>
      </w:pPr>
      <w:r w:rsidRPr="003F499A">
        <w:rPr>
          <w:sz w:val="14"/>
          <w:szCs w:val="20"/>
        </w:rPr>
        <w:t xml:space="preserve">Such a concern crosses the boundary into subjective considerations of conflict escalation. </w:t>
      </w:r>
      <w:r w:rsidRPr="000C64BA">
        <w:rPr>
          <w:rStyle w:val="StyleUnderline"/>
          <w:highlight w:val="cyan"/>
        </w:rPr>
        <w:t>While</w:t>
      </w:r>
      <w:r w:rsidRPr="000E6494">
        <w:rPr>
          <w:rStyle w:val="StyleUnderline"/>
        </w:rPr>
        <w:t xml:space="preserve"> </w:t>
      </w:r>
      <w:r w:rsidRPr="000E6494">
        <w:rPr>
          <w:rStyle w:val="Emphasis"/>
        </w:rPr>
        <w:t xml:space="preserve">banking </w:t>
      </w:r>
      <w:r w:rsidRPr="000C64BA">
        <w:rPr>
          <w:rStyle w:val="Emphasis"/>
          <w:highlight w:val="cyan"/>
        </w:rPr>
        <w:t>delays</w:t>
      </w:r>
      <w:r w:rsidRPr="000C64BA">
        <w:rPr>
          <w:rStyle w:val="StyleUnderline"/>
          <w:highlight w:val="cyan"/>
        </w:rPr>
        <w:t xml:space="preserve">, </w:t>
      </w:r>
      <w:r w:rsidRPr="000C64BA">
        <w:rPr>
          <w:rStyle w:val="Emphasis"/>
          <w:highlight w:val="cyan"/>
        </w:rPr>
        <w:t>glitches</w:t>
      </w:r>
      <w:r w:rsidRPr="000C64BA">
        <w:rPr>
          <w:rStyle w:val="StyleUnderline"/>
          <w:highlight w:val="cyan"/>
        </w:rPr>
        <w:t xml:space="preserve"> in </w:t>
      </w:r>
      <w:r w:rsidRPr="000C64BA">
        <w:rPr>
          <w:rStyle w:val="Emphasis"/>
          <w:highlight w:val="cyan"/>
        </w:rPr>
        <w:t>some</w:t>
      </w:r>
      <w:r w:rsidRPr="000E6494">
        <w:rPr>
          <w:rStyle w:val="StyleUnderline"/>
        </w:rPr>
        <w:t xml:space="preserve"> power </w:t>
      </w:r>
      <w:r w:rsidRPr="000C64BA">
        <w:rPr>
          <w:rStyle w:val="StyleUnderline"/>
          <w:highlight w:val="cyan"/>
        </w:rPr>
        <w:t>grids, and</w:t>
      </w:r>
      <w:r w:rsidRPr="000E6494">
        <w:rPr>
          <w:rStyle w:val="StyleUnderline"/>
        </w:rPr>
        <w:t xml:space="preserve"> other awful </w:t>
      </w:r>
      <w:r w:rsidRPr="000C64BA">
        <w:rPr>
          <w:rStyle w:val="StyleUnderline"/>
          <w:highlight w:val="cyan"/>
        </w:rPr>
        <w:t>outcomes might occur</w:t>
      </w:r>
      <w:r w:rsidRPr="000E6494">
        <w:rPr>
          <w:rStyle w:val="StyleUnderline"/>
        </w:rPr>
        <w:t xml:space="preserve"> from complete denial of GPS, </w:t>
      </w:r>
      <w:r w:rsidRPr="000C64BA">
        <w:rPr>
          <w:rStyle w:val="StyleUnderline"/>
          <w:highlight w:val="cyan"/>
        </w:rPr>
        <w:t xml:space="preserve">there is </w:t>
      </w:r>
      <w:r w:rsidRPr="000C64BA">
        <w:rPr>
          <w:rStyle w:val="Emphasis"/>
          <w:highlight w:val="cyan"/>
        </w:rPr>
        <w:t xml:space="preserve">no </w:t>
      </w:r>
      <w:r w:rsidRPr="00BA7E79">
        <w:rPr>
          <w:rStyle w:val="Emphasis"/>
          <w:highlight w:val="cyan"/>
        </w:rPr>
        <w:t>guarantee it would wreck civilization</w:t>
      </w:r>
      <w:r w:rsidRPr="003F499A">
        <w:rPr>
          <w:sz w:val="12"/>
          <w:szCs w:val="18"/>
        </w:rPr>
        <w:t>. But any major power sophisticated enough to accomplish a widespread counter-GPS operation cannot be certain precisely how it would unfold. There will be many knock-on effects outside the scope of military conflict. Here arise concerns of escalation and geopolitical risk, especially as potential adversaries open themselves to similar risks to their own versions of GPS. Just as the major powers are constrained in using nuclear weapons for limited means, any widespread attack against GPS would be viewed as disproportionate. The signal in escalation would not only occur slowly as noted but also directly against vital interests. The United States would, at the least, respond in kind. Taking all of this into consideration, it is reasonable to believe GPS is protected against widespread attack under the same aegis of deterrence protecting other vital interests: the possibility of nuclear escalation.</w:t>
      </w:r>
    </w:p>
    <w:p w:rsidR="009C1CCC" w:rsidRPr="003F499A" w:rsidRDefault="009C1CCC" w:rsidP="009C1CCC">
      <w:pPr>
        <w:rPr>
          <w:sz w:val="12"/>
          <w:szCs w:val="18"/>
        </w:rPr>
      </w:pPr>
      <w:r w:rsidRPr="003F499A">
        <w:rPr>
          <w:sz w:val="12"/>
          <w:szCs w:val="18"/>
        </w:rPr>
        <w:t>Conclusion</w:t>
      </w:r>
    </w:p>
    <w:p w:rsidR="009C1CCC" w:rsidRPr="009C1CCC" w:rsidRDefault="009C1CCC" w:rsidP="009C1CCC">
      <w:pPr>
        <w:rPr>
          <w:sz w:val="16"/>
        </w:rPr>
      </w:pPr>
      <w:r w:rsidRPr="003F499A">
        <w:rPr>
          <w:sz w:val="12"/>
          <w:szCs w:val="18"/>
        </w:rPr>
        <w:lastRenderedPageBreak/>
        <w:t xml:space="preserve">While the potential for disruption of the dual-use GPS system continues to be a nuisance to both civilian life and military operations, an assessment of the facts and contexts shows the end is not actually so near for GPS. </w:t>
      </w:r>
      <w:r w:rsidRPr="003F499A">
        <w:rPr>
          <w:rStyle w:val="StyleUnderline"/>
          <w:highlight w:val="cyan"/>
        </w:rPr>
        <w:t>The system is</w:t>
      </w:r>
      <w:r w:rsidRPr="000E6494">
        <w:rPr>
          <w:rStyle w:val="StyleUnderline"/>
        </w:rPr>
        <w:t xml:space="preserve"> </w:t>
      </w:r>
      <w:r w:rsidRPr="000E6494">
        <w:rPr>
          <w:rStyle w:val="Emphasis"/>
        </w:rPr>
        <w:t xml:space="preserve">more </w:t>
      </w:r>
      <w:r w:rsidRPr="003F499A">
        <w:rPr>
          <w:rStyle w:val="Emphasis"/>
          <w:highlight w:val="cyan"/>
        </w:rPr>
        <w:t>resilient</w:t>
      </w:r>
      <w:r w:rsidRPr="000E6494">
        <w:rPr>
          <w:rStyle w:val="StyleUnderline"/>
        </w:rPr>
        <w:t xml:space="preserve"> than pessimists allow</w:t>
      </w:r>
      <w:r w:rsidRPr="000E6494">
        <w:rPr>
          <w:sz w:val="16"/>
        </w:rPr>
        <w:t xml:space="preserve">, and replacing a proven investment with thin promises of alternative resilience is bad advice. Further, nuisance and vulnerability are not the same thing. Finally, this article has explored what could happen if GPS’s widespread disruption or destruction is followed to a logical conclusion. </w:t>
      </w:r>
      <w:r w:rsidRPr="003F499A">
        <w:rPr>
          <w:rStyle w:val="StyleUnderline"/>
          <w:highlight w:val="cyan"/>
        </w:rPr>
        <w:t xml:space="preserve">A </w:t>
      </w:r>
      <w:r w:rsidRPr="003F499A">
        <w:rPr>
          <w:rStyle w:val="Emphasis"/>
          <w:highlight w:val="cyan"/>
        </w:rPr>
        <w:t>day</w:t>
      </w:r>
      <w:r w:rsidRPr="003F499A">
        <w:rPr>
          <w:rStyle w:val="StyleUnderline"/>
          <w:highlight w:val="cyan"/>
        </w:rPr>
        <w:t xml:space="preserve"> without</w:t>
      </w:r>
      <w:r w:rsidRPr="000E6494">
        <w:rPr>
          <w:rStyle w:val="StyleUnderline"/>
        </w:rPr>
        <w:t xml:space="preserve"> GPS</w:t>
      </w:r>
      <w:r w:rsidRPr="000E6494">
        <w:rPr>
          <w:sz w:val="16"/>
        </w:rPr>
        <w:t>, while perhaps possible</w:t>
      </w:r>
      <w:r w:rsidRPr="003F499A">
        <w:t xml:space="preserve">, </w:t>
      </w:r>
      <w:r w:rsidRPr="003F499A">
        <w:rPr>
          <w:rStyle w:val="StyleUnderline"/>
          <w:highlight w:val="cyan"/>
        </w:rPr>
        <w:t xml:space="preserve">is implausible given how </w:t>
      </w:r>
      <w:r w:rsidRPr="003F499A">
        <w:rPr>
          <w:rStyle w:val="Emphasis"/>
          <w:highlight w:val="cyan"/>
        </w:rPr>
        <w:t>reliably well</w:t>
      </w:r>
      <w:r w:rsidRPr="003F499A">
        <w:rPr>
          <w:rStyle w:val="StyleUnderline"/>
          <w:highlight w:val="cyan"/>
        </w:rPr>
        <w:t xml:space="preserve"> the system performs </w:t>
      </w:r>
      <w:r w:rsidRPr="003F499A">
        <w:rPr>
          <w:rStyle w:val="Emphasis"/>
          <w:highlight w:val="cyan"/>
        </w:rPr>
        <w:t>even under stress</w:t>
      </w:r>
      <w:r w:rsidRPr="000E6494">
        <w:rPr>
          <w:sz w:val="16"/>
        </w:rPr>
        <w:t xml:space="preserve"> </w:t>
      </w:r>
      <w:r w:rsidRPr="003F499A">
        <w:rPr>
          <w:sz w:val="12"/>
          <w:szCs w:val="18"/>
        </w:rPr>
        <w:t>and how widespread destruction would be an escalation toward the extreme against a vital interest — an interest which all the major powers now share given their own equivalently vulnerable systems. Ultimately, a day without GPS is unlikely not because of the technology, but because of the human capacity to overcome nuisance in daily life and fight back using clever tactics.</w:t>
      </w:r>
    </w:p>
    <w:p w:rsidR="006114B9" w:rsidRDefault="006114B9" w:rsidP="006114B9">
      <w:pPr>
        <w:pStyle w:val="Heading2"/>
      </w:pPr>
      <w:r>
        <w:lastRenderedPageBreak/>
        <w:t>Corporate Colonialism</w:t>
      </w:r>
    </w:p>
    <w:p w:rsidR="00381ED9" w:rsidRPr="00FA7F6F" w:rsidRDefault="00381ED9" w:rsidP="00381ED9">
      <w:pPr>
        <w:pStyle w:val="Heading4"/>
      </w:pPr>
      <w:r>
        <w:t xml:space="preserve">Cap is sustainable – innovation is key to solve the climate </w:t>
      </w:r>
    </w:p>
    <w:p w:rsidR="00381ED9" w:rsidRDefault="00381ED9" w:rsidP="00381ED9">
      <w:r w:rsidRPr="0036097F">
        <w:rPr>
          <w:rStyle w:val="Style13ptBold"/>
        </w:rPr>
        <w:t>Karlsson 21</w:t>
      </w:r>
      <w:r w:rsidRPr="0036097F">
        <w:t xml:space="preserve"> – </w:t>
      </w:r>
      <w:r w:rsidRPr="007A428D">
        <w:t xml:space="preserve">Associate Professor in political science </w:t>
      </w:r>
      <w:r>
        <w:t xml:space="preserve">at Umea University </w:t>
      </w:r>
      <w:r w:rsidRPr="0036097F">
        <w:t xml:space="preserve">(Rasmus, "Learning in the Anthropocene" Soc. Sci. 10, no. 6: 233. </w:t>
      </w:r>
      <w:hyperlink r:id="rId11" w:history="1">
        <w:r w:rsidRPr="0036097F">
          <w:rPr>
            <w:rStyle w:val="Hyperlink"/>
          </w:rPr>
          <w:t>https://doi.org/10.3390/socsci10060233</w:t>
        </w:r>
      </w:hyperlink>
      <w:r w:rsidRPr="0036097F">
        <w:t xml:space="preserve"> 18 June 2021)</w:t>
      </w:r>
    </w:p>
    <w:p w:rsidR="004F052E" w:rsidRDefault="00381ED9" w:rsidP="00381ED9">
      <w:pPr>
        <w:rPr>
          <w:sz w:val="16"/>
        </w:rPr>
      </w:pPr>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9207A1">
        <w:rPr>
          <w:rStyle w:val="Emphasis"/>
          <w:highlight w:val="green"/>
        </w:rPr>
        <w:t>life was always</w:t>
      </w:r>
      <w:r w:rsidRPr="006F2C39">
        <w:rPr>
          <w:rStyle w:val="StyleUnderline"/>
        </w:rPr>
        <w:t xml:space="preserve"> </w:t>
      </w:r>
      <w:r w:rsidRPr="009207A1">
        <w:rPr>
          <w:rStyle w:val="StyleUnderline"/>
          <w:highlight w:val="green"/>
        </w:rPr>
        <w:t>vulnerable to</w:t>
      </w:r>
      <w:r w:rsidRPr="006F2C39">
        <w:rPr>
          <w:rStyle w:val="StyleUnderline"/>
        </w:rPr>
        <w:t xml:space="preserve"> a number of </w:t>
      </w:r>
      <w:r w:rsidRPr="009207A1">
        <w:rPr>
          <w:rStyle w:val="Emphasis"/>
          <w:highlight w:val="green"/>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9207A1">
        <w:rPr>
          <w:rStyle w:val="Emphasis"/>
          <w:highlight w:val="green"/>
        </w:rPr>
        <w:t>only</w:t>
      </w:r>
      <w:r w:rsidRPr="006F2C39">
        <w:rPr>
          <w:rStyle w:val="StyleUnderline"/>
        </w:rPr>
        <w:t xml:space="preserve"> advanced </w:t>
      </w:r>
      <w:r w:rsidRPr="009207A1">
        <w:rPr>
          <w:rStyle w:val="Emphasis"/>
          <w:highlight w:val="green"/>
        </w:rPr>
        <w:t>tech</w:t>
      </w:r>
      <w:r w:rsidRPr="006F2C39">
        <w:rPr>
          <w:rStyle w:val="StyleUnderline"/>
        </w:rPr>
        <w:t xml:space="preserve">nologies </w:t>
      </w:r>
      <w:r w:rsidRPr="009207A1">
        <w:rPr>
          <w:rStyle w:val="StyleUnderline"/>
          <w:highlight w:val="green"/>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9207A1">
        <w:rPr>
          <w:rStyle w:val="StyleUnderline"/>
          <w:highlight w:val="green"/>
        </w:rPr>
        <w:t xml:space="preserve">vulnerability </w:t>
      </w:r>
      <w:r w:rsidRPr="009207A1">
        <w:rPr>
          <w:rStyle w:val="Emphasis"/>
          <w:highlight w:val="green"/>
        </w:rPr>
        <w:t>of pre-industrial societies</w:t>
      </w:r>
      <w:r w:rsidRPr="009207A1">
        <w:rPr>
          <w:rStyle w:val="StyleUnderline"/>
          <w:highlight w:val="green"/>
        </w:rPr>
        <w:t xml:space="preserve"> </w:t>
      </w:r>
      <w:r w:rsidRPr="006F2C39">
        <w:rPr>
          <w:rStyle w:val="StyleUnderline"/>
        </w:rPr>
        <w:t>at a microbiological level</w:t>
      </w:r>
      <w:r w:rsidRPr="00F80309">
        <w:rPr>
          <w:sz w:val="16"/>
        </w:rPr>
        <w:t>.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w:t>
      </w:r>
      <w:proofErr w:type="spellStart"/>
      <w:r w:rsidRPr="00F80309">
        <w:rPr>
          <w:sz w:val="16"/>
        </w:rPr>
        <w:t>Ruddiman</w:t>
      </w:r>
      <w:proofErr w:type="spellEnd"/>
      <w:r w:rsidRPr="00F80309">
        <w:rPr>
          <w:sz w:val="16"/>
        </w:rPr>
        <w:t xml:space="preserve">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9207A1">
        <w:rPr>
          <w:rStyle w:val="Emphasis"/>
          <w:highlight w:val="green"/>
        </w:rPr>
        <w:t>pre-modern</w:t>
      </w:r>
      <w:r w:rsidRPr="006F2C39">
        <w:rPr>
          <w:rStyle w:val="StyleUnderline"/>
        </w:rPr>
        <w:t xml:space="preserve"> Western agricultural </w:t>
      </w:r>
      <w:r w:rsidRPr="009207A1">
        <w:rPr>
          <w:rStyle w:val="StyleUnderline"/>
          <w:highlight w:val="green"/>
        </w:rPr>
        <w:t xml:space="preserve">societies were </w:t>
      </w:r>
      <w:r w:rsidRPr="00665714">
        <w:rPr>
          <w:rStyle w:val="StyleUnderline"/>
        </w:rPr>
        <w:t xml:space="preserve">hardly “sustainable” in any meaningful sense. </w:t>
      </w:r>
      <w:r w:rsidRPr="009207A1">
        <w:rPr>
          <w:rStyle w:val="StyleUnderline"/>
          <w:highlight w:val="green"/>
        </w:rPr>
        <w:t>Experiencing permanent scarcity</w:t>
      </w:r>
      <w:r w:rsidRPr="006F2C39">
        <w:rPr>
          <w:rStyle w:val="StyleUnderline"/>
        </w:rPr>
        <w:t xml:space="preserve">, violent </w:t>
      </w:r>
      <w:r w:rsidRPr="009207A1">
        <w:rPr>
          <w:rStyle w:val="StyleUnderline"/>
          <w:highlight w:val="green"/>
        </w:rPr>
        <w:t xml:space="preserve">conflict </w:t>
      </w:r>
      <w:r w:rsidRPr="00665714">
        <w:rPr>
          <w:rStyle w:val="StyleUnderline"/>
        </w:rPr>
        <w:t>was endemic</w:t>
      </w:r>
      <w:r w:rsidRPr="00665714">
        <w:rPr>
          <w:sz w:val="16"/>
        </w:rPr>
        <w:t xml:space="preserve"> (Gat 2013), and as much as some contemporary academics like to attribute all evils to “capitalism” (</w:t>
      </w:r>
      <w:proofErr w:type="spellStart"/>
      <w:r w:rsidRPr="00665714">
        <w:rPr>
          <w:sz w:val="16"/>
        </w:rPr>
        <w:t>Malm</w:t>
      </w:r>
      <w:proofErr w:type="spellEnd"/>
      <w:r w:rsidRPr="00665714">
        <w:rPr>
          <w:sz w:val="16"/>
        </w:rPr>
        <w:t xml:space="preserve">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w:t>
      </w:r>
      <w:proofErr w:type="spellStart"/>
      <w:r w:rsidRPr="00F80309">
        <w:rPr>
          <w:sz w:val="16"/>
        </w:rPr>
        <w:t>Zerzan</w:t>
      </w:r>
      <w:proofErr w:type="spellEnd"/>
      <w:r w:rsidRPr="00F80309">
        <w:rPr>
          <w:sz w:val="16"/>
        </w:rPr>
        <w:t xml:space="preserve">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9207A1">
        <w:rPr>
          <w:rStyle w:val="StyleUnderline"/>
          <w:highlight w:val="green"/>
        </w:rPr>
        <w:t>probability that</w:t>
      </w:r>
      <w:r w:rsidRPr="006F2C39">
        <w:rPr>
          <w:rStyle w:val="StyleUnderline"/>
        </w:rPr>
        <w:t xml:space="preserve"> committed </w:t>
      </w:r>
      <w:r w:rsidRPr="009207A1">
        <w:rPr>
          <w:rStyle w:val="StyleUnderline"/>
          <w:highlight w:val="green"/>
        </w:rPr>
        <w:t>warming</w:t>
      </w:r>
      <w:r w:rsidRPr="006F2C39">
        <w:rPr>
          <w:rStyle w:val="StyleUnderline"/>
        </w:rPr>
        <w:t xml:space="preserve"> already </w:t>
      </w:r>
      <w:r w:rsidRPr="009207A1">
        <w:rPr>
          <w:rStyle w:val="StyleUnderline"/>
          <w:highlight w:val="green"/>
        </w:rPr>
        <w:t>exceeds</w:t>
      </w:r>
      <w:r w:rsidRPr="006F2C39">
        <w:rPr>
          <w:rStyle w:val="StyleUnderline"/>
        </w:rPr>
        <w:t xml:space="preserve"> the </w:t>
      </w:r>
      <w:r w:rsidRPr="009207A1">
        <w:rPr>
          <w:rStyle w:val="Emphasis"/>
          <w:highlight w:val="green"/>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w:t>
      </w:r>
      <w:proofErr w:type="spellStart"/>
      <w:r w:rsidRPr="00F80309">
        <w:rPr>
          <w:sz w:val="16"/>
        </w:rPr>
        <w:t>Mauritsen</w:t>
      </w:r>
      <w:proofErr w:type="spellEnd"/>
      <w:r w:rsidRPr="00F80309">
        <w:rPr>
          <w:sz w:val="16"/>
        </w:rPr>
        <w:t xml:space="preserve"> and Pincus 2017). This means that </w:t>
      </w:r>
      <w:r w:rsidRPr="00665714">
        <w:rPr>
          <w:rStyle w:val="Emphasis"/>
        </w:rPr>
        <w:t xml:space="preserve">sustained </w:t>
      </w:r>
      <w:r w:rsidRPr="009207A1">
        <w:rPr>
          <w:rStyle w:val="Emphasis"/>
          <w:highlight w:val="green"/>
        </w:rPr>
        <w:t>negative emission</w:t>
      </w:r>
      <w:r w:rsidRPr="00BE2247">
        <w:rPr>
          <w:rStyle w:val="StyleUnderline"/>
        </w:rPr>
        <w:t xml:space="preserve">s, presumably </w:t>
      </w:r>
      <w:r w:rsidRPr="00665714">
        <w:rPr>
          <w:rStyle w:val="Emphasis"/>
        </w:rPr>
        <w:t xml:space="preserve">in combination with </w:t>
      </w:r>
      <w:r w:rsidRPr="009207A1">
        <w:rPr>
          <w:rStyle w:val="Emphasis"/>
          <w:highlight w:val="green"/>
        </w:rPr>
        <w:t>SRM</w:t>
      </w:r>
      <w:r w:rsidRPr="00BE2247">
        <w:rPr>
          <w:rStyle w:val="StyleUnderline"/>
        </w:rPr>
        <w:t xml:space="preserve">, </w:t>
      </w:r>
      <w:r w:rsidRPr="009207A1">
        <w:rPr>
          <w:rStyle w:val="StyleUnderline"/>
          <w:highlight w:val="green"/>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9207A1">
        <w:rPr>
          <w:rStyle w:val="Emphasis"/>
          <w:highlight w:val="green"/>
        </w:rPr>
        <w:t>stabilize</w:t>
      </w:r>
      <w:r w:rsidRPr="00BE2247">
        <w:rPr>
          <w:rStyle w:val="StyleUnderline"/>
        </w:rPr>
        <w:t xml:space="preserve"> global </w:t>
      </w:r>
      <w:r w:rsidRPr="009207A1">
        <w:rPr>
          <w:rStyle w:val="Emphasis"/>
          <w:highlight w:val="green"/>
        </w:rPr>
        <w:t>temperatures</w:t>
      </w:r>
      <w:r w:rsidRPr="00BE2247">
        <w:rPr>
          <w:rStyle w:val="StyleUnderline"/>
        </w:rPr>
        <w:t>,</w:t>
      </w:r>
      <w:r w:rsidRPr="00F80309">
        <w:rPr>
          <w:sz w:val="16"/>
        </w:rPr>
        <w:t xml:space="preserve"> not to mentioning countering the flow of future emissions. According to the Intergovernmental Panel on Climate Change (IPCC), assuming that all the pledges submitted under the Paris Agreement are fulfilled, </w:t>
      </w:r>
      <w:r w:rsidRPr="009207A1">
        <w:rPr>
          <w:rStyle w:val="Emphasis"/>
          <w:highlight w:val="green"/>
        </w:rPr>
        <w:t>limiting warming</w:t>
      </w:r>
      <w:r w:rsidRPr="009C4D15">
        <w:rPr>
          <w:rStyle w:val="Emphasis"/>
        </w:rPr>
        <w:t xml:space="preserve"> to 1.5 degrees </w:t>
      </w:r>
      <w:r w:rsidRPr="009207A1">
        <w:rPr>
          <w:rStyle w:val="Emphasis"/>
          <w:highlight w:val="green"/>
        </w:rPr>
        <w:t>will</w:t>
      </w:r>
      <w:r w:rsidRPr="009C4D15">
        <w:rPr>
          <w:rStyle w:val="Emphasis"/>
        </w:rPr>
        <w:t xml:space="preserve"> still </w:t>
      </w:r>
      <w:r w:rsidRPr="009207A1">
        <w:rPr>
          <w:rStyle w:val="Emphasis"/>
          <w:highlight w:val="green"/>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9207A1">
        <w:rPr>
          <w:rStyle w:val="StyleUnderline"/>
          <w:highlight w:val="green"/>
        </w:rPr>
        <w:t>industrial</w:t>
      </w:r>
      <w:r w:rsidRPr="009C4D15">
        <w:rPr>
          <w:rStyle w:val="StyleUnderline"/>
        </w:rPr>
        <w:t xml:space="preserve"> </w:t>
      </w:r>
      <w:r w:rsidRPr="009207A1">
        <w:rPr>
          <w:rStyle w:val="StyleUnderline"/>
          <w:highlight w:val="green"/>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proofErr w:type="spellStart"/>
      <w:r w:rsidRPr="00665714">
        <w:rPr>
          <w:rStyle w:val="StyleUnderline"/>
        </w:rPr>
        <w:t>degrowth</w:t>
      </w:r>
      <w:proofErr w:type="spellEnd"/>
      <w:r w:rsidRPr="00665714">
        <w:rPr>
          <w:rStyle w:val="StyleUnderline"/>
        </w:rPr>
        <w:t xml:space="preserve"> advocates tend to insist that</w:t>
      </w:r>
      <w:r w:rsidRPr="009C4D15">
        <w:rPr>
          <w:rStyle w:val="StyleUnderline"/>
        </w:rPr>
        <w:t xml:space="preserve"> </w:t>
      </w:r>
      <w:r w:rsidRPr="009207A1">
        <w:rPr>
          <w:rStyle w:val="StyleUnderline"/>
          <w:highlight w:val="green"/>
        </w:rPr>
        <w:t>behavioral change</w:t>
      </w:r>
      <w:r w:rsidRPr="009C4D15">
        <w:rPr>
          <w:rStyle w:val="StyleUnderline"/>
        </w:rPr>
        <w:t>, even explicitly betting on a “social miracle”</w:t>
      </w:r>
      <w:r w:rsidRPr="00F80309">
        <w:rPr>
          <w:sz w:val="16"/>
        </w:rPr>
        <w:t xml:space="preserve"> (</w:t>
      </w:r>
      <w:proofErr w:type="spellStart"/>
      <w:r w:rsidRPr="00F80309">
        <w:rPr>
          <w:sz w:val="16"/>
        </w:rPr>
        <w:t>Kallis</w:t>
      </w:r>
      <w:proofErr w:type="spellEnd"/>
      <w:r w:rsidRPr="00F80309">
        <w:rPr>
          <w:sz w:val="16"/>
        </w:rPr>
        <w:t xml:space="preserve"> 2019, p. 195</w:t>
      </w:r>
      <w:r w:rsidRPr="00665714">
        <w:rPr>
          <w:sz w:val="16"/>
        </w:rPr>
        <w:t xml:space="preserve">), </w:t>
      </w:r>
      <w:r w:rsidRPr="00665714">
        <w:rPr>
          <w:rStyle w:val="Emphasis"/>
        </w:rPr>
        <w:t>is</w:t>
      </w:r>
      <w:r w:rsidRPr="00665714">
        <w:rPr>
          <w:sz w:val="16"/>
        </w:rPr>
        <w:t xml:space="preserve"> always </w:t>
      </w:r>
      <w:r w:rsidRPr="00665714">
        <w:rPr>
          <w:rStyle w:val="Emphasis"/>
        </w:rPr>
        <w:t>preferable</w:t>
      </w:r>
      <w:r w:rsidRPr="00665714">
        <w:rPr>
          <w:sz w:val="16"/>
        </w:rPr>
        <w:t xml:space="preserve"> to any technological</w:t>
      </w:r>
      <w:r w:rsidRPr="00F80309">
        <w:rPr>
          <w:sz w:val="16"/>
        </w:rPr>
        <w:t xml:space="preserve"> risk-taking (</w:t>
      </w:r>
      <w:proofErr w:type="spellStart"/>
      <w:r w:rsidRPr="00F80309">
        <w:rPr>
          <w:sz w:val="16"/>
        </w:rPr>
        <w:t>Heikkurinen</w:t>
      </w:r>
      <w:proofErr w:type="spellEnd"/>
      <w:r w:rsidRPr="00F80309">
        <w:rPr>
          <w:sz w:val="16"/>
        </w:rPr>
        <w:t xml:space="preserve"> 2018), that </w:t>
      </w:r>
      <w:r w:rsidRPr="009207A1">
        <w:rPr>
          <w:rStyle w:val="Emphasis"/>
          <w:highlight w:val="green"/>
        </w:rPr>
        <w:t>overlooks</w:t>
      </w:r>
      <w:r w:rsidRPr="00F80309">
        <w:rPr>
          <w:sz w:val="16"/>
        </w:rPr>
        <w:t xml:space="preserve"> </w:t>
      </w:r>
      <w:r w:rsidRPr="009C4D15">
        <w:rPr>
          <w:rStyle w:val="StyleUnderline"/>
        </w:rPr>
        <w:t xml:space="preserve">both </w:t>
      </w:r>
      <w:r w:rsidRPr="00665714">
        <w:rPr>
          <w:rStyle w:val="StyleUnderline"/>
        </w:rPr>
        <w:t>the scope of the sustainability challenge and</w:t>
      </w:r>
      <w:r w:rsidRPr="009C4D15">
        <w:rPr>
          <w:rStyle w:val="StyleUnderline"/>
        </w:rPr>
        <w:t xml:space="preserve"> the </w:t>
      </w:r>
      <w:r w:rsidRPr="009207A1">
        <w:rPr>
          <w:rStyle w:val="StyleUnderline"/>
          <w:highlight w:val="green"/>
        </w:rPr>
        <w:t>lack of public consent</w:t>
      </w:r>
      <w:r w:rsidRPr="009C4D15">
        <w:rPr>
          <w:rStyle w:val="StyleUnderline"/>
        </w:rPr>
        <w:t xml:space="preserve"> to </w:t>
      </w:r>
      <w:r w:rsidRPr="00665714">
        <w:rPr>
          <w:rStyle w:val="Emphasis"/>
        </w:rPr>
        <w:t>any</w:t>
      </w:r>
      <w:r w:rsidRPr="00665714">
        <w:rPr>
          <w:rStyle w:val="StyleUnderline"/>
        </w:rPr>
        <w:t xml:space="preserve"> sufficiently </w:t>
      </w:r>
      <w:r w:rsidRPr="00665714">
        <w:rPr>
          <w:rStyle w:val="Emphasis"/>
        </w:rPr>
        <w:t>radical</w:t>
      </w:r>
      <w:r w:rsidRPr="00665714">
        <w:rPr>
          <w:rStyle w:val="StyleUnderline"/>
        </w:rPr>
        <w:t xml:space="preserve"> political project</w:t>
      </w:r>
      <w:r w:rsidRPr="00665714">
        <w:rPr>
          <w:sz w:val="16"/>
        </w:rPr>
        <w:t xml:space="preserve"> (Buch-Hansen 2018). While</w:t>
      </w:r>
      <w:r w:rsidRPr="00F80309">
        <w:rPr>
          <w:sz w:val="16"/>
        </w:rPr>
        <w:t xml:space="preserve"> there may be growing willingness </w:t>
      </w:r>
      <w:r w:rsidRPr="00F80309">
        <w:rPr>
          <w:sz w:val="16"/>
        </w:rPr>
        <w:lastRenderedPageBreak/>
        <w:t xml:space="preserve">to pay for, say, an electric vehicle (Hulshof and Mulder 2020), giving up private automobile use altogether is obviously a different animal, to say nothing about a more fundamental </w:t>
      </w:r>
      <w:proofErr w:type="spellStart"/>
      <w:r w:rsidRPr="00F80309">
        <w:rPr>
          <w:sz w:val="16"/>
        </w:rPr>
        <w:t>rematerialization</w:t>
      </w:r>
      <w:proofErr w:type="spellEnd"/>
      <w:r w:rsidRPr="00F80309">
        <w:rPr>
          <w:sz w:val="16"/>
        </w:rPr>
        <w:t xml:space="preserve"> of the economy (</w:t>
      </w:r>
      <w:proofErr w:type="spellStart"/>
      <w:r w:rsidRPr="00F80309">
        <w:rPr>
          <w:sz w:val="16"/>
        </w:rPr>
        <w:t>Hausknost</w:t>
      </w:r>
      <w:proofErr w:type="spellEnd"/>
      <w:r w:rsidRPr="00F80309">
        <w:rPr>
          <w:sz w:val="16"/>
        </w:rPr>
        <w:t xml:space="preserve"> 2020). </w:t>
      </w:r>
      <w:r w:rsidRPr="009C4D15">
        <w:rPr>
          <w:rStyle w:val="StyleUnderline"/>
        </w:rPr>
        <w:t>Again, the problem is one in which change either (a) remains marginal yet ecologically insufficient or (b) becomes sufficiently radical yet provokes a strong political counterreaction</w:t>
      </w:r>
      <w:r w:rsidRPr="00F80309">
        <w:rPr>
          <w:sz w:val="16"/>
        </w:rPr>
        <w:t xml:space="preserve">. A similar dynamic can be expected to play out at the international level where </w:t>
      </w:r>
      <w:r w:rsidRPr="009207A1">
        <w:rPr>
          <w:rStyle w:val="Emphasis"/>
          <w:highlight w:val="green"/>
        </w:rPr>
        <w:t>countries that remain</w:t>
      </w:r>
      <w:r w:rsidRPr="009C4D15">
        <w:rPr>
          <w:rStyle w:val="Emphasis"/>
        </w:rPr>
        <w:t xml:space="preserve"> </w:t>
      </w:r>
      <w:r w:rsidRPr="009207A1">
        <w:rPr>
          <w:rStyle w:val="Emphasis"/>
          <w:highlight w:val="green"/>
        </w:rPr>
        <w:t>committed to growth</w:t>
      </w:r>
      <w:r w:rsidRPr="009C4D15">
        <w:rPr>
          <w:rStyle w:val="Emphasis"/>
        </w:rPr>
        <w:t xml:space="preserve"> would quickly </w:t>
      </w:r>
      <w:r w:rsidRPr="009207A1">
        <w:rPr>
          <w:rStyle w:val="Emphasis"/>
          <w:highlight w:val="green"/>
        </w:rPr>
        <w:t>gain a military advantage</w:t>
      </w:r>
      <w:r w:rsidRPr="00F80309">
        <w:rPr>
          <w:sz w:val="16"/>
        </w:rPr>
        <w:t xml:space="preserve">. To make matters worse, there is also a temporal element to this dynamic </w:t>
      </w:r>
      <w:r w:rsidRPr="009C4D15">
        <w:rPr>
          <w:rStyle w:val="StyleUnderline"/>
        </w:rPr>
        <w:t xml:space="preserve">since </w:t>
      </w:r>
      <w:r w:rsidRPr="00514455">
        <w:rPr>
          <w:rStyle w:val="StyleUnderline"/>
        </w:rPr>
        <w:t>any</w:t>
      </w:r>
      <w:r w:rsidRPr="009C4D15">
        <w:rPr>
          <w:rStyle w:val="StyleUnderline"/>
        </w:rPr>
        <w:t xml:space="preserve"> regime of </w:t>
      </w:r>
      <w:r w:rsidRPr="009207A1">
        <w:rPr>
          <w:rStyle w:val="StyleUnderline"/>
          <w:highlight w:val="green"/>
        </w:rPr>
        <w:t>frugality</w:t>
      </w:r>
      <w:r w:rsidRPr="009C4D15">
        <w:rPr>
          <w:rStyle w:val="StyleUnderline"/>
        </w:rPr>
        <w:t xml:space="preserve"> and localism </w:t>
      </w:r>
      <w:r w:rsidRPr="009207A1">
        <w:rPr>
          <w:rStyle w:val="StyleUnderline"/>
          <w:highlight w:val="green"/>
        </w:rPr>
        <w:t>would</w:t>
      </w:r>
      <w:r w:rsidRPr="009C4D15">
        <w:rPr>
          <w:rStyle w:val="StyleUnderline"/>
        </w:rPr>
        <w:t xml:space="preserve"> have to </w:t>
      </w:r>
      <w:r w:rsidRPr="009207A1">
        <w:rPr>
          <w:rStyle w:val="StyleUnderline"/>
          <w:highlight w:val="green"/>
        </w:rPr>
        <w:t xml:space="preserve">be policed </w:t>
      </w:r>
      <w:r w:rsidRPr="00514455">
        <w:rPr>
          <w:rStyle w:val="StyleUnderline"/>
        </w:rPr>
        <w:t>indefinitely</w:t>
      </w:r>
      <w:r w:rsidRPr="00F80309">
        <w:rPr>
          <w:sz w:val="16"/>
        </w:rPr>
        <w:t xml:space="preserve"> in order to prevent new unsustainable patterns of development from re-emerging later on. All this begs the obvious question</w:t>
      </w:r>
      <w:r w:rsidRPr="009C4D15">
        <w:rPr>
          <w:rStyle w:val="StyleUnderline"/>
        </w:rPr>
        <w:t xml:space="preserve">, if the political and </w:t>
      </w:r>
      <w:r w:rsidRPr="00514455">
        <w:rPr>
          <w:rStyle w:val="StyleUnderline"/>
        </w:rPr>
        <w:t>economic enforcement of the planetary boundaries are</w:t>
      </w:r>
      <w:r w:rsidRPr="00514455">
        <w:rPr>
          <w:sz w:val="16"/>
        </w:rPr>
        <w:t xml:space="preserve"> </w:t>
      </w:r>
      <w:r w:rsidRPr="00514455">
        <w:rPr>
          <w:rStyle w:val="Emphasis"/>
        </w:rPr>
        <w:t xml:space="preserve">fraught </w:t>
      </w:r>
      <w:r w:rsidRPr="009207A1">
        <w:rPr>
          <w:rStyle w:val="Emphasis"/>
          <w:highlight w:val="green"/>
        </w:rPr>
        <w:t>with</w:t>
      </w:r>
      <w:r w:rsidRPr="00F80309">
        <w:rPr>
          <w:sz w:val="16"/>
        </w:rPr>
        <w:t xml:space="preserve"> such </w:t>
      </w:r>
      <w:r w:rsidRPr="009207A1">
        <w:rPr>
          <w:rStyle w:val="StyleUnderline"/>
          <w:highlight w:val="green"/>
        </w:rPr>
        <w:t>political and social difficulties</w:t>
      </w:r>
      <w:r w:rsidRPr="00F80309">
        <w:rPr>
          <w:sz w:val="16"/>
        </w:rPr>
        <w:t>,</w:t>
      </w:r>
    </w:p>
    <w:p w:rsidR="004F052E" w:rsidRDefault="004F052E" w:rsidP="00381ED9">
      <w:pPr>
        <w:rPr>
          <w:sz w:val="16"/>
        </w:rPr>
      </w:pPr>
    </w:p>
    <w:p w:rsidR="004F052E" w:rsidRDefault="004F052E" w:rsidP="00381ED9">
      <w:pPr>
        <w:rPr>
          <w:sz w:val="16"/>
        </w:rPr>
      </w:pPr>
    </w:p>
    <w:p w:rsidR="00381ED9" w:rsidRPr="00FA7F6F" w:rsidRDefault="00381ED9" w:rsidP="00381ED9">
      <w:r w:rsidRPr="00F80309">
        <w:rPr>
          <w:sz w:val="16"/>
        </w:rPr>
        <w:t xml:space="preserve"> would it not be better to instead </w:t>
      </w:r>
      <w:r w:rsidRPr="009C4D15">
        <w:rPr>
          <w:rStyle w:val="StyleUnderline"/>
        </w:rPr>
        <w:t xml:space="preserve">try to </w:t>
      </w:r>
      <w:r w:rsidRPr="00514455">
        <w:rPr>
          <w:rStyle w:val="StyleUnderline"/>
        </w:rPr>
        <w:t>transcend them through technological innovation</w:t>
      </w:r>
      <w:r w:rsidRPr="00514455">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w:t>
      </w:r>
      <w:proofErr w:type="spellStart"/>
      <w:r w:rsidRPr="00514455">
        <w:rPr>
          <w:sz w:val="16"/>
        </w:rPr>
        <w:t>Qvist</w:t>
      </w:r>
      <w:proofErr w:type="spellEnd"/>
      <w:r w:rsidRPr="00514455">
        <w:rPr>
          <w:sz w:val="16"/>
        </w:rPr>
        <w:t xml:space="preserve"> and Brook 2015), it seems extremely unlikely, to put it mildly, that thousands of new reactors will be built over the course of the coming decades in response to climate change. Outside the world of abstract computer modelling, real world psychological and cultural inertia tends to ensure that</w:t>
      </w:r>
      <w:r w:rsidRPr="00F80309">
        <w:rPr>
          <w:sz w:val="16"/>
        </w:rPr>
        <w:t xml:space="preserve">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w:t>
      </w:r>
      <w:proofErr w:type="spellStart"/>
      <w:r w:rsidRPr="00F80309">
        <w:rPr>
          <w:sz w:val="16"/>
        </w:rPr>
        <w:t>Ingolfur</w:t>
      </w:r>
      <w:proofErr w:type="spellEnd"/>
      <w:r w:rsidRPr="00F80309">
        <w:rPr>
          <w:sz w:val="16"/>
        </w:rPr>
        <w:t xml:space="preserve"> </w:t>
      </w:r>
      <w:proofErr w:type="spellStart"/>
      <w:r w:rsidRPr="00F80309">
        <w:rPr>
          <w:sz w:val="16"/>
        </w:rPr>
        <w:t>Blühdorn</w:t>
      </w:r>
      <w:proofErr w:type="spellEnd"/>
      <w:r w:rsidRPr="00F80309">
        <w:rPr>
          <w:sz w:val="16"/>
        </w:rPr>
        <w:t xml:space="preserve"> identified “simulative eco-politics” as a key strategy by which liberal democracies reconcile an ever-heightened rhetoric of environmental crisis with their simultaneous defense of the core principles of consumer capitalism (</w:t>
      </w:r>
      <w:proofErr w:type="spellStart"/>
      <w:r w:rsidRPr="00F80309">
        <w:rPr>
          <w:sz w:val="16"/>
        </w:rPr>
        <w:t>Blühdorn</w:t>
      </w:r>
      <w:proofErr w:type="spellEnd"/>
      <w:r w:rsidRPr="00F80309">
        <w:rPr>
          <w:sz w:val="16"/>
        </w:rPr>
        <w:t xml:space="preserve">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w:t>
      </w:r>
      <w:proofErr w:type="spellStart"/>
      <w:r w:rsidRPr="00F80309">
        <w:rPr>
          <w:sz w:val="16"/>
        </w:rPr>
        <w:t>degrowth</w:t>
      </w:r>
      <w:proofErr w:type="spellEnd"/>
      <w:r w:rsidRPr="00F80309">
        <w:rPr>
          <w:sz w:val="16"/>
        </w:rPr>
        <w:t xml:space="preserve">, it is difficult to see how the deployment of yet more wind turbines or the building of new highways will in any way be qualitatively different from what </w:t>
      </w:r>
      <w:proofErr w:type="spellStart"/>
      <w:r w:rsidRPr="00F80309">
        <w:rPr>
          <w:sz w:val="16"/>
        </w:rPr>
        <w:t>Blühdorn</w:t>
      </w:r>
      <w:proofErr w:type="spellEnd"/>
      <w:r w:rsidRPr="00F80309">
        <w:rPr>
          <w:sz w:val="16"/>
        </w:rPr>
        <w:t xml:space="preserve"> pertinently described as sustaining “what is known to be unsustainable” (</w:t>
      </w:r>
      <w:proofErr w:type="spellStart"/>
      <w:r w:rsidRPr="00F80309">
        <w:rPr>
          <w:sz w:val="16"/>
        </w:rPr>
        <w:t>Blühdorn</w:t>
      </w:r>
      <w:proofErr w:type="spellEnd"/>
      <w:r w:rsidRPr="00F80309">
        <w:rPr>
          <w:sz w:val="16"/>
        </w:rPr>
        <w:t xml:space="preserve"> 2007, p. 253). However, all is not lost in lieu of more authentic forms of eco-politics. </w:t>
      </w:r>
      <w:r w:rsidRPr="009C4D15">
        <w:rPr>
          <w:rStyle w:val="StyleUnderline"/>
        </w:rPr>
        <w:t xml:space="preserve">Independent of political interventions, accelerating </w:t>
      </w:r>
      <w:r w:rsidRPr="009207A1">
        <w:rPr>
          <w:rStyle w:val="Emphasis"/>
          <w:highlight w:val="green"/>
        </w:rPr>
        <w:t>technological change</w:t>
      </w:r>
      <w:r w:rsidRPr="009C4D15">
        <w:rPr>
          <w:rStyle w:val="StyleUnderline"/>
        </w:rPr>
        <w:t xml:space="preserve">, in </w:t>
      </w:r>
      <w:r w:rsidRPr="00514455">
        <w:rPr>
          <w:rStyle w:val="StyleUnderline"/>
        </w:rPr>
        <w:t>particular with regard to computing and intelligent machine labor, may</w:t>
      </w:r>
      <w:r w:rsidRPr="009C4D15">
        <w:rPr>
          <w:rStyle w:val="StyleUnderline"/>
        </w:rPr>
        <w:t xml:space="preserve"> one day </w:t>
      </w:r>
      <w:r w:rsidRPr="009207A1">
        <w:rPr>
          <w:rStyle w:val="StyleUnderline"/>
          <w:highlight w:val="green"/>
        </w:rPr>
        <w:t>make</w:t>
      </w:r>
      <w:r w:rsidRPr="009C4D15">
        <w:rPr>
          <w:rStyle w:val="StyleUnderline"/>
        </w:rPr>
        <w:t xml:space="preserve"> large-scale </w:t>
      </w:r>
      <w:r w:rsidRPr="00514455">
        <w:rPr>
          <w:rStyle w:val="StyleUnderline"/>
        </w:rPr>
        <w:t>precision</w:t>
      </w:r>
      <w:r w:rsidRPr="009C4D15">
        <w:rPr>
          <w:rStyle w:val="StyleUnderline"/>
        </w:rPr>
        <w:t xml:space="preserve"> </w:t>
      </w:r>
      <w:r w:rsidRPr="009207A1">
        <w:rPr>
          <w:rStyle w:val="StyleUnderline"/>
          <w:highlight w:val="green"/>
        </w:rPr>
        <w:t>manipulation</w:t>
      </w:r>
      <w:r w:rsidRPr="009C4D15">
        <w:rPr>
          <w:rStyle w:val="StyleUnderline"/>
        </w:rPr>
        <w:t xml:space="preserve"> of the physical world </w:t>
      </w:r>
      <w:r w:rsidRPr="009207A1">
        <w:rPr>
          <w:rStyle w:val="StyleUnderline"/>
          <w:highlight w:val="green"/>
        </w:rPr>
        <w:t>possible</w:t>
      </w:r>
      <w:r w:rsidRPr="009C4D15">
        <w:rPr>
          <w:rStyle w:val="StyleUnderline"/>
        </w:rPr>
        <w:t xml:space="preserve"> in ways that may </w:t>
      </w:r>
      <w:r w:rsidRPr="009207A1">
        <w:rPr>
          <w:rStyle w:val="StyleUnderline"/>
          <w:highlight w:val="green"/>
        </w:rPr>
        <w:t>solve</w:t>
      </w:r>
      <w:r w:rsidRPr="009C4D15">
        <w:rPr>
          <w:rStyle w:val="StyleUnderline"/>
        </w:rPr>
        <w:t xml:space="preserve"> many </w:t>
      </w:r>
      <w:r w:rsidRPr="009207A1">
        <w:rPr>
          <w:rStyle w:val="StyleUnderline"/>
          <w:highlight w:val="green"/>
        </w:rPr>
        <w:t>problems</w:t>
      </w:r>
      <w:r w:rsidRPr="009C4D15">
        <w:rPr>
          <w:rStyle w:val="StyleUnderline"/>
        </w:rPr>
        <w:t xml:space="preserve"> that today </w:t>
      </w:r>
      <w:r w:rsidRPr="00514455">
        <w:rPr>
          <w:rStyle w:val="Emphasis"/>
        </w:rPr>
        <w:t xml:space="preserve">seem </w:t>
      </w:r>
      <w:r w:rsidRPr="009207A1">
        <w:rPr>
          <w:rStyle w:val="Emphasis"/>
          <w:highlight w:val="green"/>
        </w:rPr>
        <w:t>intractable</w:t>
      </w:r>
      <w:r w:rsidRPr="00F80309">
        <w:rPr>
          <w:sz w:val="16"/>
        </w:rPr>
        <w:t xml:space="preserve"> (Dorr 2016). Similarly, </w:t>
      </w:r>
      <w:r w:rsidRPr="009207A1">
        <w:rPr>
          <w:rStyle w:val="Emphasis"/>
          <w:highlight w:val="green"/>
        </w:rPr>
        <w:t xml:space="preserve">breakthroughs in </w:t>
      </w:r>
      <w:r w:rsidRPr="00514455">
        <w:rPr>
          <w:rStyle w:val="Emphasis"/>
        </w:rPr>
        <w:t xml:space="preserve">synthetic </w:t>
      </w:r>
      <w:r w:rsidRPr="009207A1">
        <w:rPr>
          <w:rStyle w:val="Emphasis"/>
          <w:highlight w:val="green"/>
        </w:rPr>
        <w:t>bio</w:t>
      </w:r>
      <w:r w:rsidRPr="00514455">
        <w:rPr>
          <w:rStyle w:val="Emphasis"/>
        </w:rPr>
        <w:t>logy</w:t>
      </w:r>
      <w:r w:rsidRPr="009C4D15">
        <w:rPr>
          <w:rStyle w:val="StyleUnderline"/>
        </w:rPr>
        <w:t xml:space="preserve"> may </w:t>
      </w:r>
      <w:r w:rsidRPr="009207A1">
        <w:rPr>
          <w:rStyle w:val="StyleUnderline"/>
          <w:highlight w:val="green"/>
        </w:rPr>
        <w:t>hold the key to</w:t>
      </w:r>
      <w:r w:rsidRPr="009C4D15">
        <w:rPr>
          <w:rStyle w:val="StyleUnderline"/>
        </w:rPr>
        <w:t xml:space="preserve"> environmentally benign </w:t>
      </w:r>
      <w:r w:rsidRPr="00514455">
        <w:rPr>
          <w:rStyle w:val="StyleUnderline"/>
        </w:rPr>
        <w:t xml:space="preserve">biofuels and </w:t>
      </w:r>
      <w:r w:rsidRPr="009207A1">
        <w:rPr>
          <w:rStyle w:val="StyleUnderline"/>
          <w:highlight w:val="green"/>
        </w:rPr>
        <w:t xml:space="preserve">carbon </w:t>
      </w:r>
      <w:r w:rsidRPr="00514455">
        <w:rPr>
          <w:rStyle w:val="StyleUnderline"/>
        </w:rPr>
        <w:t>utilization</w:t>
      </w:r>
      <w:r w:rsidRPr="009C4D15">
        <w:rPr>
          <w:rStyle w:val="StyleUnderline"/>
        </w:rPr>
        <w:t xml:space="preserve"> technologies</w:t>
      </w:r>
      <w:r w:rsidRPr="00F80309">
        <w:rPr>
          <w:sz w:val="16"/>
        </w:rPr>
        <w:t xml:space="preserve">. Yet, all such progress remains hypothetical and uncertain for now. Given what is at stake, there is an obvious danger in submitting to naïve technological optimism. What is less commonly recognized is that naïve optimism with regard to the prospects of behavioral change may be equally dangerous. </w:t>
      </w:r>
      <w:r w:rsidRPr="009C4D15">
        <w:rPr>
          <w:rStyle w:val="Emphasis"/>
        </w:rPr>
        <w:t xml:space="preserve">While </w:t>
      </w:r>
      <w:r w:rsidRPr="009207A1">
        <w:rPr>
          <w:rStyle w:val="Emphasis"/>
          <w:highlight w:val="green"/>
        </w:rPr>
        <w:t>late-capitalist affluence</w:t>
      </w:r>
      <w:r w:rsidRPr="009C4D15">
        <w:rPr>
          <w:rStyle w:val="Emphasis"/>
        </w:rPr>
        <w:t xml:space="preserve"> has </w:t>
      </w:r>
      <w:r w:rsidRPr="009207A1">
        <w:rPr>
          <w:rStyle w:val="Emphasis"/>
          <w:highlight w:val="green"/>
        </w:rPr>
        <w:t>enabled</w:t>
      </w:r>
      <w:r w:rsidRPr="009C4D15">
        <w:rPr>
          <w:rStyle w:val="Emphasis"/>
        </w:rPr>
        <w:t xml:space="preserve"> many </w:t>
      </w:r>
      <w:proofErr w:type="spellStart"/>
      <w:r w:rsidRPr="009207A1">
        <w:rPr>
          <w:rStyle w:val="Emphasis"/>
          <w:highlight w:val="green"/>
        </w:rPr>
        <w:t>postmaterial</w:t>
      </w:r>
      <w:proofErr w:type="spellEnd"/>
      <w:r w:rsidRPr="009207A1">
        <w:rPr>
          <w:rStyle w:val="Emphasis"/>
          <w:highlight w:val="green"/>
        </w:rPr>
        <w:t xml:space="preserve"> identities</w:t>
      </w:r>
      <w:r w:rsidRPr="009C4D15">
        <w:rPr>
          <w:rStyle w:val="Emphasis"/>
        </w:rPr>
        <w:t xml:space="preserve"> and behaviors, such as bicycling, </w:t>
      </w:r>
      <w:r w:rsidRPr="009207A1">
        <w:rPr>
          <w:rStyle w:val="Emphasis"/>
          <w:highlight w:val="green"/>
        </w:rPr>
        <w:t>hobby farming</w:t>
      </w:r>
      <w:r w:rsidRPr="009C4D15">
        <w:rPr>
          <w:rStyle w:val="Emphasis"/>
        </w:rPr>
        <w:t xml:space="preserve">, and other forms of </w:t>
      </w:r>
      <w:r w:rsidRPr="00514455">
        <w:rPr>
          <w:rStyle w:val="Emphasis"/>
        </w:rPr>
        <w:t>emancipatory self-expression</w:t>
      </w:r>
      <w:r w:rsidRPr="009C4D15">
        <w:rPr>
          <w:rStyle w:val="Emphasis"/>
        </w:rPr>
        <w:t xml:space="preserve">, a </w:t>
      </w:r>
      <w:r w:rsidRPr="009207A1">
        <w:rPr>
          <w:rStyle w:val="Emphasis"/>
          <w:highlight w:val="green"/>
        </w:rPr>
        <w:t>collapsing economy</w:t>
      </w:r>
      <w:r w:rsidRPr="009C4D15">
        <w:rPr>
          <w:rStyle w:val="Emphasis"/>
        </w:rPr>
        <w:t xml:space="preserve"> could quickly </w:t>
      </w:r>
      <w:r w:rsidRPr="009207A1">
        <w:rPr>
          <w:rStyle w:val="Emphasis"/>
          <w:highlight w:val="green"/>
        </w:rPr>
        <w:t>lead to</w:t>
      </w:r>
      <w:r w:rsidRPr="009C4D15">
        <w:rPr>
          <w:rStyle w:val="Emphasis"/>
        </w:rPr>
        <w:t xml:space="preserve"> a reversal back to </w:t>
      </w:r>
      <w:r w:rsidRPr="009207A1">
        <w:rPr>
          <w:rStyle w:val="Emphasis"/>
          <w:highlight w:val="green"/>
        </w:rPr>
        <w:t>survivalist values</w:t>
      </w:r>
      <w:r w:rsidRPr="009C4D15">
        <w:rPr>
          <w:rStyle w:val="Emphasis"/>
        </w:rPr>
        <w:t xml:space="preserve">, traditional hierarchical forms of </w:t>
      </w:r>
      <w:r w:rsidRPr="009207A1">
        <w:rPr>
          <w:rStyle w:val="Emphasis"/>
          <w:highlight w:val="green"/>
        </w:rPr>
        <w:t>domination, and violence</w:t>
      </w:r>
      <w:r w:rsidRPr="00F80309">
        <w:rPr>
          <w:sz w:val="16"/>
        </w:rPr>
        <w:t xml:space="preserve"> (</w:t>
      </w:r>
      <w:proofErr w:type="spellStart"/>
      <w:r w:rsidRPr="00F80309">
        <w:rPr>
          <w:sz w:val="16"/>
        </w:rPr>
        <w:t>Quilley</w:t>
      </w:r>
      <w:proofErr w:type="spellEnd"/>
      <w:r w:rsidRPr="00F80309">
        <w:rPr>
          <w:sz w:val="16"/>
        </w:rPr>
        <w:t xml:space="preserve"> 2011, p. 77). As such, it is far from obvious what actions would actually take the world as a whole closer to long-term sustainability. If sustainability could be achieved by a relatively modest reduction in consumption rates or behavioral changes, such as a ban on all leisure flights, then there would be a strong moral case for embracing </w:t>
      </w:r>
      <w:proofErr w:type="spellStart"/>
      <w:r w:rsidRPr="00F80309">
        <w:rPr>
          <w:sz w:val="16"/>
        </w:rPr>
        <w:t>degrowth</w:t>
      </w:r>
      <w:proofErr w:type="spellEnd"/>
      <w:r w:rsidRPr="00F80309">
        <w:rPr>
          <w:sz w:val="16"/>
        </w:rPr>
        <w:t xml:space="preserve">. Yet, recognizing how </w:t>
      </w:r>
      <w:proofErr w:type="spellStart"/>
      <w:r w:rsidRPr="00F80309">
        <w:rPr>
          <w:sz w:val="16"/>
        </w:rPr>
        <w:t>farreaching</w:t>
      </w:r>
      <w:proofErr w:type="spellEnd"/>
      <w:r w:rsidRPr="00F80309">
        <w:rPr>
          <w:sz w:val="16"/>
        </w:rPr>
        <w:t xml:space="preserve"> measures in terms of population control and consumption restrictions that would be needed, the case quickly becomes more ambiguous. </w:t>
      </w:r>
      <w:r w:rsidRPr="009C4D15">
        <w:rPr>
          <w:rStyle w:val="StyleUnderline"/>
        </w:rPr>
        <w:t xml:space="preserve">While traditional environmentalism may suggest that </w:t>
      </w:r>
      <w:r w:rsidRPr="009207A1">
        <w:rPr>
          <w:rStyle w:val="Emphasis"/>
          <w:highlight w:val="green"/>
        </w:rPr>
        <w:t>retreating from the</w:t>
      </w:r>
      <w:r w:rsidRPr="009C4D15">
        <w:rPr>
          <w:rStyle w:val="StyleUnderline"/>
        </w:rPr>
        <w:t xml:space="preserve"> global </w:t>
      </w:r>
      <w:r w:rsidRPr="009207A1">
        <w:rPr>
          <w:rStyle w:val="StyleUnderline"/>
          <w:highlight w:val="green"/>
        </w:rPr>
        <w:t>economy</w:t>
      </w:r>
      <w:r w:rsidRPr="009C4D15">
        <w:rPr>
          <w:rStyle w:val="StyleUnderline"/>
        </w:rPr>
        <w:t xml:space="preserve"> and adopting a low-tech lifestyle would increase resilience</w:t>
      </w:r>
      <w:r w:rsidRPr="00F80309">
        <w:rPr>
          <w:sz w:val="16"/>
        </w:rPr>
        <w:t xml:space="preserve"> (Alexander and </w:t>
      </w:r>
      <w:proofErr w:type="spellStart"/>
      <w:r w:rsidRPr="00F80309">
        <w:rPr>
          <w:sz w:val="16"/>
        </w:rPr>
        <w:t>Yacoumis</w:t>
      </w:r>
      <w:proofErr w:type="spellEnd"/>
      <w:r w:rsidRPr="00F80309">
        <w:rPr>
          <w:sz w:val="16"/>
        </w:rPr>
        <w:t xml:space="preserve"> 2018), it may do very much the opposite by </w:t>
      </w:r>
      <w:r w:rsidRPr="009C4D15">
        <w:rPr>
          <w:rStyle w:val="StyleUnderline"/>
        </w:rPr>
        <w:t xml:space="preserve">further fragmenting global efforts and </w:t>
      </w:r>
      <w:r w:rsidRPr="009207A1">
        <w:rPr>
          <w:rStyle w:val="Emphasis"/>
          <w:highlight w:val="green"/>
        </w:rPr>
        <w:t>slowi</w:t>
      </w:r>
      <w:r w:rsidRPr="009C4D15">
        <w:rPr>
          <w:rStyle w:val="StyleUnderline"/>
        </w:rPr>
        <w:t xml:space="preserve">ng the pace of technological </w:t>
      </w:r>
      <w:r w:rsidRPr="009207A1">
        <w:rPr>
          <w:rStyle w:val="StyleUnderline"/>
          <w:highlight w:val="green"/>
        </w:rPr>
        <w:t>innovation</w:t>
      </w:r>
      <w:r w:rsidRPr="009C4D15">
        <w:rPr>
          <w:rStyle w:val="StyleUnderline"/>
        </w:rPr>
        <w:t>.</w:t>
      </w:r>
      <w:r w:rsidRPr="00F80309">
        <w:rPr>
          <w:sz w:val="16"/>
        </w:rPr>
        <w:t xml:space="preserve"> </w:t>
      </w:r>
      <w:r w:rsidRPr="009207A1">
        <w:rPr>
          <w:rStyle w:val="Emphasis"/>
          <w:highlight w:val="green"/>
        </w:rPr>
        <w:t>Without</w:t>
      </w:r>
      <w:r w:rsidRPr="00F80309">
        <w:rPr>
          <w:sz w:val="16"/>
        </w:rPr>
        <w:t xml:space="preserve"> an orderly and </w:t>
      </w:r>
      <w:r w:rsidRPr="009207A1">
        <w:rPr>
          <w:rStyle w:val="Emphasis"/>
          <w:highlight w:val="green"/>
        </w:rPr>
        <w:t>functioning</w:t>
      </w:r>
      <w:r w:rsidRPr="009C4D15">
        <w:rPr>
          <w:rStyle w:val="StyleUnderline"/>
        </w:rPr>
        <w:t xml:space="preserve"> world </w:t>
      </w:r>
      <w:r w:rsidRPr="009207A1">
        <w:rPr>
          <w:rStyle w:val="StyleUnderline"/>
          <w:highlight w:val="green"/>
        </w:rPr>
        <w:t>trade</w:t>
      </w:r>
      <w:r w:rsidRPr="009C4D15">
        <w:rPr>
          <w:rStyle w:val="StyleUnderline"/>
        </w:rPr>
        <w:t xml:space="preserve"> system, local </w:t>
      </w:r>
      <w:r w:rsidRPr="00514455">
        <w:rPr>
          <w:rStyle w:val="StyleUnderline"/>
        </w:rPr>
        <w:t xml:space="preserve">resources </w:t>
      </w:r>
      <w:r w:rsidRPr="009207A1">
        <w:rPr>
          <w:rStyle w:val="StyleUnderline"/>
          <w:highlight w:val="green"/>
        </w:rPr>
        <w:t>scarcities</w:t>
      </w:r>
      <w:r w:rsidRPr="009C4D15">
        <w:rPr>
          <w:rStyle w:val="StyleUnderline"/>
        </w:rPr>
        <w:t xml:space="preserve"> would be </w:t>
      </w:r>
      <w:r w:rsidRPr="009207A1">
        <w:rPr>
          <w:rStyle w:val="Emphasis"/>
          <w:highlight w:val="green"/>
        </w:rPr>
        <w:t>exacerbated</w:t>
      </w:r>
      <w:r w:rsidRPr="00F80309">
        <w:rPr>
          <w:sz w:val="16"/>
        </w:rPr>
        <w:t xml:space="preserve">, as seen most recently with the different disruptions to vaccine supply chains. In </w:t>
      </w:r>
      <w:r w:rsidRPr="00F80309">
        <w:rPr>
          <w:sz w:val="16"/>
        </w:rPr>
        <w:lastRenderedPageBreak/>
        <w:t>essence, given the lack of a stable Holocene baseline to revert to</w:t>
      </w:r>
      <w:r w:rsidRPr="009C4D15">
        <w:rPr>
          <w:rStyle w:val="StyleUnderline"/>
        </w:rPr>
        <w:t xml:space="preserve">, it becomes more difficult to distinguish </w:t>
      </w:r>
      <w:proofErr w:type="spellStart"/>
      <w:r w:rsidRPr="009C4D15">
        <w:rPr>
          <w:rStyle w:val="StyleUnderline"/>
        </w:rPr>
        <w:t>proactionary</w:t>
      </w:r>
      <w:proofErr w:type="spellEnd"/>
      <w:r w:rsidRPr="009C4D15">
        <w:rPr>
          <w:rStyle w:val="StyleUnderline"/>
        </w:rPr>
        <w:t xml:space="preserve"> “risk-taking” from “precaution”, especially as many </w:t>
      </w:r>
      <w:r w:rsidRPr="009207A1">
        <w:rPr>
          <w:rStyle w:val="Emphasis"/>
          <w:highlight w:val="green"/>
        </w:rPr>
        <w:t>ecosystems have</w:t>
      </w:r>
      <w:r w:rsidRPr="009C4D15">
        <w:rPr>
          <w:rStyle w:val="StyleUnderline"/>
        </w:rPr>
        <w:t xml:space="preserve"> already </w:t>
      </w:r>
      <w:r w:rsidRPr="009207A1">
        <w:rPr>
          <w:rStyle w:val="StyleUnderline"/>
          <w:highlight w:val="green"/>
        </w:rPr>
        <w:t>been damaged beyond</w:t>
      </w:r>
      <w:r w:rsidRPr="009C4D15">
        <w:rPr>
          <w:rStyle w:val="StyleUnderline"/>
        </w:rPr>
        <w:t xml:space="preserve"> natural </w:t>
      </w:r>
      <w:r w:rsidRPr="009207A1">
        <w:rPr>
          <w:rStyle w:val="StyleUnderline"/>
          <w:highlight w:val="green"/>
        </w:rPr>
        <w:t>recovery</w:t>
      </w:r>
      <w:r w:rsidRPr="00F80309">
        <w:rPr>
          <w:sz w:val="16"/>
        </w:rPr>
        <w:t xml:space="preserve">. In this context, it is noteworthy that many of the </w:t>
      </w:r>
      <w:r w:rsidRPr="009C4D15">
        <w:rPr>
          <w:rStyle w:val="Emphasis"/>
        </w:rPr>
        <w:t>technologies</w:t>
      </w:r>
      <w:r w:rsidRPr="009C4D15">
        <w:rPr>
          <w:rStyle w:val="StyleUnderline"/>
        </w:rPr>
        <w:t xml:space="preserve"> that can be expected to be most crucial for managing a period of prolonged overshoot (such as next-generation nuclear, engineering biology, large-scale carbon capture and SRM) are also ones that traditional environmentalism is most strongly opposed</w:t>
      </w:r>
      <w:r w:rsidRPr="00F80309">
        <w:rPr>
          <w:sz w:val="16"/>
        </w:rPr>
        <w:t xml:space="preserve"> to. 3. Finding Indicators </w:t>
      </w:r>
      <w:r w:rsidRPr="009207A1">
        <w:rPr>
          <w:rStyle w:val="Emphasis"/>
          <w:highlight w:val="green"/>
        </w:rPr>
        <w:t>From</w:t>
      </w:r>
      <w:r w:rsidRPr="009C4D15">
        <w:rPr>
          <w:rStyle w:val="StyleUnderline"/>
        </w:rPr>
        <w:t xml:space="preserve"> the </w:t>
      </w:r>
      <w:r w:rsidRPr="009207A1">
        <w:rPr>
          <w:rStyle w:val="StyleUnderline"/>
          <w:highlight w:val="green"/>
        </w:rPr>
        <w:t>vantage point</w:t>
      </w:r>
      <w:r w:rsidRPr="009C4D15">
        <w:rPr>
          <w:rStyle w:val="StyleUnderline"/>
        </w:rPr>
        <w:t xml:space="preserve"> of the </w:t>
      </w:r>
      <w:r w:rsidRPr="009207A1">
        <w:rPr>
          <w:rStyle w:val="StyleUnderline"/>
          <w:highlight w:val="green"/>
        </w:rPr>
        <w:t>far-future</w:t>
      </w:r>
      <w:r w:rsidRPr="009C4D15">
        <w:rPr>
          <w:rStyle w:val="StyleUnderline"/>
        </w:rPr>
        <w:t>, at least the kind depicted in the fictional universe of Star Trek</w:t>
      </w:r>
      <w:r w:rsidRPr="00F80309">
        <w:rPr>
          <w:sz w:val="16"/>
        </w:rPr>
        <w:t xml:space="preserve">, human </w:t>
      </w:r>
      <w:r w:rsidRPr="00F80309">
        <w:rPr>
          <w:rStyle w:val="Emphasis"/>
        </w:rPr>
        <w:t>evolution is</w:t>
      </w:r>
      <w:r w:rsidRPr="00F80309">
        <w:rPr>
          <w:sz w:val="16"/>
        </w:rPr>
        <w:t xml:space="preserve"> a fairly straightforward affair along an Enlightenment trajectory by which ever greater instrumental capacity is matched by similar leaps in psychological maturity and expanding circles of moral concern. With the risk of sounding </w:t>
      </w:r>
      <w:proofErr w:type="spellStart"/>
      <w:r w:rsidRPr="00F80309">
        <w:rPr>
          <w:sz w:val="16"/>
        </w:rPr>
        <w:t>Panglossian</w:t>
      </w:r>
      <w:proofErr w:type="spellEnd"/>
      <w:r w:rsidRPr="00F80309">
        <w:rPr>
          <w:sz w:val="16"/>
        </w:rPr>
        <w:t xml:space="preserve">, </w:t>
      </w:r>
      <w:r w:rsidRPr="009C4D15">
        <w:rPr>
          <w:rStyle w:val="StyleUnderline"/>
        </w:rPr>
        <w:t xml:space="preserve">one may argue that the </w:t>
      </w:r>
      <w:r w:rsidRPr="009207A1">
        <w:rPr>
          <w:rStyle w:val="Emphasis"/>
          <w:highlight w:val="green"/>
        </w:rPr>
        <w:t>waning of interstate war</w:t>
      </w:r>
      <w:r w:rsidRPr="009C4D15">
        <w:rPr>
          <w:rStyle w:val="StyleUnderline"/>
        </w:rPr>
        <w:t xml:space="preserve"> in general and the </w:t>
      </w:r>
      <w:r w:rsidRPr="009207A1">
        <w:rPr>
          <w:rStyle w:val="StyleUnderline"/>
          <w:highlight w:val="green"/>
        </w:rPr>
        <w:t>fact</w:t>
      </w:r>
      <w:r w:rsidRPr="009C4D15">
        <w:rPr>
          <w:rStyle w:val="StyleUnderline"/>
        </w:rPr>
        <w:t xml:space="preserve"> that </w:t>
      </w:r>
      <w:r w:rsidRPr="009207A1">
        <w:rPr>
          <w:rStyle w:val="StyleUnderline"/>
          <w:highlight w:val="green"/>
        </w:rPr>
        <w:t>there has not been</w:t>
      </w:r>
      <w:r w:rsidRPr="009C4D15">
        <w:rPr>
          <w:rStyle w:val="StyleUnderline"/>
        </w:rPr>
        <w:t xml:space="preserve"> any major </w:t>
      </w:r>
      <w:r w:rsidRPr="009207A1">
        <w:rPr>
          <w:rStyle w:val="StyleUnderline"/>
          <w:highlight w:val="green"/>
        </w:rPr>
        <w:t>nuclear</w:t>
      </w:r>
      <w:r w:rsidRPr="009C4D15">
        <w:rPr>
          <w:rStyle w:val="StyleUnderline"/>
        </w:rPr>
        <w:t xml:space="preserve"> </w:t>
      </w:r>
      <w:r w:rsidRPr="009207A1">
        <w:rPr>
          <w:rStyle w:val="StyleUnderline"/>
          <w:highlight w:val="green"/>
        </w:rPr>
        <w:t>exchange</w:t>
      </w:r>
      <w:r w:rsidRPr="009C4D15">
        <w:rPr>
          <w:rStyle w:val="StyleUnderline"/>
        </w:rPr>
        <w:t xml:space="preserve"> in particular, does </w:t>
      </w:r>
      <w:r w:rsidRPr="009207A1">
        <w:rPr>
          <w:rStyle w:val="StyleUnderline"/>
          <w:highlight w:val="green"/>
        </w:rPr>
        <w:t>vindicate</w:t>
      </w:r>
      <w:r w:rsidRPr="009C4D15">
        <w:rPr>
          <w:rStyle w:val="StyleUnderline"/>
        </w:rPr>
        <w:t xml:space="preserve"> such an </w:t>
      </w:r>
      <w:r w:rsidRPr="009207A1">
        <w:rPr>
          <w:rStyle w:val="Emphasis"/>
          <w:highlight w:val="green"/>
        </w:rPr>
        <w:t>optimistic reading</w:t>
      </w:r>
      <w:r w:rsidRPr="009C4D15">
        <w:rPr>
          <w:rStyle w:val="StyleUnderline"/>
        </w:rPr>
        <w:t xml:space="preserve"> of histor</w:t>
      </w:r>
      <w:r w:rsidRPr="00F80309">
        <w:rPr>
          <w:sz w:val="16"/>
        </w:rPr>
        <w:t xml:space="preserve">y. While there will always be ups and downs, as long as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F80309">
        <w:rPr>
          <w:rStyle w:val="StyleUnderline"/>
        </w:rPr>
        <w:t>human civilization has advanced significantly, both technologically and ethically (Pinker 2011), at least from a liberal and secular perspective</w:t>
      </w:r>
      <w:r w:rsidRPr="00F80309">
        <w:rPr>
          <w:sz w:val="16"/>
        </w:rPr>
        <w:t xml:space="preserve">. However, unless one subscribes to teleology, there is nothing inexorable with this </w:t>
      </w:r>
      <w:r w:rsidRPr="00514455">
        <w:rPr>
          <w:sz w:val="16"/>
        </w:rPr>
        <w:t xml:space="preserve">development and, it may be that the ecological, social, and political obstacles are simply too great to ever allow for the creation of a </w:t>
      </w:r>
      <w:proofErr w:type="spellStart"/>
      <w:r w:rsidRPr="00514455">
        <w:rPr>
          <w:sz w:val="16"/>
        </w:rPr>
        <w:t>Wellsian</w:t>
      </w:r>
      <w:proofErr w:type="spellEnd"/>
      <w:r w:rsidRPr="00514455">
        <w:rPr>
          <w:sz w:val="16"/>
        </w:rPr>
        <w:t xml:space="preserve"> borderless world (Pedersen 2015) that would allow everyone to live a life free from material want and political domination. On the other hand, much environmental discourse tends to rush ahead in the opposite direction and treat the c </w:t>
      </w:r>
      <w:proofErr w:type="spellStart"/>
      <w:r w:rsidRPr="00514455">
        <w:rPr>
          <w:sz w:val="16"/>
        </w:rPr>
        <w:t>limate</w:t>
      </w:r>
      <w:proofErr w:type="spellEnd"/>
      <w:r w:rsidRPr="00514455">
        <w:rPr>
          <w:sz w:val="16"/>
        </w:rPr>
        <w:t xml:space="preserve"> crisis as ultimate evidence of humanity’s fallen nature when </w:t>
      </w:r>
      <w:r w:rsidRPr="00514455">
        <w:rPr>
          <w:rStyle w:val="Emphasis"/>
        </w:rPr>
        <w:t>the counter-factual case, that it would be possible for a technological civilization to emerge without at some point endangering its biophysical foundations, would presumably be much less plausible.</w:t>
      </w:r>
      <w:r w:rsidRPr="00514455">
        <w:rPr>
          <w:sz w:val="16"/>
        </w:rPr>
        <w:t xml:space="preserve"> From an </w:t>
      </w:r>
      <w:proofErr w:type="spellStart"/>
      <w:r w:rsidRPr="00514455">
        <w:rPr>
          <w:sz w:val="16"/>
        </w:rPr>
        <w:t>astrobiological</w:t>
      </w:r>
      <w:proofErr w:type="spellEnd"/>
      <w:r w:rsidRPr="00514455">
        <w:rPr>
          <w:sz w:val="16"/>
        </w:rPr>
        <w:t xml:space="preserve"> perspective, it is easy to imagine how the atmospheric chemistry of a different planet would be more volatile and thus more vulnerable to the effects of industrial processes (</w:t>
      </w:r>
      <w:proofErr w:type="spellStart"/>
      <w:r w:rsidRPr="00514455">
        <w:rPr>
          <w:sz w:val="16"/>
        </w:rPr>
        <w:t>Haqq-Misra</w:t>
      </w:r>
      <w:proofErr w:type="spellEnd"/>
      <w:r w:rsidRPr="00514455">
        <w:rPr>
          <w:sz w:val="16"/>
        </w:rPr>
        <w:t xml:space="preserve">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w:t>
      </w:r>
      <w:r w:rsidRPr="00F80309">
        <w:rPr>
          <w:sz w:val="16"/>
        </w:rPr>
        <w:t xml:space="preserve"> 2018) but also a statist logic (Karlsson 2018) by which it has become more important for states to focus on their own marginal emission reductions in the present rather than asking what technologies would be needed to stabilize the climate in a future where all people can live a modern life.</w:t>
      </w:r>
    </w:p>
    <w:p w:rsidR="00381ED9" w:rsidRDefault="00381ED9" w:rsidP="00381ED9">
      <w:pPr>
        <w:pStyle w:val="Heading4"/>
      </w:pPr>
      <w:r>
        <w:t xml:space="preserve">The technology age is </w:t>
      </w:r>
      <w:r>
        <w:rPr>
          <w:u w:val="single"/>
        </w:rPr>
        <w:t>inevitable</w:t>
      </w:r>
      <w:r>
        <w:t xml:space="preserve">. Global capitalism, political momentum, and militarism prove. </w:t>
      </w:r>
    </w:p>
    <w:p w:rsidR="00381ED9" w:rsidRDefault="00381ED9" w:rsidP="00381ED9">
      <w:pPr>
        <w:rPr>
          <w:sz w:val="16"/>
          <w:szCs w:val="16"/>
        </w:rPr>
      </w:pPr>
      <w:r>
        <w:rPr>
          <w:rStyle w:val="Style13ptBold"/>
        </w:rPr>
        <w:t xml:space="preserve">Kelly ’16 </w:t>
      </w:r>
      <w:r w:rsidRPr="00C97B78">
        <w:rPr>
          <w:sz w:val="16"/>
          <w:szCs w:val="16"/>
        </w:rPr>
        <w:t xml:space="preserve">(Kevin; 2016; </w:t>
      </w:r>
      <w:r>
        <w:rPr>
          <w:sz w:val="16"/>
          <w:szCs w:val="16"/>
        </w:rPr>
        <w:t>Awarded</w:t>
      </w:r>
      <w:r w:rsidRPr="00C97B78">
        <w:rPr>
          <w:sz w:val="16"/>
          <w:szCs w:val="16"/>
        </w:rPr>
        <w:t xml:space="preserve"> author, founder of Wired Magazine, citing data from the past thirty years; Book</w:t>
      </w:r>
      <w:r w:rsidRPr="00C97B78">
        <w:rPr>
          <w:i/>
          <w:sz w:val="16"/>
          <w:szCs w:val="16"/>
        </w:rPr>
        <w:t>, The Inevitable: Understanding the 12 Technological Forces That Will Shape Our Future</w:t>
      </w:r>
      <w:r w:rsidRPr="00C97B78">
        <w:rPr>
          <w:sz w:val="16"/>
          <w:szCs w:val="16"/>
        </w:rPr>
        <w:t>)</w:t>
      </w:r>
    </w:p>
    <w:p w:rsidR="006114B9" w:rsidRDefault="00381ED9" w:rsidP="00381ED9">
      <w:pPr>
        <w:rPr>
          <w:sz w:val="16"/>
        </w:rPr>
      </w:pPr>
      <w:r w:rsidRPr="00D45D01">
        <w:rPr>
          <w:sz w:val="16"/>
        </w:rPr>
        <w:t xml:space="preserve">In the three decades since then, this </w:t>
      </w:r>
      <w:r w:rsidRPr="009207A1">
        <w:rPr>
          <w:rStyle w:val="StyleUnderline"/>
          <w:highlight w:val="green"/>
        </w:rPr>
        <w:t>technological convergence</w:t>
      </w:r>
      <w:r w:rsidRPr="00D45D01">
        <w:rPr>
          <w:rStyle w:val="StyleUnderline"/>
        </w:rPr>
        <w:t xml:space="preserve"> between communication and computation has </w:t>
      </w:r>
      <w:r w:rsidRPr="00D45D01">
        <w:rPr>
          <w:rStyle w:val="Emphasis"/>
        </w:rPr>
        <w:t xml:space="preserve">spread, sped up, blossomed, and </w:t>
      </w:r>
      <w:r w:rsidRPr="009207A1">
        <w:rPr>
          <w:rStyle w:val="Emphasis"/>
          <w:highlight w:val="green"/>
        </w:rPr>
        <w:t>evolved</w:t>
      </w:r>
      <w:r w:rsidRPr="00D45D01">
        <w:rPr>
          <w:u w:val="single"/>
        </w:rPr>
        <w:t xml:space="preserve">. </w:t>
      </w:r>
      <w:r w:rsidRPr="00D45D01">
        <w:rPr>
          <w:rStyle w:val="StyleUnderline"/>
        </w:rPr>
        <w:t>The</w:t>
      </w:r>
      <w:r w:rsidRPr="00D45D01">
        <w:rPr>
          <w:u w:val="single"/>
        </w:rPr>
        <w:t xml:space="preserve"> </w:t>
      </w:r>
      <w:r w:rsidRPr="00D45D01">
        <w:rPr>
          <w:rStyle w:val="StyleUnderline"/>
        </w:rPr>
        <w:t>internet</w:t>
      </w:r>
      <w:r w:rsidRPr="00D45D01">
        <w:rPr>
          <w:sz w:val="16"/>
        </w:rPr>
        <w:t xml:space="preserve">/ web/ mobile system has </w:t>
      </w:r>
      <w:r w:rsidRPr="00D45D01">
        <w:rPr>
          <w:rStyle w:val="StyleUnderline"/>
        </w:rPr>
        <w:t>moved</w:t>
      </w:r>
      <w:r w:rsidRPr="00D45D01">
        <w:rPr>
          <w:sz w:val="16"/>
        </w:rPr>
        <w:t xml:space="preserve"> from the fringes of society (where it was pretty much ignored in 1981) </w:t>
      </w:r>
      <w:r w:rsidRPr="009207A1">
        <w:rPr>
          <w:rStyle w:val="StyleUnderline"/>
          <w:highlight w:val="green"/>
        </w:rPr>
        <w:t>to</w:t>
      </w:r>
      <w:r w:rsidRPr="00D45D01">
        <w:rPr>
          <w:rStyle w:val="StyleUnderline"/>
        </w:rPr>
        <w:t xml:space="preserve"> the </w:t>
      </w:r>
      <w:r w:rsidRPr="009207A1">
        <w:rPr>
          <w:rStyle w:val="StyleUnderline"/>
          <w:highlight w:val="green"/>
        </w:rPr>
        <w:t>center stage of</w:t>
      </w:r>
      <w:r w:rsidRPr="00D45D01">
        <w:rPr>
          <w:rStyle w:val="StyleUnderline"/>
        </w:rPr>
        <w:t xml:space="preserve"> our modern global </w:t>
      </w:r>
      <w:r w:rsidRPr="009207A1">
        <w:rPr>
          <w:rStyle w:val="StyleUnderline"/>
          <w:highlight w:val="green"/>
        </w:rPr>
        <w:t>society</w:t>
      </w:r>
      <w:r w:rsidRPr="00D45D01">
        <w:rPr>
          <w:sz w:val="16"/>
        </w:rPr>
        <w:t xml:space="preserve">. In the past 30 years </w:t>
      </w:r>
      <w:r w:rsidRPr="00D45D01">
        <w:rPr>
          <w:rStyle w:val="StyleUnderline"/>
        </w:rPr>
        <w:t>the social economy based on this technology has had its ups and downs</w:t>
      </w:r>
      <w:r w:rsidRPr="00D45D01">
        <w:rPr>
          <w:rStyle w:val="StyleUnderline"/>
          <w:sz w:val="16"/>
        </w:rPr>
        <w:t xml:space="preserve"> and seen its heroes come and go, </w:t>
      </w:r>
      <w:r w:rsidRPr="00D45D01">
        <w:rPr>
          <w:rStyle w:val="StyleUnderline"/>
        </w:rPr>
        <w:t xml:space="preserve">but it is very clear there have been </w:t>
      </w:r>
      <w:r w:rsidRPr="00D45D01">
        <w:rPr>
          <w:rStyle w:val="Emphasis"/>
        </w:rPr>
        <w:t>large-scale trends</w:t>
      </w:r>
      <w:r w:rsidRPr="00D45D01">
        <w:rPr>
          <w:rStyle w:val="StyleUnderline"/>
        </w:rPr>
        <w:t xml:space="preserve"> governing</w:t>
      </w:r>
      <w:r w:rsidRPr="00D45D01">
        <w:rPr>
          <w:rStyle w:val="StyleUnderline"/>
          <w:sz w:val="16"/>
        </w:rPr>
        <w:t xml:space="preserve"> what has happened. </w:t>
      </w:r>
      <w:r w:rsidRPr="00D45D01">
        <w:rPr>
          <w:rStyle w:val="StyleUnderline"/>
        </w:rPr>
        <w:t xml:space="preserve">These broad historical </w:t>
      </w:r>
      <w:r w:rsidRPr="009207A1">
        <w:rPr>
          <w:rStyle w:val="StyleUnderline"/>
          <w:highlight w:val="green"/>
        </w:rPr>
        <w:t>trends are crucial because</w:t>
      </w:r>
      <w:r w:rsidRPr="00D45D01">
        <w:rPr>
          <w:rStyle w:val="StyleUnderline"/>
        </w:rPr>
        <w:t xml:space="preserve"> the </w:t>
      </w:r>
      <w:r w:rsidRPr="009207A1">
        <w:rPr>
          <w:rStyle w:val="Emphasis"/>
          <w:highlight w:val="green"/>
        </w:rPr>
        <w:t>underlying conditions</w:t>
      </w:r>
      <w:r w:rsidRPr="00D45D01">
        <w:rPr>
          <w:rStyle w:val="StyleUnderline"/>
        </w:rPr>
        <w:t xml:space="preserve"> that birthed them </w:t>
      </w:r>
      <w:r w:rsidRPr="009207A1">
        <w:rPr>
          <w:rStyle w:val="StyleUnderline"/>
          <w:highlight w:val="green"/>
        </w:rPr>
        <w:t>are</w:t>
      </w:r>
      <w:r w:rsidRPr="00D45D01">
        <w:rPr>
          <w:rStyle w:val="StyleUnderline"/>
        </w:rPr>
        <w:t xml:space="preserve"> </w:t>
      </w:r>
      <w:r w:rsidRPr="00D45D01">
        <w:rPr>
          <w:rStyle w:val="Emphasis"/>
        </w:rPr>
        <w:t xml:space="preserve">still </w:t>
      </w:r>
      <w:r w:rsidRPr="009207A1">
        <w:rPr>
          <w:rStyle w:val="Emphasis"/>
          <w:highlight w:val="green"/>
        </w:rPr>
        <w:t>active and developing</w:t>
      </w:r>
      <w:r w:rsidRPr="009207A1">
        <w:rPr>
          <w:highlight w:val="green"/>
          <w:u w:val="single"/>
        </w:rPr>
        <w:t xml:space="preserve">, </w:t>
      </w:r>
      <w:r w:rsidRPr="009207A1">
        <w:rPr>
          <w:rStyle w:val="StyleUnderline"/>
          <w:highlight w:val="green"/>
        </w:rPr>
        <w:t>which</w:t>
      </w:r>
      <w:r w:rsidRPr="00D45D01">
        <w:rPr>
          <w:rStyle w:val="StyleUnderline"/>
        </w:rPr>
        <w:t xml:space="preserve"> strongly </w:t>
      </w:r>
      <w:r w:rsidRPr="009207A1">
        <w:rPr>
          <w:rStyle w:val="StyleUnderline"/>
          <w:highlight w:val="green"/>
        </w:rPr>
        <w:t>suggests</w:t>
      </w:r>
      <w:r w:rsidRPr="00D45D01">
        <w:rPr>
          <w:rStyle w:val="StyleUnderline"/>
        </w:rPr>
        <w:t xml:space="preserve"> that </w:t>
      </w:r>
      <w:r w:rsidRPr="009207A1">
        <w:rPr>
          <w:rStyle w:val="StyleUnderline"/>
          <w:highlight w:val="green"/>
        </w:rPr>
        <w:t xml:space="preserve">these trends </w:t>
      </w:r>
      <w:r w:rsidRPr="009207A1">
        <w:rPr>
          <w:rStyle w:val="Emphasis"/>
          <w:highlight w:val="green"/>
        </w:rPr>
        <w:t>will continue to increase</w:t>
      </w:r>
      <w:r w:rsidRPr="00D45D01">
        <w:rPr>
          <w:rStyle w:val="StyleUnderline"/>
        </w:rPr>
        <w:t xml:space="preserve"> in the next few decades</w:t>
      </w:r>
      <w:r w:rsidRPr="00D45D01">
        <w:rPr>
          <w:sz w:val="16"/>
        </w:rPr>
        <w:t xml:space="preserve">. </w:t>
      </w:r>
      <w:r w:rsidRPr="00D45D01">
        <w:rPr>
          <w:rStyle w:val="StyleUnderline"/>
        </w:rPr>
        <w:t xml:space="preserve">There is </w:t>
      </w:r>
      <w:r w:rsidRPr="00D45D01">
        <w:rPr>
          <w:rStyle w:val="Emphasis"/>
        </w:rPr>
        <w:t>nothing on the horizon to decrease them.</w:t>
      </w:r>
      <w:r w:rsidRPr="00D45D01">
        <w:rPr>
          <w:sz w:val="16"/>
        </w:rPr>
        <w:t xml:space="preserve"> Even the forces we might think could derail them, like crime, war, or our own excesses, also follow these emerging patterns. In this book I describe a dozen of these inevitable technological forces that will shape the next 30 years. “Inevitable” is a strong word. It sends up red flags for some people because they object that nothing is inevitable. They claim that human willpower and purpose can— and </w:t>
      </w:r>
      <w:proofErr w:type="gramStart"/>
      <w:r w:rsidRPr="00D45D01">
        <w:rPr>
          <w:sz w:val="16"/>
        </w:rPr>
        <w:t>should!—</w:t>
      </w:r>
      <w:proofErr w:type="gramEnd"/>
      <w:r w:rsidRPr="00D45D01">
        <w:rPr>
          <w:sz w:val="16"/>
        </w:rPr>
        <w:t xml:space="preserve"> deflect, overpower, and control any mechanical trend. In their view, “inevitability” is a free will cop-out we surrender to. </w:t>
      </w:r>
      <w:r w:rsidRPr="00D45D01">
        <w:rPr>
          <w:rStyle w:val="StyleUnderline"/>
          <w:sz w:val="16"/>
        </w:rPr>
        <w:t>When the notion of the inevitable is forged with fancy technology</w:t>
      </w:r>
      <w:r w:rsidRPr="00D45D01">
        <w:rPr>
          <w:sz w:val="16"/>
        </w:rPr>
        <w:t>, as I do here</w:t>
      </w:r>
      <w:r w:rsidRPr="00D45D01">
        <w:rPr>
          <w:rStyle w:val="StyleUnderline"/>
          <w:sz w:val="16"/>
        </w:rPr>
        <w:t xml:space="preserve">, the objections to a </w:t>
      </w:r>
      <w:r w:rsidRPr="00D45D01">
        <w:rPr>
          <w:rStyle w:val="StyleUnderline"/>
          <w:sz w:val="16"/>
        </w:rPr>
        <w:lastRenderedPageBreak/>
        <w:t>preordained destiny are even more fierce and passionate.</w:t>
      </w:r>
      <w:r w:rsidRPr="00D45D01">
        <w:rPr>
          <w:sz w:val="16"/>
        </w:rPr>
        <w:t xml:space="preserve"> One definition of “inevitable” is the final outcome in the classic rewinding thought experiment. If we rewound the tape of history back to the beginning of time and reran our civilization from the start again and again, a strong version of inevitability says that, no matter how many times we reran it, every time we end up with teenagers tweeting every five minutes in 2016. That’s not what I mean. I mean inevitable in a different way. </w:t>
      </w:r>
      <w:r w:rsidRPr="009207A1">
        <w:rPr>
          <w:rStyle w:val="StyleUnderline"/>
          <w:highlight w:val="green"/>
        </w:rPr>
        <w:t xml:space="preserve">There is </w:t>
      </w:r>
      <w:r w:rsidRPr="009207A1">
        <w:rPr>
          <w:rStyle w:val="Emphasis"/>
          <w:highlight w:val="green"/>
        </w:rPr>
        <w:t>bias in</w:t>
      </w:r>
      <w:r w:rsidRPr="00D45D01">
        <w:rPr>
          <w:rStyle w:val="Emphasis"/>
        </w:rPr>
        <w:t xml:space="preserve"> the nature of </w:t>
      </w:r>
      <w:r w:rsidRPr="009207A1">
        <w:rPr>
          <w:rStyle w:val="Emphasis"/>
          <w:highlight w:val="green"/>
        </w:rPr>
        <w:t>technology</w:t>
      </w:r>
      <w:r w:rsidRPr="009207A1">
        <w:rPr>
          <w:rStyle w:val="StyleUnderline"/>
          <w:highlight w:val="green"/>
        </w:rPr>
        <w:t xml:space="preserve"> that tilts</w:t>
      </w:r>
      <w:r w:rsidRPr="00D45D01">
        <w:rPr>
          <w:rStyle w:val="StyleUnderline"/>
        </w:rPr>
        <w:t xml:space="preserve"> it </w:t>
      </w:r>
      <w:r w:rsidRPr="009207A1">
        <w:rPr>
          <w:rStyle w:val="StyleUnderline"/>
          <w:highlight w:val="green"/>
        </w:rPr>
        <w:t>in certain directions</w:t>
      </w:r>
      <w:r w:rsidRPr="00D45D01">
        <w:rPr>
          <w:rStyle w:val="StyleUnderline"/>
        </w:rPr>
        <w:t xml:space="preserve"> and not others</w:t>
      </w:r>
      <w:r w:rsidRPr="00D45D01">
        <w:rPr>
          <w:sz w:val="16"/>
        </w:rPr>
        <w:t xml:space="preserve">. All things being equal, </w:t>
      </w:r>
      <w:r w:rsidRPr="00D45D01">
        <w:rPr>
          <w:rStyle w:val="StyleUnderline"/>
        </w:rPr>
        <w:t xml:space="preserve">the physics and mathematics that rule the dynamics of technology tend to favor certain behaviors. These tendencies exist primarily in the aggregate forces that shape the general contours of technological forms </w:t>
      </w:r>
      <w:r w:rsidRPr="009207A1">
        <w:rPr>
          <w:rStyle w:val="StyleUnderline"/>
          <w:highlight w:val="green"/>
        </w:rPr>
        <w:t>and do not govern specifics</w:t>
      </w:r>
      <w:r w:rsidRPr="00D45D01">
        <w:rPr>
          <w:rStyle w:val="StyleUnderline"/>
        </w:rPr>
        <w:t xml:space="preserve"> or particular instances. </w:t>
      </w:r>
      <w:r w:rsidRPr="00D45D01">
        <w:rPr>
          <w:sz w:val="16"/>
        </w:rPr>
        <w:t xml:space="preserve">For example, </w:t>
      </w:r>
      <w:r w:rsidRPr="00D45D01">
        <w:rPr>
          <w:rStyle w:val="StyleUnderline"/>
        </w:rPr>
        <w:t>the form of an internet</w:t>
      </w:r>
      <w:r w:rsidRPr="00D45D01">
        <w:rPr>
          <w:sz w:val="16"/>
        </w:rPr>
        <w:t xml:space="preserve">— a network of networks spanning the globe— </w:t>
      </w:r>
      <w:r w:rsidRPr="00D45D01">
        <w:rPr>
          <w:rStyle w:val="Emphasis"/>
        </w:rPr>
        <w:t>was inevitable</w:t>
      </w:r>
      <w:r w:rsidRPr="00D45D01">
        <w:rPr>
          <w:sz w:val="16"/>
        </w:rPr>
        <w:t xml:space="preserve">, but the specific kind of internet we chose to have was not. The internet could have been commercial rather than nonprofit, or a national system instead of international, or it could have been secret instead of public. </w:t>
      </w:r>
      <w:r w:rsidRPr="00D45D01">
        <w:rPr>
          <w:rStyle w:val="StyleUnderline"/>
        </w:rPr>
        <w:t>Telephony</w:t>
      </w:r>
      <w:r w:rsidRPr="00D45D01">
        <w:rPr>
          <w:sz w:val="16"/>
        </w:rPr>
        <w:t xml:space="preserve">— long-distance electrically transmitted voice messages— </w:t>
      </w:r>
      <w:r w:rsidRPr="00D45D01">
        <w:rPr>
          <w:rStyle w:val="StyleUnderline"/>
        </w:rPr>
        <w:t>was inevitable</w:t>
      </w:r>
      <w:r w:rsidRPr="00D45D01">
        <w:rPr>
          <w:sz w:val="16"/>
        </w:rPr>
        <w:t xml:space="preserve">, but the iPhone was not. The generic form of a four-wheeled vehicle was inevitable, but SUVs were not. Instant messaging was inevitable, but tweeting every five minutes was not. Tweeting every five minutes is not inevitable in another way. </w:t>
      </w:r>
      <w:r w:rsidRPr="009207A1">
        <w:rPr>
          <w:rStyle w:val="StyleUnderline"/>
          <w:highlight w:val="green"/>
        </w:rPr>
        <w:t>We are morphing so fast</w:t>
      </w:r>
      <w:r w:rsidRPr="00D45D01">
        <w:rPr>
          <w:rStyle w:val="StyleUnderline"/>
        </w:rPr>
        <w:t xml:space="preserve"> that </w:t>
      </w:r>
      <w:r w:rsidRPr="009207A1">
        <w:rPr>
          <w:rStyle w:val="StyleUnderline"/>
          <w:highlight w:val="green"/>
        </w:rPr>
        <w:t>our ability to invent</w:t>
      </w:r>
      <w:r w:rsidRPr="00D45D01">
        <w:rPr>
          <w:rStyle w:val="StyleUnderline"/>
        </w:rPr>
        <w:t xml:space="preserve"> new things </w:t>
      </w:r>
      <w:r w:rsidRPr="009207A1">
        <w:rPr>
          <w:rStyle w:val="StyleUnderline"/>
          <w:highlight w:val="green"/>
        </w:rPr>
        <w:t>outpaces the rate we can civilize</w:t>
      </w:r>
      <w:r w:rsidRPr="00D45D01">
        <w:rPr>
          <w:rStyle w:val="StyleUnderline"/>
        </w:rPr>
        <w:t xml:space="preserve"> them. </w:t>
      </w:r>
      <w:r w:rsidRPr="00D45D01">
        <w:rPr>
          <w:sz w:val="16"/>
        </w:rPr>
        <w:t xml:space="preserve">These days it takes us a decade after a technology appears to develop a social consensus on what it means and what etiquette we need to tame it. In another five years we’ll find a polite place for twittering, just as we figured out what to do with cell phones ringing everywhere. (Use silent vibrators.) Just like that, this initial response will disappear quickly and we’ll see it was neither essential nor inevitable. </w:t>
      </w:r>
      <w:r w:rsidRPr="00D45D01">
        <w:rPr>
          <w:rStyle w:val="StyleUnderline"/>
        </w:rPr>
        <w:t xml:space="preserve">The kind of </w:t>
      </w:r>
      <w:r w:rsidRPr="009207A1">
        <w:rPr>
          <w:rStyle w:val="StyleUnderline"/>
          <w:highlight w:val="green"/>
        </w:rPr>
        <w:t>inevitability</w:t>
      </w:r>
      <w:r w:rsidRPr="00D45D01">
        <w:rPr>
          <w:rStyle w:val="StyleUnderline"/>
        </w:rPr>
        <w:t xml:space="preserve"> I am speaking of here in the digital realm </w:t>
      </w:r>
      <w:r w:rsidRPr="009207A1">
        <w:rPr>
          <w:rStyle w:val="StyleUnderline"/>
          <w:highlight w:val="green"/>
        </w:rPr>
        <w:t xml:space="preserve">is </w:t>
      </w:r>
      <w:r w:rsidRPr="009207A1">
        <w:rPr>
          <w:rStyle w:val="Emphasis"/>
          <w:highlight w:val="green"/>
        </w:rPr>
        <w:t>the result of momentum</w:t>
      </w:r>
      <w:r w:rsidRPr="00D45D01">
        <w:rPr>
          <w:rStyle w:val="Emphasis"/>
        </w:rPr>
        <w:t>.</w:t>
      </w:r>
      <w:r w:rsidRPr="00D45D01">
        <w:rPr>
          <w:u w:val="single"/>
        </w:rPr>
        <w:t xml:space="preserve"> </w:t>
      </w:r>
      <w:r w:rsidRPr="00D45D01">
        <w:rPr>
          <w:rStyle w:val="StyleUnderline"/>
        </w:rPr>
        <w:t>The momentum of an ongoing technological shift</w:t>
      </w:r>
      <w:r w:rsidRPr="00D45D01">
        <w:rPr>
          <w:rStyle w:val="StyleUnderline"/>
          <w:sz w:val="16"/>
        </w:rPr>
        <w:t>. The</w:t>
      </w:r>
      <w:r w:rsidRPr="00D45D01">
        <w:rPr>
          <w:rStyle w:val="StyleUnderline"/>
        </w:rPr>
        <w:t xml:space="preserve"> strong tides that shaped digital technologies for the past 30 years will </w:t>
      </w:r>
      <w:r w:rsidRPr="00D45D01">
        <w:rPr>
          <w:rStyle w:val="Emphasis"/>
        </w:rPr>
        <w:t>continue to expand and harden</w:t>
      </w:r>
      <w:r w:rsidRPr="00D45D01">
        <w:rPr>
          <w:rStyle w:val="StyleUnderline"/>
          <w:sz w:val="16"/>
        </w:rPr>
        <w:t xml:space="preserve"> in the next 30 years</w:t>
      </w:r>
      <w:r w:rsidRPr="00D45D01">
        <w:rPr>
          <w:sz w:val="16"/>
        </w:rPr>
        <w:t xml:space="preserve">. These apply to not just North America, but to the entire world. Throughout this book I use </w:t>
      </w:r>
      <w:r w:rsidRPr="00D45D01">
        <w:rPr>
          <w:u w:val="single"/>
        </w:rPr>
        <w:t>examples</w:t>
      </w:r>
      <w:r w:rsidRPr="00D45D01">
        <w:rPr>
          <w:sz w:val="16"/>
        </w:rPr>
        <w:t xml:space="preserve"> from the United States because readers will be more familiar with them, but for each I could have easily found a corresponding example in India, Mali, Peru, or Estonia. The true leaders in digital money, for example, </w:t>
      </w:r>
      <w:r w:rsidRPr="00D45D01">
        <w:rPr>
          <w:u w:val="single"/>
        </w:rPr>
        <w:t>are in Africa and Afghanistan</w:t>
      </w:r>
      <w:r w:rsidRPr="00D45D01">
        <w:rPr>
          <w:sz w:val="16"/>
        </w:rPr>
        <w:t xml:space="preserve">, where e-money is sometimes the only functioning currency. </w:t>
      </w:r>
      <w:r w:rsidRPr="00D45D01">
        <w:rPr>
          <w:u w:val="single"/>
        </w:rPr>
        <w:t>China</w:t>
      </w:r>
      <w:r w:rsidRPr="00D45D01">
        <w:rPr>
          <w:sz w:val="16"/>
        </w:rPr>
        <w:t xml:space="preserve"> is way ahead of everyone else in developing sharing </w:t>
      </w:r>
      <w:r w:rsidRPr="00D45D01">
        <w:rPr>
          <w:u w:val="single"/>
        </w:rPr>
        <w:t>applications</w:t>
      </w:r>
      <w:r w:rsidRPr="00D45D01">
        <w:rPr>
          <w:sz w:val="16"/>
        </w:rPr>
        <w:t xml:space="preserve"> on mobile. But while </w:t>
      </w:r>
      <w:r w:rsidRPr="00D45D01">
        <w:rPr>
          <w:u w:val="single"/>
        </w:rPr>
        <w:t>culture</w:t>
      </w:r>
      <w:r w:rsidRPr="00D45D01">
        <w:rPr>
          <w:sz w:val="16"/>
        </w:rPr>
        <w:t xml:space="preserve"> can advance or retard the expression, the </w:t>
      </w:r>
      <w:r w:rsidRPr="00D45D01">
        <w:rPr>
          <w:b/>
          <w:u w:val="single"/>
        </w:rPr>
        <w:t>underlying forces</w:t>
      </w:r>
      <w:r w:rsidRPr="00D45D01">
        <w:rPr>
          <w:u w:val="single"/>
        </w:rPr>
        <w:t xml:space="preserve"> are universal</w:t>
      </w:r>
      <w:r w:rsidRPr="00D45D01">
        <w:rPr>
          <w:sz w:val="16"/>
        </w:rPr>
        <w:t>.</w:t>
      </w:r>
    </w:p>
    <w:p w:rsidR="00381ED9" w:rsidRPr="00381ED9" w:rsidRDefault="00381ED9" w:rsidP="00381ED9">
      <w:pPr>
        <w:pStyle w:val="Heading4"/>
        <w:rPr>
          <w:sz w:val="14"/>
        </w:rPr>
      </w:pPr>
      <w:bookmarkStart w:id="0" w:name="_GoBack"/>
      <w:bookmarkEnd w:id="0"/>
    </w:p>
    <w:sectPr w:rsidR="00381ED9" w:rsidRPr="00381ED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14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E"/>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69AB"/>
    <w:rsid w:val="003670D9"/>
    <w:rsid w:val="00370B41"/>
    <w:rsid w:val="00371B27"/>
    <w:rsid w:val="003726C3"/>
    <w:rsid w:val="00375D2E"/>
    <w:rsid w:val="00381ED9"/>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52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4B9"/>
    <w:rsid w:val="0061383D"/>
    <w:rsid w:val="00614D69"/>
    <w:rsid w:val="00617030"/>
    <w:rsid w:val="00621301"/>
    <w:rsid w:val="0062173F"/>
    <w:rsid w:val="006235FB"/>
    <w:rsid w:val="00626A15"/>
    <w:rsid w:val="006379E9"/>
    <w:rsid w:val="006438CB"/>
    <w:rsid w:val="006529B9"/>
    <w:rsid w:val="00654695"/>
    <w:rsid w:val="0065500A"/>
    <w:rsid w:val="00655217"/>
    <w:rsid w:val="00656F53"/>
    <w:rsid w:val="0065727C"/>
    <w:rsid w:val="00674A78"/>
    <w:rsid w:val="00696A16"/>
    <w:rsid w:val="006A4840"/>
    <w:rsid w:val="006A52A0"/>
    <w:rsid w:val="006A7E1D"/>
    <w:rsid w:val="006B2FDC"/>
    <w:rsid w:val="006C3A56"/>
    <w:rsid w:val="006D13F4"/>
    <w:rsid w:val="006D6AED"/>
    <w:rsid w:val="006E6D0B"/>
    <w:rsid w:val="006F126E"/>
    <w:rsid w:val="006F32C9"/>
    <w:rsid w:val="006F3834"/>
    <w:rsid w:val="006F5693"/>
    <w:rsid w:val="006F5D4C"/>
    <w:rsid w:val="00717B01"/>
    <w:rsid w:val="007227D9"/>
    <w:rsid w:val="0072491F"/>
    <w:rsid w:val="00725598"/>
    <w:rsid w:val="00732F15"/>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CCC"/>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4F40"/>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408"/>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92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5C22B6E2-7322-354A-95AF-A563D6889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6114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114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14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114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114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14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14B9"/>
  </w:style>
  <w:style w:type="character" w:customStyle="1" w:styleId="Heading1Char">
    <w:name w:val="Heading 1 Char"/>
    <w:aliases w:val="Pocket Char"/>
    <w:basedOn w:val="DefaultParagraphFont"/>
    <w:link w:val="Heading1"/>
    <w:uiPriority w:val="9"/>
    <w:rsid w:val="006114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14B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114B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114B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114B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6"/>
    <w:qFormat/>
    <w:rsid w:val="006114B9"/>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s"/>
    <w:basedOn w:val="DefaultParagraphFont"/>
    <w:link w:val="textbold"/>
    <w:uiPriority w:val="7"/>
    <w:qFormat/>
    <w:rsid w:val="006114B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114B9"/>
    <w:rPr>
      <w:color w:val="auto"/>
      <w:u w:val="non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6114B9"/>
    <w:rPr>
      <w:color w:val="auto"/>
      <w:u w:val="none"/>
    </w:rPr>
  </w:style>
  <w:style w:type="paragraph" w:styleId="DocumentMap">
    <w:name w:val="Document Map"/>
    <w:basedOn w:val="Normal"/>
    <w:link w:val="DocumentMapChar"/>
    <w:uiPriority w:val="99"/>
    <w:semiHidden/>
    <w:unhideWhenUsed/>
    <w:rsid w:val="006114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14B9"/>
    <w:rPr>
      <w:rFonts w:ascii="Lucida Grande" w:hAnsi="Lucida Grande" w:cs="Lucida Grande"/>
    </w:rPr>
  </w:style>
  <w:style w:type="paragraph" w:styleId="ListParagraph">
    <w:name w:val="List Paragraph"/>
    <w:basedOn w:val="Normal"/>
    <w:uiPriority w:val="99"/>
    <w:unhideWhenUsed/>
    <w:qFormat/>
    <w:rsid w:val="006114B9"/>
    <w:pPr>
      <w:ind w:left="720"/>
      <w:contextualSpacing/>
    </w:pPr>
    <w:rPr>
      <w:rFonts w:eastAsiaTheme="minorHAnsi"/>
      <w:szCs w:val="22"/>
    </w:rPr>
  </w:style>
  <w:style w:type="paragraph" w:customStyle="1" w:styleId="card">
    <w:name w:val="card"/>
    <w:basedOn w:val="Normal"/>
    <w:next w:val="Normal"/>
    <w:link w:val="StyleUnderline"/>
    <w:uiPriority w:val="6"/>
    <w:qFormat/>
    <w:rsid w:val="006114B9"/>
    <w:pPr>
      <w:ind w:left="288" w:right="288"/>
    </w:pPr>
    <w:rPr>
      <w:rFonts w:asciiTheme="minorHAnsi" w:hAnsiTheme="minorHAnsi"/>
      <w:u w:val="single"/>
    </w:rPr>
  </w:style>
  <w:style w:type="paragraph" w:customStyle="1" w:styleId="textbold">
    <w:name w:val="text bold"/>
    <w:basedOn w:val="Normal"/>
    <w:link w:val="Emphasis"/>
    <w:uiPriority w:val="7"/>
    <w:qFormat/>
    <w:rsid w:val="006114B9"/>
    <w:pPr>
      <w:ind w:left="720"/>
      <w:jc w:val="both"/>
    </w:pPr>
    <w:rPr>
      <w:b/>
      <w:iCs/>
      <w:u w:val="single"/>
    </w:rPr>
  </w:style>
  <w:style w:type="paragraph" w:customStyle="1" w:styleId="Emphasis1">
    <w:name w:val="Emphasis1"/>
    <w:basedOn w:val="Normal"/>
    <w:uiPriority w:val="7"/>
    <w:qFormat/>
    <w:rsid w:val="006114B9"/>
    <w:pPr>
      <w:pBdr>
        <w:top w:val="single" w:sz="4" w:space="1" w:color="auto"/>
        <w:left w:val="single" w:sz="4" w:space="4" w:color="auto"/>
        <w:bottom w:val="single" w:sz="4" w:space="1" w:color="auto"/>
        <w:right w:val="single" w:sz="4" w:space="4" w:color="auto"/>
      </w:pBdr>
      <w:spacing w:after="0" w:line="240" w:lineRule="auto"/>
      <w:ind w:left="720"/>
      <w:jc w:val="both"/>
    </w:pPr>
    <w:rPr>
      <w:rFonts w:ascii="Times New Roman" w:eastAsiaTheme="minorHAnsi" w:hAnsi="Times New Roman" w:cs="Times New Roman"/>
      <w:iCs/>
      <w:sz w:val="20"/>
      <w:szCs w:val="22"/>
      <w:u w:val="single"/>
      <w:bdr w:val="single" w:sz="8" w:space="0" w:color="auto"/>
    </w:rPr>
  </w:style>
  <w:style w:type="paragraph" w:styleId="NoSpacing">
    <w:name w:val="No Spacing"/>
    <w:aliases w:val="Small Text,Card Format,Note Level 2,No Spacing111112,tag,No Spacing31,No Spacing22,No Spacing3,No Spacing1,Tag and Cite,Dont use,No Spacing41,nonunderlined,Tag and Ci,Very Small Text,DDI Tag,Tag Title,Tag1,ca,Note Level 21,Card,Tags,tags"/>
    <w:basedOn w:val="Heading1"/>
    <w:link w:val="Hyperlink"/>
    <w:autoRedefine/>
    <w:uiPriority w:val="99"/>
    <w:qFormat/>
    <w:rsid w:val="00381ED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autoRedefine/>
    <w:uiPriority w:val="7"/>
    <w:qFormat/>
    <w:rsid w:val="00381ED9"/>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cs="Calibr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3390/socsci10060233" TargetMode="External"/><Relationship Id="rId5" Type="http://schemas.openxmlformats.org/officeDocument/2006/relationships/numbering" Target="numbering.xml"/><Relationship Id="rId10" Type="http://schemas.openxmlformats.org/officeDocument/2006/relationships/hyperlink" Target="http://www.electropages.com/blog/2020/09/how-might-asteroid-mining-be-key-electronics-future" TargetMode="Externa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A1B25BD-F0AB-C847-8D7C-B3D6ED12F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25</Pages>
  <Words>15866</Words>
  <Characters>90440</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106094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8</cp:revision>
  <dcterms:created xsi:type="dcterms:W3CDTF">2022-01-15T21:46:00Z</dcterms:created>
  <dcterms:modified xsi:type="dcterms:W3CDTF">2022-01-15T23:51:00Z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