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E4C" w:rsidRDefault="00E422A3" w:rsidP="00E422A3">
      <w:pPr>
        <w:pStyle w:val="Heading1"/>
      </w:pPr>
      <w:r>
        <w:t>1</w:t>
      </w:r>
    </w:p>
    <w:p w:rsidR="00D21021" w:rsidRDefault="00D21021" w:rsidP="00D21021">
      <w:pPr>
        <w:pStyle w:val="Heading4"/>
      </w:pPr>
      <w:r>
        <w:t xml:space="preserve">I advocate for the entirety of the 1ac except </w:t>
      </w:r>
      <w:r>
        <w:t xml:space="preserve">that member states of the World Trade Organization should reduce </w:t>
      </w:r>
      <w:r w:rsidRPr="0084142C">
        <w:t>intellectual property protections for medicines</w:t>
      </w:r>
      <w:r>
        <w:t>.</w:t>
      </w:r>
    </w:p>
    <w:p w:rsidR="00D21021" w:rsidRDefault="00D21021" w:rsidP="00D21021">
      <w:pPr>
        <w:pStyle w:val="ListParagraph"/>
        <w:numPr>
          <w:ilvl w:val="0"/>
          <w:numId w:val="12"/>
        </w:numPr>
      </w:pPr>
      <w:r>
        <w:t>They said x,yz, in cx – cx is binding</w:t>
      </w:r>
    </w:p>
    <w:p w:rsidR="00D21021" w:rsidRPr="00D21021" w:rsidRDefault="00D21021" w:rsidP="00D21021">
      <w:pPr>
        <w:pStyle w:val="ListParagraph"/>
        <w:numPr>
          <w:ilvl w:val="0"/>
          <w:numId w:val="12"/>
        </w:numPr>
      </w:pPr>
      <w:r>
        <w:t xml:space="preserve">All their args indicate that the 1ac in totallity is a speech act, which is valid </w:t>
      </w:r>
    </w:p>
    <w:p w:rsidR="001C3739" w:rsidRDefault="001C3739" w:rsidP="001C3739"/>
    <w:p w:rsidR="001C3739" w:rsidRDefault="001C3739" w:rsidP="001C3739">
      <w:pPr>
        <w:pStyle w:val="Heading4"/>
      </w:pPr>
      <w:r>
        <w:t>Pharmaceutical innovation is accelerating now – new medicines are substantially better than existing treatments.</w:t>
      </w:r>
    </w:p>
    <w:p w:rsidR="001C3739" w:rsidRPr="004531FB" w:rsidRDefault="001C3739" w:rsidP="001C3739">
      <w:pPr>
        <w:rPr>
          <w:sz w:val="16"/>
        </w:rPr>
      </w:pPr>
      <w:r w:rsidRPr="004531FB">
        <w:rPr>
          <w:rStyle w:val="Style13ptBold"/>
        </w:rPr>
        <w:t>Wills, MBA, and Lipkus, PhD, 20</w:t>
      </w:r>
      <w:r w:rsidRPr="004531FB">
        <w:rPr>
          <w:sz w:val="16"/>
        </w:rPr>
        <w:t xml:space="preserve"> – Todd J. Wills [Managing Director @ Chemical Abstracts Service, MBA from THE Ohio State University] and Alan H. Lipkus [Senior Data Analyst @ Chemical Abstracts Service, PhD Physical Chemistry from the University of Rochester], “Structural Approach to Assessing the Innovativeness of New Drugs Finds Accelerating Rate of Innovation,” ACS Medicinal Chemistry Letters, Vol. 11, 2020, </w:t>
      </w:r>
      <w:hyperlink r:id="rId9" w:history="1">
        <w:r w:rsidRPr="004531FB">
          <w:rPr>
            <w:rStyle w:val="Hyperlink"/>
            <w:sz w:val="16"/>
          </w:rPr>
          <w:t>https://pubs.acs.org/doi/pdf/10.1021/acsmedchemlett.0c00319</w:t>
        </w:r>
      </w:hyperlink>
      <w:r w:rsidRPr="004531FB">
        <w:rPr>
          <w:sz w:val="16"/>
        </w:rPr>
        <w:t xml:space="preserve"> C.VC</w:t>
      </w:r>
    </w:p>
    <w:p w:rsidR="001C3739" w:rsidRPr="004531FB" w:rsidRDefault="001C3739" w:rsidP="001C3739">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r w:rsidRPr="004531FB">
        <w:rPr>
          <w:rStyle w:val="StyleUnderline"/>
        </w:rPr>
        <w:t xml:space="preserve">actually </w:t>
      </w:r>
      <w:r w:rsidRPr="00A2522C">
        <w:rPr>
          <w:rStyle w:val="StyleUnderline"/>
          <w:highlight w:val="yellow"/>
        </w:rPr>
        <w:t>increased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rsidR="001C3739" w:rsidRPr="004531FB" w:rsidRDefault="001C3739" w:rsidP="001C3739">
      <w:pPr>
        <w:rPr>
          <w:sz w:val="16"/>
        </w:rPr>
      </w:pPr>
      <w:r w:rsidRPr="004531FB">
        <w:rPr>
          <w:sz w:val="16"/>
        </w:rPr>
        <w:t>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a majority of Big Pharma originated Pioneers have historically been on new scaffolds.</w:t>
      </w:r>
    </w:p>
    <w:p w:rsidR="001C3739" w:rsidRPr="004531FB" w:rsidRDefault="001C3739" w:rsidP="001C3739">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rsidR="001C3739" w:rsidRPr="004531FB" w:rsidRDefault="001C3739" w:rsidP="001C3739">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Therefore, a separate study of drug candidates with publically disclosed structures currently in clinical development could provide additional insights into innovation trends at an FDA regulatory review level and serve as a leading indicator of innovation trends at an FDA approval level.</w:t>
      </w:r>
    </w:p>
    <w:p w:rsidR="001C3739" w:rsidRPr="004531FB" w:rsidRDefault="001C3739" w:rsidP="001C3739">
      <w:pPr>
        <w:rPr>
          <w:sz w:val="16"/>
        </w:rPr>
      </w:pPr>
      <w:r w:rsidRPr="004531FB">
        <w:rPr>
          <w:sz w:val="16"/>
        </w:rPr>
        <w:lastRenderedPageBreak/>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rsidR="001C3739" w:rsidRPr="00AB1385" w:rsidRDefault="001C3739" w:rsidP="001C3739"/>
    <w:p w:rsidR="001C3739" w:rsidRDefault="001C3739" w:rsidP="001C3739">
      <w:pPr>
        <w:pStyle w:val="Heading4"/>
      </w:pPr>
      <w:r>
        <w:t>The biopharmaceutical industry is uniquely reliant on IP protections – undermining them would kill innovation by making an already expensive process completely unfeasible.</w:t>
      </w:r>
    </w:p>
    <w:p w:rsidR="001C3739" w:rsidRPr="00BE4941" w:rsidRDefault="001C3739" w:rsidP="001C3739">
      <w:pPr>
        <w:rPr>
          <w:sz w:val="16"/>
        </w:rPr>
      </w:pPr>
      <w:r w:rsidRPr="00BE4941">
        <w:rPr>
          <w:sz w:val="16"/>
        </w:rPr>
        <w:t xml:space="preserve">Kristina M. </w:t>
      </w:r>
      <w:r w:rsidRPr="00BE4941">
        <w:rPr>
          <w:rStyle w:val="Style13ptBold"/>
        </w:rPr>
        <w:t>Lybecker,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10"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rsidR="001C3739" w:rsidRPr="00381E8C" w:rsidRDefault="001C3739" w:rsidP="001C3739">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DiMasi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 xml:space="preserve">(DiMasi,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Klevorick,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rsidR="001C3739" w:rsidRPr="00381E8C" w:rsidRDefault="001C3739" w:rsidP="001C3739">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tremendous fixed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Apotex Inc. v. Wellcome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rsidR="001C3739" w:rsidRPr="00381E8C" w:rsidRDefault="001C3739" w:rsidP="001C3739">
      <w:pPr>
        <w:rPr>
          <w:sz w:val="16"/>
        </w:rPr>
      </w:pPr>
      <w:r w:rsidRPr="00E51F4D">
        <w:rPr>
          <w:rStyle w:val="StyleUnderline"/>
        </w:rPr>
        <w:lastRenderedPageBreak/>
        <w:t xml:space="preserve">The biopharmaceutical industry is characterized by a number of legal and economic issues that </w:t>
      </w:r>
      <w:r w:rsidRPr="00E51F4D">
        <w:rPr>
          <w:rStyle w:val="Emphasis"/>
        </w:rPr>
        <w:t>distinguish it from other research-intensive industries</w:t>
      </w:r>
      <w:r w:rsidRPr="00381E8C">
        <w:rPr>
          <w:sz w:val="16"/>
        </w:rPr>
        <w:t xml:space="preserve">. Danzon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Danzon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(Danzon,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(Danzon,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rsidR="001C3739" w:rsidRPr="00381E8C" w:rsidRDefault="001C3739" w:rsidP="001C3739">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are able to recover their investments</w:t>
      </w:r>
      <w:r w:rsidRPr="00381E8C">
        <w:rPr>
          <w:sz w:val="16"/>
        </w:rPr>
        <w:t>.</w:t>
      </w:r>
    </w:p>
    <w:p w:rsidR="001C3739" w:rsidRPr="00381E8C" w:rsidRDefault="001C3739" w:rsidP="001C3739">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The report finds a success rate of merely 9.6%, a calculation that is significantly smaller than the widely-cited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rsidR="001C3739" w:rsidRPr="00381E8C" w:rsidRDefault="001C3739" w:rsidP="001C3739">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recognized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rsidR="001C3739" w:rsidRDefault="001C3739" w:rsidP="001C3739"/>
    <w:p w:rsidR="001C3739" w:rsidRPr="00BB372E" w:rsidRDefault="001C3739" w:rsidP="001C3739">
      <w:pPr>
        <w:keepNext/>
        <w:keepLines/>
        <w:spacing w:before="40" w:after="0"/>
        <w:outlineLvl w:val="3"/>
        <w:rPr>
          <w:rFonts w:eastAsia="MS Gothic" w:cs="Times New Roman"/>
          <w:b/>
          <w:iCs/>
          <w:u w:val="single"/>
        </w:rPr>
      </w:pPr>
      <w:r w:rsidRPr="00BB372E">
        <w:rPr>
          <w:rFonts w:eastAsia="MS Gothic" w:cs="Times New Roman"/>
          <w:b/>
          <w:iCs/>
        </w:rPr>
        <w:lastRenderedPageBreak/>
        <w:t xml:space="preserve">Pharmaceutical innovation is </w:t>
      </w:r>
      <w:r w:rsidRPr="00BB372E">
        <w:rPr>
          <w:rFonts w:eastAsia="MS Gothic" w:cs="Times New Roman"/>
          <w:b/>
          <w:iCs/>
          <w:u w:val="single"/>
        </w:rPr>
        <w:t>key to protecting against future pandemics, bioterrorism, and antibiotic resistance.</w:t>
      </w:r>
    </w:p>
    <w:p w:rsidR="001C3739" w:rsidRPr="00BB372E" w:rsidRDefault="001C3739" w:rsidP="001C3739">
      <w:pPr>
        <w:rPr>
          <w:rFonts w:eastAsia="Cambria"/>
          <w:sz w:val="16"/>
        </w:rPr>
      </w:pPr>
      <w:r w:rsidRPr="00BB372E">
        <w:rPr>
          <w:rFonts w:eastAsia="Cambria"/>
          <w:b/>
          <w:bCs/>
          <w:u w:val="single"/>
        </w:rPr>
        <w:t>Marjanovic and Fejiao ‘20</w:t>
      </w:r>
      <w:r w:rsidRPr="00BB372E">
        <w:rPr>
          <w:rFonts w:eastAsia="Cambria"/>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rsidR="001C3739" w:rsidRPr="00BB372E" w:rsidRDefault="001C3739" w:rsidP="001C3739">
      <w:pPr>
        <w:rPr>
          <w:rFonts w:eastAsia="Cambria"/>
          <w:sz w:val="16"/>
        </w:rPr>
      </w:pPr>
      <w:r w:rsidRPr="00BB372E">
        <w:rPr>
          <w:rFonts w:eastAsia="Cambria"/>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bioterrorism con-text</w:t>
      </w:r>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well-recognised</w:t>
      </w:r>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compe-tition within the industry. However, </w:t>
      </w:r>
      <w:r w:rsidRPr="00BB372E">
        <w:rPr>
          <w:rFonts w:eastAsia="Cambria"/>
          <w:u w:val="single"/>
        </w:rPr>
        <w:t xml:space="preserve">the </w:t>
      </w:r>
      <w:r w:rsidRPr="00A2522C">
        <w:rPr>
          <w:rFonts w:eastAsia="Cambria"/>
          <w:highlight w:val="yellow"/>
          <w:u w:val="single"/>
        </w:rPr>
        <w:t>expertise, networks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sec-tor</w:t>
      </w:r>
      <w:r w:rsidRPr="00BB372E">
        <w:rPr>
          <w:rFonts w:eastAsia="Cambria"/>
          <w:sz w:val="16"/>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agents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imme-diate term. </w:t>
      </w:r>
      <w:r w:rsidRPr="00BB372E">
        <w:rPr>
          <w:rFonts w:eastAsia="Cambria"/>
          <w:sz w:val="16"/>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12 There are important policy questions as to whether – and how – industry could engage with such public health threats to an even greater extent under improved innova-tion conditions.</w:t>
      </w:r>
    </w:p>
    <w:p w:rsidR="001C3739" w:rsidRDefault="001C3739" w:rsidP="001C3739">
      <w:pPr>
        <w:rPr>
          <w:rFonts w:eastAsia="Cambria"/>
          <w:sz w:val="16"/>
        </w:rPr>
      </w:pPr>
    </w:p>
    <w:p w:rsidR="001C3739" w:rsidRDefault="001C3739" w:rsidP="001C3739">
      <w:pPr>
        <w:pStyle w:val="Heading4"/>
      </w:pPr>
      <w:r>
        <w:t>Bioterrorism and future pandemics cause extinction.</w:t>
      </w:r>
    </w:p>
    <w:p w:rsidR="001C3739" w:rsidRPr="00CA2687" w:rsidRDefault="001C3739" w:rsidP="001C3739">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11" w:history="1">
        <w:r w:rsidRPr="00CA2687">
          <w:rPr>
            <w:rStyle w:val="Hyperlink"/>
            <w:sz w:val="16"/>
          </w:rPr>
          <w:t>https://ctc.usma.edu/biosecurity-in-the-wake-of-covid-19-the-urgent-action-needed/</w:t>
        </w:r>
      </w:hyperlink>
      <w:r w:rsidRPr="00CA2687">
        <w:rPr>
          <w:sz w:val="16"/>
        </w:rPr>
        <w:t xml:space="preserve"> C.VC</w:t>
      </w:r>
    </w:p>
    <w:p w:rsidR="001C3739" w:rsidRPr="00AB1385" w:rsidRDefault="001C3739" w:rsidP="001C3739">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rsidR="001C3739" w:rsidRPr="00AB1385" w:rsidRDefault="001C3739" w:rsidP="001C3739">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rsidR="001C3739" w:rsidRPr="00AB1385" w:rsidRDefault="001C3739" w:rsidP="001C3739">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rsidR="001C3739" w:rsidRPr="00AB1385" w:rsidRDefault="001C3739" w:rsidP="001C3739">
      <w:pPr>
        <w:rPr>
          <w:sz w:val="16"/>
        </w:rPr>
      </w:pPr>
      <w:r w:rsidRPr="00AB1385">
        <w:rPr>
          <w:sz w:val="16"/>
        </w:rPr>
        <w:t>The Need to Rethink Likelihood</w:t>
      </w:r>
    </w:p>
    <w:p w:rsidR="001C3739" w:rsidRPr="00AB1385" w:rsidRDefault="001C3739" w:rsidP="001C3739">
      <w:pPr>
        <w:rPr>
          <w:sz w:val="16"/>
        </w:rPr>
      </w:pPr>
      <w:r w:rsidRPr="00AB1385">
        <w:rPr>
          <w:sz w:val="16"/>
        </w:rPr>
        <w:t xml:space="preserve">Given the fact that in late 2019 when, as far as is known, COVID-19 cases first started emerging in China, it had been more than a century since the previous catastrophic outbreak (the 1918-1919 “Spanish flu” pandemic),d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beings.e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rsidR="001C3739" w:rsidRPr="00AB1385" w:rsidRDefault="001C3739" w:rsidP="001C3739">
      <w:pPr>
        <w:rPr>
          <w:sz w:val="16"/>
        </w:rPr>
      </w:pPr>
      <w:r w:rsidRPr="00AB1385">
        <w:rPr>
          <w:rStyle w:val="StyleUnderline"/>
        </w:rPr>
        <w:t>There is also growing concern about engineered viruses. Not only have advances in synthetic biology</w:t>
      </w:r>
      <w:r w:rsidRPr="00AB1385">
        <w:rPr>
          <w:sz w:val="16"/>
        </w:rPr>
        <w:t xml:space="preserve"> (SynBio)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rsidR="001C3739" w:rsidRPr="00AB1385" w:rsidRDefault="001C3739" w:rsidP="001C3739">
      <w:pPr>
        <w:rPr>
          <w:sz w:val="16"/>
        </w:rPr>
      </w:pPr>
      <w:r w:rsidRPr="00AB1385">
        <w:rPr>
          <w:sz w:val="16"/>
        </w:rPr>
        <w:t>In the August 2020 issue of this publication, scientists at the U.S. Military Academy at West Point warned that:</w:t>
      </w:r>
    </w:p>
    <w:p w:rsidR="001C3739" w:rsidRPr="00AB1385" w:rsidRDefault="001C3739" w:rsidP="001C3739">
      <w:pPr>
        <w:rPr>
          <w:sz w:val="16"/>
        </w:rPr>
      </w:pPr>
      <w:r w:rsidRPr="00AB1385">
        <w:rPr>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w:t>
      </w:r>
      <w:r w:rsidRPr="00AB1385">
        <w:rPr>
          <w:sz w:val="16"/>
        </w:rPr>
        <w:lastRenderedPageBreak/>
        <w:t>be rivaled only by the development of the atomic bomb. As the technology improves, the level of education and skills necessary to engineer biological agents decreases. Whereas only state actors historically had the resources to develop and employ biological weapons, SynBio is changing the threat paradigm.</w:t>
      </w:r>
    </w:p>
    <w:p w:rsidR="001C3739" w:rsidRPr="00AB1385" w:rsidRDefault="001C3739" w:rsidP="001C3739">
      <w:pPr>
        <w:rPr>
          <w:sz w:val="16"/>
        </w:rPr>
      </w:pP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rsidR="001C3739" w:rsidRPr="00AB1385" w:rsidRDefault="001C3739" w:rsidP="001C3739">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years.g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rsidR="001C3739" w:rsidRPr="00AB1385" w:rsidRDefault="001C3739" w:rsidP="001C3739">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be seen as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rsidR="001C3739" w:rsidRDefault="001C3739" w:rsidP="001C3739">
      <w:pPr>
        <w:pStyle w:val="Heading1"/>
      </w:pPr>
      <w:r>
        <w:lastRenderedPageBreak/>
        <w:t>2</w:t>
      </w:r>
    </w:p>
    <w:p w:rsidR="00F01A8D" w:rsidRPr="00F01A8D" w:rsidRDefault="00F01A8D" w:rsidP="00F01A8D">
      <w:pPr>
        <w:pStyle w:val="Heading4"/>
      </w:pPr>
      <w:r>
        <w:t>The ROB is to vote for the side that produces the best material consequences</w:t>
      </w:r>
    </w:p>
    <w:p w:rsidR="001C3739" w:rsidRPr="00992060" w:rsidRDefault="001C3739" w:rsidP="001C3739">
      <w:pPr>
        <w:pStyle w:val="Heading4"/>
        <w:rPr>
          <w:rFonts w:asciiTheme="minorHAnsi" w:hAnsiTheme="minorHAnsi" w:cstheme="minorHAnsi"/>
        </w:rPr>
      </w:pPr>
      <w:r w:rsidRPr="00992060">
        <w:rPr>
          <w:rFonts w:asciiTheme="minorHAnsi" w:hAnsiTheme="minorHAnsi" w:cstheme="minorHAnsi"/>
        </w:rPr>
        <w:t xml:space="preserve">Extinction o/ws under any framework, even under moral uncertainty – infinite future generations </w:t>
      </w:r>
    </w:p>
    <w:p w:rsidR="001C3739" w:rsidRPr="00992060" w:rsidRDefault="001C3739" w:rsidP="001C3739">
      <w:pPr>
        <w:rPr>
          <w:rFonts w:asciiTheme="minorHAnsi" w:hAnsiTheme="minorHAnsi" w:cstheme="minorHAnsi"/>
        </w:rPr>
      </w:pPr>
      <w:r w:rsidRPr="00992060">
        <w:rPr>
          <w:rStyle w:val="Style13ptBold"/>
          <w:rFonts w:asciiTheme="minorHAnsi" w:hAnsiTheme="minorHAnsi" w:cstheme="minorHAnsi"/>
        </w:rPr>
        <w:t>Pummer 15</w:t>
      </w:r>
      <w:r w:rsidRPr="00992060">
        <w:rPr>
          <w:rFonts w:asciiTheme="minorHAnsi" w:hAnsiTheme="minorHAnsi"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rsidR="001C3739" w:rsidRPr="00992060" w:rsidRDefault="001C3739" w:rsidP="001C3739">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w:t>
      </w:r>
      <w:r w:rsidRPr="00992060">
        <w:rPr>
          <w:rFonts w:asciiTheme="minorHAnsi" w:hAnsiTheme="minorHAnsi" w:cstheme="minorHAnsi"/>
          <w:sz w:val="16"/>
        </w:rPr>
        <w:lastRenderedPageBreak/>
        <w:t xml:space="preserve">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r w:rsidRPr="00992060">
        <w:rPr>
          <w:rStyle w:val="StyleUnderline"/>
          <w:rFonts w:asciiTheme="minorHAnsi" w:hAnsiTheme="minorHAnsi" w:cstheme="minorHAnsi"/>
        </w:rPr>
        <w:t xml:space="preserve">pretty strong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rsidR="001C3739" w:rsidRPr="00FF5F8C" w:rsidRDefault="001C3739" w:rsidP="001C3739">
      <w:pPr>
        <w:rPr>
          <w:rFonts w:ascii="Georgia" w:hAnsi="Georgia"/>
        </w:rPr>
      </w:pPr>
    </w:p>
    <w:p w:rsidR="001C3739" w:rsidRPr="00FF5F8C" w:rsidRDefault="001C3739" w:rsidP="001C3739">
      <w:pPr>
        <w:pStyle w:val="Heading4"/>
        <w:rPr>
          <w:rFonts w:ascii="Georgia" w:hAnsi="Georgia"/>
        </w:rPr>
      </w:pPr>
      <w:r w:rsidRPr="00FF5F8C">
        <w:rPr>
          <w:rFonts w:ascii="Georgia" w:hAnsi="Georgia"/>
        </w:rPr>
        <w:t xml:space="preserve">1. Science proves non util ethics are impossible and our version of util solves all aff offense </w:t>
      </w:r>
    </w:p>
    <w:p w:rsidR="001C3739" w:rsidRPr="00FF5F8C" w:rsidRDefault="001C3739" w:rsidP="001C3739">
      <w:pPr>
        <w:rPr>
          <w:rFonts w:ascii="Georgia" w:hAnsi="Georgia"/>
        </w:rPr>
      </w:pPr>
      <w:r w:rsidRPr="00FF5F8C">
        <w:rPr>
          <w:rStyle w:val="Style13ptBold"/>
          <w:rFonts w:ascii="Georgia" w:hAnsi="Georgia"/>
        </w:rPr>
        <w:t>Greene 10</w:t>
      </w:r>
      <w:r w:rsidRPr="00FF5F8C">
        <w:rPr>
          <w:rFonts w:ascii="Georgia" w:hAnsi="Georgia"/>
        </w:rPr>
        <w:t xml:space="preserve"> – Joshua, Associate Professor of Social science in the Department of Psychology at Harvard University </w:t>
      </w:r>
    </w:p>
    <w:p w:rsidR="001C3739" w:rsidRPr="00FF5F8C" w:rsidRDefault="001C3739" w:rsidP="001C3739">
      <w:pPr>
        <w:rPr>
          <w:rFonts w:ascii="Georgia" w:hAnsi="Georgia"/>
        </w:rPr>
      </w:pPr>
      <w:r w:rsidRPr="00FF5F8C">
        <w:rPr>
          <w:rFonts w:ascii="Georgia" w:hAnsi="Georgia"/>
        </w:rPr>
        <w:lastRenderedPageBreak/>
        <w:t>(The Secret Joke of Kant’s Soul published in Moral Psychology: Historical and Contemporary Readings, accessed: www.fed.cuhk.edu.hk/~lchang/material/Evolutionary/Developmental/Greene-KantSoul.pdf)</w:t>
      </w:r>
    </w:p>
    <w:p w:rsidR="001C3739" w:rsidRPr="00FF5F8C" w:rsidRDefault="001C3739" w:rsidP="001C3739">
      <w:pPr>
        <w:rPr>
          <w:rFonts w:ascii="Georgia" w:hAnsi="Georgia"/>
          <w:sz w:val="16"/>
        </w:rPr>
      </w:pPr>
      <w:r w:rsidRPr="00FF5F8C">
        <w:rPr>
          <w:rFonts w:ascii="Georgia" w:hAnsi="Georgia"/>
          <w:b/>
          <w:u w:val="single"/>
        </w:rPr>
        <w:t xml:space="preserve">What </w:t>
      </w:r>
      <w:r w:rsidRPr="00FF5F8C">
        <w:rPr>
          <w:rFonts w:ascii="Georgia" w:hAnsi="Georgia"/>
          <w:b/>
          <w:iCs/>
          <w:highlight w:val="yellow"/>
          <w:u w:val="single"/>
          <w:bdr w:val="single" w:sz="8" w:space="0" w:color="auto"/>
        </w:rPr>
        <w:t>turn-of-the-millennium science</w:t>
      </w:r>
      <w:r w:rsidRPr="00FF5F8C">
        <w:rPr>
          <w:rFonts w:ascii="Georgia" w:hAnsi="Georgia"/>
          <w:sz w:val="16"/>
          <w:highlight w:val="yellow"/>
        </w:rPr>
        <w:t xml:space="preserve"> </w:t>
      </w:r>
      <w:r w:rsidRPr="00FF5F8C">
        <w:rPr>
          <w:rFonts w:ascii="Georgia" w:hAnsi="Georgia"/>
          <w:b/>
          <w:highlight w:val="yellow"/>
          <w:u w:val="single"/>
        </w:rPr>
        <w:t>is telling us</w:t>
      </w:r>
      <w:r w:rsidRPr="00FF5F8C">
        <w:rPr>
          <w:rFonts w:ascii="Georgia" w:hAnsi="Georgia"/>
          <w:b/>
          <w:u w:val="single"/>
        </w:rPr>
        <w:t xml:space="preserve"> is that </w:t>
      </w:r>
      <w:r w:rsidRPr="00FF5F8C">
        <w:rPr>
          <w:rFonts w:ascii="Georgia" w:hAnsi="Georgia"/>
          <w:b/>
          <w:highlight w:val="yellow"/>
          <w:u w:val="single"/>
        </w:rPr>
        <w:t xml:space="preserve">human </w:t>
      </w:r>
      <w:r w:rsidRPr="00FF5F8C">
        <w:rPr>
          <w:rFonts w:ascii="Georgia" w:eastAsia="Malgun Gothic" w:hAnsi="Georgia"/>
          <w:b/>
          <w:iCs/>
          <w:highlight w:val="yellow"/>
          <w:u w:val="single"/>
          <w:bdr w:val="single" w:sz="8" w:space="0" w:color="auto"/>
        </w:rPr>
        <w:t>mo</w:t>
      </w:r>
      <w:r w:rsidRPr="00FF5F8C">
        <w:rPr>
          <w:rFonts w:ascii="Georgia" w:hAnsi="Georgia"/>
          <w:b/>
          <w:iCs/>
          <w:highlight w:val="yellow"/>
          <w:u w:val="single"/>
          <w:bdr w:val="single" w:sz="8" w:space="0" w:color="auto"/>
        </w:rPr>
        <w:t>ral judgment is not a pristine rational enterprise</w:t>
      </w:r>
      <w:r w:rsidRPr="00FF5F8C">
        <w:rPr>
          <w:rFonts w:ascii="Georgia" w:hAnsi="Georgia"/>
          <w:sz w:val="16"/>
        </w:rPr>
        <w:t xml:space="preserve">, that our </w:t>
      </w:r>
      <w:r w:rsidRPr="00FF5F8C">
        <w:rPr>
          <w:rFonts w:ascii="Georgia" w:hAnsi="Georgia"/>
          <w:b/>
          <w:u w:val="single"/>
        </w:rPr>
        <w:t xml:space="preserve">moral </w:t>
      </w:r>
      <w:r w:rsidRPr="00FF5F8C">
        <w:rPr>
          <w:rFonts w:ascii="Georgia" w:hAnsi="Georgia"/>
          <w:b/>
          <w:highlight w:val="yellow"/>
          <w:u w:val="single"/>
        </w:rPr>
        <w:t>judgments are driven by a hodgepodge of emotional dispositions</w:t>
      </w:r>
      <w:r w:rsidRPr="00FF5F8C">
        <w:rPr>
          <w:rFonts w:ascii="Georgia" w:hAnsi="Georgia"/>
          <w:b/>
          <w:u w:val="single"/>
        </w:rPr>
        <w:t xml:space="preserve">, which themselves were </w:t>
      </w:r>
      <w:r w:rsidRPr="00FF5F8C">
        <w:rPr>
          <w:rFonts w:ascii="Georgia" w:hAnsi="Georgia"/>
          <w:b/>
          <w:highlight w:val="yellow"/>
          <w:u w:val="single"/>
        </w:rPr>
        <w:t xml:space="preserve">shaped by a </w:t>
      </w:r>
      <w:r w:rsidRPr="0029691C">
        <w:rPr>
          <w:rFonts w:ascii="Georgia" w:hAnsi="Georgia"/>
          <w:b/>
          <w:u w:val="single"/>
        </w:rPr>
        <w:t xml:space="preserve">hodgepodge of </w:t>
      </w:r>
      <w:r w:rsidRPr="00FF5F8C">
        <w:rPr>
          <w:rFonts w:ascii="Georgia" w:hAnsi="Georgia"/>
          <w:b/>
          <w:highlight w:val="yellow"/>
          <w:u w:val="single"/>
        </w:rPr>
        <w:t>evolutionary forces,</w:t>
      </w:r>
      <w:r w:rsidRPr="00FF5F8C">
        <w:rPr>
          <w:rFonts w:ascii="Georgia" w:hAnsi="Georgia"/>
          <w:b/>
          <w:u w:val="single"/>
        </w:rPr>
        <w:t xml:space="preserve"> both </w:t>
      </w:r>
      <w:r w:rsidRPr="00FF5F8C">
        <w:rPr>
          <w:rFonts w:ascii="Georgia" w:hAnsi="Georgia"/>
          <w:b/>
          <w:highlight w:val="yellow"/>
          <w:u w:val="single"/>
        </w:rPr>
        <w:t>biological and cultural</w:t>
      </w:r>
      <w:r w:rsidRPr="00FF5F8C">
        <w:rPr>
          <w:rFonts w:ascii="Georgia" w:hAnsi="Georgia"/>
          <w:sz w:val="16"/>
        </w:rPr>
        <w:t xml:space="preserve">. </w:t>
      </w:r>
      <w:r w:rsidRPr="00FF5F8C">
        <w:rPr>
          <w:rFonts w:ascii="Georgia" w:hAnsi="Georgia"/>
          <w:b/>
          <w:u w:val="single"/>
        </w:rPr>
        <w:t xml:space="preserve">Because of this, </w:t>
      </w:r>
      <w:r w:rsidRPr="00FF5F8C">
        <w:rPr>
          <w:rFonts w:ascii="Georgia" w:hAnsi="Georgia"/>
          <w:b/>
          <w:highlight w:val="yellow"/>
          <w:u w:val="single"/>
        </w:rPr>
        <w:t xml:space="preserve">it is </w:t>
      </w:r>
      <w:r w:rsidRPr="00FF5F8C">
        <w:rPr>
          <w:rFonts w:ascii="Georgia" w:hAnsi="Georgia"/>
          <w:b/>
          <w:iCs/>
          <w:highlight w:val="yellow"/>
          <w:u w:val="single"/>
          <w:bdr w:val="single" w:sz="8" w:space="0" w:color="auto"/>
        </w:rPr>
        <w:t>exceedingly unlikely</w:t>
      </w:r>
      <w:r w:rsidRPr="00FF5F8C">
        <w:rPr>
          <w:rFonts w:ascii="Georgia" w:hAnsi="Georgia"/>
          <w:b/>
          <w:iCs/>
          <w:u w:val="single"/>
          <w:bdr w:val="single" w:sz="8" w:space="0" w:color="auto"/>
        </w:rPr>
        <w:t xml:space="preserve"> that </w:t>
      </w:r>
      <w:r w:rsidRPr="00FF5F8C">
        <w:rPr>
          <w:rFonts w:ascii="Georgia" w:hAnsi="Georgia"/>
          <w:b/>
          <w:iCs/>
          <w:highlight w:val="yellow"/>
          <w:u w:val="single"/>
          <w:bdr w:val="single" w:sz="8" w:space="0" w:color="auto"/>
        </w:rPr>
        <w:t>there is any</w:t>
      </w:r>
      <w:r w:rsidRPr="00FF5F8C">
        <w:rPr>
          <w:rFonts w:ascii="Georgia" w:hAnsi="Georgia"/>
          <w:b/>
          <w:iCs/>
          <w:u w:val="single"/>
          <w:bdr w:val="single" w:sz="8" w:space="0" w:color="auto"/>
        </w:rPr>
        <w:t xml:space="preserve"> rationally </w:t>
      </w:r>
      <w:r w:rsidRPr="00FF5F8C">
        <w:rPr>
          <w:rFonts w:ascii="Georgia" w:hAnsi="Georgia"/>
          <w:b/>
          <w:iCs/>
          <w:highlight w:val="yellow"/>
          <w:u w:val="single"/>
          <w:bdr w:val="single" w:sz="8" w:space="0" w:color="auto"/>
        </w:rPr>
        <w:t>coherent normative moral theory that can accommodate our moral intuitions</w:t>
      </w:r>
      <w:r w:rsidRPr="00FF5F8C">
        <w:rPr>
          <w:rFonts w:ascii="Georgia" w:hAnsi="Georgia"/>
          <w:sz w:val="16"/>
        </w:rPr>
        <w:t xml:space="preserve">. Moreover, </w:t>
      </w:r>
      <w:r w:rsidRPr="00FF5F8C">
        <w:rPr>
          <w:rFonts w:ascii="Georgia" w:hAnsi="Georgia"/>
          <w:b/>
          <w:u w:val="single"/>
        </w:rPr>
        <w:t>anyone who claims to have such a theory</w:t>
      </w:r>
      <w:r w:rsidRPr="00FF5F8C">
        <w:rPr>
          <w:rFonts w:ascii="Georgia" w:hAnsi="Georgia"/>
          <w:sz w:val="16"/>
        </w:rPr>
        <w:t xml:space="preserve">, or even part of one, </w:t>
      </w:r>
      <w:r w:rsidRPr="00FF5F8C">
        <w:rPr>
          <w:rFonts w:ascii="Georgia" w:hAnsi="Georgia"/>
          <w:b/>
          <w:iCs/>
          <w:u w:val="single"/>
          <w:bdr w:val="single" w:sz="8" w:space="0" w:color="auto"/>
        </w:rPr>
        <w:t>almost certainly doesn't</w:t>
      </w:r>
      <w:r w:rsidRPr="00FF5F8C">
        <w:rPr>
          <w:rFonts w:ascii="Georgia" w:hAnsi="Georgia"/>
          <w:sz w:val="16"/>
        </w:rPr>
        <w:t xml:space="preserve">. Instead, what that person probably has is a moral rationalization. </w:t>
      </w:r>
      <w:r w:rsidRPr="00FF5F8C">
        <w:rPr>
          <w:rFonts w:ascii="Georgia" w:hAnsi="Georgia"/>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FF5F8C">
        <w:rPr>
          <w:rFonts w:ascii="Georgia" w:hAnsi="Georgia"/>
          <w:sz w:val="16"/>
        </w:rPr>
        <w:t xml:space="preserve">Missing the Deontological Point I suspect that </w:t>
      </w:r>
      <w:r w:rsidRPr="00FF5F8C">
        <w:rPr>
          <w:rFonts w:ascii="Georgia" w:hAnsi="Georgia"/>
          <w:b/>
          <w:u w:val="single"/>
        </w:rPr>
        <w:t xml:space="preserve">rationalist </w:t>
      </w:r>
      <w:r w:rsidRPr="00617FD9">
        <w:rPr>
          <w:rFonts w:ascii="Georgia" w:hAnsi="Georgia"/>
          <w:b/>
          <w:highlight w:val="yellow"/>
          <w:u w:val="single"/>
        </w:rPr>
        <w:t xml:space="preserve">deontologists </w:t>
      </w:r>
      <w:r w:rsidRPr="005A01E4">
        <w:rPr>
          <w:rFonts w:ascii="Georgia" w:hAnsi="Georgia"/>
          <w:b/>
          <w:u w:val="single"/>
        </w:rPr>
        <w:t>will remain unmoved by the arguments presented here</w:t>
      </w:r>
      <w:r w:rsidRPr="005A01E4">
        <w:rPr>
          <w:rFonts w:ascii="Georgia" w:hAnsi="Georgia"/>
          <w:sz w:val="16"/>
        </w:rPr>
        <w:t xml:space="preserve">. Instead, I suspect, </w:t>
      </w:r>
      <w:r w:rsidRPr="005A01E4">
        <w:rPr>
          <w:rFonts w:ascii="Georgia" w:hAnsi="Georgia"/>
          <w:b/>
          <w:u w:val="single"/>
        </w:rPr>
        <w:t>they</w:t>
      </w:r>
      <w:r w:rsidRPr="005A01E4">
        <w:rPr>
          <w:rFonts w:ascii="Georgia" w:hAnsi="Georgia"/>
          <w:sz w:val="16"/>
        </w:rPr>
        <w:t xml:space="preserve"> </w:t>
      </w:r>
      <w:r w:rsidRPr="00617FD9">
        <w:rPr>
          <w:rFonts w:ascii="Georgia" w:hAnsi="Georgia"/>
          <w:b/>
          <w:highlight w:val="yellow"/>
          <w:u w:val="single"/>
        </w:rPr>
        <w:t>will insist</w:t>
      </w:r>
      <w:r w:rsidRPr="005A01E4">
        <w:rPr>
          <w:rFonts w:ascii="Georgia" w:hAnsi="Georgia"/>
          <w:b/>
          <w:u w:val="single"/>
        </w:rPr>
        <w:t xml:space="preserve"> that </w:t>
      </w:r>
      <w:r w:rsidRPr="00617FD9">
        <w:rPr>
          <w:rFonts w:ascii="Georgia" w:hAnsi="Georgia"/>
          <w:b/>
          <w:highlight w:val="yellow"/>
          <w:u w:val="single"/>
        </w:rPr>
        <w:t xml:space="preserve">I have </w:t>
      </w:r>
      <w:r w:rsidRPr="005A01E4">
        <w:rPr>
          <w:rFonts w:ascii="Georgia" w:hAnsi="Georgia"/>
          <w:b/>
          <w:iCs/>
          <w:u w:val="single"/>
          <w:bdr w:val="single" w:sz="8" w:space="0" w:color="auto"/>
        </w:rPr>
        <w:t xml:space="preserve">simply </w:t>
      </w:r>
      <w:r w:rsidRPr="00617FD9">
        <w:rPr>
          <w:rFonts w:ascii="Georgia" w:hAnsi="Georgia"/>
          <w:b/>
          <w:iCs/>
          <w:highlight w:val="yellow"/>
          <w:u w:val="single"/>
          <w:bdr w:val="single" w:sz="8" w:space="0" w:color="auto"/>
        </w:rPr>
        <w:t xml:space="preserve">misunderstood </w:t>
      </w:r>
      <w:r w:rsidRPr="005A01E4">
        <w:rPr>
          <w:rFonts w:ascii="Georgia" w:hAnsi="Georgia"/>
          <w:b/>
          <w:iCs/>
          <w:u w:val="single"/>
          <w:bdr w:val="single" w:sz="8" w:space="0" w:color="auto"/>
        </w:rPr>
        <w:t>what</w:t>
      </w:r>
      <w:r w:rsidRPr="005A01E4">
        <w:rPr>
          <w:rFonts w:ascii="Georgia" w:hAnsi="Georgia"/>
          <w:sz w:val="16"/>
        </w:rPr>
        <w:t xml:space="preserve"> Kant and like-minded </w:t>
      </w:r>
      <w:r w:rsidRPr="005A01E4">
        <w:rPr>
          <w:rFonts w:ascii="Georgia" w:hAnsi="Georgia"/>
          <w:b/>
          <w:iCs/>
          <w:u w:val="single"/>
          <w:bdr w:val="single" w:sz="8" w:space="0" w:color="auto"/>
        </w:rPr>
        <w:t>deontologists are</w:t>
      </w:r>
      <w:r w:rsidRPr="00FF5F8C">
        <w:rPr>
          <w:rFonts w:ascii="Georgia" w:hAnsi="Georgia"/>
          <w:b/>
          <w:iCs/>
          <w:u w:val="single"/>
          <w:bdr w:val="single" w:sz="8" w:space="0" w:color="auto"/>
        </w:rPr>
        <w:t xml:space="preserve"> all about</w:t>
      </w:r>
      <w:r w:rsidRPr="00FF5F8C">
        <w:rPr>
          <w:rFonts w:ascii="Georgia" w:hAnsi="Georgia"/>
          <w:sz w:val="16"/>
        </w:rPr>
        <w:t xml:space="preserve">. </w:t>
      </w:r>
      <w:r w:rsidRPr="00FF5F8C">
        <w:rPr>
          <w:rFonts w:ascii="Georgia" w:hAnsi="Georgia"/>
          <w:b/>
          <w:u w:val="single"/>
        </w:rPr>
        <w:t>Deontology, they will say, isn't about this intuition or that intuition</w:t>
      </w:r>
      <w:r w:rsidRPr="00FF5F8C">
        <w:rPr>
          <w:rFonts w:ascii="Georgia" w:hAnsi="Georgia"/>
          <w:sz w:val="16"/>
        </w:rPr>
        <w:t xml:space="preserve">. It's not defined by its normative differences with consequentialism. </w:t>
      </w:r>
      <w:r w:rsidRPr="00FF5F8C">
        <w:rPr>
          <w:rFonts w:ascii="Georgia" w:hAnsi="Georgia"/>
          <w:b/>
          <w:u w:val="single"/>
        </w:rPr>
        <w:t>Rather, deontology is about taking humanity seriously</w:t>
      </w:r>
      <w:r w:rsidRPr="00FF5F8C">
        <w:rPr>
          <w:rFonts w:ascii="Georgia" w:hAnsi="Georgia"/>
          <w:sz w:val="16"/>
        </w:rPr>
        <w:t xml:space="preserve">. Above all else, it's about respect for persons. It's about treating others as fellow rational creatures rather than as mere objects, about acting for reasons rational beings can share. And so on (Korsgaard, 1996a; Korsgaard, 1996b). </w:t>
      </w:r>
      <w:r w:rsidRPr="00FF5F8C">
        <w:rPr>
          <w:rFonts w:ascii="Georgia" w:hAnsi="Georgia"/>
          <w:b/>
          <w:u w:val="single"/>
        </w:rPr>
        <w:t xml:space="preserve">This is, no doubt, how many </w:t>
      </w:r>
      <w:r w:rsidRPr="00617FD9">
        <w:rPr>
          <w:rFonts w:ascii="Georgia" w:hAnsi="Georgia"/>
          <w:b/>
          <w:u w:val="single"/>
        </w:rPr>
        <w:t>deontologists</w:t>
      </w:r>
      <w:r w:rsidRPr="00FF5F8C">
        <w:rPr>
          <w:rFonts w:ascii="Georgia" w:hAnsi="Georgia"/>
          <w:b/>
          <w:u w:val="single"/>
        </w:rPr>
        <w:t xml:space="preserve"> see deontology. But </w:t>
      </w:r>
      <w:r w:rsidRPr="00617FD9">
        <w:rPr>
          <w:rFonts w:ascii="Georgia" w:hAnsi="Georgia"/>
          <w:b/>
          <w:highlight w:val="yellow"/>
          <w:u w:val="single"/>
        </w:rPr>
        <w:t>this</w:t>
      </w:r>
      <w:r w:rsidRPr="00FF5F8C">
        <w:rPr>
          <w:rFonts w:ascii="Georgia" w:hAnsi="Georgia"/>
          <w:b/>
          <w:u w:val="single"/>
        </w:rPr>
        <w:t xml:space="preserve"> </w:t>
      </w:r>
      <w:r w:rsidRPr="00FF5F8C">
        <w:rPr>
          <w:rFonts w:ascii="Georgia" w:hAnsi="Georgia"/>
          <w:b/>
          <w:highlight w:val="yellow"/>
          <w:u w:val="single"/>
        </w:rPr>
        <w:t>insider's view</w:t>
      </w:r>
      <w:r w:rsidRPr="00FF5F8C">
        <w:rPr>
          <w:rFonts w:ascii="Georgia" w:hAnsi="Georgia"/>
          <w:sz w:val="16"/>
        </w:rPr>
        <w:t xml:space="preserve">, as I've suggested, </w:t>
      </w:r>
      <w:r w:rsidRPr="00FF5F8C">
        <w:rPr>
          <w:rFonts w:ascii="Georgia" w:hAnsi="Georgia"/>
          <w:b/>
          <w:iCs/>
          <w:highlight w:val="yellow"/>
          <w:u w:val="single"/>
          <w:bdr w:val="single" w:sz="8" w:space="0" w:color="auto"/>
        </w:rPr>
        <w:t>may be misleading</w:t>
      </w:r>
      <w:r w:rsidRPr="00FF5F8C">
        <w:rPr>
          <w:rFonts w:ascii="Georgia" w:hAnsi="Georgia"/>
          <w:sz w:val="16"/>
        </w:rPr>
        <w:t xml:space="preserve">. </w:t>
      </w:r>
      <w:r w:rsidRPr="00FF5F8C">
        <w:rPr>
          <w:rFonts w:ascii="Georgia" w:hAnsi="Georgia"/>
          <w:b/>
          <w:u w:val="single"/>
        </w:rPr>
        <w:t>The problem</w:t>
      </w:r>
      <w:r w:rsidRPr="00FF5F8C">
        <w:rPr>
          <w:rFonts w:ascii="Georgia" w:hAnsi="Georgia"/>
          <w:sz w:val="16"/>
        </w:rPr>
        <w:t xml:space="preserve">, more specifically, </w:t>
      </w:r>
      <w:r w:rsidRPr="00FF5F8C">
        <w:rPr>
          <w:rFonts w:ascii="Georgia" w:hAnsi="Georgia"/>
          <w:b/>
          <w:iCs/>
          <w:u w:val="single"/>
          <w:bdr w:val="single" w:sz="8" w:space="0" w:color="auto"/>
        </w:rPr>
        <w:t xml:space="preserve">is that </w:t>
      </w:r>
      <w:r w:rsidRPr="00FF5F8C">
        <w:rPr>
          <w:rFonts w:ascii="Georgia" w:hAnsi="Georgia"/>
          <w:b/>
          <w:iCs/>
          <w:highlight w:val="yellow"/>
          <w:u w:val="single"/>
          <w:bdr w:val="single" w:sz="8" w:space="0" w:color="auto"/>
        </w:rPr>
        <w:t>it defines deontology in terms of values that are not distinctively deontological</w:t>
      </w:r>
      <w:r w:rsidRPr="00FF5F8C">
        <w:rPr>
          <w:rFonts w:ascii="Georgia" w:hAnsi="Georgia"/>
          <w:sz w:val="16"/>
        </w:rPr>
        <w:t xml:space="preserve">, though they may appear to be from the inside. </w:t>
      </w:r>
      <w:r w:rsidRPr="00FF5F8C">
        <w:rPr>
          <w:rFonts w:ascii="Georgia" w:hAnsi="Georgia"/>
          <w:b/>
          <w:u w:val="single"/>
        </w:rPr>
        <w:t xml:space="preserve">Consider the following analogy with religion. </w:t>
      </w:r>
      <w:r w:rsidRPr="00FF5F8C">
        <w:rPr>
          <w:rFonts w:ascii="Georgia" w:hAnsi="Georgia"/>
          <w:b/>
          <w:highlight w:val="yellow"/>
          <w:u w:val="single"/>
        </w:rPr>
        <w:t>When one asks a religious person to explain the essence</w:t>
      </w:r>
      <w:r w:rsidRPr="00FF5F8C">
        <w:rPr>
          <w:rFonts w:ascii="Georgia" w:hAnsi="Georgia"/>
          <w:b/>
          <w:u w:val="single"/>
        </w:rPr>
        <w:t xml:space="preserve"> of his religion, </w:t>
      </w:r>
      <w:r w:rsidRPr="00FF5F8C">
        <w:rPr>
          <w:rFonts w:ascii="Georgia" w:hAnsi="Georgia"/>
          <w:b/>
          <w:highlight w:val="yellow"/>
          <w:u w:val="single"/>
        </w:rPr>
        <w:t>one</w:t>
      </w:r>
      <w:r w:rsidRPr="00FF5F8C">
        <w:rPr>
          <w:rFonts w:ascii="Georgia" w:hAnsi="Georgia"/>
          <w:b/>
          <w:u w:val="single"/>
        </w:rPr>
        <w:t xml:space="preserve"> often </w:t>
      </w:r>
      <w:r w:rsidRPr="00FF5F8C">
        <w:rPr>
          <w:rFonts w:ascii="Georgia" w:hAnsi="Georgia"/>
          <w:b/>
          <w:highlight w:val="yellow"/>
          <w:u w:val="single"/>
        </w:rPr>
        <w:t>gets an answer like</w:t>
      </w:r>
      <w:r w:rsidRPr="00FF5F8C">
        <w:rPr>
          <w:rFonts w:ascii="Georgia" w:hAnsi="Georgia"/>
          <w:b/>
          <w:u w:val="single"/>
        </w:rPr>
        <w:t xml:space="preserve"> this: "</w:t>
      </w:r>
      <w:r w:rsidRPr="00FF5F8C">
        <w:rPr>
          <w:rFonts w:ascii="Georgia" w:hAnsi="Georgia"/>
          <w:b/>
          <w:highlight w:val="yellow"/>
          <w:u w:val="single"/>
        </w:rPr>
        <w:t>It's about love</w:t>
      </w:r>
      <w:r w:rsidRPr="00FF5F8C">
        <w:rPr>
          <w:rFonts w:ascii="Georgia" w:hAnsi="Georgia"/>
          <w:sz w:val="16"/>
        </w:rPr>
        <w:t xml:space="preserve">, really. It's about looking out for other people, looking beyond oneself. It's about community, being part of something larger than oneself." </w:t>
      </w:r>
      <w:r w:rsidRPr="005A01E4">
        <w:rPr>
          <w:rFonts w:ascii="Georgia" w:hAnsi="Georgia"/>
          <w:b/>
          <w:u w:val="single"/>
        </w:rPr>
        <w:t>This sort of answer</w:t>
      </w:r>
      <w:r w:rsidRPr="00FF5F8C">
        <w:rPr>
          <w:rFonts w:ascii="Georgia" w:hAnsi="Georgia"/>
          <w:b/>
          <w:u w:val="single"/>
        </w:rPr>
        <w:t xml:space="preserve"> accurately captures the phenomenology of many people's religion, but </w:t>
      </w:r>
      <w:r w:rsidRPr="00FF5F8C">
        <w:rPr>
          <w:rFonts w:ascii="Georgia" w:hAnsi="Georgia"/>
          <w:b/>
          <w:highlight w:val="yellow"/>
          <w:u w:val="single"/>
        </w:rPr>
        <w:t xml:space="preserve">it's </w:t>
      </w:r>
      <w:r w:rsidRPr="005A01E4">
        <w:rPr>
          <w:rFonts w:ascii="Georgia" w:hAnsi="Georgia"/>
          <w:b/>
          <w:u w:val="single"/>
        </w:rPr>
        <w:t xml:space="preserve">nevertheless </w:t>
      </w:r>
      <w:r w:rsidRPr="00FF5F8C">
        <w:rPr>
          <w:rFonts w:ascii="Georgia" w:hAnsi="Georgia"/>
          <w:b/>
          <w:highlight w:val="yellow"/>
          <w:u w:val="single"/>
        </w:rPr>
        <w:t>inadequate for distinguishing religion from other things</w:t>
      </w:r>
      <w:r w:rsidRPr="00FF5F8C">
        <w:rPr>
          <w:rFonts w:ascii="Georgia" w:hAnsi="Georgia"/>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FF5F8C">
        <w:rPr>
          <w:rFonts w:ascii="Georgia" w:hAnsi="Georgia"/>
          <w:b/>
          <w:u w:val="single"/>
        </w:rPr>
        <w:t xml:space="preserve">the standard </w:t>
      </w:r>
      <w:r w:rsidRPr="00FF5F8C">
        <w:rPr>
          <w:rFonts w:ascii="Georgia" w:hAnsi="Georgia"/>
          <w:b/>
          <w:highlight w:val="yellow"/>
          <w:u w:val="single"/>
        </w:rPr>
        <w:t>deontological/</w:t>
      </w:r>
      <w:r w:rsidRPr="00FF5F8C">
        <w:rPr>
          <w:rFonts w:ascii="Georgia" w:hAnsi="Georgia"/>
          <w:b/>
          <w:u w:val="single"/>
        </w:rPr>
        <w:t xml:space="preserve">Kantian </w:t>
      </w:r>
      <w:r w:rsidRPr="00FF5F8C">
        <w:rPr>
          <w:rFonts w:ascii="Georgia" w:hAnsi="Georgia"/>
          <w:b/>
          <w:highlight w:val="yellow"/>
          <w:u w:val="single"/>
        </w:rPr>
        <w:t xml:space="preserve">self-characterizatons </w:t>
      </w:r>
      <w:r w:rsidRPr="00FF5F8C">
        <w:rPr>
          <w:rFonts w:ascii="Georgia" w:hAnsi="Georgia"/>
          <w:b/>
          <w:iCs/>
          <w:highlight w:val="yellow"/>
          <w:u w:val="single"/>
          <w:bdr w:val="single" w:sz="8" w:space="0" w:color="auto"/>
        </w:rPr>
        <w:t>fail to distinguish deontology from other approaches to ethics</w:t>
      </w:r>
      <w:r w:rsidRPr="00FF5F8C">
        <w:rPr>
          <w:rFonts w:ascii="Georgia" w:hAnsi="Georgia"/>
          <w:sz w:val="16"/>
        </w:rPr>
        <w:t xml:space="preserve">. (See also Kagan (Kagan, 1997, pp. 70-78.) on the difficulty of defining deontology.) It seems to me that </w:t>
      </w:r>
      <w:r w:rsidRPr="00FF5F8C">
        <w:rPr>
          <w:rFonts w:ascii="Georgia" w:hAnsi="Georgia"/>
          <w:b/>
          <w:highlight w:val="yellow"/>
          <w:u w:val="single"/>
        </w:rPr>
        <w:t>consequentialists</w:t>
      </w:r>
      <w:r w:rsidRPr="00FF5F8C">
        <w:rPr>
          <w:rFonts w:ascii="Georgia" w:hAnsi="Georgia"/>
          <w:sz w:val="16"/>
          <w:highlight w:val="yellow"/>
        </w:rPr>
        <w:t>,</w:t>
      </w:r>
      <w:r w:rsidRPr="00FF5F8C">
        <w:rPr>
          <w:rFonts w:ascii="Georgia" w:hAnsi="Georgia"/>
          <w:sz w:val="16"/>
        </w:rPr>
        <w:t xml:space="preserve"> as much as anyone else, </w:t>
      </w:r>
      <w:r w:rsidRPr="00FF5F8C">
        <w:rPr>
          <w:rFonts w:ascii="Georgia" w:hAnsi="Georgia"/>
          <w:b/>
          <w:iCs/>
          <w:u w:val="single"/>
          <w:bdr w:val="single" w:sz="8" w:space="0" w:color="auto"/>
        </w:rPr>
        <w:t>have respect for persons</w:t>
      </w:r>
      <w:r w:rsidRPr="00FF5F8C">
        <w:rPr>
          <w:rFonts w:ascii="Georgia" w:hAnsi="Georgia"/>
          <w:sz w:val="16"/>
        </w:rPr>
        <w:t xml:space="preserve">, </w:t>
      </w:r>
      <w:r w:rsidRPr="00FF5F8C">
        <w:rPr>
          <w:rFonts w:ascii="Georgia" w:hAnsi="Georgia"/>
          <w:b/>
          <w:highlight w:val="yellow"/>
          <w:u w:val="single"/>
        </w:rPr>
        <w:t xml:space="preserve">are </w:t>
      </w:r>
      <w:r w:rsidRPr="00FF5F8C">
        <w:rPr>
          <w:rFonts w:ascii="Georgia" w:hAnsi="Georgia"/>
          <w:b/>
          <w:iCs/>
          <w:highlight w:val="yellow"/>
          <w:u w:val="single"/>
          <w:bdr w:val="single" w:sz="8" w:space="0" w:color="auto"/>
        </w:rPr>
        <w:t>against treating people as mere objects</w:t>
      </w:r>
      <w:r w:rsidRPr="00FF5F8C">
        <w:rPr>
          <w:rFonts w:ascii="Georgia" w:hAnsi="Georgia"/>
          <w:b/>
          <w:iCs/>
          <w:u w:val="single"/>
          <w:bdr w:val="single" w:sz="8" w:space="0" w:color="auto"/>
        </w:rPr>
        <w:t>,</w:t>
      </w:r>
      <w:r w:rsidRPr="00FF5F8C">
        <w:rPr>
          <w:rFonts w:ascii="Georgia" w:hAnsi="Georgia"/>
          <w:sz w:val="16"/>
        </w:rPr>
        <w:t xml:space="preserve"> </w:t>
      </w:r>
      <w:r w:rsidRPr="0029691C">
        <w:rPr>
          <w:rFonts w:ascii="Georgia" w:hAnsi="Georgia"/>
          <w:b/>
          <w:highlight w:val="yellow"/>
          <w:u w:val="single"/>
        </w:rPr>
        <w:t xml:space="preserve">wish </w:t>
      </w:r>
      <w:r w:rsidRPr="0029691C">
        <w:rPr>
          <w:rFonts w:ascii="Georgia" w:hAnsi="Georgia"/>
          <w:b/>
          <w:iCs/>
          <w:highlight w:val="yellow"/>
          <w:u w:val="single"/>
          <w:bdr w:val="single" w:sz="8" w:space="0" w:color="auto"/>
        </w:rPr>
        <w:t xml:space="preserve">to act for reasons </w:t>
      </w:r>
      <w:r w:rsidRPr="00FF5F8C">
        <w:rPr>
          <w:rFonts w:ascii="Georgia" w:hAnsi="Georgia"/>
          <w:b/>
          <w:iCs/>
          <w:u w:val="single"/>
          <w:bdr w:val="single" w:sz="8" w:space="0" w:color="auto"/>
        </w:rPr>
        <w:t xml:space="preserve">that </w:t>
      </w:r>
      <w:r w:rsidRPr="0029691C">
        <w:rPr>
          <w:rFonts w:ascii="Georgia" w:hAnsi="Georgia"/>
          <w:b/>
          <w:iCs/>
          <w:highlight w:val="yellow"/>
          <w:u w:val="single"/>
          <w:bdr w:val="single" w:sz="8" w:space="0" w:color="auto"/>
        </w:rPr>
        <w:t xml:space="preserve">rational creatures </w:t>
      </w:r>
      <w:r w:rsidRPr="00FF5F8C">
        <w:rPr>
          <w:rFonts w:ascii="Georgia" w:hAnsi="Georgia"/>
          <w:b/>
          <w:iCs/>
          <w:u w:val="single"/>
          <w:bdr w:val="single" w:sz="8" w:space="0" w:color="auto"/>
        </w:rPr>
        <w:t xml:space="preserve">can </w:t>
      </w:r>
      <w:r w:rsidRPr="0029691C">
        <w:rPr>
          <w:rFonts w:ascii="Georgia" w:hAnsi="Georgia"/>
          <w:b/>
          <w:iCs/>
          <w:highlight w:val="yellow"/>
          <w:u w:val="single"/>
          <w:bdr w:val="single" w:sz="8" w:space="0" w:color="auto"/>
        </w:rPr>
        <w:t>share</w:t>
      </w:r>
      <w:r w:rsidRPr="00FF5F8C">
        <w:rPr>
          <w:rFonts w:ascii="Georgia" w:hAnsi="Georgia"/>
          <w:b/>
          <w:u w:val="single"/>
        </w:rPr>
        <w:t>, etc</w:t>
      </w:r>
      <w:r w:rsidRPr="00FF5F8C">
        <w:rPr>
          <w:rFonts w:ascii="Georgia" w:hAnsi="Georgia"/>
          <w:sz w:val="16"/>
        </w:rPr>
        <w:t xml:space="preserve">. </w:t>
      </w:r>
      <w:r w:rsidRPr="0029691C">
        <w:rPr>
          <w:rFonts w:ascii="Georgia" w:hAnsi="Georgia"/>
          <w:b/>
          <w:u w:val="single"/>
        </w:rPr>
        <w:t>A consequentialist respects other persons, and refrains from treating them as mere objects</w:t>
      </w:r>
      <w:r w:rsidRPr="00FF5F8C">
        <w:rPr>
          <w:rFonts w:ascii="Georgia" w:hAnsi="Georgia"/>
          <w:b/>
          <w:highlight w:val="yellow"/>
          <w:u w:val="single"/>
        </w:rPr>
        <w:t xml:space="preserve">, by </w:t>
      </w:r>
      <w:r w:rsidRPr="00FF5F8C">
        <w:rPr>
          <w:rFonts w:ascii="Georgia" w:hAnsi="Georgia"/>
          <w:b/>
          <w:iCs/>
          <w:highlight w:val="yellow"/>
          <w:u w:val="single"/>
          <w:bdr w:val="single" w:sz="8" w:space="0" w:color="auto"/>
        </w:rPr>
        <w:t>counting every person's well-being in the decision-making process</w:t>
      </w:r>
      <w:r w:rsidRPr="00FF5F8C">
        <w:rPr>
          <w:rFonts w:ascii="Georgia" w:hAnsi="Georgia"/>
          <w:sz w:val="16"/>
        </w:rPr>
        <w:t xml:space="preserve">. </w:t>
      </w:r>
      <w:r w:rsidRPr="00FF5F8C">
        <w:rPr>
          <w:rFonts w:ascii="Georgia" w:hAnsi="Georgia"/>
          <w:b/>
          <w:u w:val="single"/>
        </w:rPr>
        <w:t xml:space="preserve">Likewise, </w:t>
      </w:r>
      <w:r w:rsidRPr="00FF5F8C">
        <w:rPr>
          <w:rFonts w:ascii="Georgia" w:hAnsi="Georgia"/>
          <w:b/>
          <w:highlight w:val="yellow"/>
          <w:u w:val="single"/>
        </w:rPr>
        <w:t xml:space="preserve">a </w:t>
      </w:r>
      <w:r w:rsidRPr="00FF5F8C">
        <w:rPr>
          <w:rFonts w:ascii="Georgia" w:hAnsi="Georgia"/>
          <w:b/>
          <w:highlight w:val="yellow"/>
          <w:u w:val="single"/>
        </w:rPr>
        <w:lastRenderedPageBreak/>
        <w:t>consequentialist attempts to act according to reasons that rational creatures can share by</w:t>
      </w:r>
      <w:r w:rsidRPr="00FF5F8C">
        <w:rPr>
          <w:rFonts w:ascii="Georgia" w:hAnsi="Georgia"/>
          <w:b/>
          <w:u w:val="single"/>
        </w:rPr>
        <w:t xml:space="preserve"> acting according to </w:t>
      </w:r>
      <w:r w:rsidRPr="00FF5F8C">
        <w:rPr>
          <w:rFonts w:ascii="Georgia" w:hAnsi="Georgia"/>
          <w:b/>
          <w:highlight w:val="yellow"/>
          <w:u w:val="single"/>
        </w:rPr>
        <w:t>principles</w:t>
      </w:r>
      <w:r w:rsidRPr="00FF5F8C">
        <w:rPr>
          <w:rFonts w:ascii="Georgia" w:hAnsi="Georgia"/>
          <w:b/>
          <w:u w:val="single"/>
        </w:rPr>
        <w:t xml:space="preserve"> </w:t>
      </w:r>
      <w:r w:rsidRPr="0029691C">
        <w:rPr>
          <w:rFonts w:ascii="Georgia" w:hAnsi="Georgia"/>
          <w:b/>
          <w:highlight w:val="yellow"/>
          <w:u w:val="single"/>
        </w:rPr>
        <w:t xml:space="preserve">that </w:t>
      </w:r>
      <w:r w:rsidRPr="0029691C">
        <w:rPr>
          <w:rFonts w:ascii="Georgia" w:hAnsi="Georgia"/>
          <w:b/>
          <w:iCs/>
          <w:highlight w:val="yellow"/>
          <w:u w:val="single"/>
          <w:bdr w:val="single" w:sz="8" w:space="0" w:color="auto"/>
        </w:rPr>
        <w:t>give equal weight to everyone's interests</w:t>
      </w:r>
      <w:r w:rsidRPr="00FF5F8C">
        <w:rPr>
          <w:rFonts w:ascii="Georgia" w:hAnsi="Georgia"/>
          <w:b/>
          <w:u w:val="single"/>
        </w:rPr>
        <w:t>, i.e. that are impartial</w:t>
      </w:r>
      <w:r w:rsidRPr="00FF5F8C">
        <w:rPr>
          <w:rFonts w:ascii="Georgia" w:hAnsi="Georgia"/>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FF5F8C">
        <w:rPr>
          <w:rFonts w:ascii="Georgia" w:hAnsi="Georgia"/>
          <w:b/>
          <w:u w:val="single"/>
        </w:rPr>
        <w:t xml:space="preserve">If you ask a </w:t>
      </w:r>
      <w:r w:rsidRPr="00FF5F8C">
        <w:rPr>
          <w:rFonts w:ascii="Georgia" w:hAnsi="Georgia"/>
          <w:b/>
          <w:highlight w:val="yellow"/>
          <w:u w:val="single"/>
        </w:rPr>
        <w:t>deontologicall</w:t>
      </w:r>
      <w:r w:rsidRPr="00FF5F8C">
        <w:rPr>
          <w:rFonts w:ascii="Georgia" w:hAnsi="Georgia"/>
          <w:b/>
          <w:u w:val="single"/>
        </w:rPr>
        <w:t>y-minded person why it's wrong to push someone in front of speeding trolley in order to save five others, you will get</w:t>
      </w:r>
      <w:r w:rsidRPr="00FF5F8C">
        <w:rPr>
          <w:rFonts w:ascii="Georgia" w:hAnsi="Georgia"/>
          <w:sz w:val="16"/>
        </w:rPr>
        <w:t xml:space="preserve"> characteristically deontological </w:t>
      </w:r>
      <w:r w:rsidRPr="00FF5F8C">
        <w:rPr>
          <w:rFonts w:ascii="Georgia" w:hAnsi="Georgia"/>
          <w:b/>
          <w:highlight w:val="yellow"/>
          <w:u w:val="single"/>
        </w:rPr>
        <w:t>answers</w:t>
      </w:r>
      <w:r w:rsidRPr="00FF5F8C">
        <w:rPr>
          <w:rFonts w:ascii="Georgia" w:hAnsi="Georgia"/>
          <w:sz w:val="16"/>
        </w:rPr>
        <w:t xml:space="preserve">. Some </w:t>
      </w:r>
      <w:r w:rsidRPr="00FF5F8C">
        <w:rPr>
          <w:rFonts w:ascii="Georgia" w:hAnsi="Georgia"/>
          <w:b/>
          <w:iCs/>
          <w:highlight w:val="yellow"/>
          <w:u w:val="single"/>
          <w:bdr w:val="single" w:sz="8" w:space="0" w:color="auto"/>
        </w:rPr>
        <w:t xml:space="preserve">will be </w:t>
      </w:r>
      <w:r w:rsidRPr="00FF5F8C">
        <w:rPr>
          <w:rFonts w:ascii="Georgia" w:eastAsia="Malgun Gothic" w:hAnsi="Georgia"/>
          <w:b/>
          <w:iCs/>
          <w:highlight w:val="yellow"/>
          <w:u w:val="single"/>
          <w:bdr w:val="single" w:sz="8" w:space="0" w:color="auto"/>
        </w:rPr>
        <w:t>tautological</w:t>
      </w:r>
      <w:r w:rsidRPr="00FF5F8C">
        <w:rPr>
          <w:rFonts w:ascii="Georgia" w:hAnsi="Georgia"/>
          <w:sz w:val="16"/>
        </w:rPr>
        <w:t xml:space="preserve">: </w:t>
      </w:r>
      <w:r w:rsidRPr="00FF5F8C">
        <w:rPr>
          <w:rFonts w:ascii="Georgia" w:hAnsi="Georgia"/>
          <w:b/>
          <w:iCs/>
          <w:u w:val="single"/>
          <w:bdr w:val="single" w:sz="8" w:space="0" w:color="auto"/>
        </w:rPr>
        <w:t>"Because it's murder!"</w:t>
      </w:r>
      <w:r w:rsidRPr="00FF5F8C">
        <w:rPr>
          <w:rFonts w:ascii="Georgia" w:hAnsi="Georgia"/>
          <w:sz w:val="16"/>
        </w:rPr>
        <w:t xml:space="preserve"> </w:t>
      </w:r>
      <w:r w:rsidRPr="00FF5F8C">
        <w:rPr>
          <w:rFonts w:ascii="Georgia" w:hAnsi="Georgia"/>
          <w:b/>
          <w:u w:val="single"/>
        </w:rPr>
        <w:t>Others will be more sophisticated: "The ends don't justify the means</w:t>
      </w:r>
      <w:r w:rsidRPr="00FF5F8C">
        <w:rPr>
          <w:rFonts w:ascii="Georgia" w:hAnsi="Georgia"/>
          <w:sz w:val="16"/>
        </w:rPr>
        <w:t xml:space="preserve">." "You have to respect people's rights." </w:t>
      </w:r>
      <w:r w:rsidRPr="0029691C">
        <w:rPr>
          <w:rFonts w:ascii="Georgia" w:hAnsi="Georgia"/>
          <w:b/>
          <w:iCs/>
          <w:highlight w:val="yellow"/>
          <w:u w:val="single"/>
          <w:bdr w:val="single" w:sz="8" w:space="0" w:color="auto"/>
        </w:rPr>
        <w:t>But</w:t>
      </w:r>
      <w:r w:rsidRPr="00FF5F8C">
        <w:rPr>
          <w:rFonts w:ascii="Georgia" w:hAnsi="Georgia"/>
          <w:sz w:val="16"/>
        </w:rPr>
        <w:t xml:space="preserve">, as we know, </w:t>
      </w:r>
      <w:r w:rsidRPr="00FF5F8C">
        <w:rPr>
          <w:rFonts w:ascii="Georgia" w:hAnsi="Georgia"/>
          <w:b/>
          <w:iCs/>
          <w:highlight w:val="yellow"/>
          <w:u w:val="single"/>
          <w:bdr w:val="single" w:sz="8" w:space="0" w:color="auto"/>
        </w:rPr>
        <w:t>these answers don't really explain anything</w:t>
      </w:r>
      <w:r w:rsidRPr="00FF5F8C">
        <w:rPr>
          <w:rFonts w:ascii="Georgia" w:hAnsi="Georgia"/>
          <w:sz w:val="16"/>
        </w:rPr>
        <w:t xml:space="preserve">, because </w:t>
      </w:r>
      <w:r w:rsidRPr="00FF5F8C">
        <w:rPr>
          <w:rFonts w:ascii="Georgia" w:hAnsi="Georgia"/>
          <w:b/>
          <w:u w:val="single"/>
        </w:rPr>
        <w:t>if you give the same people</w:t>
      </w:r>
      <w:r w:rsidRPr="00FF5F8C">
        <w:rPr>
          <w:rFonts w:ascii="Georgia" w:hAnsi="Georgia"/>
          <w:sz w:val="16"/>
        </w:rPr>
        <w:t xml:space="preserve"> (on different occasions) </w:t>
      </w:r>
      <w:r w:rsidRPr="00FF5F8C">
        <w:rPr>
          <w:rFonts w:ascii="Georgia" w:hAnsi="Georgia"/>
          <w:b/>
          <w:u w:val="single"/>
        </w:rPr>
        <w:t>the trolley case</w:t>
      </w:r>
      <w:r w:rsidRPr="00FF5F8C">
        <w:rPr>
          <w:rFonts w:ascii="Georgia" w:hAnsi="Georgia"/>
          <w:sz w:val="16"/>
        </w:rPr>
        <w:t xml:space="preserve"> or the loop case (See above), </w:t>
      </w:r>
      <w:r w:rsidRPr="00FF5F8C">
        <w:rPr>
          <w:rFonts w:ascii="Georgia" w:hAnsi="Georgia"/>
          <w:b/>
          <w:iCs/>
          <w:u w:val="single"/>
          <w:bdr w:val="single" w:sz="8" w:space="0" w:color="auto"/>
        </w:rPr>
        <w:t>they'll make the opposite judgment</w:t>
      </w:r>
      <w:r w:rsidRPr="00FF5F8C">
        <w:rPr>
          <w:rFonts w:ascii="Georgia" w:hAnsi="Georgia"/>
          <w:sz w:val="16"/>
        </w:rPr>
        <w:t xml:space="preserve">, even though their initial explanation concerning the footbridge case applies equally well to one or both of these cases. </w:t>
      </w:r>
      <w:r w:rsidRPr="00FF5F8C">
        <w:rPr>
          <w:rFonts w:ascii="Georgia" w:hAnsi="Georgia"/>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FF5F8C">
        <w:rPr>
          <w:rFonts w:ascii="Georgia" w:hAnsi="Georgia"/>
          <w:sz w:val="16"/>
        </w:rPr>
        <w:t xml:space="preserve">. Although these explanations are inevitably incomplete, </w:t>
      </w:r>
      <w:r w:rsidRPr="0029691C">
        <w:rPr>
          <w:rFonts w:ascii="Georgia" w:hAnsi="Georgia"/>
          <w:b/>
          <w:iCs/>
          <w:highlight w:val="yellow"/>
          <w:u w:val="single"/>
          <w:bdr w:val="single" w:sz="8" w:space="0" w:color="auto"/>
        </w:rPr>
        <w:t xml:space="preserve">there seems to be "something </w:t>
      </w:r>
      <w:r w:rsidRPr="00FF5F8C">
        <w:rPr>
          <w:rFonts w:ascii="Georgia" w:hAnsi="Georgia"/>
          <w:b/>
          <w:iCs/>
          <w:u w:val="single"/>
          <w:bdr w:val="single" w:sz="8" w:space="0" w:color="auto"/>
        </w:rPr>
        <w:t xml:space="preserve">deeply </w:t>
      </w:r>
      <w:r w:rsidRPr="0029691C">
        <w:rPr>
          <w:rFonts w:ascii="Georgia" w:hAnsi="Georgia"/>
          <w:b/>
          <w:iCs/>
          <w:highlight w:val="yellow"/>
          <w:u w:val="single"/>
          <w:bdr w:val="single" w:sz="8" w:space="0" w:color="auto"/>
        </w:rPr>
        <w:t>right</w:t>
      </w:r>
      <w:r w:rsidRPr="00FF5F8C">
        <w:rPr>
          <w:rFonts w:ascii="Georgia" w:hAnsi="Georgia"/>
          <w:b/>
          <w:iCs/>
          <w:u w:val="single"/>
          <w:bdr w:val="single" w:sz="8" w:space="0" w:color="auto"/>
        </w:rPr>
        <w:t xml:space="preserve">" about them </w:t>
      </w:r>
      <w:r w:rsidRPr="0029691C">
        <w:rPr>
          <w:rFonts w:ascii="Georgia" w:hAnsi="Georgia"/>
          <w:b/>
          <w:iCs/>
          <w:highlight w:val="yellow"/>
          <w:u w:val="single"/>
          <w:bdr w:val="single" w:sz="8" w:space="0" w:color="auto"/>
        </w:rPr>
        <w:t xml:space="preserve">because they give voice to </w:t>
      </w:r>
      <w:r w:rsidRPr="00FF5F8C">
        <w:rPr>
          <w:rFonts w:ascii="Georgia" w:hAnsi="Georgia"/>
          <w:b/>
          <w:iCs/>
          <w:u w:val="single"/>
          <w:bdr w:val="single" w:sz="8" w:space="0" w:color="auto"/>
        </w:rPr>
        <w:t xml:space="preserve">powerful moral </w:t>
      </w:r>
      <w:r w:rsidRPr="0029691C">
        <w:rPr>
          <w:rFonts w:ascii="Georgia" w:hAnsi="Georgia"/>
          <w:b/>
          <w:iCs/>
          <w:highlight w:val="yellow"/>
          <w:u w:val="single"/>
          <w:bdr w:val="single" w:sz="8" w:space="0" w:color="auto"/>
        </w:rPr>
        <w:t>emotions</w:t>
      </w:r>
      <w:r w:rsidRPr="00FF5F8C">
        <w:rPr>
          <w:rFonts w:ascii="Georgia" w:hAnsi="Georgia"/>
          <w:sz w:val="16"/>
        </w:rPr>
        <w:t xml:space="preserve">. </w:t>
      </w:r>
      <w:r w:rsidRPr="0029691C">
        <w:rPr>
          <w:rFonts w:ascii="Georgia" w:hAnsi="Georgia"/>
          <w:b/>
          <w:highlight w:val="yellow"/>
          <w:u w:val="single"/>
        </w:rPr>
        <w:t>But</w:t>
      </w:r>
      <w:r w:rsidRPr="00FF5F8C">
        <w:rPr>
          <w:rFonts w:ascii="Georgia" w:hAnsi="Georgia"/>
          <w:b/>
          <w:u w:val="single"/>
        </w:rPr>
        <w:t xml:space="preserve">, </w:t>
      </w:r>
      <w:r w:rsidRPr="00FF5F8C">
        <w:rPr>
          <w:rFonts w:ascii="Georgia" w:hAnsi="Georgia"/>
          <w:b/>
          <w:highlight w:val="yellow"/>
          <w:u w:val="single"/>
        </w:rPr>
        <w:t>as with many religious people's accounts</w:t>
      </w:r>
      <w:r w:rsidRPr="00FF5F8C">
        <w:rPr>
          <w:rFonts w:ascii="Georgia" w:hAnsi="Georgia"/>
          <w:b/>
          <w:u w:val="single"/>
        </w:rPr>
        <w:t xml:space="preserve"> of what's essential to religion, </w:t>
      </w:r>
      <w:r w:rsidRPr="00FF5F8C">
        <w:rPr>
          <w:rFonts w:ascii="Georgia" w:hAnsi="Georgia"/>
          <w:b/>
          <w:highlight w:val="yellow"/>
          <w:u w:val="single"/>
        </w:rPr>
        <w:t>they don't really explain what's distinctive about the philosophy in question</w:t>
      </w:r>
      <w:r w:rsidRPr="00FF5F8C">
        <w:rPr>
          <w:rFonts w:ascii="Georgia" w:hAnsi="Georgia"/>
          <w:sz w:val="16"/>
          <w:highlight w:val="yellow"/>
        </w:rPr>
        <w:t>.</w:t>
      </w:r>
      <w:r w:rsidRPr="00FF5F8C">
        <w:rPr>
          <w:rFonts w:ascii="Georgia" w:hAnsi="Georgia"/>
          <w:sz w:val="16"/>
        </w:rPr>
        <w:t xml:space="preserve"> </w:t>
      </w:r>
    </w:p>
    <w:p w:rsidR="001C3739" w:rsidRPr="00FF5F8C" w:rsidRDefault="001C3739" w:rsidP="001C3739">
      <w:pPr>
        <w:rPr>
          <w:rFonts w:ascii="Georgia" w:hAnsi="Georgia"/>
        </w:rPr>
      </w:pPr>
    </w:p>
    <w:p w:rsidR="001C3739" w:rsidRPr="00FF5F8C" w:rsidRDefault="001C3739" w:rsidP="001C3739">
      <w:pPr>
        <w:pStyle w:val="Heading4"/>
        <w:rPr>
          <w:rFonts w:ascii="Georgia" w:hAnsi="Georgia"/>
        </w:rPr>
      </w:pPr>
      <w:r w:rsidRPr="00FF5F8C">
        <w:rPr>
          <w:rFonts w:ascii="Georgia" w:hAnsi="Georgia"/>
        </w:rPr>
        <w:t xml:space="preserve">2. Uncertainty and social contract require governments use util </w:t>
      </w:r>
    </w:p>
    <w:p w:rsidR="001C3739" w:rsidRPr="00FF5F8C" w:rsidRDefault="001C3739" w:rsidP="001C3739">
      <w:pPr>
        <w:rPr>
          <w:rFonts w:ascii="Georgia" w:hAnsi="Georgia"/>
          <w:sz w:val="16"/>
        </w:rPr>
      </w:pPr>
      <w:r w:rsidRPr="00FF5F8C">
        <w:rPr>
          <w:rStyle w:val="Style13ptBold"/>
          <w:rFonts w:ascii="Georgia" w:hAnsi="Georgia"/>
        </w:rPr>
        <w:t>Gooden, 1995</w:t>
      </w:r>
      <w:r w:rsidRPr="00FF5F8C">
        <w:rPr>
          <w:rFonts w:ascii="Georgia" w:hAnsi="Georgia"/>
          <w:b/>
          <w:sz w:val="16"/>
        </w:rPr>
        <w:t xml:space="preserve">  (</w:t>
      </w:r>
      <w:r w:rsidRPr="00FF5F8C">
        <w:rPr>
          <w:rFonts w:ascii="Georgia" w:hAnsi="Georgia"/>
          <w:sz w:val="16"/>
        </w:rPr>
        <w:t xml:space="preserve">Robert, philsopher at the Research School of the Social Sciences, </w:t>
      </w:r>
      <w:r w:rsidRPr="00FF5F8C">
        <w:rPr>
          <w:rFonts w:ascii="Georgia" w:hAnsi="Georgia"/>
          <w:u w:val="single"/>
        </w:rPr>
        <w:t>Utilitarianism as Public Philosophy</w:t>
      </w:r>
      <w:r w:rsidRPr="00FF5F8C">
        <w:rPr>
          <w:rFonts w:ascii="Georgia" w:hAnsi="Georgia"/>
          <w:sz w:val="16"/>
        </w:rPr>
        <w:t>. P. 62-63)</w:t>
      </w:r>
    </w:p>
    <w:p w:rsidR="001C3739" w:rsidRPr="00FF5F8C" w:rsidRDefault="001C3739" w:rsidP="001C3739">
      <w:pPr>
        <w:rPr>
          <w:rFonts w:ascii="Georgia" w:hAnsi="Georgia"/>
          <w:sz w:val="16"/>
        </w:rPr>
      </w:pPr>
      <w:r w:rsidRPr="00FF5F8C">
        <w:rPr>
          <w:rFonts w:ascii="Georgia" w:hAnsi="Georgia"/>
          <w:sz w:val="16"/>
        </w:rPr>
        <w:t xml:space="preserve">Consider, first, the argument from necessity.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are obliged to </w:t>
      </w:r>
      <w:r w:rsidRPr="00FF5F8C">
        <w:rPr>
          <w:rFonts w:ascii="Georgia" w:hAnsi="Georgia"/>
          <w:highlight w:val="yellow"/>
          <w:u w:val="single"/>
        </w:rPr>
        <w:t>make</w:t>
      </w:r>
      <w:r w:rsidRPr="00FF5F8C">
        <w:rPr>
          <w:rFonts w:ascii="Georgia" w:hAnsi="Georgia"/>
          <w:u w:val="single"/>
        </w:rPr>
        <w:t xml:space="preserve"> their </w:t>
      </w:r>
      <w:r w:rsidRPr="00FF5F8C">
        <w:rPr>
          <w:rFonts w:ascii="Georgia" w:hAnsi="Georgia"/>
          <w:highlight w:val="yellow"/>
          <w:u w:val="single"/>
        </w:rPr>
        <w:t>choices under uncertainty</w:t>
      </w:r>
      <w:r w:rsidRPr="00FF5F8C">
        <w:rPr>
          <w:rFonts w:ascii="Georgia" w:hAnsi="Georgia"/>
          <w:u w:val="single"/>
        </w:rPr>
        <w:t xml:space="preserve">, </w:t>
      </w:r>
      <w:r w:rsidRPr="00FF5F8C">
        <w:rPr>
          <w:rFonts w:ascii="Georgia" w:hAnsi="Georgia"/>
          <w:sz w:val="16"/>
        </w:rPr>
        <w:t xml:space="preserve">and uncertainty of a very special sort at that.  </w:t>
      </w:r>
      <w:r w:rsidRPr="00FF5F8C">
        <w:rPr>
          <w:rFonts w:ascii="Georgia" w:hAnsi="Georgia"/>
          <w:u w:val="single"/>
        </w:rPr>
        <w:t>All choices—public and private alike—are made under some degree of uncertainty,</w:t>
      </w:r>
      <w:r w:rsidRPr="00FF5F8C">
        <w:rPr>
          <w:rFonts w:ascii="Georgia" w:hAnsi="Georgia"/>
          <w:sz w:val="16"/>
        </w:rPr>
        <w:t xml:space="preserve"> of course.  </w:t>
      </w:r>
      <w:r w:rsidRPr="00FF5F8C">
        <w:rPr>
          <w:rFonts w:ascii="Georgia" w:hAnsi="Georgia"/>
          <w:u w:val="single"/>
        </w:rPr>
        <w:t xml:space="preserve">But in the nature of things, </w:t>
      </w:r>
      <w:r w:rsidRPr="00FF5F8C">
        <w:rPr>
          <w:rFonts w:ascii="Georgia" w:hAnsi="Georgia"/>
          <w:highlight w:val="yellow"/>
          <w:u w:val="single"/>
        </w:rPr>
        <w:t>private individuals</w:t>
      </w:r>
      <w:r w:rsidRPr="00FF5F8C">
        <w:rPr>
          <w:rFonts w:ascii="Georgia" w:hAnsi="Georgia"/>
          <w:u w:val="single"/>
        </w:rPr>
        <w:t xml:space="preserve"> will usually </w:t>
      </w:r>
      <w:r w:rsidRPr="00FF5F8C">
        <w:rPr>
          <w:rFonts w:ascii="Georgia" w:hAnsi="Georgia"/>
          <w:highlight w:val="yellow"/>
          <w:u w:val="single"/>
        </w:rPr>
        <w:t>have more complete information</w:t>
      </w:r>
      <w:r w:rsidRPr="00FF5F8C">
        <w:rPr>
          <w:rFonts w:ascii="Georgia" w:hAnsi="Georgia"/>
          <w:sz w:val="16"/>
        </w:rPr>
        <w:t xml:space="preserve"> </w:t>
      </w:r>
      <w:r w:rsidRPr="00FF5F8C">
        <w:rPr>
          <w:rFonts w:ascii="Georgia" w:hAnsi="Georgia"/>
          <w:u w:val="single"/>
        </w:rPr>
        <w:t>on the peculiarities of their own circumstances</w:t>
      </w:r>
      <w:r w:rsidRPr="00FF5F8C">
        <w:rPr>
          <w:rFonts w:ascii="Georgia" w:hAnsi="Georgia"/>
          <w:sz w:val="16"/>
        </w:rPr>
        <w:t xml:space="preserve"> and on the ramifications that alternative possible choices might have on them.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in contrast, are relatively poorly informed as to the effects that their choices will have on individuals, one by one.  What they </w:t>
      </w:r>
      <w:r w:rsidRPr="00FF5F8C">
        <w:rPr>
          <w:rFonts w:ascii="Georgia" w:hAnsi="Georgia"/>
          <w:highlight w:val="yellow"/>
          <w:u w:val="single"/>
        </w:rPr>
        <w:t>typically</w:t>
      </w:r>
      <w:r w:rsidRPr="00FF5F8C">
        <w:rPr>
          <w:rFonts w:ascii="Georgia" w:hAnsi="Georgia"/>
          <w:u w:val="single"/>
        </w:rPr>
        <w:t xml:space="preserve"> do </w:t>
      </w:r>
      <w:r w:rsidRPr="00FF5F8C">
        <w:rPr>
          <w:rFonts w:ascii="Georgia" w:hAnsi="Georgia"/>
          <w:highlight w:val="yellow"/>
          <w:u w:val="single"/>
        </w:rPr>
        <w:t>know</w:t>
      </w:r>
      <w:r w:rsidRPr="00FF5F8C">
        <w:rPr>
          <w:rFonts w:ascii="Georgia" w:hAnsi="Georgia"/>
          <w:u w:val="single"/>
        </w:rPr>
        <w:t xml:space="preserve"> are generalities: averages and </w:t>
      </w:r>
      <w:r w:rsidRPr="00FF5F8C">
        <w:rPr>
          <w:rFonts w:ascii="Georgia" w:hAnsi="Georgia"/>
          <w:highlight w:val="yellow"/>
          <w:u w:val="single"/>
        </w:rPr>
        <w:t>aggregates</w:t>
      </w:r>
      <w:r w:rsidRPr="00FF5F8C">
        <w:rPr>
          <w:rFonts w:ascii="Georgia" w:hAnsi="Georgia"/>
          <w:u w:val="single"/>
        </w:rPr>
        <w:t xml:space="preserve">.  They know </w:t>
      </w:r>
      <w:r w:rsidRPr="00FF5F8C">
        <w:rPr>
          <w:rFonts w:ascii="Georgia" w:hAnsi="Georgia"/>
          <w:highlight w:val="yellow"/>
          <w:u w:val="single"/>
        </w:rPr>
        <w:t>what will happen most often to most people as a result of</w:t>
      </w:r>
      <w:r w:rsidRPr="00FF5F8C">
        <w:rPr>
          <w:rFonts w:ascii="Georgia" w:hAnsi="Georgia"/>
          <w:u w:val="single"/>
        </w:rPr>
        <w:t xml:space="preserve"> their various possible </w:t>
      </w:r>
      <w:r w:rsidRPr="00FF5F8C">
        <w:rPr>
          <w:rFonts w:ascii="Georgia" w:hAnsi="Georgia"/>
          <w:highlight w:val="yellow"/>
          <w:u w:val="single"/>
        </w:rPr>
        <w:t>choices</w:t>
      </w:r>
      <w:r w:rsidRPr="00FF5F8C">
        <w:rPr>
          <w:rFonts w:ascii="Georgia" w:hAnsi="Georgia"/>
          <w:sz w:val="16"/>
        </w:rPr>
        <w:t xml:space="preserve">.  But that is all.  </w:t>
      </w:r>
      <w:r w:rsidRPr="00FF5F8C">
        <w:rPr>
          <w:rFonts w:ascii="Georgia" w:hAnsi="Georgia"/>
          <w:highlight w:val="yellow"/>
          <w:u w:val="single"/>
        </w:rPr>
        <w:t>That is enough to allow</w:t>
      </w:r>
      <w:r w:rsidRPr="00FF5F8C">
        <w:rPr>
          <w:rFonts w:ascii="Georgia" w:hAnsi="Georgia"/>
          <w:u w:val="single"/>
        </w:rPr>
        <w:t xml:space="preserve"> public policy-makers to use the </w:t>
      </w:r>
      <w:r w:rsidRPr="00FF5F8C">
        <w:rPr>
          <w:rFonts w:ascii="Georgia" w:hAnsi="Georgia"/>
          <w:highlight w:val="yellow"/>
          <w:u w:val="single"/>
        </w:rPr>
        <w:t>util</w:t>
      </w:r>
      <w:r w:rsidRPr="00FF5F8C">
        <w:rPr>
          <w:rFonts w:ascii="Georgia" w:hAnsi="Georgia"/>
          <w:u w:val="single"/>
        </w:rPr>
        <w:t>itarian calculus</w:t>
      </w:r>
      <w:r w:rsidRPr="00FF5F8C">
        <w:rPr>
          <w:rFonts w:ascii="Georgia" w:hAnsi="Georgia"/>
          <w:sz w:val="16"/>
        </w:rPr>
        <w:t>—if they want to use it at all—</w:t>
      </w:r>
      <w:r w:rsidRPr="00FF5F8C">
        <w:rPr>
          <w:rFonts w:ascii="Georgia" w:hAnsi="Georgia"/>
          <w:highlight w:val="yellow"/>
          <w:u w:val="single"/>
        </w:rPr>
        <w:t>to choose general rules</w:t>
      </w:r>
      <w:r w:rsidRPr="00FF5F8C">
        <w:rPr>
          <w:rFonts w:ascii="Georgia" w:hAnsi="Georgia"/>
          <w:u w:val="single"/>
        </w:rPr>
        <w:t xml:space="preserve"> of conduct.  </w:t>
      </w:r>
      <w:r w:rsidRPr="00FF5F8C">
        <w:rPr>
          <w:rFonts w:ascii="Georgia" w:hAnsi="Georgia"/>
          <w:highlight w:val="yellow"/>
          <w:u w:val="single"/>
        </w:rPr>
        <w:t>Knowing aggregates</w:t>
      </w:r>
      <w:r w:rsidRPr="00FF5F8C">
        <w:rPr>
          <w:rFonts w:ascii="Georgia" w:hAnsi="Georgia"/>
          <w:u w:val="single"/>
        </w:rPr>
        <w:t xml:space="preserve"> and averages, </w:t>
      </w:r>
      <w:r w:rsidRPr="00FF5F8C">
        <w:rPr>
          <w:rFonts w:ascii="Georgia" w:hAnsi="Georgia"/>
          <w:highlight w:val="yellow"/>
          <w:u w:val="single"/>
        </w:rPr>
        <w:t>they can</w:t>
      </w:r>
      <w:r w:rsidRPr="00FF5F8C">
        <w:rPr>
          <w:rFonts w:ascii="Georgia" w:hAnsi="Georgia"/>
          <w:u w:val="single"/>
        </w:rPr>
        <w:t xml:space="preserve"> proceed to </w:t>
      </w:r>
      <w:r w:rsidRPr="00FF5F8C">
        <w:rPr>
          <w:rFonts w:ascii="Georgia" w:hAnsi="Georgia"/>
          <w:highlight w:val="yellow"/>
          <w:u w:val="single"/>
        </w:rPr>
        <w:t>calculate</w:t>
      </w:r>
      <w:r w:rsidRPr="00FF5F8C">
        <w:rPr>
          <w:rFonts w:ascii="Georgia" w:hAnsi="Georgia"/>
          <w:u w:val="single"/>
        </w:rPr>
        <w:t xml:space="preserve"> the </w:t>
      </w:r>
      <w:r w:rsidRPr="00FF5F8C">
        <w:rPr>
          <w:rFonts w:ascii="Georgia" w:hAnsi="Georgia"/>
          <w:highlight w:val="yellow"/>
          <w:u w:val="single"/>
        </w:rPr>
        <w:t>utility payoffs</w:t>
      </w:r>
      <w:r w:rsidRPr="00FF5F8C">
        <w:rPr>
          <w:rFonts w:ascii="Georgia" w:hAnsi="Georgia"/>
          <w:u w:val="single"/>
        </w:rPr>
        <w:t xml:space="preserve"> from adopting each alternative possible general rules.</w:t>
      </w:r>
    </w:p>
    <w:p w:rsidR="001C3739" w:rsidRPr="00FF5F8C" w:rsidRDefault="001C3739" w:rsidP="001C3739">
      <w:pPr>
        <w:pStyle w:val="Heading4"/>
        <w:rPr>
          <w:rFonts w:ascii="Georgia" w:hAnsi="Georgia"/>
        </w:rPr>
      </w:pPr>
      <w:r w:rsidRPr="00FF5F8C">
        <w:rPr>
          <w:rFonts w:ascii="Georgia" w:hAnsi="Georgia"/>
        </w:rPr>
        <w:t>Predictions are possible and useful</w:t>
      </w:r>
    </w:p>
    <w:p w:rsidR="001C3739" w:rsidRPr="00FF5F8C" w:rsidRDefault="001C3739" w:rsidP="001C3739">
      <w:pPr>
        <w:rPr>
          <w:rFonts w:ascii="Georgia" w:hAnsi="Georgia"/>
        </w:rPr>
      </w:pPr>
      <w:r w:rsidRPr="00FF5F8C">
        <w:rPr>
          <w:rFonts w:ascii="Georgia" w:hAnsi="Georgia"/>
          <w:b/>
        </w:rPr>
        <w:t>Mearsheimer, 01</w:t>
      </w:r>
      <w:r w:rsidRPr="00FF5F8C">
        <w:rPr>
          <w:rFonts w:ascii="Georgia" w:hAnsi="Georgia"/>
        </w:rPr>
        <w:t xml:space="preserve">  (John, professor of political science at the University of Chicago, </w:t>
      </w:r>
      <w:r w:rsidRPr="00FF5F8C">
        <w:rPr>
          <w:rFonts w:ascii="Georgia" w:hAnsi="Georgia"/>
          <w:u w:val="single"/>
        </w:rPr>
        <w:t>The Tragedy of Great Power Politic</w:t>
      </w:r>
      <w:r w:rsidRPr="00FF5F8C">
        <w:rPr>
          <w:rFonts w:ascii="Georgia" w:hAnsi="Georgia"/>
        </w:rPr>
        <w:t>s, 2001  p. 8, googleprint)</w:t>
      </w:r>
    </w:p>
    <w:p w:rsidR="001C3739" w:rsidRDefault="001C3739" w:rsidP="001C3739">
      <w:pPr>
        <w:rPr>
          <w:rFonts w:ascii="Georgia" w:hAnsi="Georgia"/>
          <w:sz w:val="16"/>
        </w:rPr>
      </w:pPr>
      <w:r w:rsidRPr="00FF5F8C">
        <w:rPr>
          <w:rFonts w:ascii="Georgia" w:hAnsi="Georgia"/>
          <w:sz w:val="16"/>
        </w:rPr>
        <w:t xml:space="preserve">As a result, </w:t>
      </w:r>
      <w:r w:rsidRPr="00FF5F8C">
        <w:rPr>
          <w:rFonts w:ascii="Georgia" w:hAnsi="Georgia"/>
          <w:u w:val="single"/>
        </w:rPr>
        <w:t xml:space="preserve">all </w:t>
      </w:r>
      <w:r w:rsidRPr="00FF5F8C">
        <w:rPr>
          <w:rFonts w:ascii="Georgia" w:hAnsi="Georgia"/>
          <w:highlight w:val="yellow"/>
          <w:u w:val="single"/>
        </w:rPr>
        <w:t>political forecasting is bound to include</w:t>
      </w:r>
      <w:r w:rsidRPr="00FF5F8C">
        <w:rPr>
          <w:rFonts w:ascii="Georgia" w:hAnsi="Georgia"/>
          <w:u w:val="single"/>
        </w:rPr>
        <w:t xml:space="preserve"> some </w:t>
      </w:r>
      <w:r w:rsidRPr="00FF5F8C">
        <w:rPr>
          <w:rFonts w:ascii="Georgia" w:hAnsi="Georgia"/>
          <w:highlight w:val="yellow"/>
          <w:u w:val="single"/>
        </w:rPr>
        <w:t>error</w:t>
      </w:r>
      <w:r w:rsidRPr="00FF5F8C">
        <w:rPr>
          <w:rFonts w:ascii="Georgia" w:hAnsi="Georgia"/>
          <w:sz w:val="16"/>
          <w:highlight w:val="yellow"/>
        </w:rPr>
        <w:t>.</w:t>
      </w:r>
      <w:r w:rsidRPr="00FF5F8C">
        <w:rPr>
          <w:rFonts w:ascii="Georgia" w:hAnsi="Georgia"/>
          <w:sz w:val="16"/>
        </w:rPr>
        <w:t xml:space="preserve"> Those who venture to predict, as I do here, should therefore proceed with humility, take care not to exhibit unwarranted confidence, and admit that </w:t>
      </w:r>
      <w:r w:rsidRPr="00FF5F8C">
        <w:rPr>
          <w:rFonts w:ascii="Georgia" w:hAnsi="Georgia"/>
          <w:sz w:val="16"/>
        </w:rPr>
        <w:lastRenderedPageBreak/>
        <w:t xml:space="preserve">hindsight is likely to reveal surprises and mistakes. </w:t>
      </w:r>
      <w:r w:rsidRPr="00FF5F8C">
        <w:rPr>
          <w:rFonts w:ascii="Georgia" w:hAnsi="Georgia"/>
          <w:highlight w:val="yellow"/>
          <w:u w:val="single"/>
        </w:rPr>
        <w:t>Despite</w:t>
      </w:r>
      <w:r w:rsidRPr="00FF5F8C">
        <w:rPr>
          <w:rFonts w:ascii="Georgia" w:hAnsi="Georgia"/>
          <w:u w:val="single"/>
        </w:rPr>
        <w:t xml:space="preserve"> these </w:t>
      </w:r>
      <w:r w:rsidRPr="00FF5F8C">
        <w:rPr>
          <w:rFonts w:ascii="Georgia" w:hAnsi="Georgia"/>
          <w:highlight w:val="yellow"/>
          <w:u w:val="single"/>
        </w:rPr>
        <w:t>hazards</w:t>
      </w:r>
      <w:r w:rsidRPr="00FF5F8C">
        <w:rPr>
          <w:rFonts w:ascii="Georgia" w:hAnsi="Georgia"/>
          <w:u w:val="single"/>
        </w:rPr>
        <w:t xml:space="preserve">, </w:t>
      </w:r>
      <w:r w:rsidRPr="00FF5F8C">
        <w:rPr>
          <w:rFonts w:ascii="Georgia" w:hAnsi="Georgia"/>
          <w:highlight w:val="yellow"/>
          <w:u w:val="single"/>
        </w:rPr>
        <w:t>social scientists should</w:t>
      </w:r>
      <w:r w:rsidRPr="00FF5F8C">
        <w:rPr>
          <w:rFonts w:ascii="Georgia" w:hAnsi="Georgia"/>
          <w:u w:val="single"/>
        </w:rPr>
        <w:t xml:space="preserve"> nevertheless </w:t>
      </w:r>
      <w:r w:rsidRPr="00FF5F8C">
        <w:rPr>
          <w:rFonts w:ascii="Georgia" w:hAnsi="Georgia"/>
          <w:highlight w:val="yellow"/>
          <w:u w:val="single"/>
        </w:rPr>
        <w:t>use</w:t>
      </w:r>
      <w:r w:rsidRPr="00FF5F8C">
        <w:rPr>
          <w:rFonts w:ascii="Georgia" w:hAnsi="Georgia"/>
          <w:u w:val="single"/>
        </w:rPr>
        <w:t xml:space="preserve"> their </w:t>
      </w:r>
      <w:r w:rsidRPr="00FF5F8C">
        <w:rPr>
          <w:rFonts w:ascii="Georgia" w:hAnsi="Georgia"/>
          <w:highlight w:val="yellow"/>
          <w:u w:val="single"/>
        </w:rPr>
        <w:t>theories to make predictions</w:t>
      </w:r>
      <w:r w:rsidRPr="00FF5F8C">
        <w:rPr>
          <w:rFonts w:ascii="Georgia" w:hAnsi="Georgia"/>
          <w:u w:val="single"/>
        </w:rPr>
        <w:t xml:space="preserve"> about the future</w:t>
      </w:r>
      <w:r w:rsidRPr="00FF5F8C">
        <w:rPr>
          <w:rFonts w:ascii="Georgia" w:hAnsi="Georgia"/>
          <w:sz w:val="16"/>
        </w:rPr>
        <w:t xml:space="preserve">. Making predictions helps inform policy discourse, because it helps make sense of events unfolding in the world around us. And by clarifying points of disagreement, </w:t>
      </w:r>
      <w:r w:rsidRPr="00FF5F8C">
        <w:rPr>
          <w:rFonts w:ascii="Georgia" w:hAnsi="Georgia"/>
          <w:u w:val="single"/>
        </w:rPr>
        <w:t>making explicit forecasts helps those with contradictory views to frame their own ideas more clearly.</w:t>
      </w:r>
      <w:r w:rsidRPr="00FF5F8C">
        <w:rPr>
          <w:rFonts w:ascii="Georgia" w:hAnsi="Georgia"/>
          <w:sz w:val="16"/>
        </w:rPr>
        <w:t xml:space="preserve"> Furthermore, </w:t>
      </w:r>
      <w:r w:rsidRPr="00FF5F8C">
        <w:rPr>
          <w:rFonts w:ascii="Georgia" w:hAnsi="Georgia"/>
          <w:highlight w:val="yellow"/>
          <w:u w:val="single"/>
        </w:rPr>
        <w:t>trying to anticipate</w:t>
      </w:r>
      <w:r w:rsidRPr="00FF5F8C">
        <w:rPr>
          <w:rFonts w:ascii="Georgia" w:hAnsi="Georgia"/>
          <w:u w:val="single"/>
        </w:rPr>
        <w:t xml:space="preserve"> new </w:t>
      </w:r>
      <w:r w:rsidRPr="00FF5F8C">
        <w:rPr>
          <w:rFonts w:ascii="Georgia" w:hAnsi="Georgia"/>
          <w:highlight w:val="yellow"/>
          <w:u w:val="single"/>
        </w:rPr>
        <w:t>events is a good way to test</w:t>
      </w:r>
      <w:r w:rsidRPr="00FF5F8C">
        <w:rPr>
          <w:rFonts w:ascii="Georgia" w:hAnsi="Georgia"/>
          <w:u w:val="single"/>
        </w:rPr>
        <w:t xml:space="preserve"> social science </w:t>
      </w:r>
      <w:r w:rsidRPr="00FF5F8C">
        <w:rPr>
          <w:rFonts w:ascii="Georgia" w:hAnsi="Georgia"/>
          <w:highlight w:val="yellow"/>
          <w:u w:val="single"/>
        </w:rPr>
        <w:t>theories,</w:t>
      </w:r>
      <w:r w:rsidRPr="00FF5F8C">
        <w:rPr>
          <w:rFonts w:ascii="Georgia" w:hAnsi="Georgia"/>
          <w:u w:val="single"/>
        </w:rPr>
        <w:t xml:space="preserve"> </w:t>
      </w:r>
      <w:r w:rsidRPr="00FF5F8C">
        <w:rPr>
          <w:rFonts w:ascii="Georgia" w:hAnsi="Georgia"/>
          <w:highlight w:val="yellow"/>
          <w:u w:val="single"/>
        </w:rPr>
        <w:t>because theorists do not have</w:t>
      </w:r>
      <w:r w:rsidRPr="00FF5F8C">
        <w:rPr>
          <w:rFonts w:ascii="Georgia" w:hAnsi="Georgia"/>
          <w:u w:val="single"/>
        </w:rPr>
        <w:t xml:space="preserve"> the benefit of </w:t>
      </w:r>
      <w:r w:rsidRPr="00FF5F8C">
        <w:rPr>
          <w:rFonts w:ascii="Georgia" w:hAnsi="Georgia"/>
          <w:highlight w:val="yellow"/>
          <w:u w:val="single"/>
        </w:rPr>
        <w:t>hindsight</w:t>
      </w:r>
      <w:r w:rsidRPr="00FF5F8C">
        <w:rPr>
          <w:rFonts w:ascii="Georgia" w:hAnsi="Georgia"/>
          <w:u w:val="single"/>
        </w:rPr>
        <w:t xml:space="preserve"> and therefore cannot adjust their claims to fit the evidence</w:t>
      </w:r>
      <w:r w:rsidRPr="00FF5F8C">
        <w:rPr>
          <w:rFonts w:ascii="Georgia" w:hAnsi="Georgia"/>
          <w:sz w:val="16"/>
        </w:rPr>
        <w:t xml:space="preserve"> (because it is not yet available). In short, t</w:t>
      </w:r>
      <w:r w:rsidRPr="00FF5F8C">
        <w:rPr>
          <w:rFonts w:ascii="Georgia" w:hAnsi="Georgia"/>
          <w:u w:val="single"/>
        </w:rPr>
        <w:t>he world can be used as a laboratory to decide which theories best explain international politics</w:t>
      </w:r>
      <w:r w:rsidRPr="00FF5F8C">
        <w:rPr>
          <w:rFonts w:ascii="Georgia" w:hAnsi="Georgia"/>
          <w:sz w:val="16"/>
        </w:rPr>
        <w:t>. In that spirit I employ offensive realism to peer into the future, mindful of both the benefits and the hazards of trying to predict events.</w:t>
      </w:r>
    </w:p>
    <w:p w:rsidR="003A1230" w:rsidRPr="00974987" w:rsidRDefault="003A1230" w:rsidP="003A1230">
      <w:pPr>
        <w:pStyle w:val="Heading4"/>
      </w:pPr>
      <w:r w:rsidRPr="00974987">
        <w:t>Scenario planning is good pedagogy – inculcates IR education, deconstructs preexisting assumptions, and enables best research practices</w:t>
      </w:r>
    </w:p>
    <w:p w:rsidR="003A1230" w:rsidRPr="00974987" w:rsidRDefault="003A1230" w:rsidP="003A1230">
      <w:pPr>
        <w:rPr>
          <w:sz w:val="16"/>
        </w:rPr>
      </w:pPr>
      <w:r w:rsidRPr="00974987">
        <w:rPr>
          <w:b/>
        </w:rPr>
        <w:t>Mahnken and Junio 13</w:t>
      </w:r>
      <w:r w:rsidRPr="00974987">
        <w:rPr>
          <w:sz w:val="16"/>
        </w:rPr>
        <w:t xml:space="preserve"> – (2013, Thomas, PhD, Jerome E. Levy Chair of Economic Geography and National Security at the U.S. Naval War College and a Visiting Scholar at the Philip Merrill Center for Strategic Studies at The Johns Hopkins University’s Paul H. Nitze School of Advanced International Studies, and Timothy, Predoctoral Fellow, Center for International Security and Cooperation, Stanford University, PhD in Political Science expected 2013, “Conceiving of Future War: The Promise of Scenario Analysis for International Relations,” International Studies Review Volume 15, Issue 3, pages 374–395, September 2013)</w:t>
      </w:r>
    </w:p>
    <w:p w:rsidR="003A1230" w:rsidRPr="00974987" w:rsidRDefault="003A1230" w:rsidP="003A1230">
      <w:pPr>
        <w:rPr>
          <w:sz w:val="16"/>
        </w:rPr>
      </w:pPr>
      <w:r w:rsidRPr="00974987">
        <w:rPr>
          <w:b/>
          <w:u w:val="single"/>
        </w:rPr>
        <w:t>This article introduces</w:t>
      </w:r>
      <w:r w:rsidRPr="00974987">
        <w:rPr>
          <w:sz w:val="16"/>
        </w:rPr>
        <w:t xml:space="preserve"> political scientists to </w:t>
      </w:r>
      <w:r w:rsidRPr="00974987">
        <w:rPr>
          <w:b/>
          <w:u w:val="single"/>
        </w:rPr>
        <w:t>scenarios</w:t>
      </w:r>
      <w:r w:rsidRPr="00974987">
        <w:rPr>
          <w:sz w:val="16"/>
        </w:rPr>
        <w:t>—future counterfactuals—</w:t>
      </w:r>
      <w:r w:rsidRPr="00974987">
        <w:rPr>
          <w:b/>
          <w:u w:val="single"/>
        </w:rPr>
        <w:t>and demonstrates their value in tandem with other methodologies</w:t>
      </w:r>
      <w:r w:rsidRPr="00974987">
        <w:rPr>
          <w:sz w:val="16"/>
        </w:rPr>
        <w:t xml:space="preserve"> and </w:t>
      </w:r>
      <w:r w:rsidRPr="00974987">
        <w:rPr>
          <w:b/>
          <w:u w:val="single"/>
        </w:rPr>
        <w:t>across a wide range of research questions</w:t>
      </w:r>
      <w:r w:rsidRPr="00974987">
        <w:rPr>
          <w:sz w:val="16"/>
        </w:rPr>
        <w:t xml:space="preserve">. The authors describe best practices regarding the scenario method and argue that </w:t>
      </w:r>
      <w:r w:rsidRPr="00974987">
        <w:rPr>
          <w:b/>
          <w:highlight w:val="cyan"/>
          <w:u w:val="single"/>
        </w:rPr>
        <w:t>scenarios contribute to theory building and development, identifying</w:t>
      </w:r>
      <w:r w:rsidRPr="00974987">
        <w:rPr>
          <w:b/>
          <w:u w:val="single"/>
        </w:rPr>
        <w:t xml:space="preserve"> new </w:t>
      </w:r>
      <w:r w:rsidRPr="00974987">
        <w:rPr>
          <w:b/>
          <w:highlight w:val="cyan"/>
          <w:u w:val="single"/>
        </w:rPr>
        <w:t>hypotheses</w:t>
      </w:r>
      <w:r w:rsidRPr="00974987">
        <w:rPr>
          <w:b/>
          <w:u w:val="single"/>
        </w:rPr>
        <w:t xml:space="preserve">, </w:t>
      </w:r>
      <w:r w:rsidRPr="00974987">
        <w:rPr>
          <w:b/>
          <w:highlight w:val="cyan"/>
          <w:u w:val="single"/>
        </w:rPr>
        <w:t>analyzing</w:t>
      </w:r>
      <w:r w:rsidRPr="00974987">
        <w:rPr>
          <w:sz w:val="16"/>
        </w:rPr>
        <w:t xml:space="preserve"> data-</w:t>
      </w:r>
      <w:r w:rsidRPr="00974987">
        <w:rPr>
          <w:b/>
          <w:u w:val="single"/>
        </w:rPr>
        <w:t xml:space="preserve">poor </w:t>
      </w:r>
      <w:r w:rsidRPr="00974987">
        <w:rPr>
          <w:b/>
          <w:highlight w:val="cyan"/>
          <w:u w:val="single"/>
        </w:rPr>
        <w:t>research</w:t>
      </w:r>
      <w:r w:rsidRPr="00974987">
        <w:rPr>
          <w:sz w:val="16"/>
        </w:rPr>
        <w:t xml:space="preserve"> topics, </w:t>
      </w:r>
      <w:r w:rsidRPr="00974987">
        <w:rPr>
          <w:b/>
          <w:highlight w:val="cyan"/>
          <w:u w:val="single"/>
        </w:rPr>
        <w:t>articulating “world views,” setting</w:t>
      </w:r>
      <w:r w:rsidRPr="00974987">
        <w:rPr>
          <w:sz w:val="16"/>
        </w:rPr>
        <w:t xml:space="preserve"> new </w:t>
      </w:r>
      <w:r w:rsidRPr="00974987">
        <w:rPr>
          <w:b/>
          <w:highlight w:val="cyan"/>
          <w:u w:val="single"/>
        </w:rPr>
        <w:t>research agendas, avoiding cognitive biases, and teaching</w:t>
      </w:r>
      <w:r w:rsidRPr="00974987">
        <w:rPr>
          <w:sz w:val="16"/>
        </w:rPr>
        <w:t>. The article also establishes the low rate at which scenarios are used in the international relations subfield and situates scenarios in the broader context of political science methods. The conclusion offers two detailed examples of the effective use of scenarios.</w:t>
      </w:r>
    </w:p>
    <w:p w:rsidR="003A1230" w:rsidRPr="00974987" w:rsidRDefault="003A1230" w:rsidP="003A1230">
      <w:pPr>
        <w:rPr>
          <w:sz w:val="16"/>
        </w:rPr>
      </w:pPr>
      <w:r w:rsidRPr="00974987">
        <w:rPr>
          <w:sz w:val="16"/>
        </w:rPr>
        <w:t xml:space="preserve">In his classic work on scenario analysis, The Art of the Long View, Peter </w:t>
      </w:r>
      <w:r w:rsidRPr="00974987">
        <w:rPr>
          <w:b/>
          <w:u w:val="single"/>
        </w:rPr>
        <w:t>Schwartz commented that “social scientists often have a hard time [building scenarios]; they have been trained to stay away</w:t>
      </w:r>
      <w:r w:rsidRPr="00974987">
        <w:rPr>
          <w:sz w:val="16"/>
        </w:rPr>
        <w:t xml:space="preserve"> from ‘what if?’ questions </w:t>
      </w:r>
      <w:r w:rsidRPr="00974987">
        <w:rPr>
          <w:b/>
          <w:u w:val="single"/>
        </w:rPr>
        <w:t>and concentrate on ‘what was?’”</w:t>
      </w:r>
      <w:r w:rsidRPr="00974987">
        <w:rPr>
          <w:sz w:val="16"/>
        </w:rPr>
        <w:t xml:space="preserve"> (Schwartz 1996:31). While Schwartz's comments were impressionistic based on his years of conducting and teaching scenario analysis, his claim withstands empirical scrutiny. </w:t>
      </w:r>
      <w:r w:rsidRPr="00974987">
        <w:rPr>
          <w:b/>
          <w:highlight w:val="cyan"/>
          <w:u w:val="single"/>
        </w:rPr>
        <w:t>Scenarios—counterfactual narratives about the future—are woefully underutilized among political scientists</w:t>
      </w:r>
      <w:r w:rsidRPr="00974987">
        <w:rPr>
          <w:sz w:val="16"/>
          <w:highlight w:val="cyan"/>
        </w:rPr>
        <w:t>.</w:t>
      </w:r>
      <w:r w:rsidRPr="00974987">
        <w:rPr>
          <w:sz w:val="16"/>
        </w:rPr>
        <w:t xml:space="preserve"> </w:t>
      </w:r>
      <w:r w:rsidRPr="00974987">
        <w:rPr>
          <w:b/>
          <w:u w:val="single"/>
        </w:rPr>
        <w:t>The method is almost never taught</w:t>
      </w:r>
      <w:r w:rsidRPr="00974987">
        <w:rPr>
          <w:sz w:val="16"/>
        </w:rPr>
        <w:t xml:space="preserve"> on graduate student syllabi, and a survey of leading international relations (IR) journals indicates that scenarios were used in only 302 of 18,764 sampled articles. </w:t>
      </w:r>
      <w:r w:rsidRPr="00974987">
        <w:rPr>
          <w:b/>
          <w:u w:val="single"/>
        </w:rPr>
        <w:t>The low rate at which political scientists use scenarios</w:t>
      </w:r>
      <w:r w:rsidRPr="00974987">
        <w:rPr>
          <w:sz w:val="16"/>
        </w:rPr>
        <w:t>—less than 2% of the time—</w:t>
      </w:r>
      <w:r w:rsidRPr="00974987">
        <w:rPr>
          <w:b/>
          <w:u w:val="single"/>
        </w:rPr>
        <w:t>is surprising</w:t>
      </w:r>
      <w:r w:rsidRPr="00974987">
        <w:rPr>
          <w:sz w:val="16"/>
        </w:rPr>
        <w:t xml:space="preserve">; </w:t>
      </w:r>
      <w:r w:rsidRPr="00974987">
        <w:rPr>
          <w:b/>
          <w:u w:val="single"/>
        </w:rPr>
        <w:t>the method is popular in fields as disparate as business, demographics, ecology, pharmacology, public health, economics, and epidemiology</w:t>
      </w:r>
      <w:r w:rsidRPr="00974987">
        <w:rPr>
          <w:sz w:val="16"/>
        </w:rPr>
        <w:t xml:space="preserve"> (Venable, Li, Ginter, and Duncan 1993; Leufkens, Haaijer-Ruskamp, Bakker, and Dukes 1994; Baker, Hulse, Gregory, White, Van Sickle, Berger, Dole, and Schumaker 2004; Sanderson, Scherbov, O'Neill, and Lutz 2004). </w:t>
      </w:r>
      <w:r w:rsidRPr="00974987">
        <w:rPr>
          <w:b/>
          <w:highlight w:val="cyan"/>
          <w:u w:val="single"/>
        </w:rPr>
        <w:t>Scenarios also are a common tool employed by the policymakers whom political scientists study</w:t>
      </w:r>
      <w:r w:rsidRPr="00974987">
        <w:rPr>
          <w:sz w:val="16"/>
        </w:rPr>
        <w:t>.</w:t>
      </w:r>
    </w:p>
    <w:p w:rsidR="003A1230" w:rsidRPr="003A1230" w:rsidRDefault="003A1230" w:rsidP="003A1230">
      <w:pPr>
        <w:rPr>
          <w:sz w:val="16"/>
        </w:rPr>
      </w:pPr>
      <w:r w:rsidRPr="00974987">
        <w:rPr>
          <w:b/>
          <w:u w:val="single"/>
        </w:rPr>
        <w:t>This article seeks to elevate the status of scenarios</w:t>
      </w:r>
      <w:r w:rsidRPr="00974987">
        <w:rPr>
          <w:sz w:val="16"/>
        </w:rPr>
        <w:t xml:space="preserve"> in political science </w:t>
      </w:r>
      <w:r w:rsidRPr="00974987">
        <w:rPr>
          <w:b/>
          <w:u w:val="single"/>
        </w:rPr>
        <w:t xml:space="preserve">by </w:t>
      </w:r>
      <w:r w:rsidRPr="00974987">
        <w:rPr>
          <w:b/>
          <w:highlight w:val="cyan"/>
          <w:u w:val="single"/>
        </w:rPr>
        <w:t xml:space="preserve">demonstrating their usefulness for </w:t>
      </w:r>
      <w:r w:rsidRPr="00974987">
        <w:rPr>
          <w:b/>
          <w:highlight w:val="cyan"/>
          <w:u w:val="single"/>
          <w:bdr w:val="single" w:sz="4" w:space="0" w:color="auto"/>
        </w:rPr>
        <w:t>theory building and pedagogy</w:t>
      </w:r>
      <w:r w:rsidRPr="00974987">
        <w:rPr>
          <w:sz w:val="16"/>
        </w:rPr>
        <w:t xml:space="preserve">. </w:t>
      </w:r>
      <w:r w:rsidRPr="00974987">
        <w:rPr>
          <w:b/>
          <w:highlight w:val="cyan"/>
          <w:u w:val="single"/>
        </w:rPr>
        <w:t>Rather than constitute mere speculation regarding an unpredictable future</w:t>
      </w:r>
      <w:r w:rsidRPr="00974987">
        <w:rPr>
          <w:sz w:val="16"/>
          <w:highlight w:val="cyan"/>
        </w:rPr>
        <w:t xml:space="preserve">, </w:t>
      </w:r>
      <w:r w:rsidRPr="00974987">
        <w:rPr>
          <w:b/>
          <w:highlight w:val="cyan"/>
          <w:u w:val="single"/>
        </w:rPr>
        <w:t>as critics might suggest</w:t>
      </w:r>
      <w:r w:rsidRPr="00974987">
        <w:rPr>
          <w:sz w:val="16"/>
          <w:highlight w:val="cyan"/>
        </w:rPr>
        <w:t xml:space="preserve">, </w:t>
      </w:r>
      <w:r w:rsidRPr="00974987">
        <w:rPr>
          <w:b/>
          <w:highlight w:val="cyan"/>
          <w:u w:val="single"/>
        </w:rPr>
        <w:t>scenarios assist scholars with developing testable hypotheses, gathering data, and identifying a theory's</w:t>
      </w:r>
      <w:r w:rsidRPr="00974987">
        <w:rPr>
          <w:sz w:val="16"/>
        </w:rPr>
        <w:t xml:space="preserve"> upper and lower </w:t>
      </w:r>
      <w:r w:rsidRPr="00974987">
        <w:rPr>
          <w:b/>
          <w:highlight w:val="cyan"/>
          <w:u w:val="single"/>
        </w:rPr>
        <w:t>bounds</w:t>
      </w:r>
      <w:r w:rsidRPr="00974987">
        <w:rPr>
          <w:sz w:val="16"/>
        </w:rPr>
        <w:t>. Additionally</w:t>
      </w:r>
      <w:r w:rsidRPr="00974987">
        <w:rPr>
          <w:sz w:val="16"/>
          <w:highlight w:val="cyan"/>
        </w:rPr>
        <w:t xml:space="preserve">, </w:t>
      </w:r>
      <w:r w:rsidRPr="00974987">
        <w:rPr>
          <w:b/>
          <w:szCs w:val="28"/>
          <w:highlight w:val="cyan"/>
          <w:u w:val="single"/>
          <w:bdr w:val="single" w:sz="4" w:space="0" w:color="auto"/>
        </w:rPr>
        <w:t>scenarios are an effective way to teach students to apply theory to policy</w:t>
      </w:r>
      <w:r w:rsidRPr="00974987">
        <w:rPr>
          <w:sz w:val="16"/>
        </w:rPr>
        <w:t xml:space="preserve">. In the pages below, a “best practices” guide is offered to advise scholars, practitioners, and students, and an argument is developed in </w:t>
      </w:r>
      <w:r w:rsidRPr="00974987">
        <w:rPr>
          <w:sz w:val="16"/>
        </w:rPr>
        <w:lastRenderedPageBreak/>
        <w:t>favor of the use of scenarios. The article concludes with two examples of how political scientists have invoked the scenario method to improve the specifications of their theories, propose falsifiable hypotheses, and design new empirical research programs.</w:t>
      </w:r>
    </w:p>
    <w:p w:rsidR="003374E2" w:rsidRDefault="003374E2" w:rsidP="00D21021">
      <w:pPr>
        <w:pStyle w:val="Heading1"/>
      </w:pPr>
      <w:r>
        <w:lastRenderedPageBreak/>
        <w:t>3</w:t>
      </w:r>
    </w:p>
    <w:p w:rsidR="003374E2" w:rsidRPr="007D63D5" w:rsidRDefault="003374E2" w:rsidP="003374E2">
      <w:pPr>
        <w:pStyle w:val="Heading4"/>
        <w:rPr>
          <w:rStyle w:val="Emphasis"/>
          <w:bdr w:val="single" w:sz="4" w:space="0" w:color="auto"/>
        </w:rPr>
      </w:pPr>
      <w:r>
        <w:t>Interpretation</w:t>
      </w:r>
      <w:r w:rsidRPr="007D63D5">
        <w:t xml:space="preserve"> - the </w:t>
      </w:r>
      <w:r>
        <w:t>aff</w:t>
      </w:r>
      <w:r w:rsidRPr="007D63D5">
        <w:t xml:space="preserve"> may not claim offense from anything other than the instrumental implementation of a policy stating</w:t>
      </w:r>
      <w:r>
        <w:t xml:space="preserve"> that </w:t>
      </w:r>
      <w:r>
        <w:t xml:space="preserve">member states of the World Trade Organization should reduce </w:t>
      </w:r>
      <w:r w:rsidRPr="0084142C">
        <w:t>intellectual property protections for medicines</w:t>
      </w:r>
      <w:r>
        <w:t>.</w:t>
      </w:r>
    </w:p>
    <w:p w:rsidR="003374E2" w:rsidRPr="007D63D5" w:rsidRDefault="003374E2" w:rsidP="003374E2">
      <w:pPr>
        <w:pStyle w:val="Heading4"/>
      </w:pPr>
      <w:r w:rsidRPr="007D63D5">
        <w:t>“Resolved” means enactment of a law.</w:t>
      </w:r>
    </w:p>
    <w:p w:rsidR="003374E2" w:rsidRPr="007D63D5" w:rsidRDefault="003374E2" w:rsidP="003374E2">
      <w:r w:rsidRPr="007D63D5">
        <w:rPr>
          <w:rStyle w:val="Heading4Char"/>
        </w:rPr>
        <w:t xml:space="preserve">Words and Phrases 64 </w:t>
      </w:r>
      <w:r w:rsidRPr="007D63D5">
        <w:t>Words and Phrases Permanent Edition (Multi-volume set of judicial definitions). “Resolved”. 1964.</w:t>
      </w:r>
    </w:p>
    <w:p w:rsidR="003374E2" w:rsidRDefault="003374E2" w:rsidP="003374E2">
      <w:pPr>
        <w:rPr>
          <w:b/>
          <w:sz w:val="26"/>
          <w:szCs w:val="26"/>
          <w:highlight w:val="cyan"/>
          <w:u w:val="single"/>
        </w:rPr>
      </w:pPr>
      <w:r w:rsidRPr="007D63D5">
        <w:rPr>
          <w:szCs w:val="26"/>
        </w:rPr>
        <w:t xml:space="preserve">Definition of the word </w:t>
      </w:r>
      <w:r w:rsidRPr="007D63D5">
        <w:rPr>
          <w:b/>
          <w:sz w:val="26"/>
          <w:szCs w:val="26"/>
          <w:u w:val="single"/>
        </w:rPr>
        <w:t>“</w:t>
      </w:r>
      <w:r w:rsidRPr="00D85DDA">
        <w:rPr>
          <w:b/>
          <w:sz w:val="26"/>
          <w:szCs w:val="26"/>
          <w:highlight w:val="cyan"/>
          <w:u w:val="single"/>
        </w:rPr>
        <w:t>resolve</w:t>
      </w:r>
      <w:r w:rsidRPr="007D63D5">
        <w:rPr>
          <w:b/>
          <w:sz w:val="26"/>
          <w:szCs w:val="26"/>
          <w:u w:val="single"/>
        </w:rPr>
        <w:t>,”</w:t>
      </w:r>
      <w:r w:rsidRPr="007D63D5">
        <w:rPr>
          <w:szCs w:val="26"/>
        </w:rPr>
        <w:t xml:space="preserve"> given by Webster is “to express an opinion or determination by resolution or vote; as ‘it was resolved by the legislature;” It </w:t>
      </w:r>
      <w:r w:rsidRPr="00D85DDA">
        <w:rPr>
          <w:b/>
          <w:sz w:val="26"/>
          <w:szCs w:val="26"/>
          <w:highlight w:val="cyan"/>
          <w:u w:val="single"/>
        </w:rPr>
        <w:t>is</w:t>
      </w:r>
      <w:r w:rsidRPr="007D63D5">
        <w:rPr>
          <w:szCs w:val="26"/>
        </w:rPr>
        <w:t xml:space="preserve"> of </w:t>
      </w:r>
      <w:r w:rsidRPr="00D85DDA">
        <w:rPr>
          <w:b/>
          <w:sz w:val="26"/>
          <w:szCs w:val="26"/>
          <w:highlight w:val="cyan"/>
          <w:u w:val="single"/>
        </w:rPr>
        <w:t>similar</w:t>
      </w:r>
      <w:r w:rsidRPr="007D63D5">
        <w:rPr>
          <w:szCs w:val="26"/>
        </w:rPr>
        <w:t xml:space="preserve"> force </w:t>
      </w:r>
      <w:r w:rsidRPr="00D85DDA">
        <w:rPr>
          <w:b/>
          <w:sz w:val="26"/>
          <w:szCs w:val="26"/>
          <w:highlight w:val="cyan"/>
          <w:u w:val="single"/>
        </w:rPr>
        <w:t xml:space="preserve">to </w:t>
      </w:r>
      <w:r w:rsidRPr="007D63D5">
        <w:rPr>
          <w:b/>
          <w:sz w:val="26"/>
          <w:szCs w:val="26"/>
          <w:u w:val="single"/>
        </w:rPr>
        <w:t xml:space="preserve">the word </w:t>
      </w:r>
      <w:r w:rsidRPr="00D85DDA">
        <w:rPr>
          <w:b/>
          <w:sz w:val="26"/>
          <w:szCs w:val="26"/>
          <w:highlight w:val="cyan"/>
          <w:u w:val="single"/>
        </w:rPr>
        <w:t>“enact</w:t>
      </w:r>
      <w:r w:rsidRPr="007D63D5">
        <w:rPr>
          <w:b/>
          <w:sz w:val="26"/>
          <w:szCs w:val="26"/>
          <w:u w:val="single"/>
        </w:rPr>
        <w:t>,”</w:t>
      </w:r>
      <w:r w:rsidRPr="007D63D5">
        <w:rPr>
          <w:szCs w:val="26"/>
        </w:rPr>
        <w:t xml:space="preserve"> which is defined by Bouvier as </w:t>
      </w:r>
      <w:r w:rsidRPr="00D85DDA">
        <w:rPr>
          <w:b/>
          <w:sz w:val="26"/>
          <w:szCs w:val="26"/>
          <w:highlight w:val="cyan"/>
          <w:u w:val="single"/>
        </w:rPr>
        <w:t>meaning “to establish by law”.</w:t>
      </w:r>
    </w:p>
    <w:p w:rsidR="003374E2" w:rsidRPr="00B85AAA" w:rsidRDefault="003374E2" w:rsidP="003374E2">
      <w:pPr>
        <w:pStyle w:val="Heading4"/>
        <w:rPr>
          <w:color w:val="000000" w:themeColor="text1"/>
        </w:rPr>
      </w:pPr>
      <w:r>
        <w:t xml:space="preserve">Violation: </w:t>
      </w:r>
      <w:r w:rsidR="00B85AAA" w:rsidRPr="00B85AAA">
        <w:rPr>
          <w:color w:val="000000" w:themeColor="text1"/>
        </w:rPr>
        <w:t>they gain offense over policial strikes in debate</w:t>
      </w:r>
    </w:p>
    <w:p w:rsidR="003374E2" w:rsidRPr="007D63D5" w:rsidRDefault="003374E2" w:rsidP="003374E2">
      <w:pPr>
        <w:pStyle w:val="Heading4"/>
      </w:pPr>
      <w:r>
        <w:br/>
      </w:r>
      <w:r w:rsidRPr="007D63D5">
        <w:t xml:space="preserve">Topical version of the aff: </w:t>
      </w:r>
      <w:r w:rsidRPr="000558AC">
        <w:rPr>
          <w:highlight w:val="red"/>
        </w:rPr>
        <w:t>[insert].</w:t>
      </w:r>
      <w:r w:rsidRPr="007D63D5">
        <w:t xml:space="preserve"> Disads to th</w:t>
      </w:r>
      <w:bookmarkStart w:id="0" w:name="_GoBack"/>
      <w:bookmarkEnd w:id="0"/>
      <w:r w:rsidRPr="007D63D5">
        <w:t>e TVA just prove there is neg ground and that it’s a contestable stasis</w:t>
      </w:r>
    </w:p>
    <w:p w:rsidR="003374E2" w:rsidRPr="007D63D5" w:rsidRDefault="003374E2" w:rsidP="003374E2">
      <w:pPr>
        <w:keepNext/>
        <w:keepLines/>
        <w:spacing w:before="40"/>
        <w:outlineLvl w:val="3"/>
        <w:rPr>
          <w:rFonts w:eastAsiaTheme="majorEastAsia" w:cstheme="majorBidi"/>
          <w:b/>
          <w:iCs/>
          <w:sz w:val="26"/>
        </w:rPr>
      </w:pPr>
      <w:r w:rsidRPr="007D63D5">
        <w:rPr>
          <w:rFonts w:eastAsiaTheme="majorEastAsia" w:cstheme="majorBidi"/>
          <w:b/>
          <w:iCs/>
          <w:sz w:val="26"/>
        </w:rPr>
        <w:t xml:space="preserve">Vote Neg – The resolution is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aff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r w:rsidRPr="007D63D5">
        <w:rPr>
          <w:rFonts w:eastAsiaTheme="majorEastAsia" w:cstheme="majorBidi"/>
          <w:b/>
          <w:iCs/>
          <w:sz w:val="26"/>
        </w:rPr>
        <w:t xml:space="preserve">—this asymmetry is compounded by their </w:t>
      </w:r>
      <w:r w:rsidRPr="007D63D5">
        <w:rPr>
          <w:rFonts w:eastAsiaTheme="majorEastAsia" w:cstheme="majorBidi"/>
          <w:b/>
          <w:iCs/>
          <w:sz w:val="26"/>
          <w:u w:val="single"/>
        </w:rPr>
        <w:t xml:space="preserve">monopoly on preparation </w:t>
      </w:r>
    </w:p>
    <w:p w:rsidR="003374E2" w:rsidRPr="007D63D5" w:rsidRDefault="003374E2" w:rsidP="003374E2">
      <w:pPr>
        <w:pStyle w:val="Heading4"/>
      </w:pPr>
      <w:r w:rsidRPr="007D63D5">
        <w:t xml:space="preserve">That outweighs – The competitive incentive from debate creates pressures for research and focused clash which generates important skills and makes debate a </w:t>
      </w:r>
      <w:r w:rsidRPr="007D63D5">
        <w:rPr>
          <w:u w:val="single"/>
        </w:rPr>
        <w:t>training ground</w:t>
      </w:r>
      <w:r w:rsidRPr="007D63D5">
        <w:t xml:space="preserve"> for future work. The impact is movements --</w:t>
      </w:r>
      <w:r w:rsidRPr="007D63D5">
        <w:rPr>
          <w:sz w:val="14"/>
        </w:rPr>
        <w:t xml:space="preserve"> </w:t>
      </w:r>
      <w:r w:rsidRPr="007D63D5">
        <w:t xml:space="preserve">activism is </w:t>
      </w:r>
      <w:r w:rsidRPr="007D63D5">
        <w:rPr>
          <w:u w:val="single"/>
        </w:rPr>
        <w:t>not automatic</w:t>
      </w:r>
      <w:r w:rsidRPr="007D63D5">
        <w:t xml:space="preserve">, but requires learning to defend a proposal against </w:t>
      </w:r>
      <w:r w:rsidRPr="007D63D5">
        <w:rPr>
          <w:u w:val="single"/>
        </w:rPr>
        <w:t>rigorous negation</w:t>
      </w:r>
      <w:r w:rsidRPr="007D63D5">
        <w:t xml:space="preserve"> to develop </w:t>
      </w:r>
      <w:r w:rsidRPr="007D63D5">
        <w:rPr>
          <w:u w:val="single"/>
        </w:rPr>
        <w:t>skills</w:t>
      </w:r>
      <w:r w:rsidRPr="007D63D5">
        <w:t xml:space="preserve"> for </w:t>
      </w:r>
      <w:r w:rsidRPr="007D63D5">
        <w:rPr>
          <w:u w:val="single"/>
        </w:rPr>
        <w:t>strategy</w:t>
      </w:r>
      <w:r w:rsidRPr="007D63D5">
        <w:t xml:space="preserve">, </w:t>
      </w:r>
      <w:r w:rsidRPr="007D63D5">
        <w:rPr>
          <w:u w:val="single"/>
        </w:rPr>
        <w:t>organizing</w:t>
      </w:r>
      <w:r w:rsidRPr="007D63D5">
        <w:t xml:space="preserve">, </w:t>
      </w:r>
      <w:r w:rsidRPr="007D63D5">
        <w:rPr>
          <w:u w:val="single"/>
        </w:rPr>
        <w:t>problem-solving</w:t>
      </w:r>
      <w:r w:rsidRPr="007D63D5">
        <w:t xml:space="preserve">, using </w:t>
      </w:r>
      <w:r w:rsidRPr="007D63D5">
        <w:rPr>
          <w:u w:val="single"/>
        </w:rPr>
        <w:t>resources</w:t>
      </w:r>
      <w:r w:rsidRPr="007D63D5">
        <w:t xml:space="preserve">, and creating </w:t>
      </w:r>
      <w:r w:rsidRPr="007D63D5">
        <w:rPr>
          <w:u w:val="single"/>
        </w:rPr>
        <w:t>coalitions</w:t>
      </w:r>
      <w:r w:rsidRPr="007D63D5">
        <w:t xml:space="preserve">---their impact turns </w:t>
      </w:r>
      <w:r w:rsidRPr="007D63D5">
        <w:rPr>
          <w:u w:val="single"/>
        </w:rPr>
        <w:t>aren’t unique</w:t>
      </w:r>
      <w:r w:rsidRPr="007D63D5">
        <w:t xml:space="preserve"> because the government will </w:t>
      </w:r>
      <w:r w:rsidRPr="007D63D5">
        <w:rPr>
          <w:u w:val="single"/>
        </w:rPr>
        <w:t>inevitably</w:t>
      </w:r>
      <w:r w:rsidRPr="007D63D5">
        <w:t xml:space="preserve"> try to capture </w:t>
      </w:r>
      <w:r w:rsidRPr="007D63D5">
        <w:rPr>
          <w:u w:val="single"/>
        </w:rPr>
        <w:t>public worry</w:t>
      </w:r>
      <w:r w:rsidRPr="007D63D5">
        <w:t xml:space="preserve">, the only question is creating </w:t>
      </w:r>
      <w:r w:rsidRPr="007D63D5">
        <w:rPr>
          <w:u w:val="single"/>
        </w:rPr>
        <w:t>alternative incentives</w:t>
      </w:r>
      <w:r w:rsidRPr="007D63D5">
        <w:t xml:space="preserve"> for people to organize.</w:t>
      </w:r>
    </w:p>
    <w:p w:rsidR="003374E2" w:rsidRPr="007D63D5" w:rsidRDefault="003374E2" w:rsidP="003374E2">
      <w:r w:rsidRPr="007D63D5">
        <w:rPr>
          <w:rStyle w:val="Style13ptBold"/>
          <w:sz w:val="28"/>
        </w:rPr>
        <w:t>Lakey 13</w:t>
      </w:r>
      <w:r w:rsidRPr="007D63D5">
        <w:t xml:space="preserve">. (George Lakey co-founded Earth Quaker Action Group which just won its five-year campaign to force a major U.S. bank to give up financing mountaintop removal coal mining. Along with college teaching he has led 1,500 workshops on five continents and led activist projects on local, national, and international levels. Among many other books and articles, he is author of “Strategizing for a Living Revolution” in David Solnit’s book Globalize Liberation. 8 </w:t>
      </w:r>
      <w:r w:rsidRPr="007D63D5">
        <w:lastRenderedPageBreak/>
        <w:t xml:space="preserve">skills of a well-trained activist. June 11, 2013. </w:t>
      </w:r>
      <w:hyperlink r:id="rId12" w:history="1">
        <w:r w:rsidRPr="007D63D5">
          <w:rPr>
            <w:rStyle w:val="Hyperlink"/>
          </w:rPr>
          <w:t>https://wagingnonviolence.org/feature/8-skills-of-a-well-trained-activist/</w:t>
        </w:r>
      </w:hyperlink>
      <w:r w:rsidRPr="007D63D5">
        <w:t xml:space="preserve">) </w:t>
      </w:r>
    </w:p>
    <w:p w:rsidR="003374E2" w:rsidRPr="007D63D5" w:rsidRDefault="003374E2" w:rsidP="003374E2">
      <w:pPr>
        <w:rPr>
          <w:sz w:val="14"/>
        </w:rPr>
      </w:pPr>
      <w:r w:rsidRPr="007D63D5">
        <w:rPr>
          <w:u w:val="single"/>
        </w:rPr>
        <w:t xml:space="preserve">Why </w:t>
      </w:r>
      <w:r w:rsidRPr="007D63D5">
        <w:rPr>
          <w:rStyle w:val="Emphasis"/>
        </w:rPr>
        <w:t>more training</w:t>
      </w:r>
      <w:r w:rsidRPr="007D63D5">
        <w:rPr>
          <w:sz w:val="14"/>
        </w:rPr>
        <w:t xml:space="preserve"> now? </w:t>
      </w:r>
      <w:r w:rsidRPr="007D63D5">
        <w:rPr>
          <w:u w:val="single"/>
        </w:rPr>
        <w:t xml:space="preserve">The history of training is a history of playing </w:t>
      </w:r>
      <w:r w:rsidRPr="007D63D5">
        <w:rPr>
          <w:rStyle w:val="Emphasis"/>
        </w:rPr>
        <w:t>catch-up</w:t>
      </w:r>
      <w:r w:rsidRPr="007D63D5">
        <w:rPr>
          <w:sz w:val="14"/>
        </w:rPr>
        <w:t xml:space="preserve">. </w:t>
      </w:r>
      <w:r w:rsidRPr="007D63D5">
        <w:rPr>
          <w:u w:val="single"/>
        </w:rPr>
        <w:t xml:space="preserve">Very </w:t>
      </w:r>
      <w:r w:rsidRPr="00D85DDA">
        <w:rPr>
          <w:highlight w:val="cyan"/>
          <w:u w:val="single"/>
        </w:rPr>
        <w:t>few movements</w:t>
      </w:r>
      <w:r w:rsidRPr="007D63D5">
        <w:rPr>
          <w:u w:val="single"/>
        </w:rPr>
        <w:t xml:space="preserve"> seem to </w:t>
      </w:r>
      <w:r w:rsidRPr="00D85DDA">
        <w:rPr>
          <w:highlight w:val="cyan"/>
          <w:u w:val="single"/>
        </w:rPr>
        <w:t>realize</w:t>
      </w:r>
      <w:r w:rsidRPr="007D63D5">
        <w:rPr>
          <w:u w:val="single"/>
        </w:rPr>
        <w:t xml:space="preserve"> that the </w:t>
      </w:r>
      <w:r w:rsidRPr="00D85DDA">
        <w:rPr>
          <w:rStyle w:val="Emphasis"/>
          <w:highlight w:val="cyan"/>
        </w:rPr>
        <w:t>pace of change</w:t>
      </w:r>
      <w:r w:rsidRPr="00D85DDA">
        <w:rPr>
          <w:highlight w:val="cyan"/>
          <w:u w:val="single"/>
        </w:rPr>
        <w:t xml:space="preserve"> can </w:t>
      </w:r>
      <w:r w:rsidRPr="00D85DDA">
        <w:rPr>
          <w:rStyle w:val="Emphasis"/>
          <w:highlight w:val="cyan"/>
        </w:rPr>
        <w:t>accelerate</w:t>
      </w:r>
      <w:r w:rsidRPr="00D85DDA">
        <w:rPr>
          <w:highlight w:val="cyan"/>
          <w:u w:val="single"/>
        </w:rPr>
        <w:t xml:space="preserve"> </w:t>
      </w:r>
      <w:r w:rsidRPr="007D63D5">
        <w:rPr>
          <w:u w:val="single"/>
        </w:rPr>
        <w:t xml:space="preserve">so rapidly that </w:t>
      </w:r>
      <w:r w:rsidRPr="00D85DDA">
        <w:rPr>
          <w:highlight w:val="cyan"/>
          <w:u w:val="single"/>
        </w:rPr>
        <w:t xml:space="preserve">it </w:t>
      </w:r>
      <w:r w:rsidRPr="00D85DDA">
        <w:rPr>
          <w:rStyle w:val="Emphasis"/>
          <w:highlight w:val="cyan"/>
        </w:rPr>
        <w:t>outstrips</w:t>
      </w:r>
      <w:r w:rsidRPr="007D63D5">
        <w:rPr>
          <w:u w:val="single"/>
        </w:rPr>
        <w:t xml:space="preserve"> the movement’s </w:t>
      </w:r>
      <w:r w:rsidRPr="00D85DDA">
        <w:rPr>
          <w:rStyle w:val="Emphasis"/>
          <w:highlight w:val="cyan"/>
        </w:rPr>
        <w:t>ability to use</w:t>
      </w:r>
      <w:r w:rsidRPr="007D63D5">
        <w:rPr>
          <w:u w:val="single"/>
        </w:rPr>
        <w:t xml:space="preserve"> its </w:t>
      </w:r>
      <w:r w:rsidRPr="00D85DDA">
        <w:rPr>
          <w:rStyle w:val="Emphasis"/>
          <w:highlight w:val="cyan"/>
        </w:rPr>
        <w:t>opportunities</w:t>
      </w:r>
      <w:r w:rsidRPr="007D63D5">
        <w:rPr>
          <w:u w:val="single"/>
        </w:rPr>
        <w:t xml:space="preserve"> fully</w:t>
      </w:r>
      <w:r w:rsidRPr="007D63D5">
        <w:rPr>
          <w:sz w:val="14"/>
        </w:rPr>
        <w:t xml:space="preserve">. </w:t>
      </w:r>
      <w:r w:rsidRPr="007D63D5">
        <w:rPr>
          <w:u w:val="single"/>
        </w:rPr>
        <w:t xml:space="preserve">In Istanbul a small group of environmentalists sit down to </w:t>
      </w:r>
      <w:r w:rsidRPr="007D63D5">
        <w:rPr>
          <w:rStyle w:val="Emphasis"/>
        </w:rPr>
        <w:t>save a park</w:t>
      </w:r>
      <w:r w:rsidRPr="007D63D5">
        <w:rPr>
          <w:u w:val="single"/>
        </w:rPr>
        <w:t xml:space="preserve">, and suddenly there are protests in over </w:t>
      </w:r>
      <w:r w:rsidRPr="007D63D5">
        <w:rPr>
          <w:rStyle w:val="Emphasis"/>
        </w:rPr>
        <w:t>60</w:t>
      </w:r>
      <w:r w:rsidRPr="007D63D5">
        <w:rPr>
          <w:u w:val="single"/>
        </w:rPr>
        <w:t xml:space="preserve"> Turkish </w:t>
      </w:r>
      <w:r w:rsidRPr="007D63D5">
        <w:rPr>
          <w:rStyle w:val="Emphasis"/>
        </w:rPr>
        <w:t>cities</w:t>
      </w:r>
      <w:r w:rsidRPr="007D63D5">
        <w:rPr>
          <w:u w:val="single"/>
        </w:rPr>
        <w:t xml:space="preserve">; the agenda expands, from green space to governance to </w:t>
      </w:r>
      <w:r w:rsidRPr="007D63D5">
        <w:rPr>
          <w:rStyle w:val="Emphasis"/>
        </w:rPr>
        <w:t>capitalism</w:t>
      </w:r>
      <w:r w:rsidRPr="007D63D5">
        <w:rPr>
          <w:u w:val="single"/>
        </w:rPr>
        <w:t xml:space="preserve">; </w:t>
      </w:r>
      <w:r w:rsidRPr="007D63D5">
        <w:rPr>
          <w:rStyle w:val="Emphasis"/>
        </w:rPr>
        <w:t>doors open</w:t>
      </w:r>
      <w:r w:rsidRPr="007D63D5">
        <w:rPr>
          <w:u w:val="single"/>
        </w:rPr>
        <w:t xml:space="preserve"> everywhere</w:t>
      </w:r>
      <w:r w:rsidRPr="007D63D5">
        <w:rPr>
          <w:sz w:val="14"/>
        </w:rPr>
        <w:t xml:space="preserve">. </w:t>
      </w:r>
      <w:r w:rsidRPr="007D63D5">
        <w:rPr>
          <w:u w:val="single"/>
        </w:rPr>
        <w:t xml:space="preserve">It would be a </w:t>
      </w:r>
      <w:r w:rsidRPr="00D85DDA">
        <w:rPr>
          <w:highlight w:val="cyan"/>
          <w:u w:val="single"/>
        </w:rPr>
        <w:t xml:space="preserve">good </w:t>
      </w:r>
      <w:r w:rsidRPr="007D63D5">
        <w:rPr>
          <w:u w:val="single"/>
        </w:rPr>
        <w:t xml:space="preserve">moment </w:t>
      </w:r>
      <w:r w:rsidRPr="00D85DDA">
        <w:rPr>
          <w:highlight w:val="cyan"/>
          <w:u w:val="single"/>
        </w:rPr>
        <w:t>to have</w:t>
      </w:r>
      <w:r w:rsidRPr="007D63D5">
        <w:rPr>
          <w:sz w:val="14"/>
        </w:rPr>
        <w:t xml:space="preserve"> tens of thousands of </w:t>
      </w:r>
      <w:r w:rsidRPr="00D85DDA">
        <w:rPr>
          <w:rStyle w:val="Emphasis"/>
          <w:highlight w:val="cyan"/>
        </w:rPr>
        <w:t>skilled organizers</w:t>
      </w:r>
      <w:r w:rsidRPr="007D63D5">
        <w:rPr>
          <w:sz w:val="14"/>
        </w:rPr>
        <w:t xml:space="preserve"> </w:t>
      </w:r>
      <w:r w:rsidRPr="007D63D5">
        <w:rPr>
          <w:u w:val="single"/>
        </w:rPr>
        <w:t xml:space="preserve">ready to seize the day, </w:t>
      </w:r>
      <w:r w:rsidRPr="00D85DDA">
        <w:rPr>
          <w:highlight w:val="cyan"/>
          <w:u w:val="single"/>
        </w:rPr>
        <w:t xml:space="preserve">supporting </w:t>
      </w:r>
      <w:r w:rsidRPr="007D63D5">
        <w:rPr>
          <w:rStyle w:val="Emphasis"/>
        </w:rPr>
        <w:t xml:space="preserve">smart </w:t>
      </w:r>
      <w:r w:rsidRPr="00D85DDA">
        <w:rPr>
          <w:rStyle w:val="Emphasis"/>
          <w:highlight w:val="cyan"/>
        </w:rPr>
        <w:t>direct action</w:t>
      </w:r>
      <w:r w:rsidRPr="00D85DDA">
        <w:rPr>
          <w:highlight w:val="cyan"/>
          <w:u w:val="single"/>
        </w:rPr>
        <w:t xml:space="preserve"> and building </w:t>
      </w:r>
      <w:r w:rsidRPr="00D85DDA">
        <w:rPr>
          <w:rStyle w:val="Emphasis"/>
          <w:highlight w:val="cyan"/>
        </w:rPr>
        <w:t>prefigurative institutions</w:t>
      </w:r>
      <w:r w:rsidRPr="007D63D5">
        <w:rPr>
          <w:sz w:val="14"/>
        </w:rPr>
        <w:t xml:space="preserve">. But </w:t>
      </w:r>
      <w:r w:rsidRPr="007D63D5">
        <w:rPr>
          <w:rStyle w:val="Emphasis"/>
        </w:rPr>
        <w:t>excitement alone</w:t>
      </w:r>
      <w:r w:rsidRPr="007D63D5">
        <w:rPr>
          <w:u w:val="single"/>
        </w:rPr>
        <w:t xml:space="preserve"> may </w:t>
      </w:r>
      <w:r w:rsidRPr="007D63D5">
        <w:rPr>
          <w:rStyle w:val="Emphasis"/>
        </w:rPr>
        <w:t>slacken</w:t>
      </w:r>
      <w:r w:rsidRPr="007D63D5">
        <w:rPr>
          <w:sz w:val="14"/>
        </w:rPr>
        <w:t xml:space="preserve">; </w:t>
      </w:r>
      <w:r w:rsidRPr="007D63D5">
        <w:rPr>
          <w:u w:val="single"/>
        </w:rPr>
        <w:t>as with</w:t>
      </w:r>
      <w:r w:rsidRPr="007D63D5">
        <w:rPr>
          <w:sz w:val="14"/>
        </w:rPr>
        <w:t xml:space="preserve"> the </w:t>
      </w:r>
      <w:r w:rsidRPr="00D85DDA">
        <w:rPr>
          <w:rStyle w:val="Emphasis"/>
          <w:highlight w:val="cyan"/>
        </w:rPr>
        <w:t>Occupy</w:t>
      </w:r>
      <w:r w:rsidRPr="007D63D5">
        <w:rPr>
          <w:sz w:val="14"/>
        </w:rPr>
        <w:t xml:space="preserve"> movement, </w:t>
      </w:r>
      <w:r w:rsidRPr="00D85DDA">
        <w:rPr>
          <w:rStyle w:val="Emphasis"/>
          <w:highlight w:val="cyan"/>
        </w:rPr>
        <w:t>spontaneous creativity</w:t>
      </w:r>
      <w:r w:rsidRPr="00D85DDA">
        <w:rPr>
          <w:highlight w:val="cyan"/>
          <w:u w:val="single"/>
        </w:rPr>
        <w:t xml:space="preserve"> has</w:t>
      </w:r>
      <w:r w:rsidRPr="007D63D5">
        <w:rPr>
          <w:u w:val="single"/>
        </w:rPr>
        <w:t xml:space="preserve"> its </w:t>
      </w:r>
      <w:r w:rsidRPr="00D85DDA">
        <w:rPr>
          <w:rStyle w:val="Emphasis"/>
          <w:highlight w:val="cyan"/>
        </w:rPr>
        <w:t>limits</w:t>
      </w:r>
      <w:r w:rsidRPr="007D63D5">
        <w:rPr>
          <w:sz w:val="14"/>
        </w:rPr>
        <w:t xml:space="preserve">. </w:t>
      </w:r>
      <w:r w:rsidRPr="00D85DDA">
        <w:rPr>
          <w:highlight w:val="cyan"/>
          <w:u w:val="single"/>
        </w:rPr>
        <w:t>With</w:t>
      </w:r>
      <w:r w:rsidRPr="007D63D5">
        <w:rPr>
          <w:u w:val="single"/>
        </w:rPr>
        <w:t xml:space="preserve"> the right </w:t>
      </w:r>
      <w:r w:rsidRPr="00D85DDA">
        <w:rPr>
          <w:rStyle w:val="Emphasis"/>
          <w:highlight w:val="cyan"/>
        </w:rPr>
        <w:t>skills</w:t>
      </w:r>
      <w:r w:rsidRPr="00D85DDA">
        <w:rPr>
          <w:highlight w:val="cyan"/>
          <w:u w:val="single"/>
        </w:rPr>
        <w:t xml:space="preserve">, movements can sustain </w:t>
      </w:r>
      <w:r w:rsidRPr="007D63D5">
        <w:rPr>
          <w:u w:val="single"/>
        </w:rPr>
        <w:t xml:space="preserve">themselves for years </w:t>
      </w:r>
      <w:r w:rsidRPr="00D85DDA">
        <w:rPr>
          <w:highlight w:val="cyan"/>
          <w:u w:val="single"/>
        </w:rPr>
        <w:t xml:space="preserve">against </w:t>
      </w:r>
      <w:r w:rsidRPr="007D63D5">
        <w:rPr>
          <w:rStyle w:val="Emphasis"/>
        </w:rPr>
        <w:t>punishing</w:t>
      </w:r>
      <w:r w:rsidRPr="007D63D5">
        <w:rPr>
          <w:u w:val="single"/>
        </w:rPr>
        <w:t xml:space="preserve">, </w:t>
      </w:r>
      <w:r w:rsidRPr="007D63D5">
        <w:rPr>
          <w:rStyle w:val="Emphasis"/>
        </w:rPr>
        <w:t xml:space="preserve">murderous </w:t>
      </w:r>
      <w:r w:rsidRPr="00D85DDA">
        <w:rPr>
          <w:rStyle w:val="Emphasis"/>
          <w:highlight w:val="cyan"/>
        </w:rPr>
        <w:t>resistance</w:t>
      </w:r>
      <w:r w:rsidRPr="007D63D5">
        <w:rPr>
          <w:sz w:val="14"/>
        </w:rPr>
        <w:t xml:space="preserve">. The mass direct action phase of the civil rights movement pushed on effectively for a decade after 1955. </w:t>
      </w:r>
      <w:r w:rsidRPr="007D63D5">
        <w:rPr>
          <w:u w:val="single"/>
        </w:rPr>
        <w:t xml:space="preserve">Mass excitement doesn’t need to fizzle in a year. A </w:t>
      </w:r>
      <w:r w:rsidRPr="00D85DDA">
        <w:rPr>
          <w:highlight w:val="cyan"/>
          <w:u w:val="single"/>
        </w:rPr>
        <w:t xml:space="preserve">movement </w:t>
      </w:r>
      <w:r w:rsidRPr="00D85DDA">
        <w:rPr>
          <w:rStyle w:val="Emphasis"/>
          <w:highlight w:val="cyan"/>
        </w:rPr>
        <w:t>thrives</w:t>
      </w:r>
      <w:r w:rsidRPr="00D85DDA">
        <w:rPr>
          <w:highlight w:val="cyan"/>
          <w:u w:val="single"/>
        </w:rPr>
        <w:t xml:space="preserve"> by </w:t>
      </w:r>
      <w:r w:rsidRPr="00D85DDA">
        <w:rPr>
          <w:rStyle w:val="Emphasis"/>
          <w:highlight w:val="cyan"/>
        </w:rPr>
        <w:t>solving</w:t>
      </w:r>
      <w:r w:rsidRPr="007D63D5">
        <w:rPr>
          <w:u w:val="single"/>
        </w:rPr>
        <w:t xml:space="preserve"> the </w:t>
      </w:r>
      <w:r w:rsidRPr="00D85DDA">
        <w:rPr>
          <w:rStyle w:val="Emphasis"/>
          <w:highlight w:val="cyan"/>
        </w:rPr>
        <w:t>problems</w:t>
      </w:r>
      <w:r w:rsidRPr="007D63D5">
        <w:rPr>
          <w:u w:val="single"/>
        </w:rPr>
        <w:t xml:space="preserve"> it faces</w:t>
      </w:r>
      <w:r w:rsidRPr="007D63D5">
        <w:rPr>
          <w:sz w:val="14"/>
        </w:rPr>
        <w:t xml:space="preserve">. </w:t>
      </w:r>
      <w:r w:rsidRPr="007D63D5">
        <w:rPr>
          <w:rStyle w:val="Emphasis"/>
        </w:rPr>
        <w:t>Anti-authoritarians</w:t>
      </w:r>
      <w:r w:rsidRPr="007D63D5">
        <w:rPr>
          <w:sz w:val="14"/>
        </w:rPr>
        <w:t xml:space="preserve"> don’t </w:t>
      </w:r>
      <w:r w:rsidRPr="007D63D5">
        <w:rPr>
          <w:u w:val="single"/>
        </w:rPr>
        <w:t>want</w:t>
      </w:r>
      <w:r w:rsidRPr="007D63D5">
        <w:rPr>
          <w:sz w:val="14"/>
        </w:rPr>
        <w:t xml:space="preserve"> to count on a movement’s top leaders to be the problem-solvers, but instead </w:t>
      </w:r>
      <w:r w:rsidRPr="007D63D5">
        <w:rPr>
          <w:u w:val="single"/>
        </w:rPr>
        <w:t xml:space="preserve">to develop </w:t>
      </w:r>
      <w:r w:rsidRPr="007D63D5">
        <w:rPr>
          <w:rStyle w:val="Emphasis"/>
        </w:rPr>
        <w:t>shared leadership</w:t>
      </w:r>
      <w:r w:rsidRPr="007D63D5">
        <w:rPr>
          <w:u w:val="single"/>
        </w:rPr>
        <w:t xml:space="preserve"> by fostering </w:t>
      </w:r>
      <w:r w:rsidRPr="007D63D5">
        <w:rPr>
          <w:rStyle w:val="Emphasis"/>
        </w:rPr>
        <w:t>problem-solving smarts</w:t>
      </w:r>
      <w:r w:rsidRPr="007D63D5">
        <w:rPr>
          <w:u w:val="single"/>
        </w:rPr>
        <w:t xml:space="preserve"> at the </w:t>
      </w:r>
      <w:r w:rsidRPr="007D63D5">
        <w:rPr>
          <w:rStyle w:val="Emphasis"/>
        </w:rPr>
        <w:t>grassroots</w:t>
      </w:r>
      <w:r w:rsidRPr="007D63D5">
        <w:rPr>
          <w:sz w:val="14"/>
        </w:rPr>
        <w:t xml:space="preserve">. </w:t>
      </w:r>
      <w:r w:rsidRPr="00D85DDA">
        <w:rPr>
          <w:highlight w:val="cyan"/>
          <w:u w:val="single"/>
        </w:rPr>
        <w:t xml:space="preserve">There’s </w:t>
      </w:r>
      <w:r w:rsidRPr="00D85DDA">
        <w:rPr>
          <w:rStyle w:val="Emphasis"/>
          <w:highlight w:val="cyan"/>
        </w:rPr>
        <w:t>nothing automatic</w:t>
      </w:r>
      <w:r w:rsidRPr="00D85DDA">
        <w:rPr>
          <w:highlight w:val="cyan"/>
          <w:u w:val="single"/>
        </w:rPr>
        <w:t xml:space="preserve"> about</w:t>
      </w:r>
      <w:r w:rsidRPr="007D63D5">
        <w:rPr>
          <w:u w:val="single"/>
        </w:rPr>
        <w:t xml:space="preserve"> grassroots </w:t>
      </w:r>
      <w:r w:rsidRPr="00D85DDA">
        <w:rPr>
          <w:highlight w:val="cyan"/>
          <w:u w:val="single"/>
        </w:rPr>
        <w:t>problem-solving</w:t>
      </w:r>
      <w:r w:rsidRPr="00D85DDA">
        <w:rPr>
          <w:sz w:val="14"/>
          <w:highlight w:val="cyan"/>
        </w:rPr>
        <w:t xml:space="preserve">. </w:t>
      </w:r>
      <w:r w:rsidRPr="00D85DDA">
        <w:rPr>
          <w:highlight w:val="cyan"/>
          <w:u w:val="single"/>
        </w:rPr>
        <w:t xml:space="preserve">How well people </w:t>
      </w:r>
      <w:r w:rsidRPr="00D85DDA">
        <w:rPr>
          <w:rStyle w:val="Emphasis"/>
          <w:highlight w:val="cyan"/>
        </w:rPr>
        <w:t>strategize</w:t>
      </w:r>
      <w:r w:rsidRPr="007D63D5">
        <w:rPr>
          <w:u w:val="single"/>
        </w:rPr>
        <w:t xml:space="preserve">, </w:t>
      </w:r>
      <w:r w:rsidRPr="007D63D5">
        <w:rPr>
          <w:rStyle w:val="Emphasis"/>
        </w:rPr>
        <w:t>organize</w:t>
      </w:r>
      <w:r w:rsidRPr="007D63D5">
        <w:rPr>
          <w:u w:val="single"/>
        </w:rPr>
        <w:t xml:space="preserve">, invent </w:t>
      </w:r>
      <w:r w:rsidRPr="007D63D5">
        <w:rPr>
          <w:rStyle w:val="Emphasis"/>
        </w:rPr>
        <w:t>creative tactics</w:t>
      </w:r>
      <w:r w:rsidRPr="007D63D5">
        <w:rPr>
          <w:u w:val="single"/>
        </w:rPr>
        <w:t xml:space="preserve">, reach effectively to </w:t>
      </w:r>
      <w:r w:rsidRPr="007D63D5">
        <w:rPr>
          <w:rStyle w:val="Emphasis"/>
        </w:rPr>
        <w:t>allies</w:t>
      </w:r>
      <w:r w:rsidRPr="007D63D5">
        <w:rPr>
          <w:u w:val="single"/>
        </w:rPr>
        <w:t xml:space="preserve">, </w:t>
      </w:r>
      <w:r w:rsidRPr="00D85DDA">
        <w:rPr>
          <w:highlight w:val="cyan"/>
          <w:u w:val="single"/>
        </w:rPr>
        <w:t>use</w:t>
      </w:r>
      <w:r w:rsidRPr="007D63D5">
        <w:rPr>
          <w:u w:val="single"/>
        </w:rPr>
        <w:t xml:space="preserve"> the </w:t>
      </w:r>
      <w:r w:rsidRPr="007D63D5">
        <w:rPr>
          <w:rStyle w:val="Emphasis"/>
        </w:rPr>
        <w:t xml:space="preserve">full </w:t>
      </w:r>
      <w:r w:rsidRPr="00D85DDA">
        <w:rPr>
          <w:rStyle w:val="Emphasis"/>
          <w:highlight w:val="cyan"/>
        </w:rPr>
        <w:t>resources</w:t>
      </w:r>
      <w:r w:rsidRPr="007D63D5">
        <w:rPr>
          <w:u w:val="single"/>
        </w:rPr>
        <w:t xml:space="preserve"> of the group and persevere at times of discouragement — all that </w:t>
      </w:r>
      <w:r w:rsidRPr="00D85DDA">
        <w:rPr>
          <w:highlight w:val="cyan"/>
          <w:u w:val="single"/>
        </w:rPr>
        <w:t xml:space="preserve">can be </w:t>
      </w:r>
      <w:r w:rsidRPr="00D85DDA">
        <w:rPr>
          <w:rStyle w:val="Emphasis"/>
          <w:highlight w:val="cyan"/>
        </w:rPr>
        <w:t>enhanced</w:t>
      </w:r>
      <w:r w:rsidRPr="00D85DDA">
        <w:rPr>
          <w:highlight w:val="cyan"/>
          <w:u w:val="single"/>
        </w:rPr>
        <w:t xml:space="preserve"> by </w:t>
      </w:r>
      <w:r w:rsidRPr="00D85DDA">
        <w:rPr>
          <w:rStyle w:val="Emphasis"/>
          <w:highlight w:val="cyan"/>
        </w:rPr>
        <w:t>training</w:t>
      </w:r>
      <w:r w:rsidRPr="007D63D5">
        <w:rPr>
          <w:sz w:val="14"/>
        </w:rPr>
        <w:t xml:space="preserve">. </w:t>
      </w:r>
      <w:r w:rsidRPr="007D63D5">
        <w:rPr>
          <w:u w:val="single"/>
        </w:rPr>
        <w:t xml:space="preserve">Nothing is more predictable than that there will be increased </w:t>
      </w:r>
      <w:r w:rsidRPr="007D63D5">
        <w:rPr>
          <w:rStyle w:val="Emphasis"/>
        </w:rPr>
        <w:t>turbulence</w:t>
      </w:r>
      <w:r w:rsidRPr="007D63D5">
        <w:rPr>
          <w:sz w:val="14"/>
        </w:rPr>
        <w:t xml:space="preserve"> in the United States and many other societies. Activists cause some of the turbulence by rising up; other turbulence results </w:t>
      </w:r>
      <w:r w:rsidRPr="007D63D5">
        <w:rPr>
          <w:u w:val="single"/>
        </w:rPr>
        <w:t>from</w:t>
      </w:r>
      <w:r w:rsidRPr="007D63D5">
        <w:rPr>
          <w:sz w:val="14"/>
        </w:rPr>
        <w:t xml:space="preserve"> things like climate change, the 1 percent’s austerity programs and other </w:t>
      </w:r>
      <w:r w:rsidRPr="00D85DDA">
        <w:rPr>
          <w:highlight w:val="cyan"/>
          <w:u w:val="single"/>
        </w:rPr>
        <w:t xml:space="preserve">forces </w:t>
      </w:r>
      <w:r w:rsidRPr="00D85DDA">
        <w:rPr>
          <w:rStyle w:val="Emphasis"/>
          <w:highlight w:val="cyan"/>
        </w:rPr>
        <w:t>outside</w:t>
      </w:r>
      <w:r w:rsidRPr="00D85DDA">
        <w:rPr>
          <w:highlight w:val="cyan"/>
          <w:u w:val="single"/>
        </w:rPr>
        <w:t xml:space="preserve"> activists’</w:t>
      </w:r>
      <w:r w:rsidRPr="007D63D5">
        <w:rPr>
          <w:u w:val="single"/>
        </w:rPr>
        <w:t xml:space="preserve"> </w:t>
      </w:r>
      <w:r w:rsidRPr="007D63D5">
        <w:rPr>
          <w:rStyle w:val="Emphasis"/>
        </w:rPr>
        <w:t xml:space="preserve">immediate </w:t>
      </w:r>
      <w:r w:rsidRPr="00D85DDA">
        <w:rPr>
          <w:rStyle w:val="Emphasis"/>
          <w:highlight w:val="cyan"/>
        </w:rPr>
        <w:t>control</w:t>
      </w:r>
      <w:r w:rsidRPr="007D63D5">
        <w:rPr>
          <w:sz w:val="14"/>
        </w:rPr>
        <w:t xml:space="preserve">. Increased turbulence scares a lot of people. It’s only natural that </w:t>
      </w:r>
      <w:r w:rsidRPr="007D63D5">
        <w:rPr>
          <w:u w:val="single"/>
        </w:rPr>
        <w:t xml:space="preserve">people will </w:t>
      </w:r>
      <w:r w:rsidRPr="007D63D5">
        <w:rPr>
          <w:rStyle w:val="Emphasis"/>
        </w:rPr>
        <w:t>look</w:t>
      </w:r>
      <w:r w:rsidRPr="007D63D5">
        <w:rPr>
          <w:u w:val="single"/>
        </w:rPr>
        <w:t xml:space="preserve"> around </w:t>
      </w:r>
      <w:r w:rsidRPr="007D63D5">
        <w:rPr>
          <w:rStyle w:val="Emphasis"/>
        </w:rPr>
        <w:t>for reassurance</w:t>
      </w:r>
      <w:r w:rsidRPr="00D85DDA">
        <w:rPr>
          <w:sz w:val="14"/>
          <w:highlight w:val="cyan"/>
        </w:rPr>
        <w:t xml:space="preserve">. </w:t>
      </w:r>
      <w:r w:rsidRPr="00D85DDA">
        <w:rPr>
          <w:highlight w:val="cyan"/>
          <w:u w:val="single"/>
        </w:rPr>
        <w:t xml:space="preserve">The </w:t>
      </w:r>
      <w:r w:rsidRPr="00D85DDA">
        <w:rPr>
          <w:rStyle w:val="Emphasis"/>
          <w:highlight w:val="cyan"/>
        </w:rPr>
        <w:t>ruling class</w:t>
      </w:r>
      <w:r w:rsidRPr="00D85DDA">
        <w:rPr>
          <w:highlight w:val="cyan"/>
          <w:u w:val="single"/>
        </w:rPr>
        <w:t xml:space="preserve"> will offer one kind of reassurance</w:t>
      </w:r>
      <w:r w:rsidRPr="007D63D5">
        <w:rPr>
          <w:sz w:val="14"/>
        </w:rPr>
        <w:t xml:space="preserve">. </w:t>
      </w:r>
      <w:r w:rsidRPr="007D63D5">
        <w:rPr>
          <w:u w:val="single"/>
        </w:rPr>
        <w:t xml:space="preserve">The </w:t>
      </w:r>
      <w:r w:rsidRPr="007D63D5">
        <w:rPr>
          <w:rStyle w:val="Emphasis"/>
        </w:rPr>
        <w:t>big question</w:t>
      </w:r>
      <w:r w:rsidRPr="007D63D5">
        <w:rPr>
          <w:u w:val="single"/>
        </w:rPr>
        <w:t xml:space="preserve"> is:</w:t>
      </w:r>
      <w:r w:rsidRPr="007D63D5">
        <w:t xml:space="preserve"> </w:t>
      </w:r>
      <w:r w:rsidRPr="00D85DDA">
        <w:rPr>
          <w:highlight w:val="cyan"/>
          <w:u w:val="single"/>
        </w:rPr>
        <w:t>What</w:t>
      </w:r>
      <w:r w:rsidRPr="007D63D5">
        <w:rPr>
          <w:u w:val="single"/>
        </w:rPr>
        <w:t xml:space="preserve"> </w:t>
      </w:r>
      <w:r w:rsidRPr="00D85DDA">
        <w:rPr>
          <w:highlight w:val="cyan"/>
          <w:u w:val="single"/>
        </w:rPr>
        <w:t xml:space="preserve">reassurance will the </w:t>
      </w:r>
      <w:r w:rsidRPr="00D85DDA">
        <w:rPr>
          <w:rStyle w:val="Emphasis"/>
          <w:highlight w:val="cyan"/>
        </w:rPr>
        <w:t>movement</w:t>
      </w:r>
      <w:r w:rsidRPr="00D85DDA">
        <w:rPr>
          <w:highlight w:val="cyan"/>
          <w:u w:val="single"/>
        </w:rPr>
        <w:t xml:space="preserve"> offer?</w:t>
      </w:r>
      <w:r w:rsidRPr="007D63D5">
        <w:rPr>
          <w:u w:val="single"/>
        </w:rPr>
        <w:t xml:space="preserve"> When students in </w:t>
      </w:r>
      <w:r w:rsidRPr="007D63D5">
        <w:rPr>
          <w:rStyle w:val="Emphasis"/>
        </w:rPr>
        <w:t>Paris</w:t>
      </w:r>
      <w:r w:rsidRPr="007D63D5">
        <w:rPr>
          <w:u w:val="single"/>
        </w:rPr>
        <w:t xml:space="preserve"> in </w:t>
      </w:r>
      <w:r w:rsidRPr="00D85DDA">
        <w:rPr>
          <w:highlight w:val="cyan"/>
          <w:u w:val="single"/>
        </w:rPr>
        <w:t>May 19</w:t>
      </w:r>
      <w:r w:rsidRPr="00D85DDA">
        <w:rPr>
          <w:rStyle w:val="Emphasis"/>
          <w:highlight w:val="cyan"/>
        </w:rPr>
        <w:t>68</w:t>
      </w:r>
      <w:r w:rsidRPr="007D63D5">
        <w:rPr>
          <w:u w:val="single"/>
        </w:rPr>
        <w:t xml:space="preserve"> launched a campaign that </w:t>
      </w:r>
      <w:r w:rsidRPr="007D63D5">
        <w:rPr>
          <w:rStyle w:val="Emphasis"/>
        </w:rPr>
        <w:t>quickly moved</w:t>
      </w:r>
      <w:r w:rsidRPr="007D63D5">
        <w:rPr>
          <w:u w:val="single"/>
        </w:rPr>
        <w:t xml:space="preserve"> into </w:t>
      </w:r>
      <w:r w:rsidRPr="007D63D5">
        <w:rPr>
          <w:rStyle w:val="Emphasis"/>
        </w:rPr>
        <w:t>nationwide</w:t>
      </w:r>
      <w:r w:rsidRPr="007D63D5">
        <w:rPr>
          <w:u w:val="single"/>
        </w:rPr>
        <w:t xml:space="preserve"> turbulence, with 11 million workers striking</w:t>
      </w:r>
      <w:r w:rsidRPr="007D63D5">
        <w:rPr>
          <w:sz w:val="14"/>
        </w:rPr>
        <w:t xml:space="preserve"> and occupying, </w:t>
      </w:r>
      <w:r w:rsidRPr="007D63D5">
        <w:rPr>
          <w:u w:val="single"/>
        </w:rPr>
        <w:t>there was a momentary chance for the middle class to side with the</w:t>
      </w:r>
      <w:r w:rsidRPr="007D63D5">
        <w:rPr>
          <w:sz w:val="14"/>
        </w:rPr>
        <w:t xml:space="preserve"> students and </w:t>
      </w:r>
      <w:r w:rsidRPr="007D63D5">
        <w:rPr>
          <w:u w:val="single"/>
        </w:rPr>
        <w:t>workers</w:t>
      </w:r>
      <w:r w:rsidRPr="007D63D5">
        <w:rPr>
          <w:sz w:val="14"/>
        </w:rPr>
        <w:t xml:space="preserve"> instead of siding with the 1 percent. </w:t>
      </w:r>
      <w:r w:rsidRPr="007D63D5">
        <w:rPr>
          <w:u w:val="single"/>
        </w:rPr>
        <w:t xml:space="preserve">The </w:t>
      </w:r>
      <w:r w:rsidRPr="00D85DDA">
        <w:rPr>
          <w:highlight w:val="cyan"/>
          <w:u w:val="single"/>
        </w:rPr>
        <w:t>movement</w:t>
      </w:r>
      <w:r w:rsidRPr="007D63D5">
        <w:rPr>
          <w:sz w:val="14"/>
        </w:rPr>
        <w:t xml:space="preserve">, though, </w:t>
      </w:r>
      <w:r w:rsidRPr="00D85DDA">
        <w:rPr>
          <w:highlight w:val="cyan"/>
          <w:u w:val="single"/>
        </w:rPr>
        <w:t>didn’t understand</w:t>
      </w:r>
      <w:r w:rsidRPr="007D63D5">
        <w:rPr>
          <w:sz w:val="14"/>
        </w:rPr>
        <w:t xml:space="preserve"> enough about </w:t>
      </w:r>
      <w:r w:rsidRPr="007D63D5">
        <w:rPr>
          <w:u w:val="single"/>
        </w:rPr>
        <w:t xml:space="preserve">the basic human </w:t>
      </w:r>
      <w:r w:rsidRPr="00D85DDA">
        <w:rPr>
          <w:highlight w:val="cyan"/>
          <w:u w:val="single"/>
        </w:rPr>
        <w:t xml:space="preserve">need for </w:t>
      </w:r>
      <w:r w:rsidRPr="00D85DDA">
        <w:rPr>
          <w:rStyle w:val="Emphasis"/>
          <w:highlight w:val="cyan"/>
        </w:rPr>
        <w:t>security</w:t>
      </w:r>
      <w:r w:rsidRPr="00D85DDA">
        <w:rPr>
          <w:highlight w:val="cyan"/>
          <w:u w:val="single"/>
        </w:rPr>
        <w:t xml:space="preserve"> and</w:t>
      </w:r>
      <w:r w:rsidRPr="007D63D5">
        <w:rPr>
          <w:u w:val="single"/>
        </w:rPr>
        <w:t xml:space="preserve"> </w:t>
      </w:r>
      <w:r w:rsidRPr="00D85DDA">
        <w:rPr>
          <w:rStyle w:val="Emphasis"/>
          <w:highlight w:val="cyan"/>
        </w:rPr>
        <w:t>failed</w:t>
      </w:r>
      <w:r w:rsidRPr="007D63D5">
        <w:rPr>
          <w:u w:val="single"/>
        </w:rPr>
        <w:t xml:space="preserve"> to use its opportunity</w:t>
      </w:r>
      <w:r w:rsidRPr="007D63D5">
        <w:rPr>
          <w:sz w:val="14"/>
        </w:rPr>
        <w:t xml:space="preserve">. </w:t>
      </w:r>
      <w:r w:rsidRPr="007D63D5">
        <w:rPr>
          <w:u w:val="single"/>
        </w:rPr>
        <w:t xml:space="preserve">That was a </w:t>
      </w:r>
      <w:r w:rsidRPr="007D63D5">
        <w:rPr>
          <w:rStyle w:val="Emphasis"/>
        </w:rPr>
        <w:t>strategic error</w:t>
      </w:r>
      <w:r w:rsidRPr="007D63D5">
        <w:rPr>
          <w:sz w:val="14"/>
        </w:rPr>
        <w:t xml:space="preserve">, but </w:t>
      </w:r>
      <w:r w:rsidRPr="007D63D5">
        <w:rPr>
          <w:u w:val="single"/>
        </w:rPr>
        <w:t xml:space="preserve">to choose a different path the movement would have required participants with </w:t>
      </w:r>
      <w:r w:rsidRPr="007D63D5">
        <w:rPr>
          <w:rStyle w:val="Emphasis"/>
        </w:rPr>
        <w:t>more skills</w:t>
      </w:r>
      <w:r w:rsidRPr="007D63D5">
        <w:rPr>
          <w:sz w:val="14"/>
        </w:rPr>
        <w:t xml:space="preserve">. </w:t>
      </w:r>
      <w:r w:rsidRPr="007D63D5">
        <w:rPr>
          <w:rStyle w:val="Emphasis"/>
        </w:rPr>
        <w:t>Training</w:t>
      </w:r>
      <w:r w:rsidRPr="007D63D5">
        <w:rPr>
          <w:u w:val="single"/>
        </w:rPr>
        <w:t xml:space="preserve"> would have been necessary</w:t>
      </w:r>
      <w:r w:rsidRPr="007D63D5">
        <w:rPr>
          <w:sz w:val="14"/>
        </w:rPr>
        <w:t xml:space="preserve">. We can learn from this, inventory the skills needed and train ourselves accordingly. What is training ready to do for us? Here are a few of the key benefits that we should expect to gain from one another through training: 1. </w:t>
      </w:r>
      <w:r w:rsidRPr="007D63D5">
        <w:rPr>
          <w:u w:val="single"/>
        </w:rPr>
        <w:t xml:space="preserve">Increase the </w:t>
      </w:r>
      <w:r w:rsidRPr="007D63D5">
        <w:rPr>
          <w:rStyle w:val="Emphasis"/>
        </w:rPr>
        <w:t>creativity</w:t>
      </w:r>
      <w:r w:rsidRPr="007D63D5">
        <w:rPr>
          <w:u w:val="single"/>
        </w:rPr>
        <w:t xml:space="preserve"> of </w:t>
      </w:r>
      <w:r w:rsidRPr="007D63D5">
        <w:rPr>
          <w:rStyle w:val="Emphasis"/>
        </w:rPr>
        <w:t>direct action</w:t>
      </w:r>
      <w:r w:rsidRPr="007D63D5">
        <w:rPr>
          <w:u w:val="single"/>
        </w:rPr>
        <w:t xml:space="preserve"> strategy and tactics</w:t>
      </w:r>
      <w:r w:rsidRPr="007D63D5">
        <w:rPr>
          <w:sz w:val="14"/>
        </w:rPr>
        <w:t xml:space="preserve">. </w:t>
      </w:r>
      <w:r w:rsidRPr="007D63D5">
        <w:rPr>
          <w:u w:val="single"/>
        </w:rPr>
        <w:t xml:space="preserve">The </w:t>
      </w:r>
      <w:r w:rsidRPr="007D63D5">
        <w:rPr>
          <w:rStyle w:val="Emphasis"/>
        </w:rPr>
        <w:t>Yes Men</w:t>
      </w:r>
      <w:r w:rsidRPr="007D63D5">
        <w:rPr>
          <w:u w:val="single"/>
        </w:rPr>
        <w:t xml:space="preserve"> and the </w:t>
      </w:r>
      <w:r w:rsidRPr="007D63D5">
        <w:rPr>
          <w:rStyle w:val="Emphasis"/>
        </w:rPr>
        <w:t>C</w:t>
      </w:r>
      <w:r w:rsidRPr="007D63D5">
        <w:rPr>
          <w:u w:val="single"/>
        </w:rPr>
        <w:t xml:space="preserve">enter for </w:t>
      </w:r>
      <w:r w:rsidRPr="007D63D5">
        <w:rPr>
          <w:rStyle w:val="Emphasis"/>
        </w:rPr>
        <w:t>S</w:t>
      </w:r>
      <w:r w:rsidRPr="007D63D5">
        <w:rPr>
          <w:u w:val="single"/>
        </w:rPr>
        <w:t>tory-</w:t>
      </w:r>
      <w:r w:rsidRPr="007D63D5">
        <w:rPr>
          <w:rStyle w:val="Emphasis"/>
        </w:rPr>
        <w:t>B</w:t>
      </w:r>
      <w:r w:rsidRPr="007D63D5">
        <w:rPr>
          <w:u w:val="single"/>
        </w:rPr>
        <w:t xml:space="preserve">ased </w:t>
      </w:r>
      <w:r w:rsidRPr="007D63D5">
        <w:rPr>
          <w:rStyle w:val="Emphasis"/>
        </w:rPr>
        <w:t>S</w:t>
      </w:r>
      <w:r w:rsidRPr="007D63D5">
        <w:rPr>
          <w:u w:val="single"/>
        </w:rPr>
        <w:t>trategy lead workshops</w:t>
      </w:r>
      <w:r w:rsidRPr="007D63D5">
        <w:rPr>
          <w:sz w:val="14"/>
        </w:rPr>
        <w:t xml:space="preserve"> </w:t>
      </w:r>
      <w:r w:rsidRPr="007D63D5">
        <w:rPr>
          <w:u w:val="single"/>
        </w:rPr>
        <w:t xml:space="preserve">in which activist groups break out of the </w:t>
      </w:r>
      <w:r w:rsidRPr="007D63D5">
        <w:rPr>
          <w:rStyle w:val="Emphasis"/>
        </w:rPr>
        <w:t>lockstep</w:t>
      </w:r>
      <w:r w:rsidRPr="007D63D5">
        <w:rPr>
          <w:u w:val="single"/>
        </w:rPr>
        <w:t xml:space="preserve"> of “marches-and-rallies.” </w:t>
      </w:r>
      <w:r w:rsidRPr="00D85DDA">
        <w:rPr>
          <w:highlight w:val="cyan"/>
          <w:u w:val="single"/>
        </w:rPr>
        <w:t>We need</w:t>
      </w:r>
      <w:r w:rsidRPr="007D63D5">
        <w:rPr>
          <w:u w:val="single"/>
        </w:rPr>
        <w:t xml:space="preserve"> to have </w:t>
      </w:r>
      <w:r w:rsidRPr="00D85DDA">
        <w:rPr>
          <w:highlight w:val="cyan"/>
          <w:u w:val="single"/>
        </w:rPr>
        <w:t xml:space="preserve">a </w:t>
      </w:r>
      <w:r w:rsidRPr="00D85DDA">
        <w:rPr>
          <w:rStyle w:val="Emphasis"/>
          <w:highlight w:val="cyan"/>
        </w:rPr>
        <w:t>broad array</w:t>
      </w:r>
      <w:r w:rsidRPr="00D85DDA">
        <w:rPr>
          <w:highlight w:val="cyan"/>
          <w:u w:val="single"/>
        </w:rPr>
        <w:t xml:space="preserve"> of tactics</w:t>
      </w:r>
      <w:r w:rsidRPr="007D63D5">
        <w:rPr>
          <w:u w:val="single"/>
        </w:rPr>
        <w:t xml:space="preserve"> at our disposal, and we have to be ready to </w:t>
      </w:r>
      <w:r w:rsidRPr="007D63D5">
        <w:rPr>
          <w:rStyle w:val="Emphasis"/>
        </w:rPr>
        <w:t>invent new ones</w:t>
      </w:r>
      <w:r w:rsidRPr="007D63D5">
        <w:rPr>
          <w:sz w:val="14"/>
        </w:rPr>
        <w:t xml:space="preserve"> when necessary. 2. Prepare participants psychologically for the struggle. The Pinochet regime in Chile depended, as dictatorships usually do, on fear to maintain its control. In the 1980s a group committed to nonviolent struggle encouraged people to face their fears directly in a three-step process: small group training sessions in living rooms, followed by “hit-and-run” nonviolent actions, followed by debriefing sessions. By teaching people to control their fear, trainers were building a movement to overthrow the dictator. 3. Develop group morale and solidarity for more effective action. In 1991 members of </w:t>
      </w:r>
      <w:r w:rsidRPr="00D85DDA">
        <w:rPr>
          <w:rStyle w:val="Emphasis"/>
          <w:highlight w:val="cyan"/>
        </w:rPr>
        <w:t>ACT UP</w:t>
      </w:r>
      <w:r w:rsidRPr="007D63D5">
        <w:rPr>
          <w:sz w:val="14"/>
        </w:rPr>
        <w:t xml:space="preserve"> — a militant group protesting U.S. AIDS policy — </w:t>
      </w:r>
      <w:r w:rsidRPr="007D63D5">
        <w:rPr>
          <w:u w:val="single"/>
        </w:rPr>
        <w:t>were beaten up by Philadelphia police</w:t>
      </w:r>
      <w:r w:rsidRPr="007D63D5">
        <w:rPr>
          <w:sz w:val="14"/>
        </w:rPr>
        <w:t xml:space="preserve"> during a demonstration. The police were found guilty of using unnecessary force and the city paid damages, but </w:t>
      </w:r>
      <w:r w:rsidRPr="007D63D5">
        <w:rPr>
          <w:u w:val="single"/>
        </w:rPr>
        <w:t xml:space="preserve">ACT UP members </w:t>
      </w:r>
      <w:r w:rsidRPr="00D85DDA">
        <w:rPr>
          <w:highlight w:val="cyan"/>
          <w:u w:val="single"/>
        </w:rPr>
        <w:t>realized they could reduce</w:t>
      </w:r>
      <w:r w:rsidRPr="007D63D5">
        <w:rPr>
          <w:u w:val="single"/>
        </w:rPr>
        <w:t xml:space="preserve"> the chance of future </w:t>
      </w:r>
      <w:r w:rsidRPr="00D85DDA">
        <w:rPr>
          <w:highlight w:val="cyan"/>
          <w:u w:val="single"/>
        </w:rPr>
        <w:t>brutality by working in a</w:t>
      </w:r>
      <w:r w:rsidRPr="007D63D5">
        <w:rPr>
          <w:u w:val="single"/>
        </w:rPr>
        <w:t xml:space="preserve"> more </w:t>
      </w:r>
      <w:r w:rsidRPr="00D85DDA">
        <w:rPr>
          <w:rStyle w:val="Emphasis"/>
          <w:highlight w:val="cyan"/>
        </w:rPr>
        <w:t>united</w:t>
      </w:r>
      <w:r w:rsidRPr="00D85DDA">
        <w:rPr>
          <w:highlight w:val="cyan"/>
          <w:u w:val="single"/>
        </w:rPr>
        <w:t xml:space="preserve"> </w:t>
      </w:r>
      <w:r w:rsidRPr="007D63D5">
        <w:rPr>
          <w:u w:val="single"/>
        </w:rPr>
        <w:t xml:space="preserve">and </w:t>
      </w:r>
      <w:r w:rsidRPr="007D63D5">
        <w:rPr>
          <w:rStyle w:val="Emphasis"/>
        </w:rPr>
        <w:t>nonviolent</w:t>
      </w:r>
      <w:r w:rsidRPr="00D85DDA">
        <w:rPr>
          <w:highlight w:val="cyan"/>
          <w:u w:val="single"/>
        </w:rPr>
        <w:t xml:space="preserve"> way</w:t>
      </w:r>
      <w:r w:rsidRPr="007D63D5">
        <w:rPr>
          <w:sz w:val="14"/>
        </w:rPr>
        <w:t xml:space="preserve">. Before their next major action </w:t>
      </w:r>
      <w:r w:rsidRPr="00D85DDA">
        <w:rPr>
          <w:highlight w:val="cyan"/>
          <w:u w:val="single"/>
        </w:rPr>
        <w:t>they</w:t>
      </w:r>
      <w:r w:rsidRPr="007D63D5">
        <w:rPr>
          <w:sz w:val="14"/>
        </w:rPr>
        <w:t xml:space="preserve"> invited a trainer to conduct a workshop where they </w:t>
      </w:r>
      <w:r w:rsidRPr="00D85DDA">
        <w:rPr>
          <w:rStyle w:val="Emphasis"/>
          <w:highlight w:val="cyan"/>
        </w:rPr>
        <w:t>clarified</w:t>
      </w:r>
      <w:r w:rsidRPr="00D85DDA">
        <w:rPr>
          <w:highlight w:val="cyan"/>
          <w:u w:val="single"/>
        </w:rPr>
        <w:t xml:space="preserve"> the </w:t>
      </w:r>
      <w:r w:rsidRPr="00D85DDA">
        <w:rPr>
          <w:rStyle w:val="Emphasis"/>
          <w:highlight w:val="cyan"/>
        </w:rPr>
        <w:t>strategic question</w:t>
      </w:r>
      <w:r w:rsidRPr="00D85DDA">
        <w:rPr>
          <w:highlight w:val="cyan"/>
          <w:u w:val="single"/>
        </w:rPr>
        <w:t xml:space="preserve"> </w:t>
      </w:r>
      <w:r w:rsidRPr="007D63D5">
        <w:rPr>
          <w:u w:val="single"/>
        </w:rPr>
        <w:t xml:space="preserve">of nonviolence </w:t>
      </w:r>
      <w:r w:rsidRPr="00D85DDA">
        <w:rPr>
          <w:highlight w:val="cyan"/>
          <w:u w:val="single"/>
        </w:rPr>
        <w:t>and</w:t>
      </w:r>
      <w:r w:rsidRPr="007D63D5">
        <w:rPr>
          <w:u w:val="single"/>
        </w:rPr>
        <w:t xml:space="preserve"> then </w:t>
      </w:r>
      <w:r w:rsidRPr="00D85DDA">
        <w:rPr>
          <w:rStyle w:val="Emphasis"/>
          <w:highlight w:val="cyan"/>
        </w:rPr>
        <w:t>role-played</w:t>
      </w:r>
      <w:r w:rsidRPr="007D63D5">
        <w:rPr>
          <w:u w:val="single"/>
        </w:rPr>
        <w:t xml:space="preserve"> possible </w:t>
      </w:r>
      <w:r w:rsidRPr="00D85DDA">
        <w:rPr>
          <w:rStyle w:val="Emphasis"/>
          <w:highlight w:val="cyan"/>
        </w:rPr>
        <w:t>scenarios</w:t>
      </w:r>
      <w:r w:rsidRPr="00D85DDA">
        <w:rPr>
          <w:sz w:val="14"/>
          <w:highlight w:val="cyan"/>
        </w:rPr>
        <w:t xml:space="preserve">. </w:t>
      </w:r>
      <w:r w:rsidRPr="00D85DDA">
        <w:rPr>
          <w:highlight w:val="cyan"/>
          <w:u w:val="single"/>
        </w:rPr>
        <w:t>The result</w:t>
      </w:r>
      <w:r w:rsidRPr="007D63D5">
        <w:rPr>
          <w:u w:val="single"/>
        </w:rPr>
        <w:t xml:space="preserve">: a high-spirited, </w:t>
      </w:r>
      <w:r w:rsidRPr="007D63D5">
        <w:rPr>
          <w:rStyle w:val="Emphasis"/>
        </w:rPr>
        <w:t xml:space="preserve">unified and </w:t>
      </w:r>
      <w:r w:rsidRPr="00D85DDA">
        <w:rPr>
          <w:rStyle w:val="Emphasis"/>
          <w:highlight w:val="cyan"/>
        </w:rPr>
        <w:t>effective</w:t>
      </w:r>
      <w:r w:rsidRPr="00D85DDA">
        <w:rPr>
          <w:highlight w:val="cyan"/>
          <w:u w:val="single"/>
        </w:rPr>
        <w:t xml:space="preserve"> action.</w:t>
      </w:r>
      <w:r w:rsidRPr="007D63D5">
        <w:rPr>
          <w:u w:val="single"/>
        </w:rPr>
        <w:t xml:space="preserve"> </w:t>
      </w:r>
      <w:r w:rsidRPr="007D63D5">
        <w:rPr>
          <w:sz w:val="14"/>
        </w:rPr>
        <w:t xml:space="preserve">4. Deepen participants’ understanding of the issues. The War Resisters League’s Handbook for Nonviolent Action is an example of the approach that takes even a civil disobedience training as an opportunity to assist participants to take a next step regarding racism, sexism and the like. </w:t>
      </w:r>
      <w:r w:rsidRPr="007D63D5">
        <w:rPr>
          <w:u w:val="single"/>
        </w:rPr>
        <w:t xml:space="preserve">When we understand how </w:t>
      </w:r>
      <w:r w:rsidRPr="007D63D5">
        <w:rPr>
          <w:rStyle w:val="Emphasis"/>
        </w:rPr>
        <w:t>seemingly separate</w:t>
      </w:r>
      <w:r w:rsidRPr="007D63D5">
        <w:rPr>
          <w:u w:val="single"/>
        </w:rPr>
        <w:t xml:space="preserve"> struggles are </w:t>
      </w:r>
      <w:r w:rsidRPr="007D63D5">
        <w:rPr>
          <w:rStyle w:val="Emphasis"/>
        </w:rPr>
        <w:t>connected</w:t>
      </w:r>
      <w:r w:rsidRPr="007D63D5">
        <w:rPr>
          <w:u w:val="single"/>
        </w:rPr>
        <w:t xml:space="preserve">, it helps us create a broader, stronger, more </w:t>
      </w:r>
      <w:r w:rsidRPr="007D63D5">
        <w:rPr>
          <w:rStyle w:val="Emphasis"/>
        </w:rPr>
        <w:t>interconnected movement</w:t>
      </w:r>
      <w:r w:rsidRPr="007D63D5">
        <w:rPr>
          <w:sz w:val="14"/>
        </w:rPr>
        <w:t xml:space="preserve">. 5. Build skills for applying nonviolent action in situations of threat and turbulence. In Haiti a hit squad abducted a young man just </w:t>
      </w:r>
      <w:r w:rsidRPr="007D63D5">
        <w:rPr>
          <w:sz w:val="14"/>
        </w:rPr>
        <w:lastRenderedPageBreak/>
        <w:t xml:space="preserve">outside the house where a trained peace team was staying; the team immediately intervened and, although surrounded by twice their number of guards with weapons, succeeded in saving the man from being hung. Through training, we can learn how to react to emergencies like this in disciplined, effective ways. 6. </w:t>
      </w:r>
      <w:r w:rsidRPr="007D63D5">
        <w:rPr>
          <w:u w:val="single"/>
        </w:rPr>
        <w:t xml:space="preserve">Build </w:t>
      </w:r>
      <w:r w:rsidRPr="007D63D5">
        <w:rPr>
          <w:rStyle w:val="Emphasis"/>
        </w:rPr>
        <w:t>alliances</w:t>
      </w:r>
      <w:r w:rsidRPr="007D63D5">
        <w:rPr>
          <w:u w:val="single"/>
        </w:rPr>
        <w:t xml:space="preserve"> across movement lines</w:t>
      </w:r>
      <w:r w:rsidRPr="007D63D5">
        <w:rPr>
          <w:sz w:val="14"/>
        </w:rPr>
        <w:t xml:space="preserve">. In Seattle in the 1980s, a workshop drew striking workers from the Greyhound bus company and members of ACT UP. The workshop reduced the prejudice each group had about the other, and it led some participants to support each other’s struggle. Trainings are a valuable opportunity to bring people from different walks of life together and help them work toward their common goals. 7. Create activist organizations that don’t burn people out. The Action Mill, Spirit in Action, and the Stone House all offer workshops to help activists to stay active in the long run. I’ve seen a lot of accumulated skill lost to movements over the years because people didn’t have the support or endurance to stay in the fight. 8. </w:t>
      </w:r>
      <w:r w:rsidRPr="00D85DDA">
        <w:rPr>
          <w:highlight w:val="cyan"/>
          <w:u w:val="single"/>
        </w:rPr>
        <w:t xml:space="preserve">Increase </w:t>
      </w:r>
      <w:r w:rsidRPr="00D85DDA">
        <w:rPr>
          <w:rStyle w:val="Emphasis"/>
          <w:highlight w:val="cyan"/>
        </w:rPr>
        <w:t>democracy</w:t>
      </w:r>
      <w:r w:rsidRPr="00D85DDA">
        <w:rPr>
          <w:highlight w:val="cyan"/>
          <w:u w:val="single"/>
        </w:rPr>
        <w:t xml:space="preserve"> within the movement</w:t>
      </w:r>
      <w:r w:rsidRPr="007D63D5">
        <w:rPr>
          <w:sz w:val="14"/>
        </w:rPr>
        <w:t xml:space="preserve">. In the 1970s the </w:t>
      </w:r>
      <w:r w:rsidRPr="00D85DDA">
        <w:rPr>
          <w:rStyle w:val="Emphasis"/>
          <w:highlight w:val="cyan"/>
        </w:rPr>
        <w:t>M</w:t>
      </w:r>
      <w:r w:rsidRPr="007D63D5">
        <w:rPr>
          <w:sz w:val="14"/>
        </w:rPr>
        <w:t xml:space="preserve">ovement for a </w:t>
      </w:r>
      <w:r w:rsidRPr="00D85DDA">
        <w:rPr>
          <w:rStyle w:val="Emphasis"/>
          <w:highlight w:val="cyan"/>
        </w:rPr>
        <w:t>N</w:t>
      </w:r>
      <w:r w:rsidRPr="007D63D5">
        <w:rPr>
          <w:sz w:val="14"/>
        </w:rPr>
        <w:t xml:space="preserve">ew </w:t>
      </w:r>
      <w:r w:rsidRPr="00D85DDA">
        <w:rPr>
          <w:rStyle w:val="Emphasis"/>
          <w:highlight w:val="cyan"/>
        </w:rPr>
        <w:t>S</w:t>
      </w:r>
      <w:r w:rsidRPr="007D63D5">
        <w:rPr>
          <w:sz w:val="14"/>
        </w:rPr>
        <w:t xml:space="preserve">ociety </w:t>
      </w:r>
      <w:r w:rsidRPr="00D85DDA">
        <w:rPr>
          <w:highlight w:val="cyan"/>
          <w:u w:val="single"/>
        </w:rPr>
        <w:t xml:space="preserve">developed </w:t>
      </w:r>
      <w:r w:rsidRPr="007D63D5">
        <w:rPr>
          <w:u w:val="single"/>
        </w:rPr>
        <w:t xml:space="preserve">a pool of </w:t>
      </w:r>
      <w:r w:rsidRPr="00D85DDA">
        <w:rPr>
          <w:highlight w:val="cyan"/>
          <w:u w:val="single"/>
        </w:rPr>
        <w:t>training tools</w:t>
      </w:r>
      <w:r w:rsidRPr="007D63D5">
        <w:rPr>
          <w:u w:val="single"/>
        </w:rPr>
        <w:t xml:space="preserve"> and designs that it </w:t>
      </w:r>
      <w:r w:rsidRPr="00D85DDA">
        <w:rPr>
          <w:highlight w:val="cyan"/>
          <w:u w:val="single"/>
        </w:rPr>
        <w:t xml:space="preserve">shared with </w:t>
      </w:r>
      <w:r w:rsidRPr="007D63D5">
        <w:rPr>
          <w:u w:val="single"/>
        </w:rPr>
        <w:t xml:space="preserve">the grassroots </w:t>
      </w:r>
      <w:r w:rsidRPr="00D85DDA">
        <w:rPr>
          <w:highlight w:val="cyan"/>
          <w:u w:val="single"/>
        </w:rPr>
        <w:t>movement</w:t>
      </w:r>
      <w:r w:rsidRPr="007D63D5">
        <w:rPr>
          <w:u w:val="single"/>
        </w:rPr>
        <w:t xml:space="preserve"> against nuclear power</w:t>
      </w:r>
      <w:r w:rsidRPr="007D63D5">
        <w:rPr>
          <w:sz w:val="14"/>
        </w:rPr>
        <w:t xml:space="preserve">. </w:t>
      </w:r>
      <w:r w:rsidRPr="007D63D5">
        <w:rPr>
          <w:u w:val="single"/>
        </w:rPr>
        <w:t xml:space="preserve">The </w:t>
      </w:r>
      <w:r w:rsidRPr="00D85DDA">
        <w:rPr>
          <w:highlight w:val="cyan"/>
          <w:u w:val="single"/>
        </w:rPr>
        <w:t>anti-nuclear movement went up against</w:t>
      </w:r>
      <w:r w:rsidRPr="007D63D5">
        <w:rPr>
          <w:u w:val="single"/>
        </w:rPr>
        <w:t xml:space="preserve"> some of the </w:t>
      </w:r>
      <w:r w:rsidRPr="00D85DDA">
        <w:rPr>
          <w:rStyle w:val="Emphasis"/>
          <w:highlight w:val="cyan"/>
        </w:rPr>
        <w:t>largest corporations</w:t>
      </w:r>
      <w:r w:rsidRPr="00D85DDA">
        <w:rPr>
          <w:highlight w:val="cyan"/>
          <w:u w:val="single"/>
        </w:rPr>
        <w:t xml:space="preserve"> </w:t>
      </w:r>
      <w:r w:rsidRPr="007D63D5">
        <w:rPr>
          <w:u w:val="single"/>
        </w:rPr>
        <w:t xml:space="preserve">in America </w:t>
      </w:r>
      <w:r w:rsidRPr="00D85DDA">
        <w:rPr>
          <w:highlight w:val="cyan"/>
          <w:u w:val="single"/>
        </w:rPr>
        <w:t xml:space="preserve">and </w:t>
      </w:r>
      <w:r w:rsidRPr="00D85DDA">
        <w:rPr>
          <w:rStyle w:val="Emphasis"/>
          <w:highlight w:val="cyan"/>
        </w:rPr>
        <w:t>won</w:t>
      </w:r>
      <w:r w:rsidRPr="007D63D5">
        <w:rPr>
          <w:sz w:val="14"/>
        </w:rPr>
        <w:t xml:space="preserve">. </w:t>
      </w:r>
      <w:r w:rsidRPr="007D63D5">
        <w:rPr>
          <w:u w:val="single"/>
        </w:rPr>
        <w:t xml:space="preserve">The movement </w:t>
      </w:r>
      <w:r w:rsidRPr="007D63D5">
        <w:rPr>
          <w:rStyle w:val="Emphasis"/>
        </w:rPr>
        <w:t>delayed construction</w:t>
      </w:r>
      <w:r w:rsidRPr="007D63D5">
        <w:rPr>
          <w:u w:val="single"/>
        </w:rPr>
        <w:t xml:space="preserve">, which </w:t>
      </w:r>
      <w:r w:rsidRPr="007D63D5">
        <w:rPr>
          <w:rStyle w:val="Emphasis"/>
        </w:rPr>
        <w:t>raised costs</w:t>
      </w:r>
      <w:r w:rsidRPr="007D63D5">
        <w:rPr>
          <w:u w:val="single"/>
        </w:rPr>
        <w:t xml:space="preserve">, and planted so many seeds of </w:t>
      </w:r>
      <w:r w:rsidRPr="007D63D5">
        <w:rPr>
          <w:rStyle w:val="Emphasis"/>
        </w:rPr>
        <w:t>doubt</w:t>
      </w:r>
      <w:r w:rsidRPr="007D63D5">
        <w:rPr>
          <w:u w:val="single"/>
        </w:rPr>
        <w:t xml:space="preserve"> in the public mind about safety that the eventual meltdown of the Three Mile Island plant brought millions of people to the movement’s point of view</w:t>
      </w:r>
      <w:r w:rsidRPr="007D63D5">
        <w:rPr>
          <w:sz w:val="14"/>
        </w:rPr>
        <w:t xml:space="preserve">. </w:t>
      </w:r>
      <w:r w:rsidRPr="007D63D5">
        <w:rPr>
          <w:u w:val="single"/>
        </w:rPr>
        <w:t xml:space="preserve">The industry’s goal of building 1,000 nuclear plants </w:t>
      </w:r>
      <w:r w:rsidRPr="007D63D5">
        <w:rPr>
          <w:rStyle w:val="Emphasis"/>
        </w:rPr>
        <w:t>evaporated</w:t>
      </w:r>
      <w:r w:rsidRPr="007D63D5">
        <w:rPr>
          <w:sz w:val="14"/>
        </w:rPr>
        <w:t xml:space="preserve">. Significantly, </w:t>
      </w:r>
      <w:r w:rsidRPr="007D63D5">
        <w:rPr>
          <w:u w:val="single"/>
        </w:rPr>
        <w:t xml:space="preserve">the campaign succeeded </w:t>
      </w:r>
      <w:r w:rsidRPr="007D63D5">
        <w:rPr>
          <w:rStyle w:val="Emphasis"/>
        </w:rPr>
        <w:t>without</w:t>
      </w:r>
      <w:r w:rsidRPr="007D63D5">
        <w:rPr>
          <w:u w:val="single"/>
        </w:rPr>
        <w:t xml:space="preserve"> needing to create a national structure around a </w:t>
      </w:r>
      <w:r w:rsidRPr="007D63D5">
        <w:rPr>
          <w:rStyle w:val="Emphasis"/>
        </w:rPr>
        <w:t>charismatic leader</w:t>
      </w:r>
      <w:r w:rsidRPr="007D63D5">
        <w:rPr>
          <w:sz w:val="14"/>
        </w:rPr>
        <w:t xml:space="preserve">. </w:t>
      </w:r>
      <w:r w:rsidRPr="00D85DDA">
        <w:rPr>
          <w:highlight w:val="cyan"/>
          <w:u w:val="single"/>
        </w:rPr>
        <w:t>Activists learned</w:t>
      </w:r>
      <w:r w:rsidRPr="007D63D5">
        <w:rPr>
          <w:u w:val="single"/>
        </w:rPr>
        <w:t xml:space="preserve"> the </w:t>
      </w:r>
      <w:r w:rsidRPr="00D85DDA">
        <w:rPr>
          <w:highlight w:val="cyan"/>
          <w:u w:val="single"/>
        </w:rPr>
        <w:t xml:space="preserve">skills of </w:t>
      </w:r>
      <w:r w:rsidRPr="00D85DDA">
        <w:rPr>
          <w:rStyle w:val="Emphasis"/>
          <w:highlight w:val="cyan"/>
        </w:rPr>
        <w:t>shared leadership</w:t>
      </w:r>
      <w:r w:rsidRPr="00D85DDA">
        <w:rPr>
          <w:highlight w:val="cyan"/>
          <w:u w:val="single"/>
        </w:rPr>
        <w:t xml:space="preserve"> and </w:t>
      </w:r>
      <w:r w:rsidRPr="00D85DDA">
        <w:rPr>
          <w:rStyle w:val="Emphasis"/>
          <w:highlight w:val="cyan"/>
        </w:rPr>
        <w:t>democratic decision-making</w:t>
      </w:r>
      <w:r w:rsidRPr="00D85DDA">
        <w:rPr>
          <w:highlight w:val="cyan"/>
          <w:u w:val="single"/>
        </w:rPr>
        <w:t xml:space="preserve"> through</w:t>
      </w:r>
      <w:r w:rsidRPr="007D63D5">
        <w:rPr>
          <w:sz w:val="14"/>
        </w:rPr>
        <w:t xml:space="preserve"> workshops, </w:t>
      </w:r>
      <w:r w:rsidRPr="00D85DDA">
        <w:rPr>
          <w:rStyle w:val="Emphasis"/>
          <w:highlight w:val="cyan"/>
        </w:rPr>
        <w:t>practice and feedback</w:t>
      </w:r>
      <w:r w:rsidRPr="007D63D5">
        <w:rPr>
          <w:sz w:val="14"/>
        </w:rPr>
        <w:t xml:space="preserve">. In my book Facilitating Group Learning, I share many lessons that have evolved from Freire’s day to ours. I hope that readers of this column will add to the list of training providers in the comments, since I’ve only named some. My intention is to remind us that </w:t>
      </w:r>
      <w:r w:rsidRPr="007D63D5">
        <w:rPr>
          <w:u w:val="single"/>
        </w:rPr>
        <w:t xml:space="preserve">this could be the </w:t>
      </w:r>
      <w:r w:rsidRPr="007D63D5">
        <w:rPr>
          <w:rStyle w:val="Emphasis"/>
        </w:rPr>
        <w:t>right moment</w:t>
      </w:r>
      <w:r w:rsidRPr="007D63D5">
        <w:rPr>
          <w:u w:val="single"/>
        </w:rPr>
        <w:t xml:space="preserve">, before the </w:t>
      </w:r>
      <w:r w:rsidRPr="007D63D5">
        <w:rPr>
          <w:rStyle w:val="Emphasis"/>
        </w:rPr>
        <w:t>next wave of turbulence</w:t>
      </w:r>
      <w:r w:rsidRPr="007D63D5">
        <w:rPr>
          <w:u w:val="single"/>
        </w:rPr>
        <w:t xml:space="preserve"> has all of us in </w:t>
      </w:r>
      <w:r w:rsidRPr="007D63D5">
        <w:rPr>
          <w:rStyle w:val="Emphasis"/>
        </w:rPr>
        <w:t>crisis-mode</w:t>
      </w:r>
      <w:r w:rsidRPr="007D63D5">
        <w:rPr>
          <w:u w:val="single"/>
        </w:rPr>
        <w:t xml:space="preserve"> again, to increase </w:t>
      </w:r>
      <w:r w:rsidRPr="007D63D5">
        <w:rPr>
          <w:rStyle w:val="Emphasis"/>
        </w:rPr>
        <w:t>training capacity</w:t>
      </w:r>
      <w:r w:rsidRPr="007D63D5">
        <w:rPr>
          <w:u w:val="single"/>
        </w:rPr>
        <w:t xml:space="preserve"> for grassroots </w:t>
      </w:r>
      <w:r w:rsidRPr="007D63D5">
        <w:rPr>
          <w:rStyle w:val="Emphasis"/>
        </w:rPr>
        <w:t>skill-building</w:t>
      </w:r>
      <w:r w:rsidRPr="007D63D5">
        <w:rPr>
          <w:sz w:val="14"/>
        </w:rPr>
        <w:t>. We’ll be very glad we did.</w:t>
      </w:r>
    </w:p>
    <w:p w:rsidR="003374E2" w:rsidRPr="007D63D5" w:rsidRDefault="003374E2" w:rsidP="003374E2">
      <w:pPr>
        <w:pStyle w:val="Heading4"/>
      </w:pPr>
      <w:r w:rsidRPr="007D63D5">
        <w:t xml:space="preserve">Debate doesn’t have any effect on the political and the individual arguments we read have no effect on our subjectivity, even if they spur immediate reflection, those insights </w:t>
      </w:r>
      <w:r w:rsidRPr="007D63D5">
        <w:rPr>
          <w:u w:val="single"/>
        </w:rPr>
        <w:t>aren’t integrated into deep-stored memory</w:t>
      </w:r>
      <w:r w:rsidRPr="007D63D5">
        <w:t xml:space="preserve">—this means you can </w:t>
      </w:r>
      <w:r w:rsidRPr="007D63D5">
        <w:rPr>
          <w:u w:val="single"/>
        </w:rPr>
        <w:t>vote negative on presumption</w:t>
      </w:r>
      <w:r w:rsidRPr="007D63D5">
        <w:t xml:space="preserve">. Encouraging focused, nuanced research and clash is the </w:t>
      </w:r>
      <w:r w:rsidRPr="007D63D5">
        <w:rPr>
          <w:u w:val="single"/>
        </w:rPr>
        <w:t xml:space="preserve">only chance to change attitudes </w:t>
      </w:r>
      <w:r w:rsidRPr="007D63D5">
        <w:t xml:space="preserve">long term—which means they can’t solve their impact turns but our model can. </w:t>
      </w:r>
    </w:p>
    <w:p w:rsidR="003374E2" w:rsidRPr="003374E2" w:rsidRDefault="003374E2" w:rsidP="003374E2">
      <w:pPr>
        <w:pStyle w:val="Heading4"/>
        <w:rPr>
          <w:u w:val="single"/>
        </w:rPr>
      </w:pPr>
      <w:r w:rsidRPr="007D63D5">
        <w:t xml:space="preserve">filter their impacts through </w:t>
      </w:r>
      <w:r w:rsidRPr="007D63D5">
        <w:rPr>
          <w:u w:val="single"/>
        </w:rPr>
        <w:t>predictable testability</w:t>
      </w:r>
      <w:r w:rsidRPr="007D63D5">
        <w:t xml:space="preserve"> ---debate inherently judges </w:t>
      </w:r>
      <w:r w:rsidRPr="007D63D5">
        <w:rPr>
          <w:u w:val="single"/>
        </w:rPr>
        <w:t>relative truth value</w:t>
      </w:r>
      <w:r w:rsidRPr="007D63D5">
        <w:t xml:space="preserve"> by whether or not it </w:t>
      </w:r>
      <w:r w:rsidRPr="007D63D5">
        <w:rPr>
          <w:u w:val="single"/>
        </w:rPr>
        <w:t>gets answered</w:t>
      </w:r>
      <w:r w:rsidRPr="007D63D5">
        <w:t xml:space="preserve">---a combination of a </w:t>
      </w:r>
      <w:r w:rsidRPr="007D63D5">
        <w:rPr>
          <w:u w:val="single"/>
        </w:rPr>
        <w:t>less predictable case neg</w:t>
      </w:r>
      <w:r w:rsidRPr="007D63D5">
        <w:t xml:space="preserve">, the </w:t>
      </w:r>
      <w:r w:rsidRPr="007D63D5">
        <w:rPr>
          <w:u w:val="single"/>
        </w:rPr>
        <w:t>burden of rejoinder</w:t>
      </w:r>
      <w:r w:rsidRPr="007D63D5">
        <w:t xml:space="preserve">, and them starting </w:t>
      </w:r>
      <w:r w:rsidRPr="007D63D5">
        <w:rPr>
          <w:u w:val="single"/>
        </w:rPr>
        <w:t>a speech ahead</w:t>
      </w:r>
      <w:r w:rsidRPr="007D63D5">
        <w:t xml:space="preserve"> will always </w:t>
      </w:r>
      <w:r w:rsidRPr="007D63D5">
        <w:rPr>
          <w:u w:val="single"/>
        </w:rPr>
        <w:t>inflate</w:t>
      </w:r>
      <w:r w:rsidRPr="007D63D5">
        <w:t xml:space="preserve"> the value of their impacts, which makes </w:t>
      </w:r>
      <w:r w:rsidRPr="007D63D5">
        <w:rPr>
          <w:u w:val="single"/>
        </w:rPr>
        <w:t>non-arbitrarily</w:t>
      </w:r>
      <w:r w:rsidRPr="007D63D5">
        <w:t xml:space="preserve"> weighing whether they </w:t>
      </w:r>
      <w:r w:rsidRPr="007D63D5">
        <w:rPr>
          <w:u w:val="single"/>
        </w:rPr>
        <w:t>should have read the 1ac</w:t>
      </w:r>
      <w:r w:rsidRPr="007D63D5">
        <w:t xml:space="preserve"> in the first place impossible </w:t>
      </w:r>
      <w:r w:rsidRPr="007D63D5">
        <w:rPr>
          <w:u w:val="single"/>
        </w:rPr>
        <w:t>within the structure of a debate round</w:t>
      </w:r>
      <w:r w:rsidRPr="007D63D5">
        <w:t xml:space="preserve"> so even if we lose framework, </w:t>
      </w:r>
      <w:r w:rsidRPr="007D63D5">
        <w:rPr>
          <w:u w:val="single"/>
        </w:rPr>
        <w:t>vote neg on presumption</w:t>
      </w:r>
      <w:r w:rsidRPr="007D63D5">
        <w:t xml:space="preserve">. They also create a </w:t>
      </w:r>
      <w:r w:rsidRPr="007D63D5">
        <w:rPr>
          <w:u w:val="single"/>
        </w:rPr>
        <w:t>moral hazard</w:t>
      </w:r>
      <w:r w:rsidRPr="007D63D5">
        <w:t xml:space="preserve"> that leads to affs </w:t>
      </w:r>
      <w:r w:rsidRPr="007D63D5">
        <w:rPr>
          <w:u w:val="single"/>
        </w:rPr>
        <w:t>only about individual self-care</w:t>
      </w:r>
      <w:r w:rsidRPr="007D63D5">
        <w:t xml:space="preserve"> so even if you think </w:t>
      </w:r>
      <w:r w:rsidRPr="007D63D5">
        <w:rPr>
          <w:u w:val="single"/>
        </w:rPr>
        <w:t>this aff</w:t>
      </w:r>
      <w:r w:rsidRPr="007D63D5">
        <w:t xml:space="preserve"> is answerable, the ones they </w:t>
      </w:r>
      <w:r w:rsidRPr="007D63D5">
        <w:rPr>
          <w:u w:val="single"/>
        </w:rPr>
        <w:t>incentivize</w:t>
      </w:r>
      <w:r w:rsidRPr="007D63D5">
        <w:t xml:space="preserve"> are not, so </w:t>
      </w:r>
      <w:r w:rsidRPr="007D63D5">
        <w:rPr>
          <w:u w:val="single"/>
        </w:rPr>
        <w:t>assume</w:t>
      </w:r>
      <w:r w:rsidRPr="007D63D5">
        <w:t xml:space="preserve"> the </w:t>
      </w:r>
      <w:r w:rsidRPr="007D63D5">
        <w:rPr>
          <w:u w:val="single"/>
        </w:rPr>
        <w:t>worst possible affirmative</w:t>
      </w:r>
      <w:r w:rsidRPr="007D63D5">
        <w:t xml:space="preserve"> when weighing our impacts.</w:t>
      </w:r>
    </w:p>
    <w:p w:rsidR="001C3739" w:rsidRDefault="00D21021" w:rsidP="00D21021">
      <w:pPr>
        <w:pStyle w:val="Heading1"/>
      </w:pPr>
      <w:r>
        <w:lastRenderedPageBreak/>
        <w:t>Case</w:t>
      </w:r>
    </w:p>
    <w:p w:rsidR="00D21021" w:rsidRPr="00D21021" w:rsidRDefault="00D21021" w:rsidP="00D21021"/>
    <w:p w:rsidR="003A1230" w:rsidRPr="003A1230" w:rsidRDefault="003A1230" w:rsidP="003A1230">
      <w:pPr>
        <w:pStyle w:val="Heading4"/>
        <w:numPr>
          <w:ilvl w:val="0"/>
          <w:numId w:val="14"/>
        </w:numPr>
        <w:rPr>
          <w:rFonts w:cstheme="minorBidi"/>
          <w:sz w:val="22"/>
          <w:szCs w:val="24"/>
        </w:rPr>
      </w:pPr>
      <w:r w:rsidRPr="003A1230">
        <w:t xml:space="preserve"> </w:t>
      </w:r>
      <w:r>
        <w:t xml:space="preserve">They have no explanation for how </w:t>
      </w:r>
      <w:r w:rsidRPr="003A1230">
        <w:t>getting rid of IP protections will somehow get rid of a racial capitalist system</w:t>
      </w:r>
      <w:r>
        <w:t>, which means that UQ overwhelms the possibility of solving</w:t>
      </w:r>
    </w:p>
    <w:p w:rsidR="00DE7AC5" w:rsidRDefault="003A1230" w:rsidP="003A1230">
      <w:pPr>
        <w:pStyle w:val="Heading4"/>
        <w:numPr>
          <w:ilvl w:val="0"/>
          <w:numId w:val="15"/>
        </w:numPr>
      </w:pPr>
      <w:r>
        <w:t>even if it puts a dent in the system – their own ev says that incremental reform is insufficient to solve</w:t>
      </w:r>
      <w:r w:rsidR="00DE7AC5">
        <w:t xml:space="preserve"> – we read blue</w:t>
      </w:r>
    </w:p>
    <w:p w:rsidR="00DE7AC5" w:rsidRPr="00912205" w:rsidRDefault="00DE7AC5" w:rsidP="00DE7AC5">
      <w:pPr>
        <w:rPr>
          <w:rStyle w:val="StyleUnderline"/>
          <w:sz w:val="16"/>
          <w:szCs w:val="12"/>
          <w:u w:val="none"/>
        </w:rPr>
      </w:pPr>
      <w:r w:rsidRPr="00912205">
        <w:rPr>
          <w:rStyle w:val="Style13ptBold"/>
        </w:rPr>
        <w:t>Beller 21</w:t>
      </w:r>
      <w:r>
        <w:rPr>
          <w:rStyle w:val="Style13ptBold"/>
        </w:rPr>
        <w:t>-2</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184-195) HB</w:t>
      </w:r>
    </w:p>
    <w:p w:rsidR="00DE7AC5" w:rsidRDefault="00DE7AC5" w:rsidP="00DE7AC5">
      <w:pPr>
        <w:rPr>
          <w:rStyle w:val="StyleUnderline"/>
        </w:rPr>
      </w:pPr>
      <w:r w:rsidRPr="00912205">
        <w:rPr>
          <w:sz w:val="8"/>
        </w:rPr>
        <w:t xml:space="preserve">My discussion here of advertisarial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3D7787">
        <w:rPr>
          <w:rStyle w:val="StyleUnderline"/>
          <w:highlight w:val="green"/>
        </w:rPr>
        <w:t>trans-formation from</w:t>
      </w:r>
      <w:r w:rsidRPr="00912205">
        <w:rPr>
          <w:rStyle w:val="StyleUnderline"/>
        </w:rPr>
        <w:t xml:space="preserve"> a means of </w:t>
      </w:r>
      <w:r w:rsidRPr="003D7787">
        <w:rPr>
          <w:rStyle w:val="StyleUnderline"/>
          <w:highlight w:val="green"/>
        </w:rPr>
        <w:t>representation to</w:t>
      </w:r>
      <w:r w:rsidRPr="00912205">
        <w:rPr>
          <w:rStyle w:val="StyleUnderline"/>
        </w:rPr>
        <w:t xml:space="preserve"> a means of </w:t>
      </w:r>
      <w:r w:rsidRPr="003D7787">
        <w:rPr>
          <w:rStyle w:val="StyleUnderline"/>
          <w:highlight w:val="green"/>
        </w:rPr>
        <w:t>production</w:t>
      </w:r>
      <w:r w:rsidRPr="00912205">
        <w:rPr>
          <w:rStyle w:val="StyleUnderline"/>
        </w:rPr>
        <w:t>—</w:t>
      </w:r>
      <w:r w:rsidRPr="003D7787">
        <w:rPr>
          <w:rStyle w:val="StyleUnderline"/>
          <w:highlight w:val="green"/>
        </w:rPr>
        <w:t>the dif-ficulty</w:t>
      </w:r>
      <w:r w:rsidRPr="00912205">
        <w:rPr>
          <w:rStyle w:val="StyleUnderline"/>
        </w:rPr>
        <w:t xml:space="preserve"> here </w:t>
      </w:r>
      <w:r w:rsidRPr="003D7787">
        <w:rPr>
          <w:rStyle w:val="StyleUnderline"/>
          <w:highlight w:val="green"/>
        </w:rPr>
        <w:t>is</w:t>
      </w:r>
      <w:r w:rsidRPr="00912205">
        <w:rPr>
          <w:rStyle w:val="StyleUnderline"/>
        </w:rPr>
        <w:t xml:space="preserve"> both </w:t>
      </w:r>
      <w:r w:rsidRPr="003D7787">
        <w:rPr>
          <w:rStyle w:val="StyleUnderline"/>
          <w:highlight w:val="green"/>
        </w:rPr>
        <w:t>with</w:t>
      </w:r>
      <w:r w:rsidRPr="00912205">
        <w:rPr>
          <w:rStyle w:val="StyleUnderline"/>
        </w:rPr>
        <w:t xml:space="preserve"> the substrate of </w:t>
      </w:r>
      <w:r w:rsidRPr="003D7787">
        <w:rPr>
          <w:rStyle w:val="StyleUnderline"/>
          <w:highlight w:val="green"/>
        </w:rPr>
        <w:t>communication</w:t>
      </w:r>
      <w:r w:rsidRPr="00912205">
        <w:rPr>
          <w:rStyle w:val="StyleUnderline"/>
        </w:rPr>
        <w:t xml:space="preserve"> (its bits) </w:t>
      </w:r>
      <w:r w:rsidRPr="003D7787">
        <w:rPr>
          <w:rStyle w:val="StyleUnderline"/>
          <w:highlight w:val="green"/>
        </w:rPr>
        <w:t>and</w:t>
      </w:r>
      <w:r w:rsidRPr="00912205">
        <w:rPr>
          <w:rStyle w:val="StyleUnderline"/>
        </w:rPr>
        <w:t xml:space="preserve"> with </w:t>
      </w:r>
      <w:r w:rsidRPr="003D7787">
        <w:rPr>
          <w:rStyle w:val="StyleUnderline"/>
          <w:highlight w:val="green"/>
        </w:rPr>
        <w:t>the us-</w:t>
      </w:r>
      <w:r w:rsidRPr="00912205">
        <w:rPr>
          <w:rStyle w:val="StyleUnderline"/>
        </w:rPr>
        <w:t>versus-</w:t>
      </w:r>
      <w:r w:rsidRPr="003D7787">
        <w:rPr>
          <w:rStyle w:val="StyleUnderline"/>
          <w:highlight w:val="green"/>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What to do with the fact that “we have seen the enemy and he is us?” One could say, one could want to say, “I don’t care who you are: if you live in the first world, if you live in the Global North, then fuck you! You ain’t no victim, even if you’re sick.” But who would be saying that? Probably some other Northerner, writing about how culture or the Venice Biennale, as if it were, could or should be more than a lavish spec-tacle of global suffering staged for a cosmopolitan elite.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t>
      </w:r>
      <w:r w:rsidRPr="00912205">
        <w:rPr>
          <w:rStyle w:val="StyleUnderline"/>
        </w:rPr>
        <w:t xml:space="preserve">We” do it to ourselves, and </w:t>
      </w:r>
      <w:r w:rsidRPr="003D7787">
        <w:rPr>
          <w:rStyle w:val="StyleUnderline"/>
          <w:highlight w:val="green"/>
        </w:rPr>
        <w:t xml:space="preserve">our representations </w:t>
      </w:r>
      <w:r w:rsidRPr="009E32EE">
        <w:rPr>
          <w:rStyle w:val="StyleUnderline"/>
        </w:rPr>
        <w:t xml:space="preserve">of self and other </w:t>
      </w:r>
      <w:r w:rsidRPr="003D7787">
        <w:rPr>
          <w:rStyle w:val="StyleUnderline"/>
          <w:highlight w:val="green"/>
        </w:rPr>
        <w:t>are designed to</w:t>
      </w:r>
      <w:r w:rsidRPr="00912205">
        <w:rPr>
          <w:rStyle w:val="StyleUnderline"/>
        </w:rPr>
        <w:t xml:space="preserve"> sell a version of ourselves back to ourselves so that we can </w:t>
      </w:r>
      <w:r w:rsidRPr="003D7787">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3D7787">
        <w:rPr>
          <w:rStyle w:val="StyleUnderline"/>
          <w:highlight w:val="green"/>
        </w:rPr>
        <w:t>images. 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4775B1">
        <w:rPr>
          <w:rStyle w:val="StyleUnderline"/>
        </w:rPr>
        <w:t>and</w:t>
      </w:r>
      <w:r w:rsidRPr="00912205">
        <w:rPr>
          <w:rStyle w:val="StyleUnderline"/>
        </w:rPr>
        <w:t xml:space="preserve"> of even the </w:t>
      </w:r>
      <w:r w:rsidRPr="003D7787">
        <w:rPr>
          <w:rStyle w:val="StyleUnderline"/>
          <w:highlight w:val="green"/>
        </w:rPr>
        <w:t>possibility for solidarity</w:t>
      </w:r>
      <w:r w:rsidRPr="00912205">
        <w:rPr>
          <w:rStyle w:val="StyleUnderline"/>
        </w:rPr>
        <w:t>. Therein lies the desire for and indeed necessity to become a plantation manager—the word is overseer</w:t>
      </w:r>
      <w:r w:rsidRPr="00912205">
        <w:rPr>
          <w:sz w:val="8"/>
        </w:rPr>
        <w:t xml:space="preserve">.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“advertisign,” poses a genuine problem for theory—indeed an unprecedented one. This problem is particularly evident consider-ing the material conditions (class, nationality, education, race, language, etc.) of the participants in the would-be counterhegemonic theoretical discussions of culture and policy that presuppose the books, computers, schools, and insti-tutions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DE7AC5">
        <w:rPr>
          <w:rStyle w:val="StyleUnderline"/>
          <w:highlight w:val="cyan"/>
        </w:rPr>
        <w:t xml:space="preserve">Without </w:t>
      </w:r>
      <w:r w:rsidRPr="004C1952">
        <w:rPr>
          <w:rStyle w:val="StyleUnderline"/>
        </w:rPr>
        <w:t>submitting ourselves</w:t>
      </w:r>
      <w:r w:rsidRPr="00912205">
        <w:rPr>
          <w:rStyle w:val="StyleUnderline"/>
        </w:rPr>
        <w:t xml:space="preserve"> and our own as-pirations </w:t>
      </w:r>
      <w:r w:rsidRPr="004C1952">
        <w:rPr>
          <w:rStyle w:val="StyleUnderline"/>
        </w:rPr>
        <w:t xml:space="preserve">to </w:t>
      </w:r>
      <w:r w:rsidRPr="00DE7AC5">
        <w:rPr>
          <w:rStyle w:val="StyleUnderline"/>
          <w:highlight w:val="cyan"/>
        </w:rPr>
        <w:t>radical critique</w:t>
      </w:r>
      <w:r w:rsidRPr="00912205">
        <w:rPr>
          <w:rStyle w:val="StyleUnderline"/>
        </w:rPr>
        <w:t xml:space="preserve">, without conducting a Gramscian inventory of our ostensibly internal constitutions, </w:t>
      </w:r>
      <w:r w:rsidRPr="00DE7AC5">
        <w:rPr>
          <w:rStyle w:val="StyleUnderline"/>
          <w:highlight w:val="cyan"/>
        </w:rPr>
        <w:t>we</w:t>
      </w:r>
      <w:r w:rsidRPr="00912205">
        <w:rPr>
          <w:rStyle w:val="StyleUnderline"/>
        </w:rPr>
        <w:t xml:space="preserve"> run the </w:t>
      </w:r>
      <w:r w:rsidRPr="00DE7AC5">
        <w:rPr>
          <w:rStyle w:val="StyleUnderline"/>
          <w:highlight w:val="cya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DE7AC5">
        <w:rPr>
          <w:rStyle w:val="StyleUnderline"/>
          <w:highlight w:val="cyan"/>
        </w:rPr>
        <w:t>a new business model</w:t>
      </w:r>
      <w:r w:rsidRPr="00912205">
        <w:rPr>
          <w:rStyle w:val="StyleUnderline"/>
        </w:rPr>
        <w:t xml:space="preserve">. The revolution will not be televised; decolonization will not be a brand. Any would-be anticapitalist “we” runs this risk of coopting and cooptation from the get-go, </w:t>
      </w:r>
      <w:r w:rsidRPr="004775B1">
        <w:rPr>
          <w:rStyle w:val="StyleUnderline"/>
        </w:rPr>
        <w:t xml:space="preserve">particularly </w:t>
      </w:r>
      <w:r w:rsidRPr="003D7787">
        <w:rPr>
          <w:rStyle w:val="StyleUnderline"/>
          <w:highlight w:val="green"/>
        </w:rPr>
        <w:t>if it does not think about</w:t>
      </w:r>
      <w:r w:rsidRPr="00912205">
        <w:rPr>
          <w:rStyle w:val="StyleUnderline"/>
        </w:rPr>
        <w:t xml:space="preserve"> the </w:t>
      </w:r>
      <w:r w:rsidRPr="003D7787">
        <w:rPr>
          <w:rStyle w:val="StyleUnderline"/>
          <w:highlight w:val="green"/>
        </w:rPr>
        <w:t>materiality of social production</w:t>
      </w:r>
      <w:r w:rsidRPr="00912205">
        <w:rPr>
          <w:rStyle w:val="StyleUnderline"/>
        </w:rPr>
        <w:t xml:space="preserve"> from top to bottom</w:t>
      </w:r>
      <w:r w:rsidRPr="00912205">
        <w:rPr>
          <w:sz w:val="8"/>
        </w:rPr>
        <w:t xml:space="preserve">: class, yes, but also race, nation, gender, sexual-ity, ability, geolocation, historical stratification. The world’s postmodern poor, the two billion–plus living on two dollars a day, also labor to survive in the ma-terial landscape organized by the post-Fordist social factory its anti-Blackness, its Islamophobia, its endless and mutating racism and imperialism. However, </w:t>
      </w:r>
      <w:r w:rsidRPr="00912205">
        <w:rPr>
          <w:rStyle w:val="StyleUnderline"/>
        </w:rPr>
        <w:t>from the standpoint of capital, the role of those at the bottom is to serve as substrate for image-production and semiosis; not only in factories, cottage-industries, subsistence farming, and informal economies, but also as starving hordes; “irrational,” criminalized or surplused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troped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advertisigns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w:t>
      </w:r>
      <w:r w:rsidRPr="00912205">
        <w:rPr>
          <w:sz w:val="8"/>
        </w:rPr>
        <w:lastRenderedPageBreak/>
        <w:t xml:space="preserve">inscription designed to absorb every output of sense, is the achieve-ment of the advertisarial relations endemic to computational racial capitalism. When information is an advertisement for itself that presupposes the operat-ing system of the world computer as virtual machine, banning what we recog-nize as advertising on the internet, even if an excellent beginning, is just not adequate to address these issues of representation, social justice, planetary and climate racism, and emancipation. To summarize: the forms of sociality which are the conditions of possi-bility for the online, informatically organized relations—best characterized as </w:t>
      </w:r>
      <w:r w:rsidRPr="00912205">
        <w:rPr>
          <w:i/>
          <w:iCs/>
          <w:sz w:val="8"/>
        </w:rPr>
        <w:t>advertisarial</w:t>
      </w:r>
      <w:r w:rsidRPr="00912205">
        <w:rPr>
          <w:sz w:val="8"/>
        </w:rPr>
        <w:t xml:space="preserve">—run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prop-erly understood. </w:t>
      </w:r>
      <w:r w:rsidRPr="004C1952">
        <w:rPr>
          <w:rStyle w:val="StyleUnderline"/>
        </w:rPr>
        <w:t xml:space="preserve">To take the internet </w:t>
      </w:r>
      <w:r w:rsidRPr="00E94E5E">
        <w:rPr>
          <w:rStyle w:val="StyleUnderline"/>
        </w:rPr>
        <w:t>as an 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con-tinues. If the internet is autonomous, it is because it expresses the autonomiza-tion of the value form</w:t>
      </w:r>
      <w:r w:rsidRPr="00912205">
        <w:rPr>
          <w:sz w:val="8"/>
        </w:rPr>
        <w:t xml:space="preserve">. As noted previously, </w:t>
      </w:r>
      <w:r w:rsidRPr="003D7787">
        <w:rPr>
          <w:rStyle w:val="StyleUnderline"/>
          <w:highlight w:val="green"/>
        </w:rPr>
        <w:t xml:space="preserve">with </w:t>
      </w:r>
      <w:r w:rsidRPr="00E94E5E">
        <w:rPr>
          <w:rStyle w:val="StyleUnderline"/>
        </w:rPr>
        <w:t xml:space="preserve">the </w:t>
      </w:r>
      <w:r w:rsidRPr="003D7787">
        <w:rPr>
          <w:rStyle w:val="StyleUnderline"/>
          <w:highlight w:val="green"/>
        </w:rPr>
        <w:t>hijacking of communi-cations and semiotic infrastructures</w:t>
      </w:r>
      <w:r w:rsidRPr="00912205">
        <w:rPr>
          <w:rStyle w:val="StyleUnderline"/>
        </w:rPr>
        <w:t xml:space="preserve"> by racial capitalism, </w:t>
      </w:r>
      <w:r w:rsidRPr="004775B1">
        <w:rPr>
          <w:rStyle w:val="StyleUnderline"/>
        </w:rPr>
        <w:t>the medium is the message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resis-tant to capitalist expropriation, coercion, strictly speaking, is no longer neces-sary to impose cooperation for capitalist production. We “want” to cooper-ate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more or less mindlessly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internaliza-tion of the apparatuses of oppression (in which “thought” is the [productive] thought of the [capitalist] Party and “repressive desublimation”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3D7787">
        <w:rPr>
          <w:rStyle w:val="StyleUnderline"/>
          <w:highlight w:val="green"/>
        </w:rPr>
        <w:t>capital is nature</w:t>
      </w:r>
      <w:r w:rsidRPr="00912205">
        <w:rPr>
          <w:rStyle w:val="StyleUnderline"/>
        </w:rPr>
        <w:t xml:space="preserve">, capital is eternal, </w:t>
      </w:r>
      <w:r w:rsidRPr="003D7787">
        <w:rPr>
          <w:rStyle w:val="StyleUnderline"/>
          <w:highlight w:val="green"/>
        </w:rPr>
        <w:t>capital is information is nature</w:t>
      </w:r>
      <w:r w:rsidRPr="00912205">
        <w:rPr>
          <w:rStyle w:val="StyleUnderline"/>
        </w:rPr>
        <w:t>. Or, in a more pedestrian mode: human beings are naturally acquisitive and com-petitive, economic growth and technological advancement mean progress, this tech provides, or almost provides, a color-, gender-, and religion-blind society, and so on—and one must advance one’s place in it by any</w:t>
      </w:r>
      <w:r w:rsidRPr="00912205">
        <w:rPr>
          <w:sz w:val="8"/>
        </w:rPr>
        <w:t xml:space="preserve"> (crypto-or not-so-cryptofascist)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un-derstanding of disability justice, moving away from an equality based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3D7787">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Guattari’s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 xml:space="preserve">With this schizoid capture in mind, let me then develop my question about the internet—“What if it is all advertising?”—in the framework of post-Fordist production. The argument is that, in the context of virtuosity and the ex-propriation of the cognitive-linguistic by computational racial capital, social-ity itself has become advertisarial, a ceaseless waging of capitalized exploits designed to garner attention and value for oneself and one’s capitalists. </w:t>
      </w:r>
      <w:r w:rsidRPr="003D7787">
        <w:rPr>
          <w:rStyle w:val="StyleUnderline"/>
          <w:highlight w:val="green"/>
        </w:rPr>
        <w:t xml:space="preserve">This </w:t>
      </w:r>
      <w:r w:rsidRPr="00E94E5E">
        <w:rPr>
          <w:rStyle w:val="StyleUnderline"/>
        </w:rPr>
        <w:t xml:space="preserve">situation </w:t>
      </w:r>
      <w:r w:rsidRPr="00E17932">
        <w:rPr>
          <w:rStyle w:val="StyleUnderline"/>
        </w:rPr>
        <w:t>represents</w:t>
      </w:r>
      <w:r w:rsidRPr="00912205">
        <w:rPr>
          <w:rStyle w:val="StyleUnderline"/>
        </w:rPr>
        <w:t>—indeed imposes—</w:t>
      </w:r>
      <w:r w:rsidRPr="00E17932">
        <w:rPr>
          <w:rStyle w:val="StyleUnderline"/>
        </w:rPr>
        <w:t xml:space="preserve">a </w:t>
      </w:r>
      <w:r w:rsidRPr="003D7787">
        <w:rPr>
          <w:rStyle w:val="StyleUnderline"/>
          <w:highlight w:val="green"/>
        </w:rPr>
        <w:t>derivative logic</w:t>
      </w:r>
      <w:r w:rsidRPr="00912205">
        <w:rPr>
          <w:rStyle w:val="StyleUnderline"/>
        </w:rPr>
        <w:t xml:space="preserve">, a logic </w:t>
      </w:r>
      <w:r w:rsidRPr="003D7787">
        <w:rPr>
          <w:rStyle w:val="StyleUnderline"/>
          <w:highlight w:val="green"/>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3D7787">
        <w:rPr>
          <w:rStyle w:val="StyleUnderline"/>
          <w:highlight w:val="green"/>
        </w:rPr>
        <w:t>devoted to maximize</w:t>
      </w:r>
      <w:r w:rsidRPr="00912205">
        <w:rPr>
          <w:rStyle w:val="StyleUnderline"/>
        </w:rPr>
        <w:t xml:space="preserve"> a </w:t>
      </w:r>
      <w:r w:rsidRPr="003D7787">
        <w:rPr>
          <w:rStyle w:val="StyleUnderline"/>
          <w:highlight w:val="green"/>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r w:rsidRPr="00912205">
        <w:rPr>
          <w:i/>
          <w:iCs/>
          <w:sz w:val="8"/>
        </w:rPr>
        <w:t>advertisign</w:t>
      </w:r>
      <w:r w:rsidRPr="00912205">
        <w:rPr>
          <w:sz w:val="8"/>
        </w:rPr>
        <w:t xml:space="preserve">. All signs become points of potential cathexis, derivative posi-tions on the underlier that is social currency and ultimately value. This new type of sign is not simply the brand but also an element of vectoral language (Wark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so-called human interactivity (what was once just communication and before that culture), now become adver-tisarial through and through. From Smythe’s claim in the “Blindspot” essay (1977) that all leisure time has become labor time, to Virno’s (2004) notion of virtuos-ity, we have seen aspects of this model for the capitalist overdetermination of ap-parently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advertisar-ial, schizoid capture. The final chapter of this volume will endeavor to extend aspects of such socioaesthetic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3D7787">
        <w:rPr>
          <w:rStyle w:val="StyleUnderline"/>
          <w:highlight w:val="green"/>
        </w:rPr>
        <w:t xml:space="preserve">dominant </w:t>
      </w:r>
      <w:r w:rsidRPr="00B82DB5">
        <w:rPr>
          <w:rStyle w:val="StyleUnderline"/>
        </w:rPr>
        <w:t xml:space="preserve">means of </w:t>
      </w:r>
      <w:r w:rsidRPr="003D7787">
        <w:rPr>
          <w:rStyle w:val="StyleUnderline"/>
          <w:highlight w:val="green"/>
        </w:rPr>
        <w:t xml:space="preserve">representation </w:t>
      </w:r>
      <w:r w:rsidRPr="00E17932">
        <w:rPr>
          <w:rStyle w:val="StyleUnderline"/>
        </w:rPr>
        <w:t xml:space="preserve">have </w:t>
      </w:r>
      <w:r w:rsidRPr="003D7787">
        <w:rPr>
          <w:rStyle w:val="StyleUnderline"/>
          <w:highlight w:val="green"/>
        </w:rPr>
        <w:t>become</w:t>
      </w:r>
      <w:r w:rsidRPr="00912205">
        <w:rPr>
          <w:rStyle w:val="StyleUnderline"/>
        </w:rPr>
        <w:t xml:space="preserve"> the </w:t>
      </w:r>
      <w:r w:rsidRPr="00E17932">
        <w:rPr>
          <w:rStyle w:val="StyleUnderline"/>
        </w:rPr>
        <w:t xml:space="preserve">dominant </w:t>
      </w:r>
      <w:r w:rsidRPr="003D7787">
        <w:rPr>
          <w:rStyle w:val="StyleUnderline"/>
          <w:highlight w:val="green"/>
        </w:rPr>
        <w:t xml:space="preserve">means of production, </w:t>
      </w:r>
      <w:r w:rsidRPr="00E94E5E">
        <w:rPr>
          <w:rStyle w:val="StyleUnderline"/>
        </w:rPr>
        <w:t xml:space="preserve">the </w:t>
      </w:r>
      <w:r w:rsidRPr="003D7787">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3D7787">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r w:rsidRPr="003D7787">
        <w:rPr>
          <w:rStyle w:val="StyleUnderline"/>
          <w:highlight w:val="green"/>
        </w:rPr>
        <w:t>communi-cation will require a cybernetic approach</w:t>
      </w:r>
      <w:r w:rsidRPr="00912205">
        <w:rPr>
          <w:rStyle w:val="StyleUnderline"/>
        </w:rPr>
        <w:t xml:space="preserve">, and, as we shall argue, this cybernetic approach will necessarily be financial, though it will be reaching toward a different order and different mode of production. Like communism, because </w:t>
      </w:r>
      <w:r w:rsidRPr="003D7787">
        <w:rPr>
          <w:rStyle w:val="StyleUnderline"/>
          <w:highlight w:val="green"/>
        </w:rPr>
        <w:t>it will 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3D7787">
        <w:rPr>
          <w:rStyle w:val="StyleUnderline"/>
          <w:highlight w:val="green"/>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racial-ized and otherwise marginalized </w:t>
      </w:r>
      <w:r w:rsidRPr="003D7787">
        <w:rPr>
          <w:rStyle w:val="StyleUnderline"/>
          <w:highlight w:val="green"/>
        </w:rPr>
        <w:t>and configure ways to make our voices matter</w:t>
      </w:r>
      <w:r w:rsidRPr="00912205">
        <w:rPr>
          <w:rStyle w:val="StyleUnderline"/>
        </w:rPr>
        <w:t xml:space="preserve"> both as meaning and as tools for </w:t>
      </w:r>
      <w:r w:rsidRPr="00912205">
        <w:rPr>
          <w:rStyle w:val="StyleUnderline"/>
        </w:rPr>
        <w:lastRenderedPageBreak/>
        <w:t>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enti-ties but rather exist in relation to their media, their platforms, which are again inseparable from society and its institutions. Furthermore, each platform re-lates to another platform. Paraphrasing McLuhan, we could even say that the “content” of a media platform is another platform. Thusly the general intel-lect is inseparable from its media platforms and their financials. We see that the general intellect, once largely held in common, is increasingly being priva-tized;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platforms of extraction. </w:t>
      </w:r>
      <w:r w:rsidRPr="00912205">
        <w:rPr>
          <w:rStyle w:val="StyleUnderline"/>
        </w:rPr>
        <w:t xml:space="preserve">The ramification of mediation by computation and information has resulted in its convergence into formats offering derivative exposure to underliers that are the expres-sive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3D7787">
        <w:rPr>
          <w:rStyle w:val="StyleUnderline"/>
          <w:highlight w:val="green"/>
        </w:rPr>
        <w:t>the words,</w:t>
      </w:r>
      <w:r w:rsidRPr="00912205">
        <w:rPr>
          <w:rStyle w:val="StyleUnderline"/>
        </w:rPr>
        <w:t xml:space="preserve"> images, and machines </w:t>
      </w:r>
      <w:r w:rsidRPr="003D7787">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3D7787">
        <w:rPr>
          <w:rStyle w:val="StyleUnderline"/>
          <w:highlight w:val="green"/>
        </w:rPr>
        <w:t>have been ripped</w:t>
      </w:r>
      <w:r w:rsidRPr="00912205">
        <w:rPr>
          <w:rStyle w:val="StyleUnderline"/>
        </w:rPr>
        <w:t xml:space="preserve"> from the species </w:t>
      </w:r>
      <w:r w:rsidRPr="003D7787">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dissymmetri-cal exchange with capital. I write this book in a discourse that does not just not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Stiegler means by the proletarianization of the nervous system—which would include the proletarianization of the pathways of feeling and thought. Our affective ca-pacities are put to alienated and alienating work in the social factory, and their product too is alienated, producing ever-intensifying and ever-accumulating dispossession and disempowerment as the dialectical antithesis of its simul-taneous production of unprecedented wealth and power for the cyborg ava-tars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3D7787">
        <w:rPr>
          <w:rStyle w:val="StyleUnderline"/>
          <w:highlight w:val="green"/>
        </w:rPr>
        <w:t>this encroachment on</w:t>
      </w:r>
      <w:r w:rsidRPr="00912205">
        <w:rPr>
          <w:rStyle w:val="StyleUnderline"/>
        </w:rPr>
        <w:t xml:space="preserve"> the means of </w:t>
      </w:r>
      <w:r w:rsidRPr="003D7787">
        <w:rPr>
          <w:rStyle w:val="StyleUnderline"/>
          <w:highlight w:val="green"/>
        </w:rPr>
        <w:t>representation</w:t>
      </w:r>
      <w:r w:rsidRPr="00912205">
        <w:rPr>
          <w:sz w:val="8"/>
        </w:rPr>
        <w:t>—that Banksy and I and a billion others join the silenced major-ity in opposing—</w:t>
      </w:r>
      <w:r w:rsidRPr="003D7787">
        <w:rPr>
          <w:rStyle w:val="StyleUnderline"/>
          <w:highlight w:val="green"/>
        </w:rPr>
        <w:t>indicates that the individual</w:t>
      </w:r>
      <w:r w:rsidRPr="00912205">
        <w:rPr>
          <w:rStyle w:val="StyleUnderline"/>
        </w:rPr>
        <w:t xml:space="preserve"> subjective </w:t>
      </w:r>
      <w:r w:rsidRPr="003D7787">
        <w:rPr>
          <w:rStyle w:val="StyleUnderline"/>
          <w:highlight w:val="green"/>
        </w:rPr>
        <w:t>agent</w:t>
      </w:r>
      <w:r w:rsidRPr="00912205">
        <w:rPr>
          <w:rStyle w:val="StyleUnderline"/>
        </w:rPr>
        <w:t>, itself a plat-form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3D7787">
        <w:rPr>
          <w:rStyle w:val="StyleUnderline"/>
          <w:highlight w:val="green"/>
        </w:rPr>
        <w:t>is</w:t>
      </w:r>
      <w:r w:rsidRPr="00912205">
        <w:rPr>
          <w:rStyle w:val="StyleUnderline"/>
        </w:rPr>
        <w:t xml:space="preserve"> nearly </w:t>
      </w:r>
      <w:r w:rsidRPr="003D7787">
        <w:rPr>
          <w:rStyle w:val="StyleUnderline"/>
          <w:highlight w:val="green"/>
        </w:rPr>
        <w:t>defunct</w:t>
      </w:r>
      <w:r w:rsidRPr="00912205">
        <w:rPr>
          <w:sz w:val="8"/>
        </w:rPr>
        <w:t xml:space="preserve">. As has been noted previously, in a world where life processes are stripped, ripped apart, rebundled, and sold as deriva-tive exposures, the individual subject is an outmoded technology despite the fact that it still appears as a skeuomorph in certain updated technosocial apparatuses—like the latest forms of films, games, influencers, and versions of national politics that proffer invitations to momentary individualistic identifi-cation for the </w:t>
      </w:r>
      <w:r w:rsidRPr="00912205">
        <w:rPr>
          <w:i/>
          <w:iCs/>
          <w:sz w:val="8"/>
        </w:rPr>
        <w:t xml:space="preserve">dividual </w:t>
      </w:r>
      <w:r w:rsidRPr="00912205">
        <w:rPr>
          <w:sz w:val="8"/>
        </w:rPr>
        <w:t xml:space="preserve">purpose of providing a sense of familiarity and orienta-tion. </w:t>
      </w:r>
      <w:r w:rsidRPr="00912205">
        <w:rPr>
          <w:rStyle w:val="StyleUnderline"/>
        </w:rPr>
        <w:t xml:space="preserve">While palliative for some in small doses, such </w:t>
      </w:r>
      <w:r w:rsidRPr="003D7787">
        <w:rPr>
          <w:rStyle w:val="StyleUnderline"/>
          <w:highlight w:val="green"/>
        </w:rPr>
        <w:t>individuality is no longer a viable</w:t>
      </w:r>
      <w:r w:rsidRPr="00912205">
        <w:rPr>
          <w:rStyle w:val="StyleUnderline"/>
        </w:rPr>
        <w:t xml:space="preserve"> (which is to say, sustainable) </w:t>
      </w:r>
      <w:r w:rsidRPr="003D7787">
        <w:rPr>
          <w:rStyle w:val="StyleUnderline"/>
          <w:highlight w:val="green"/>
        </w:rPr>
        <w:t>fantasy. The real thought is</w:t>
      </w:r>
      <w:r w:rsidRPr="00912205">
        <w:rPr>
          <w:rStyle w:val="StyleUnderline"/>
        </w:rPr>
        <w:t xml:space="preserve"> that </w:t>
      </w:r>
      <w:r w:rsidRPr="003D7787">
        <w:rPr>
          <w:rStyle w:val="StyleUnderline"/>
          <w:highlight w:val="green"/>
        </w:rPr>
        <w:t>of</w:t>
      </w:r>
      <w:r w:rsidRPr="00912205">
        <w:rPr>
          <w:rStyle w:val="StyleUnderline"/>
        </w:rPr>
        <w:t xml:space="preserve"> the </w:t>
      </w:r>
      <w:r w:rsidRPr="003D7787">
        <w:rPr>
          <w:rStyle w:val="StyleUnderline"/>
          <w:highlight w:val="green"/>
        </w:rPr>
        <w:t>infrastructure</w:t>
      </w:r>
      <w:r w:rsidRPr="00912205">
        <w:rPr>
          <w:rStyle w:val="StyleUnderline"/>
        </w:rPr>
        <w:t>, of the ai that codes our meat and scripts our sheets</w:t>
      </w:r>
      <w:r w:rsidRPr="00912205">
        <w:rPr>
          <w:sz w:val="8"/>
        </w:rPr>
        <w:t xml:space="preserve">.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its sad reduction to clich</w:t>
      </w:r>
      <w:r w:rsidRPr="00912205">
        <w:rPr>
          <w:rFonts w:ascii="PortraitText_AN-Regular" w:hAnsi="PortraitText_AN-Regular" w:cs="PortraitText_AN-Regular"/>
          <w:sz w:val="8"/>
        </w:rPr>
        <w:t>é</w:t>
      </w:r>
      <w:r w:rsidRPr="00912205">
        <w:rPr>
          <w:sz w:val="8"/>
        </w:rPr>
        <w:t xml:space="preserve">. </w:t>
      </w:r>
      <w:r w:rsidRPr="003D7787">
        <w:rPr>
          <w:rStyle w:val="StyleUnderline"/>
          <w:highlight w:val="green"/>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3D7787">
        <w:rPr>
          <w:rStyle w:val="StyleUnderline"/>
          <w:highlight w:val="green"/>
        </w:rPr>
        <w:t>it means</w:t>
      </w:r>
      <w:r w:rsidRPr="00912205">
        <w:rPr>
          <w:rStyle w:val="StyleUnderline"/>
        </w:rPr>
        <w:t xml:space="preserve"> also </w:t>
      </w:r>
      <w:r w:rsidRPr="003D7787">
        <w:rPr>
          <w:rStyle w:val="StyleUnderline"/>
          <w:highlight w:val="green"/>
        </w:rPr>
        <w:t>that there exists in differing quantities</w:t>
      </w:r>
      <w:r w:rsidRPr="00912205">
        <w:rPr>
          <w:rStyle w:val="StyleUnderline"/>
        </w:rPr>
        <w:t xml:space="preserve"> and qualities </w:t>
      </w:r>
      <w:r w:rsidRPr="003D7787">
        <w:rPr>
          <w:rStyle w:val="StyleUnderline"/>
          <w:highlight w:val="green"/>
        </w:rPr>
        <w:t>capitalist and noncapital-ist striations</w:t>
      </w:r>
      <w:r w:rsidRPr="00912205">
        <w:rPr>
          <w:rStyle w:val="StyleUnderline"/>
        </w:rPr>
        <w:t xml:space="preserve"> or sectors</w:t>
      </w:r>
      <w:r w:rsidRPr="00912205">
        <w:rPr>
          <w:sz w:val="8"/>
        </w:rPr>
        <w:t xml:space="preserve">. Hallways of emptiness, but also hallways of love. Like bundled assets, the mind-body is tranched by executable logics organized by a calculus of risk available to investors. </w:t>
      </w:r>
      <w:r w:rsidRPr="00912205">
        <w:rPr>
          <w:rStyle w:val="StyleUnderline"/>
        </w:rPr>
        <w:t>There are, to be a bit simplistic, as-pects of desire that are programmed (indeed farmed) to produce practices that function in perfect accord with capitalist accumulation strategies (individual-izing or schizoid) and aspects of desire that are atavistic or collectivist, uto-pian,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 ”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abjects. Materially and intellectually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overcoded by capital? Of course this is still somewhat simplistic and also class-specific, as many (</w:t>
      </w:r>
      <w:r w:rsidRPr="00912205">
        <w:rPr>
          <w:i/>
          <w:iCs/>
          <w:sz w:val="8"/>
        </w:rPr>
        <w:t xml:space="preserve">billions </w:t>
      </w:r>
      <w:r w:rsidRPr="00912205">
        <w:rPr>
          <w:sz w:val="8"/>
        </w:rPr>
        <w:t>even) never get to participate as an enfranchised global citizen in any aspect or moment of life, even if the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 xml:space="preserve">-vis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w:t>
      </w:r>
      <w:r w:rsidRPr="003D7787">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w:t>
      </w:r>
      <w:r w:rsidRPr="00912205">
        <w:rPr>
          <w:rStyle w:val="StyleUnderline"/>
        </w:rPr>
        <w:lastRenderedPageBreak/>
        <w:t>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3D7787">
        <w:rPr>
          <w:rStyle w:val="StyleUnderline"/>
          <w:highlight w:val="green"/>
        </w:rPr>
        <w:t>A political intervention</w:t>
      </w:r>
      <w:r w:rsidRPr="00912205">
        <w:rPr>
          <w:rStyle w:val="StyleUnderline"/>
        </w:rPr>
        <w:t xml:space="preserve"> in the advertisarial relations that have this planet heading toward environmental doomsday </w:t>
      </w:r>
      <w:r w:rsidRPr="003D7787">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3D7787">
        <w:rPr>
          <w:rStyle w:val="StyleUnderline"/>
          <w:highlight w:val="green"/>
        </w:rPr>
        <w:t>revolutionary culture</w:t>
      </w:r>
      <w:r w:rsidRPr="003D7787">
        <w:rPr>
          <w:sz w:val="8"/>
          <w:highlight w:val="green"/>
        </w:rPr>
        <w:t>.</w:t>
      </w:r>
      <w:r w:rsidRPr="00912205">
        <w:rPr>
          <w:sz w:val="8"/>
        </w:rPr>
        <w:t xml:space="preserve"> (I defer further discussion of a third requirement, revo-lutionary finance, to the final chapter.) </w:t>
      </w:r>
      <w:r w:rsidRPr="00B82DB5">
        <w:rPr>
          <w:rStyle w:val="StyleUnderline"/>
        </w:rPr>
        <w:t>This</w:t>
      </w:r>
      <w:r w:rsidRPr="00912205">
        <w:rPr>
          <w:rStyle w:val="StyleUnderline"/>
        </w:rPr>
        <w:t xml:space="preserve"> culture </w:t>
      </w:r>
      <w:r w:rsidRPr="00B82DB5">
        <w:rPr>
          <w:rStyle w:val="StyleUnderline"/>
        </w:rPr>
        <w:t>must take into account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3D7787">
        <w:rPr>
          <w:rStyle w:val="StyleUnderline"/>
          <w:highlight w:val="green"/>
        </w:rPr>
        <w:t xml:space="preserve">re)politicize </w:t>
      </w:r>
      <w:r w:rsidRPr="00C47741">
        <w:rPr>
          <w:rStyle w:val="StyleUnderline"/>
        </w:rPr>
        <w:t xml:space="preserve">se-miotic and affective </w:t>
      </w:r>
      <w:r w:rsidRPr="003D7787">
        <w:rPr>
          <w:rStyle w:val="StyleUnderline"/>
          <w:highlight w:val="green"/>
        </w:rPr>
        <w:t>structures</w:t>
      </w:r>
      <w:r w:rsidRPr="00912205">
        <w:rPr>
          <w:rStyle w:val="StyleUnderline"/>
        </w:rPr>
        <w:t xml:space="preserve"> and practices, including </w:t>
      </w:r>
      <w:r w:rsidRPr="003D7787">
        <w:rPr>
          <w:rStyle w:val="StyleUnderline"/>
          <w:highlight w:val="green"/>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3D7787">
        <w:rPr>
          <w:rStyle w:val="StyleUnderline"/>
          <w:highlight w:val="green"/>
        </w:rPr>
        <w:t>our expression</w:t>
      </w:r>
      <w:r w:rsidRPr="00912205">
        <w:rPr>
          <w:sz w:val="8"/>
        </w:rPr>
        <w:t xml:space="preserve">. Of course, to call them “our own” seems to contradict what I’ve said about the expropriation of the cognitive-linguistic and the intensification of aphanisis by visual, verbal, and digital media derivatives, but </w:t>
      </w:r>
      <w:r w:rsidRPr="003D7787">
        <w:rPr>
          <w:rStyle w:val="StyleUnderline"/>
          <w:highlight w:val="green"/>
        </w:rPr>
        <w:t>it is here</w:t>
      </w:r>
      <w:r w:rsidRPr="00912205">
        <w:rPr>
          <w:rStyle w:val="StyleUnderline"/>
        </w:rPr>
        <w:t xml:space="preserve"> precisely </w:t>
      </w:r>
      <w:r w:rsidRPr="003D7787">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3D7787">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3D7787">
        <w:rPr>
          <w:rStyle w:val="StyleUnderline"/>
          <w:highlight w:val="green"/>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3D7787">
        <w:rPr>
          <w:rStyle w:val="StyleUnderline"/>
          <w:highlight w:val="green"/>
        </w:rPr>
        <w:t>seems to</w:t>
      </w:r>
      <w:r w:rsidRPr="00912205">
        <w:rPr>
          <w:rStyle w:val="StyleUnderline"/>
        </w:rPr>
        <w:t xml:space="preserve"> me to </w:t>
      </w:r>
      <w:r w:rsidRPr="003D7787">
        <w:rPr>
          <w:rStyle w:val="StyleUnderline"/>
          <w:highlight w:val="green"/>
        </w:rPr>
        <w:t>insist that our idea-making must</w:t>
      </w:r>
      <w:r w:rsidRPr="00912205">
        <w:rPr>
          <w:rStyle w:val="StyleUnderline"/>
        </w:rPr>
        <w:t xml:space="preserve"> ac-tively </w:t>
      </w:r>
      <w:r w:rsidRPr="003D7787">
        <w:rPr>
          <w:rStyle w:val="StyleUnderline"/>
          <w:highlight w:val="green"/>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compre-hension. </w:t>
      </w:r>
      <w:r w:rsidRPr="00912205">
        <w:rPr>
          <w:rStyle w:val="StyleUnderline"/>
        </w:rPr>
        <w:t xml:space="preserve">Though the occasion is upon us, </w:t>
      </w:r>
      <w:r w:rsidRPr="003D7787">
        <w:rPr>
          <w:rStyle w:val="StyleUnderline"/>
          <w:highlight w:val="green"/>
        </w:rPr>
        <w:t xml:space="preserve">we must struggle </w:t>
      </w:r>
      <w:r w:rsidRPr="00C47741">
        <w:rPr>
          <w:rStyle w:val="StyleUnderline"/>
        </w:rPr>
        <w:t>for space and time</w:t>
      </w:r>
      <w:r w:rsidRPr="003D7787">
        <w:rPr>
          <w:rStyle w:val="StyleUnderline"/>
          <w:highlight w:val="green"/>
        </w:rPr>
        <w:t xml:space="preserve"> to think</w:t>
      </w:r>
      <w:r w:rsidRPr="00912205">
        <w:rPr>
          <w:rStyle w:val="StyleUnderline"/>
        </w:rPr>
        <w:t xml:space="preserve">. We must </w:t>
      </w:r>
      <w:r w:rsidRPr="003D7787">
        <w:rPr>
          <w:rStyle w:val="StyleUnderline"/>
          <w:highlight w:val="green"/>
        </w:rPr>
        <w:t>open a spread</w:t>
      </w:r>
      <w:r w:rsidRPr="00912205">
        <w:rPr>
          <w:rStyle w:val="StyleUnderline"/>
        </w:rPr>
        <w:t xml:space="preserve"> on which </w:t>
      </w:r>
      <w:r w:rsidRPr="003D7787">
        <w:rPr>
          <w:rStyle w:val="StyleUnderline"/>
          <w:highlight w:val="green"/>
        </w:rPr>
        <w:t>to bet against the dominant order</w:t>
      </w:r>
      <w:r w:rsidRPr="00912205">
        <w:rPr>
          <w:rStyle w:val="StyleUnderline"/>
        </w:rPr>
        <w:t xml:space="preserve">. We glimpse, and we feel, that </w:t>
      </w:r>
      <w:r w:rsidRPr="003D7787">
        <w:rPr>
          <w:rStyle w:val="StyleUnderline"/>
          <w:highlight w:val="green"/>
        </w:rPr>
        <w:t xml:space="preserve">to insist upon </w:t>
      </w:r>
      <w:r w:rsidRPr="00C47741">
        <w:rPr>
          <w:rStyle w:val="StyleUnderline"/>
        </w:rPr>
        <w:t xml:space="preserve">the </w:t>
      </w:r>
      <w:r w:rsidRPr="003D7787">
        <w:rPr>
          <w:rStyle w:val="StyleUnderline"/>
          <w:highlight w:val="green"/>
        </w:rPr>
        <w:t>unremitting relevance</w:t>
      </w:r>
      <w:r w:rsidRPr="00912205">
        <w:rPr>
          <w:rStyle w:val="StyleUnderline"/>
        </w:rPr>
        <w:t xml:space="preserve"> of both culture-making and of cross-cultural transnational solidarity </w:t>
      </w:r>
      <w:r w:rsidRPr="003D7787">
        <w:rPr>
          <w:rStyle w:val="StyleUnderline"/>
          <w:highlight w:val="green"/>
        </w:rPr>
        <w:t>helps to avoid platform fetishism because it sees</w:t>
      </w:r>
      <w:r w:rsidRPr="00912205">
        <w:rPr>
          <w:rStyle w:val="StyleUnderline"/>
        </w:rPr>
        <w:t xml:space="preserve"> the internet and its </w:t>
      </w:r>
      <w:r w:rsidRPr="003D7787">
        <w:rPr>
          <w:rStyle w:val="StyleUnderline"/>
          <w:highlight w:val="green"/>
        </w:rPr>
        <w:t>machines</w:t>
      </w:r>
      <w:r w:rsidRPr="00912205">
        <w:rPr>
          <w:rStyle w:val="StyleUnderline"/>
        </w:rPr>
        <w:t xml:space="preserve"> not as a set or collection of autonomous technologies but </w:t>
      </w:r>
      <w:r w:rsidRPr="003D7787">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agency implies, contradictorily, in fact, that the internet is not all advertising—but neither is advertising all advertising. It is also murder and struggle. Banksy knows that. The advertisarial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 xml:space="preserve">Despite the disavow-als to the contrary, we recognize that </w:t>
      </w:r>
      <w:r w:rsidRPr="003D7787">
        <w:rPr>
          <w:rStyle w:val="StyleUnderline"/>
          <w:highlight w:val="green"/>
        </w:rPr>
        <w:t>capital needs labor</w:t>
      </w:r>
      <w:r w:rsidRPr="00912205">
        <w:rPr>
          <w:rStyle w:val="StyleUnderline"/>
        </w:rPr>
        <w:t xml:space="preserve">, needs metabolic time more </w:t>
      </w:r>
      <w:r w:rsidRPr="003D7787">
        <w:rPr>
          <w:rStyle w:val="StyleUnderline"/>
          <w:highlight w:val="green"/>
        </w:rPr>
        <w:t>desperately</w:t>
      </w:r>
      <w:r w:rsidRPr="00912205">
        <w:rPr>
          <w:rStyle w:val="StyleUnderline"/>
        </w:rPr>
        <w:t xml:space="preserve"> and more voraciously than ever before</w:t>
      </w:r>
      <w:r w:rsidRPr="00912205">
        <w:rPr>
          <w:sz w:val="8"/>
        </w:rPr>
        <w:t xml:space="preserve"> (what else is biopoli-tics?) </w:t>
      </w:r>
      <w:r w:rsidRPr="00912205">
        <w:rPr>
          <w:rStyle w:val="StyleUnderline"/>
        </w:rPr>
        <w:t xml:space="preserve">and, furthermore, that </w:t>
      </w:r>
      <w:r w:rsidRPr="003D7787">
        <w:rPr>
          <w:rStyle w:val="StyleUnderline"/>
          <w:highlight w:val="green"/>
        </w:rPr>
        <w:t>it wages war on life-time</w:t>
      </w:r>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3D7787">
        <w:rPr>
          <w:rStyle w:val="StyleUnderline"/>
          <w:highlight w:val="green"/>
        </w:rPr>
        <w:t>We do not yet know what can be destroyed or</w:t>
      </w:r>
      <w:r w:rsidRPr="00912205">
        <w:rPr>
          <w:rStyle w:val="StyleUnderline"/>
        </w:rPr>
        <w:t xml:space="preserve"> indeed </w:t>
      </w:r>
      <w:r w:rsidRPr="003D7787">
        <w:rPr>
          <w:rStyle w:val="StyleUnderline"/>
          <w:highlight w:val="green"/>
        </w:rPr>
        <w:t>built</w:t>
      </w:r>
      <w:r w:rsidRPr="00912205">
        <w:rPr>
          <w:rStyle w:val="StyleUnderline"/>
        </w:rPr>
        <w:t xml:space="preserve"> with the massive appropriation of Banksy’s rocks, </w:t>
      </w:r>
      <w:r w:rsidRPr="003D7787">
        <w:rPr>
          <w:rStyle w:val="StyleUnderline"/>
          <w:highlight w:val="green"/>
        </w:rPr>
        <w:t>but we do know that</w:t>
      </w:r>
      <w:r w:rsidRPr="00912205">
        <w:rPr>
          <w:rStyle w:val="StyleUnderline"/>
        </w:rPr>
        <w:t xml:space="preserve"> at present </w:t>
      </w:r>
      <w:r w:rsidRPr="003D7787">
        <w:rPr>
          <w:rStyle w:val="StyleUnderline"/>
          <w:highlight w:val="green"/>
        </w:rPr>
        <w:t>there is total war against</w:t>
      </w:r>
      <w:r w:rsidRPr="00912205">
        <w:rPr>
          <w:rStyle w:val="StyleUnderline"/>
        </w:rPr>
        <w:t xml:space="preserve"> our using them to build anticapitalist, nonhierarchical, horizontal, </w:t>
      </w:r>
      <w:r w:rsidRPr="003D7787">
        <w:rPr>
          <w:rStyle w:val="StyleUnderline"/>
          <w:highlight w:val="green"/>
        </w:rPr>
        <w:t>solidary social-ity. The refusal</w:t>
      </w:r>
      <w:r w:rsidRPr="00912205">
        <w:rPr>
          <w:rStyle w:val="StyleUnderline"/>
        </w:rPr>
        <w:t xml:space="preserve"> or détournement </w:t>
      </w:r>
      <w:r w:rsidRPr="003D7787">
        <w:rPr>
          <w:rStyle w:val="StyleUnderline"/>
          <w:highlight w:val="green"/>
        </w:rPr>
        <w:t>of capital</w:t>
      </w:r>
      <w:r w:rsidRPr="00C47741">
        <w:rPr>
          <w:rStyle w:val="StyleUnderline"/>
        </w:rPr>
        <w:t xml:space="preserve">’s encroachment </w:t>
      </w:r>
      <w:r w:rsidRPr="003D7787">
        <w:rPr>
          <w:rStyle w:val="StyleUnderline"/>
          <w:highlight w:val="green"/>
        </w:rPr>
        <w:t xml:space="preserve">is </w:t>
      </w:r>
      <w:r w:rsidRPr="00C47741">
        <w:rPr>
          <w:rStyle w:val="StyleUnderline"/>
        </w:rPr>
        <w:t xml:space="preserve">itself </w:t>
      </w:r>
      <w:r w:rsidRPr="003D7787">
        <w:rPr>
          <w:rStyle w:val="StyleUnderline"/>
          <w:highlight w:val="green"/>
        </w:rPr>
        <w:t>a creative act. Perhaps we have only begun to glimpse what a total refusal might achieve.</w:t>
      </w:r>
    </w:p>
    <w:p w:rsidR="00DE7AC5" w:rsidRPr="00DE7AC5" w:rsidRDefault="00DE7AC5" w:rsidP="00DE7AC5"/>
    <w:p w:rsidR="001C3739" w:rsidRDefault="005A586E" w:rsidP="003A1230">
      <w:pPr>
        <w:pStyle w:val="Heading4"/>
        <w:numPr>
          <w:ilvl w:val="0"/>
          <w:numId w:val="15"/>
        </w:numPr>
      </w:pPr>
      <w:r>
        <w:lastRenderedPageBreak/>
        <w:t xml:space="preserve">the last beller ev </w:t>
      </w:r>
      <w:r w:rsidR="00DE7AC5">
        <w:t>says</w:t>
      </w:r>
      <w:r>
        <w:t xml:space="preserve"> that its not sufficient to just decolonize the world and there is no explanation for how the aff </w:t>
      </w:r>
      <w:r w:rsidR="00DE7AC5">
        <w:t>decolonizes</w:t>
      </w:r>
      <w:r>
        <w:t xml:space="preserve"> thoughts</w:t>
      </w:r>
    </w:p>
    <w:p w:rsidR="003A1230" w:rsidRPr="003A1230" w:rsidRDefault="003A1230" w:rsidP="003A1230">
      <w:pPr>
        <w:pStyle w:val="Heading4"/>
        <w:numPr>
          <w:ilvl w:val="0"/>
          <w:numId w:val="15"/>
        </w:numPr>
      </w:pPr>
      <w:r>
        <w:t xml:space="preserve">they also cant solve any of the </w:t>
      </w:r>
      <w:r>
        <w:rPr>
          <w:rStyle w:val="StyleUnderline"/>
          <w:sz w:val="26"/>
          <w:u w:val="none"/>
        </w:rPr>
        <w:t>monopolization on the production and distribution of information</w:t>
      </w:r>
      <w:r>
        <w:rPr>
          <w:rStyle w:val="StyleUnderline"/>
          <w:sz w:val="26"/>
          <w:u w:val="none"/>
        </w:rPr>
        <w:t xml:space="preserve"> – the aff ONLY affects countries in the WTO and on patents on medicine – no reason that solves for production and information writ large</w:t>
      </w:r>
    </w:p>
    <w:p w:rsidR="003A1230" w:rsidRDefault="003A1230" w:rsidP="003A1230">
      <w:pPr>
        <w:pStyle w:val="Heading4"/>
        <w:numPr>
          <w:ilvl w:val="0"/>
          <w:numId w:val="14"/>
        </w:numPr>
      </w:pPr>
      <w:r>
        <w:t xml:space="preserve">this is a double turn – they say that they will affirm the resolution and follow speech times but then critique the way that debate is the same code. </w:t>
      </w:r>
    </w:p>
    <w:p w:rsidR="003A1230" w:rsidRPr="003A1230" w:rsidRDefault="003A1230" w:rsidP="003A1230"/>
    <w:sectPr w:rsidR="003A1230" w:rsidRPr="003A123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ppleSystemUIFont">
    <w:altName w:val="Calibri"/>
    <w:panose1 w:val="020B060402020202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PortraitText_AN-Regular">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920B04"/>
    <w:multiLevelType w:val="hybridMultilevel"/>
    <w:tmpl w:val="577ED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1525EF"/>
    <w:multiLevelType w:val="hybridMultilevel"/>
    <w:tmpl w:val="9398D6E0"/>
    <w:lvl w:ilvl="0" w:tplc="3AD8C2D8">
      <w:start w:val="1"/>
      <w:numFmt w:val="decimal"/>
      <w:lvlText w:val="%1."/>
      <w:lvlJc w:val="left"/>
      <w:pPr>
        <w:ind w:left="720" w:hanging="360"/>
      </w:pPr>
      <w:rPr>
        <w:rFonts w:cstheme="majorBidi"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740BEA"/>
    <w:multiLevelType w:val="hybridMultilevel"/>
    <w:tmpl w:val="019406BC"/>
    <w:lvl w:ilvl="0" w:tplc="9BEE6408">
      <w:start w:val="1"/>
      <w:numFmt w:val="decimal"/>
      <w:lvlText w:val="%1."/>
      <w:lvlJc w:val="left"/>
      <w:pPr>
        <w:ind w:left="720" w:hanging="360"/>
      </w:pPr>
      <w:rPr>
        <w:rFonts w:ascii="AppleSystemUIFont" w:hAnsi="AppleSystemUIFont" w:cs="AppleSystemUIFont" w:hint="default"/>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005761"/>
    <w:multiLevelType w:val="hybridMultilevel"/>
    <w:tmpl w:val="B9E62568"/>
    <w:lvl w:ilvl="0" w:tplc="4738944C">
      <w:start w:val="1"/>
      <w:numFmt w:val="lowerLetter"/>
      <w:lvlText w:val="%1."/>
      <w:lvlJc w:val="left"/>
      <w:pPr>
        <w:ind w:left="720" w:hanging="360"/>
      </w:pPr>
      <w:rPr>
        <w:rFonts w:cstheme="majorBidi"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22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73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4E2"/>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230"/>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86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E6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5AAA"/>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1021"/>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AC5"/>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2A3"/>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1A8D"/>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7D126CED-155E-3043-BED1-DF91C7DD5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E422A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422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22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422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E422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22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22A3"/>
  </w:style>
  <w:style w:type="character" w:customStyle="1" w:styleId="Heading1Char">
    <w:name w:val="Heading 1 Char"/>
    <w:aliases w:val="Pocket Char"/>
    <w:basedOn w:val="DefaultParagraphFont"/>
    <w:link w:val="Heading1"/>
    <w:uiPriority w:val="9"/>
    <w:rsid w:val="00E422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422A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422A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
    <w:basedOn w:val="DefaultParagraphFont"/>
    <w:link w:val="Heading4"/>
    <w:uiPriority w:val="9"/>
    <w:rsid w:val="00E422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422A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E422A3"/>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E422A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422A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E422A3"/>
    <w:rPr>
      <w:color w:val="auto"/>
      <w:u w:val="none"/>
    </w:rPr>
  </w:style>
  <w:style w:type="paragraph" w:styleId="DocumentMap">
    <w:name w:val="Document Map"/>
    <w:basedOn w:val="Normal"/>
    <w:link w:val="DocumentMapChar"/>
    <w:uiPriority w:val="99"/>
    <w:semiHidden/>
    <w:unhideWhenUsed/>
    <w:rsid w:val="00E422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22A3"/>
    <w:rPr>
      <w:rFonts w:ascii="Lucida Grande" w:hAnsi="Lucida Grande" w:cs="Lucida Grande"/>
    </w:rPr>
  </w:style>
  <w:style w:type="paragraph" w:customStyle="1" w:styleId="Emphasis1">
    <w:name w:val="Emphasis1"/>
    <w:basedOn w:val="Normal"/>
    <w:link w:val="Emphasis"/>
    <w:autoRedefine/>
    <w:uiPriority w:val="20"/>
    <w:qFormat/>
    <w:rsid w:val="001C373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1C373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D21021"/>
    <w:pPr>
      <w:ind w:left="720"/>
      <w:contextualSpacing/>
    </w:pPr>
  </w:style>
  <w:style w:type="paragraph" w:customStyle="1" w:styleId="textbold">
    <w:name w:val="text bold"/>
    <w:basedOn w:val="Normal"/>
    <w:uiPriority w:val="20"/>
    <w:qFormat/>
    <w:rsid w:val="003374E2"/>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agingnonviolence.org/feature/8-skills-of-a-well-trained-activis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tc.usma.edu/biosecurity-in-the-wake-of-covid-19-the-urgent-action-needed/" TargetMode="External"/><Relationship Id="rId5" Type="http://schemas.openxmlformats.org/officeDocument/2006/relationships/numbering" Target="numbering.xml"/><Relationship Id="rId10" Type="http://schemas.openxmlformats.org/officeDocument/2006/relationships/hyperlink" Target="https://www.fraserinstitute.org/sites/default/files/intellectual-property-rights-protection-and-the%20biopharmaceutical-industry.pdf" TargetMode="External"/><Relationship Id="rId4" Type="http://schemas.openxmlformats.org/officeDocument/2006/relationships/customXml" Target="../customXml/item4.xml"/><Relationship Id="rId9" Type="http://schemas.openxmlformats.org/officeDocument/2006/relationships/hyperlink" Target="https://pubs.acs.org/doi/pdf/10.1021/acsmedchemlett.0c0031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1C2B7B7-CE8E-864C-93A3-39EAA505A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17</TotalTime>
  <Pages>20</Pages>
  <Words>13656</Words>
  <Characters>77841</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91315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5</cp:revision>
  <dcterms:created xsi:type="dcterms:W3CDTF">2021-09-18T14:20:00Z</dcterms:created>
  <dcterms:modified xsi:type="dcterms:W3CDTF">2021-09-18T15:11:00Z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