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5D9D" w:rsidRDefault="007432CF" w:rsidP="00825D9D">
      <w:pPr>
        <w:pStyle w:val="Heading1"/>
      </w:pPr>
      <w:r>
        <w:t>1</w:t>
      </w:r>
    </w:p>
    <w:p w:rsidR="007432CF" w:rsidRPr="006421B7" w:rsidRDefault="007432CF" w:rsidP="007432CF">
      <w:pPr>
        <w:pStyle w:val="Heading4"/>
      </w:pPr>
      <w:r>
        <w:t xml:space="preserve">Strong commercial space catalyzes </w:t>
      </w:r>
      <w:r w:rsidRPr="00D276B7">
        <w:rPr>
          <w:u w:val="single"/>
        </w:rPr>
        <w:t>tech innovation</w:t>
      </w:r>
      <w:r>
        <w:t xml:space="preserve"> – progress at the margins and spinoff tech change global information networks </w:t>
      </w:r>
    </w:p>
    <w:p w:rsidR="007432CF" w:rsidRPr="00604157" w:rsidRDefault="007432CF" w:rsidP="007432CF">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rsidR="007432CF" w:rsidRDefault="007432CF" w:rsidP="007432CF">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rsidR="007432CF" w:rsidRPr="008A1057" w:rsidRDefault="007432CF" w:rsidP="007432CF">
      <w:pPr>
        <w:pStyle w:val="Heading4"/>
      </w:pPr>
      <w:r>
        <w:t xml:space="preserve">The government needs to endorse property rights in space – not enforce treaties that prevent private ownership </w:t>
      </w:r>
    </w:p>
    <w:p w:rsidR="007432CF" w:rsidRPr="008A1057" w:rsidRDefault="007432CF" w:rsidP="007432CF">
      <w:r w:rsidRPr="008A1057">
        <w:t xml:space="preserve">Jeff </w:t>
      </w:r>
      <w:proofErr w:type="spellStart"/>
      <w:r w:rsidRPr="008A1057">
        <w:rPr>
          <w:rStyle w:val="Style13ptBold"/>
        </w:rPr>
        <w:t>Greason</w:t>
      </w:r>
      <w:proofErr w:type="spellEnd"/>
      <w:r w:rsidRPr="008A1057">
        <w:rPr>
          <w:rStyle w:val="Style13ptBold"/>
        </w:rPr>
        <w:t xml:space="preserve"> and</w:t>
      </w:r>
      <w:r w:rsidRPr="008A1057">
        <w:t xml:space="preserve"> James C. </w:t>
      </w:r>
      <w:r w:rsidRPr="008A1057">
        <w:rPr>
          <w:rStyle w:val="Style13ptBold"/>
        </w:rPr>
        <w:t>Bennett 19</w:t>
      </w:r>
      <w:r w:rsidRPr="008A1057">
        <w:t>, CTO of Electric Sky and CEO of Agile Aero, and Space Fellow of Economic Policy Centre in London, respectively, 6-5-2019, "The Economics of Space: An Industry Ready to Launch," Reason Foundation, https://reason.org/policy-study/the-economics-of-space/</w:t>
      </w:r>
    </w:p>
    <w:p w:rsidR="007432CF" w:rsidRPr="007432CF" w:rsidRDefault="007432CF" w:rsidP="007432CF">
      <w:pPr>
        <w:rPr>
          <w:rStyle w:val="Emphasis"/>
          <w:b w:val="0"/>
          <w:iCs w:val="0"/>
          <w:sz w:val="16"/>
          <w:u w:val="none"/>
        </w:rPr>
      </w:pPr>
      <w:r w:rsidRPr="008A1057">
        <w:rPr>
          <w:sz w:val="16"/>
        </w:rPr>
        <w:t xml:space="preserve">Given a functioning transportation infrastructure, </w:t>
      </w:r>
      <w:r w:rsidRPr="00416B88">
        <w:rPr>
          <w:rStyle w:val="StyleUnderline"/>
          <w:highlight w:val="cyan"/>
        </w:rPr>
        <w:t>as the private sector develops</w:t>
      </w:r>
      <w:r w:rsidRPr="008A1057">
        <w:rPr>
          <w:rStyle w:val="StyleUnderline"/>
        </w:rPr>
        <w:t xml:space="preserve"> space industry, </w:t>
      </w:r>
      <w:r w:rsidRPr="00416B88">
        <w:rPr>
          <w:rStyle w:val="Emphasis"/>
          <w:highlight w:val="cyan"/>
        </w:rPr>
        <w:t>government’s role changes to fostering that industry</w:t>
      </w:r>
      <w:r w:rsidRPr="008A1057">
        <w:rPr>
          <w:sz w:val="16"/>
        </w:rPr>
        <w:t xml:space="preserve">. </w:t>
      </w:r>
      <w:r w:rsidRPr="008A1057">
        <w:rPr>
          <w:rStyle w:val="StyleUnderline"/>
        </w:rPr>
        <w:t>What space commerce needs from government is a legal framework in which to operate that defines and defends property rights and research (especially on human health in space) that leads to more diverse space activities</w:t>
      </w:r>
      <w:r w:rsidRPr="008A1057">
        <w:rPr>
          <w:sz w:val="16"/>
        </w:rPr>
        <w:t xml:space="preserve">. </w:t>
      </w:r>
      <w:r w:rsidRPr="008A1057">
        <w:rPr>
          <w:rStyle w:val="StyleUnderline"/>
        </w:rPr>
        <w:t xml:space="preserve">Taking cues from agreements on the way various nations regard the bounty of the seas, </w:t>
      </w:r>
      <w:r w:rsidRPr="00416B88">
        <w:rPr>
          <w:rStyle w:val="Emphasis"/>
          <w:highlight w:val="cyan"/>
        </w:rPr>
        <w:t>government can ensure a sustainable and equitable free market environmen</w:t>
      </w:r>
      <w:r w:rsidRPr="008A1057">
        <w:rPr>
          <w:rStyle w:val="Emphasis"/>
        </w:rPr>
        <w:t>t.</w:t>
      </w:r>
      <w:r w:rsidRPr="008A1057">
        <w:rPr>
          <w:rStyle w:val="StyleUnderline"/>
        </w:rPr>
        <w:t xml:space="preserve"> </w:t>
      </w:r>
      <w:r w:rsidRPr="008A1057">
        <w:rPr>
          <w:sz w:val="16"/>
        </w:rPr>
        <w:t xml:space="preserve">With models from other frontier exploration, </w:t>
      </w:r>
      <w:r w:rsidRPr="00416B88">
        <w:rPr>
          <w:rStyle w:val="Emphasis"/>
          <w:highlight w:val="cyan"/>
        </w:rPr>
        <w:t>government should focus on creating the legal framework to allow commerce and private endeavor to flourish</w:t>
      </w:r>
      <w:r w:rsidRPr="008A1057">
        <w:rPr>
          <w:rStyle w:val="Emphasis"/>
        </w:rPr>
        <w:t>.</w:t>
      </w:r>
      <w:r w:rsidRPr="008A1057">
        <w:rPr>
          <w:sz w:val="16"/>
        </w:rPr>
        <w:t xml:space="preserve"> We cannot imagine how profoundly, comprehensively and quickly technological advancement—when it is commercialized—changes our everyday lives. Every single time, and by orders of magnitude, we underestimate its power to improve ordinary people’s lives once it becomes widely used through commercialization. For example, we cannot each own a jet, but today almost all of us can afford a plane ticket. This is due to the tangible effects of the synergy of technology and commerce. These effects occur so universally that any discussion of new technological frontiers should assume a blind but well-grounded expectation of manifold global rewards if only we have the foresight to encourage its proliferation. </w:t>
      </w:r>
      <w:r w:rsidRPr="008A1057">
        <w:rPr>
          <w:rStyle w:val="StyleUnderline"/>
        </w:rPr>
        <w:t>Examples from sea, land and air transportation, the Digital Age and countless other endeavors prove that technology combined with commerce triggers comprehensive advancement at a lower cost.</w:t>
      </w:r>
      <w:r w:rsidRPr="008A1057">
        <w:rPr>
          <w:sz w:val="16"/>
        </w:rPr>
        <w:t xml:space="preserve"> </w:t>
      </w:r>
      <w:r w:rsidRPr="008A1057">
        <w:rPr>
          <w:rStyle w:val="StyleUnderline"/>
        </w:rPr>
        <w:t>America’s future success in space depends on restructuring our approach to accommodate such a visio</w:t>
      </w:r>
      <w:r w:rsidRPr="008A1057">
        <w:rPr>
          <w:sz w:val="16"/>
        </w:rPr>
        <w:t xml:space="preserve">n. Commercialization Creates a Self-Sustaining Space Industry </w:t>
      </w:r>
      <w:r w:rsidRPr="008A1057">
        <w:rPr>
          <w:rStyle w:val="StyleUnderline"/>
        </w:rPr>
        <w:t>Despite the best current efforts of the private sector in this direction, it’s not yet an industry</w:t>
      </w:r>
      <w:r w:rsidRPr="008A1057">
        <w:rPr>
          <w:sz w:val="16"/>
        </w:rPr>
        <w:t xml:space="preserve">. Yet, launch companies have managed to create a profitable service focusing on occasional launches of very high-value payloads at very high prices. For example, the geosynchronous orbital position for telecommunications is so valuable that even our current highly inefficient way of accessing it is profitable. </w:t>
      </w:r>
      <w:r w:rsidRPr="008A1057">
        <w:rPr>
          <w:rStyle w:val="StyleUnderline"/>
        </w:rPr>
        <w:t>SpaceX’s Falcon 9 launch success at one-third the price of a traditional NASA-contracted launch demonstrates the private-sector capability to fulfill many current NASA functions at a fraction of the cost.</w:t>
      </w:r>
      <w:r w:rsidRPr="008A1057">
        <w:rPr>
          <w:sz w:val="16"/>
        </w:rPr>
        <w:t xml:space="preserve"> </w:t>
      </w:r>
      <w:r w:rsidRPr="00416B88">
        <w:rPr>
          <w:rStyle w:val="Emphasis"/>
          <w:highlight w:val="cyan"/>
        </w:rPr>
        <w:t>Such achievement frees up NASA to</w:t>
      </w:r>
      <w:r w:rsidRPr="008A1057">
        <w:rPr>
          <w:rStyle w:val="Emphasis"/>
        </w:rPr>
        <w:t xml:space="preserve"> </w:t>
      </w:r>
      <w:r w:rsidRPr="00416B88">
        <w:rPr>
          <w:rStyle w:val="Emphasis"/>
          <w:highlight w:val="cyan"/>
        </w:rPr>
        <w:t>concentrate on</w:t>
      </w:r>
      <w:r w:rsidRPr="008A1057">
        <w:rPr>
          <w:rStyle w:val="Emphasis"/>
        </w:rPr>
        <w:t xml:space="preserve"> its </w:t>
      </w:r>
      <w:r w:rsidRPr="00416B88">
        <w:rPr>
          <w:rStyle w:val="Emphasis"/>
          <w:highlight w:val="cyan"/>
        </w:rPr>
        <w:t>core research and exploration missions</w:t>
      </w:r>
      <w:r w:rsidRPr="008A1057">
        <w:rPr>
          <w:rStyle w:val="Emphasis"/>
        </w:rPr>
        <w:t xml:space="preserve"> in space an</w:t>
      </w:r>
      <w:r w:rsidRPr="00416B88">
        <w:rPr>
          <w:rStyle w:val="Emphasis"/>
          <w:highlight w:val="cyan"/>
        </w:rPr>
        <w:t>d allows the private sector to invest in self-sustaining space-based industry</w:t>
      </w:r>
      <w:r w:rsidRPr="00416B88">
        <w:rPr>
          <w:sz w:val="16"/>
          <w:highlight w:val="cyan"/>
        </w:rPr>
        <w:t>.</w:t>
      </w:r>
      <w:r w:rsidRPr="008A1057">
        <w:rPr>
          <w:sz w:val="16"/>
        </w:rPr>
        <w:t xml:space="preserve"> Developing the industry depends on a certain amount of infrastructure, which can pay for itself by freeing up funds currently used for NASA’s SLS (Space Launch System)/Orion program. </w:t>
      </w:r>
      <w:r w:rsidRPr="008A1057">
        <w:rPr>
          <w:rStyle w:val="StyleUnderline"/>
        </w:rPr>
        <w:t>This redistribution of current NASA funding is the key to paradigm change</w:t>
      </w:r>
      <w:r w:rsidRPr="008A1057">
        <w:rPr>
          <w:sz w:val="16"/>
        </w:rPr>
        <w:t xml:space="preserve">, although there are political problems with terminating the current SLS/Orion program in closely contested states in the 2020 presidential elections—states like Alabama and Florida. A compromise solution might be to push for increased spending on commercial service purchase, while SLS proceeds to flight status since the SLS will run out of surplus Shuttle engines by the early 2020s. </w:t>
      </w:r>
      <w:r w:rsidRPr="008A1057">
        <w:rPr>
          <w:rStyle w:val="StyleUnderline"/>
        </w:rPr>
        <w:t>Moving our funding of space activity from solely the exploration function to a mixture of privately funded commercial industry and publicly funded research is signaled by the private sector’s current capabilities, and the commercial-quality resources already identified in space that the current paradigm prevents us from harnessing</w:t>
      </w:r>
      <w:r w:rsidRPr="008A1057">
        <w:rPr>
          <w:sz w:val="16"/>
        </w:rPr>
        <w:t xml:space="preserve">. Also, </w:t>
      </w:r>
      <w:r w:rsidRPr="008A1057">
        <w:rPr>
          <w:rStyle w:val="StyleUnderline"/>
        </w:rPr>
        <w:t>changing to a commercial approach allows for efficiencies such as mass production of equipment and standardized designs that can carry cargo or humans with few modifications—which is much cheaper and more effective than what we do now</w:t>
      </w:r>
      <w:r w:rsidRPr="008A1057">
        <w:rPr>
          <w:sz w:val="16"/>
        </w:rPr>
        <w:t xml:space="preserve">. </w:t>
      </w:r>
      <w:r w:rsidRPr="00416B88">
        <w:rPr>
          <w:rStyle w:val="Emphasis"/>
          <w:highlight w:val="cyan"/>
        </w:rPr>
        <w:t>No matter how much money Congress sinks into status-quo space activities now, utility will continue to decline,</w:t>
      </w:r>
      <w:r w:rsidRPr="00416B88">
        <w:rPr>
          <w:sz w:val="16"/>
          <w:highlight w:val="cyan"/>
        </w:rPr>
        <w:t xml:space="preserve"> </w:t>
      </w:r>
      <w:r w:rsidRPr="00416B88">
        <w:rPr>
          <w:rStyle w:val="Emphasis"/>
          <w:highlight w:val="cyan"/>
        </w:rPr>
        <w:t>making funding increasingly ineffective,</w:t>
      </w:r>
      <w:r w:rsidRPr="008A1057">
        <w:rPr>
          <w:rStyle w:val="Emphasis"/>
        </w:rPr>
        <w:t xml:space="preserve"> and keeping the U.S. space program confined</w:t>
      </w:r>
      <w:r w:rsidRPr="008A1057">
        <w:rPr>
          <w:sz w:val="16"/>
        </w:rPr>
        <w:t xml:space="preserve">. The </w:t>
      </w:r>
      <w:r w:rsidRPr="008A1057">
        <w:rPr>
          <w:rStyle w:val="StyleUnderline"/>
        </w:rPr>
        <w:t>first step in progress is systemic change, beginning with policy change. Every single change that makes space operations more like airline operations bears fruit in lower costs, and those changes, in turn, trigger further reductions in costs</w:t>
      </w:r>
      <w:r w:rsidRPr="008A1057">
        <w:rPr>
          <w:sz w:val="16"/>
        </w:rPr>
        <w:t>.</w:t>
      </w:r>
    </w:p>
    <w:p w:rsidR="007432CF" w:rsidRDefault="007432CF" w:rsidP="007432CF">
      <w:pPr>
        <w:pStyle w:val="Heading4"/>
      </w:pPr>
      <w:r>
        <w:t xml:space="preserve">Tech innovation solves every existential threat – cumulative extinction events outweigh the </w:t>
      </w:r>
      <w:proofErr w:type="spellStart"/>
      <w:r>
        <w:t>aff</w:t>
      </w:r>
      <w:proofErr w:type="spellEnd"/>
      <w:r>
        <w:t xml:space="preserve"> </w:t>
      </w:r>
    </w:p>
    <w:p w:rsidR="007432CF" w:rsidRDefault="007432CF" w:rsidP="007432CF">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rsidR="007432CF" w:rsidRPr="008F2F9C" w:rsidRDefault="007432CF" w:rsidP="007432CF">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6421B7">
        <w:rPr>
          <w:sz w:val="14"/>
        </w:rPr>
        <w:t>prioritizing</w:t>
      </w:r>
      <w:proofErr w:type="gramEnd"/>
      <w:r w:rsidRPr="006421B7">
        <w:rPr>
          <w:sz w:val="14"/>
        </w:rPr>
        <w:t xml:space="preserve">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rsidR="007432CF" w:rsidRPr="007432CF" w:rsidRDefault="007432CF" w:rsidP="007432CF"/>
    <w:p w:rsidR="00825D9D" w:rsidRDefault="007432CF" w:rsidP="00825D9D">
      <w:pPr>
        <w:pStyle w:val="Heading1"/>
      </w:pPr>
      <w:r>
        <w:t>2</w:t>
      </w:r>
    </w:p>
    <w:p w:rsidR="00825D9D" w:rsidRPr="00992060" w:rsidRDefault="00825D9D" w:rsidP="00825D9D">
      <w:pPr>
        <w:pStyle w:val="Heading4"/>
        <w:rPr>
          <w:rFonts w:asciiTheme="minorHAnsi" w:hAnsiTheme="minorHAnsi" w:cstheme="minorHAnsi"/>
        </w:rPr>
      </w:pPr>
      <w:r w:rsidRPr="00992060">
        <w:rPr>
          <w:rFonts w:asciiTheme="minorHAnsi" w:hAnsiTheme="minorHAnsi" w:cstheme="minorHAnsi"/>
        </w:rPr>
        <w:t>Extinction o/</w:t>
      </w:r>
      <w:proofErr w:type="spellStart"/>
      <w:r w:rsidRPr="00992060">
        <w:rPr>
          <w:rFonts w:asciiTheme="minorHAnsi" w:hAnsiTheme="minorHAnsi" w:cstheme="minorHAnsi"/>
        </w:rPr>
        <w:t>ws</w:t>
      </w:r>
      <w:proofErr w:type="spellEnd"/>
      <w:r w:rsidRPr="00992060">
        <w:rPr>
          <w:rFonts w:asciiTheme="minorHAnsi" w:hAnsiTheme="minorHAnsi" w:cstheme="minorHAnsi"/>
        </w:rPr>
        <w:t xml:space="preserve"> under any framework, even under moral uncertainty – infinite future generations </w:t>
      </w:r>
    </w:p>
    <w:p w:rsidR="00825D9D" w:rsidRPr="00992060" w:rsidRDefault="00825D9D" w:rsidP="00825D9D">
      <w:pPr>
        <w:rPr>
          <w:rFonts w:asciiTheme="minorHAnsi" w:hAnsiTheme="minorHAnsi" w:cstheme="minorHAnsi"/>
        </w:rPr>
      </w:pPr>
      <w:proofErr w:type="spellStart"/>
      <w:r w:rsidRPr="00992060">
        <w:rPr>
          <w:rStyle w:val="Style13ptBold"/>
          <w:rFonts w:asciiTheme="minorHAnsi" w:hAnsiTheme="minorHAnsi" w:cstheme="minorHAnsi"/>
        </w:rPr>
        <w:t>Pummer</w:t>
      </w:r>
      <w:proofErr w:type="spellEnd"/>
      <w:r w:rsidRPr="00992060">
        <w:rPr>
          <w:rStyle w:val="Style13ptBold"/>
          <w:rFonts w:asciiTheme="minorHAnsi" w:hAnsiTheme="minorHAnsi" w:cstheme="minorHAnsi"/>
        </w:rPr>
        <w:t xml:space="preserve"> 15</w:t>
      </w:r>
      <w:r w:rsidRPr="00992060">
        <w:rPr>
          <w:rFonts w:asciiTheme="minorHAnsi" w:hAnsiTheme="minorHAnsi" w:cstheme="minorHAnsi"/>
        </w:rPr>
        <w:t xml:space="preserve"> — (Theron </w:t>
      </w:r>
      <w:proofErr w:type="spellStart"/>
      <w:r w:rsidRPr="00992060">
        <w:rPr>
          <w:rFonts w:asciiTheme="minorHAnsi" w:hAnsiTheme="minorHAnsi" w:cstheme="minorHAnsi"/>
        </w:rPr>
        <w:t>Pummer</w:t>
      </w:r>
      <w:proofErr w:type="spellEnd"/>
      <w:r w:rsidRPr="00992060">
        <w:rPr>
          <w:rFonts w:asciiTheme="minorHAnsi" w:hAnsiTheme="minorHAnsi" w:cstheme="minorHAnsi"/>
        </w:rPr>
        <w:t xml:space="preserve">, Junior Research Fellow in Philosophy at St. Anne's College, University of Oxford, “Moral Agreement on Saving the </w:t>
      </w:r>
      <w:proofErr w:type="gramStart"/>
      <w:r w:rsidRPr="00992060">
        <w:rPr>
          <w:rFonts w:asciiTheme="minorHAnsi" w:hAnsiTheme="minorHAnsi" w:cstheme="minorHAnsi"/>
        </w:rPr>
        <w:t>World“</w:t>
      </w:r>
      <w:proofErr w:type="gramEnd"/>
      <w:r w:rsidRPr="00992060">
        <w:rPr>
          <w:rFonts w:asciiTheme="minorHAnsi" w:hAnsiTheme="minorHAnsi" w:cstheme="minorHAnsi"/>
        </w:rPr>
        <w:t>, Practical Ethics University of Oxford, 5-18-2015, Available Online at http://blog.practicalethics.ox.ac.uk/2015/05/moral-agreement-on-saving-the-world/, accessed 7-2-2018, HKR-AM) **we do not endorse ableist language=</w:t>
      </w:r>
    </w:p>
    <w:p w:rsidR="00825D9D" w:rsidRPr="00992060" w:rsidRDefault="00825D9D" w:rsidP="00825D9D">
      <w:pPr>
        <w:rPr>
          <w:rFonts w:asciiTheme="minorHAnsi" w:hAnsiTheme="minorHAnsi" w:cstheme="minorHAnsi"/>
          <w:sz w:val="16"/>
        </w:rPr>
      </w:pPr>
      <w:r w:rsidRPr="00992060">
        <w:rPr>
          <w:rStyle w:val="StyleUnderline"/>
          <w:rFonts w:ascii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hAnsiTheme="minorHAnsi" w:cstheme="minorHAnsi"/>
          <w:highlight w:val="yellow"/>
        </w:rPr>
        <w:t>reducing existential risk is</w:t>
      </w:r>
      <w:r w:rsidRPr="00992060">
        <w:rPr>
          <w:rStyle w:val="StyleUnderline"/>
          <w:rFonts w:asciiTheme="minorHAnsi" w:hAnsiTheme="minorHAnsi" w:cstheme="minorHAnsi"/>
        </w:rPr>
        <w:t xml:space="preserve"> easily </w:t>
      </w:r>
      <w:r w:rsidRPr="00992060">
        <w:rPr>
          <w:rStyle w:val="StyleUnderline"/>
          <w:rFonts w:asciiTheme="minorHAnsi" w:hAnsiTheme="minorHAnsi" w:cstheme="minorHAnsi"/>
          <w:highlight w:val="yellow"/>
        </w:rPr>
        <w:t>the most important</w:t>
      </w:r>
      <w:r w:rsidRPr="00992060">
        <w:rPr>
          <w:rStyle w:val="StyleUnderline"/>
          <w:rFonts w:ascii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hAnsiTheme="minorHAnsi" w:cstheme="minorHAnsi"/>
          <w:highlight w:val="yellow"/>
        </w:rPr>
        <w:t>there are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trillions upon trillions</w:t>
      </w:r>
      <w:r w:rsidRPr="00992060">
        <w:rPr>
          <w:rStyle w:val="StyleUnderline"/>
          <w:rFonts w:ascii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hAnsiTheme="minorHAnsi" w:cstheme="minorHAnsi"/>
        </w:rPr>
        <w:t xml:space="preserve">There are so many possible </w:t>
      </w:r>
      <w:r w:rsidRPr="00992060">
        <w:rPr>
          <w:rStyle w:val="StyleUnderline"/>
          <w:rFonts w:asciiTheme="minorHAnsi" w:hAnsiTheme="minorHAnsi" w:cstheme="minorHAnsi"/>
          <w:highlight w:val="yellow"/>
        </w:rPr>
        <w:t>future people</w:t>
      </w:r>
      <w:r w:rsidRPr="00992060">
        <w:rPr>
          <w:rStyle w:val="StyleUnderline"/>
          <w:rFonts w:ascii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hAnsiTheme="minorHAnsi" w:cstheme="minorHAnsi"/>
          <w:highlight w:val="yellow"/>
        </w:rPr>
        <w:t>even if the well-being</w:t>
      </w:r>
      <w:r w:rsidRPr="00992060">
        <w:rPr>
          <w:rStyle w:val="StyleUnderline"/>
          <w:rFonts w:asciiTheme="minorHAnsi" w:hAnsiTheme="minorHAnsi" w:cstheme="minorHAnsi"/>
        </w:rPr>
        <w:t xml:space="preserve"> of these possible people </w:t>
      </w:r>
      <w:r w:rsidRPr="00992060">
        <w:rPr>
          <w:rStyle w:val="StyleUnderline"/>
          <w:rFonts w:asciiTheme="minorHAnsi" w:hAnsiTheme="minorHAnsi" w:cstheme="minorHAnsi"/>
          <w:highlight w:val="yellow"/>
        </w:rPr>
        <w:t>were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given</w:t>
      </w:r>
      <w:r w:rsidRPr="00992060">
        <w:rPr>
          <w:rStyle w:val="StyleUnderline"/>
          <w:rFonts w:asciiTheme="minorHAnsi" w:hAnsiTheme="minorHAnsi" w:cstheme="minorHAnsi"/>
        </w:rPr>
        <w:t xml:space="preserve"> only </w:t>
      </w:r>
      <w:r w:rsidRPr="00992060">
        <w:rPr>
          <w:rStyle w:val="StyleUnderline"/>
          <w:rFonts w:asciiTheme="minorHAnsi" w:hAnsiTheme="minorHAnsi" w:cstheme="minorHAnsi"/>
          <w:highlight w:val="yellow"/>
        </w:rPr>
        <w:t xml:space="preserve">0.001% </w:t>
      </w:r>
      <w:r w:rsidRPr="00992060">
        <w:rPr>
          <w:rStyle w:val="StyleUnderline"/>
          <w:rFonts w:asciiTheme="minorHAnsi" w:hAnsiTheme="minorHAnsi" w:cstheme="minorHAnsi"/>
        </w:rPr>
        <w:t xml:space="preserve">as much </w:t>
      </w:r>
      <w:r w:rsidRPr="00992060">
        <w:rPr>
          <w:rStyle w:val="StyleUnderline"/>
          <w:rFonts w:asciiTheme="minorHAnsi" w:hAnsiTheme="minorHAnsi" w:cstheme="minorHAnsi"/>
          <w:highlight w:val="yellow"/>
        </w:rPr>
        <w:t>weight</w:t>
      </w:r>
      <w:r w:rsidRPr="00992060">
        <w:rPr>
          <w:rStyle w:val="StyleUnderline"/>
          <w:rFonts w:ascii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hAnsiTheme="minorHAnsi"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hAnsiTheme="minorHAnsi" w:cstheme="minorHAnsi"/>
          <w:highlight w:val="yellow"/>
        </w:rPr>
        <w:t xml:space="preserve">Non-consequentialism </w:t>
      </w:r>
      <w:r w:rsidRPr="00992060">
        <w:rPr>
          <w:rStyle w:val="StyleUnderline"/>
          <w:rFonts w:asciiTheme="minorHAnsi" w:hAnsiTheme="minorHAnsi" w:cstheme="minorHAnsi"/>
        </w:rPr>
        <w:t xml:space="preserve">is the view that there’s more that determines rightness than the goodness of consequences or outcomes; it </w:t>
      </w:r>
      <w:r w:rsidRPr="00992060">
        <w:rPr>
          <w:rStyle w:val="StyleUnderline"/>
          <w:rFonts w:asciiTheme="minorHAnsi" w:hAnsiTheme="minorHAnsi" w:cstheme="minorHAnsi"/>
          <w:highlight w:val="yellow"/>
        </w:rPr>
        <w:t>is not</w:t>
      </w:r>
      <w:r w:rsidRPr="00992060">
        <w:rPr>
          <w:rStyle w:val="StyleUnderline"/>
          <w:rFonts w:asciiTheme="minorHAnsi" w:hAnsiTheme="minorHAnsi" w:cstheme="minorHAnsi"/>
        </w:rPr>
        <w:t xml:space="preserve"> the view </w:t>
      </w:r>
      <w:r w:rsidRPr="00992060">
        <w:rPr>
          <w:rStyle w:val="StyleUnderline"/>
          <w:rFonts w:asciiTheme="minorHAnsi" w:hAnsiTheme="minorHAnsi" w:cstheme="minorHAnsi"/>
          <w:highlight w:val="yellow"/>
        </w:rPr>
        <w:t>that the latter don’t matter</w:t>
      </w:r>
      <w:r w:rsidRPr="00992060">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992060">
        <w:rPr>
          <w:rStyle w:val="StyleUnderline"/>
          <w:rFonts w:asciiTheme="minorHAnsi" w:hAnsiTheme="minorHAnsi" w:cstheme="minorHAnsi"/>
          <w:highlight w:val="yellow"/>
        </w:rPr>
        <w:t>Minimally plausible versions of deont</w:t>
      </w:r>
      <w:r w:rsidRPr="00992060">
        <w:rPr>
          <w:rStyle w:val="StyleUnderline"/>
          <w:rFonts w:asciiTheme="minorHAnsi" w:hAnsiTheme="minorHAnsi" w:cstheme="minorHAnsi"/>
        </w:rPr>
        <w:t xml:space="preserve">ology </w:t>
      </w:r>
      <w:r w:rsidRPr="00992060">
        <w:rPr>
          <w:rStyle w:val="StyleUnderline"/>
          <w:rFonts w:asciiTheme="minorHAnsi" w:hAnsiTheme="minorHAnsi" w:cstheme="minorHAnsi"/>
          <w:highlight w:val="yellow"/>
        </w:rPr>
        <w:t>and virtue ethics must be concerned</w:t>
      </w:r>
      <w:r w:rsidRPr="00992060">
        <w:rPr>
          <w:rStyle w:val="StyleUnderline"/>
          <w:rFonts w:asciiTheme="minorHAnsi" w:hAnsiTheme="minorHAnsi" w:cstheme="minorHAnsi"/>
        </w:rPr>
        <w:t xml:space="preserve"> in part </w:t>
      </w:r>
      <w:r w:rsidRPr="00992060">
        <w:rPr>
          <w:rStyle w:val="StyleUnderline"/>
          <w:rFonts w:asciiTheme="minorHAnsi" w:hAnsiTheme="minorHAnsi" w:cstheme="minorHAnsi"/>
          <w:highlight w:val="yellow"/>
        </w:rPr>
        <w:t>with promoting the good</w:t>
      </w:r>
      <w:r w:rsidRPr="00992060">
        <w:rPr>
          <w:rStyle w:val="StyleUnderline"/>
          <w:rFonts w:asciiTheme="minorHAnsi" w:hAnsiTheme="minorHAnsi" w:cstheme="minorHAnsi"/>
        </w:rPr>
        <w:t xml:space="preserve">, from an impartial point of view. They’d thus </w:t>
      </w:r>
      <w:r w:rsidRPr="00992060">
        <w:rPr>
          <w:rStyle w:val="StyleUnderline"/>
          <w:rFonts w:asciiTheme="minorHAnsi" w:hAnsiTheme="minorHAnsi" w:cstheme="minorHAnsi"/>
          <w:highlight w:val="yellow"/>
        </w:rPr>
        <w:t>imply</w:t>
      </w:r>
      <w:r w:rsidRPr="00992060">
        <w:rPr>
          <w:rStyle w:val="StyleUnderline"/>
          <w:rFonts w:asciiTheme="minorHAnsi" w:hAnsiTheme="minorHAnsi" w:cstheme="minorHAnsi"/>
        </w:rPr>
        <w:t xml:space="preserve"> very </w:t>
      </w:r>
      <w:r w:rsidRPr="00992060">
        <w:rPr>
          <w:rStyle w:val="StyleUnderline"/>
          <w:rFonts w:asciiTheme="minorHAnsi" w:hAnsiTheme="minorHAnsi" w:cstheme="minorHAnsi"/>
          <w:highlight w:val="yellow"/>
        </w:rPr>
        <w:t>strong reasons to reduce existential risk</w:t>
      </w:r>
      <w:r w:rsidRPr="00992060">
        <w:rPr>
          <w:rStyle w:val="StyleUnderline"/>
          <w:rFonts w:ascii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hAnsiTheme="minorHAnsi" w:cstheme="minorHAnsi"/>
        </w:rPr>
        <w:t xml:space="preserve">We should also </w:t>
      </w:r>
      <w:proofErr w:type="gramStart"/>
      <w:r w:rsidRPr="00992060">
        <w:rPr>
          <w:rStyle w:val="StyleUnderline"/>
          <w:rFonts w:asciiTheme="minorHAnsi" w:hAnsiTheme="minorHAnsi" w:cstheme="minorHAnsi"/>
        </w:rPr>
        <w:t>take into account</w:t>
      </w:r>
      <w:proofErr w:type="gramEnd"/>
      <w:r w:rsidRPr="00992060">
        <w:rPr>
          <w:rStyle w:val="StyleUnderline"/>
          <w:rFonts w:asciiTheme="minorHAnsi" w:hAnsiTheme="minorHAnsi"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Even if they were 90% sure </w:t>
      </w:r>
      <w:r w:rsidRPr="00992060">
        <w:rPr>
          <w:rStyle w:val="StyleUnderline"/>
          <w:rFonts w:asciiTheme="minorHAnsi" w:hAnsiTheme="minorHAnsi" w:cstheme="minorHAnsi"/>
        </w:rPr>
        <w:t xml:space="preserve">that their view is the correct one (and 10% sure that one of these other ones is correct), </w:t>
      </w:r>
      <w:r w:rsidRPr="00992060">
        <w:rPr>
          <w:rStyle w:val="StyleUnderline"/>
          <w:rFonts w:asciiTheme="minorHAnsi" w:hAnsiTheme="minorHAnsi" w:cstheme="minorHAnsi"/>
          <w:highlight w:val="yellow"/>
        </w:rPr>
        <w:t xml:space="preserve">they would have </w:t>
      </w:r>
      <w:r w:rsidRPr="00992060">
        <w:rPr>
          <w:rStyle w:val="StyleUnderline"/>
          <w:rFonts w:asciiTheme="minorHAnsi" w:hAnsiTheme="minorHAnsi" w:cstheme="minorHAnsi"/>
        </w:rPr>
        <w:t xml:space="preserve">pretty strong </w:t>
      </w:r>
      <w:r w:rsidRPr="00992060">
        <w:rPr>
          <w:rStyle w:val="StyleUnderline"/>
          <w:rFonts w:asciiTheme="minorHAnsi" w:hAnsiTheme="minorHAnsi" w:cstheme="minorHAnsi"/>
          <w:highlight w:val="yellow"/>
        </w:rPr>
        <w:t xml:space="preserve">reason, from </w:t>
      </w:r>
      <w:r w:rsidRPr="00992060">
        <w:rPr>
          <w:rStyle w:val="StyleUnderline"/>
          <w:rFonts w:asciiTheme="minorHAnsi" w:hAnsiTheme="minorHAnsi" w:cstheme="minorHAnsi"/>
        </w:rPr>
        <w:t xml:space="preserve">the standpoint of </w:t>
      </w:r>
      <w:r w:rsidRPr="00992060">
        <w:rPr>
          <w:rStyle w:val="StyleUnderline"/>
          <w:rFonts w:asciiTheme="minorHAnsi" w:hAnsiTheme="minorHAnsi" w:cstheme="minorHAnsi"/>
          <w:highlight w:val="yellow"/>
        </w:rPr>
        <w:t>moral uncertainty, to reduce existential risk</w:t>
      </w:r>
      <w:r w:rsidRPr="00992060">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hAnsiTheme="minorHAnsi" w:cstheme="minorHAnsi"/>
        </w:rPr>
        <w:t xml:space="preserve">Derek </w:t>
      </w:r>
      <w:proofErr w:type="spellStart"/>
      <w:r w:rsidRPr="00992060">
        <w:rPr>
          <w:rStyle w:val="StyleUnderline"/>
          <w:rFonts w:asciiTheme="minorHAnsi" w:hAnsiTheme="minorHAnsi" w:cstheme="minorHAnsi"/>
        </w:rPr>
        <w:t>Parfit</w:t>
      </w:r>
      <w:proofErr w:type="spellEnd"/>
      <w:r w:rsidRPr="00992060">
        <w:rPr>
          <w:rStyle w:val="StyleUnderline"/>
          <w:rFonts w:asciiTheme="minorHAnsi" w:hAnsiTheme="minorHAnsi" w:cstheme="minorHAnsi"/>
        </w:rPr>
        <w: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p>
    <w:p w:rsidR="00825D9D" w:rsidRDefault="00825D9D" w:rsidP="00825D9D">
      <w:pPr>
        <w:rPr>
          <w:rFonts w:ascii="Georgia" w:hAnsi="Georgia"/>
        </w:rPr>
      </w:pPr>
    </w:p>
    <w:p w:rsidR="00825D9D" w:rsidRPr="00FF5F8C" w:rsidRDefault="00825D9D" w:rsidP="00825D9D">
      <w:pPr>
        <w:pStyle w:val="Heading4"/>
        <w:rPr>
          <w:rFonts w:ascii="Georgia" w:hAnsi="Georgia"/>
        </w:rPr>
      </w:pPr>
      <w:r w:rsidRPr="00FF5F8C">
        <w:rPr>
          <w:rFonts w:ascii="Georgia" w:hAnsi="Georgia"/>
        </w:rPr>
        <w:t xml:space="preserve">Uncertainty and social contract require governments use </w:t>
      </w:r>
      <w:proofErr w:type="spellStart"/>
      <w:r w:rsidRPr="00FF5F8C">
        <w:rPr>
          <w:rFonts w:ascii="Georgia" w:hAnsi="Georgia"/>
        </w:rPr>
        <w:t>util</w:t>
      </w:r>
      <w:proofErr w:type="spellEnd"/>
      <w:r w:rsidRPr="00FF5F8C">
        <w:rPr>
          <w:rFonts w:ascii="Georgia" w:hAnsi="Georgia"/>
        </w:rPr>
        <w:t xml:space="preserve"> </w:t>
      </w:r>
    </w:p>
    <w:p w:rsidR="00825D9D" w:rsidRPr="00FF5F8C" w:rsidRDefault="00825D9D" w:rsidP="00825D9D">
      <w:pPr>
        <w:rPr>
          <w:rFonts w:ascii="Georgia" w:hAnsi="Georgia"/>
          <w:sz w:val="16"/>
        </w:rPr>
      </w:pPr>
      <w:r w:rsidRPr="00FF5F8C">
        <w:rPr>
          <w:rStyle w:val="Style13ptBold"/>
          <w:rFonts w:ascii="Georgia" w:hAnsi="Georgia"/>
        </w:rPr>
        <w:t xml:space="preserve">Gooden, </w:t>
      </w:r>
      <w:proofErr w:type="gramStart"/>
      <w:r w:rsidRPr="00FF5F8C">
        <w:rPr>
          <w:rStyle w:val="Style13ptBold"/>
          <w:rFonts w:ascii="Georgia" w:hAnsi="Georgia"/>
        </w:rPr>
        <w:t>1995</w:t>
      </w:r>
      <w:r w:rsidRPr="00FF5F8C">
        <w:rPr>
          <w:rFonts w:ascii="Georgia" w:hAnsi="Georgia"/>
          <w:b/>
          <w:sz w:val="16"/>
        </w:rPr>
        <w:t xml:space="preserve">  (</w:t>
      </w:r>
      <w:proofErr w:type="gramEnd"/>
      <w:r w:rsidRPr="00FF5F8C">
        <w:rPr>
          <w:rFonts w:ascii="Georgia" w:hAnsi="Georgia"/>
          <w:sz w:val="16"/>
        </w:rPr>
        <w:t xml:space="preserve">Robert, </w:t>
      </w:r>
      <w:proofErr w:type="spellStart"/>
      <w:r w:rsidRPr="00FF5F8C">
        <w:rPr>
          <w:rFonts w:ascii="Georgia" w:hAnsi="Georgia"/>
          <w:sz w:val="16"/>
        </w:rPr>
        <w:t>philsopher</w:t>
      </w:r>
      <w:proofErr w:type="spellEnd"/>
      <w:r w:rsidRPr="00FF5F8C">
        <w:rPr>
          <w:rFonts w:ascii="Georgia" w:hAnsi="Georgia"/>
          <w:sz w:val="16"/>
        </w:rPr>
        <w:t xml:space="preserve"> at the Research School of the Social Sciences, </w:t>
      </w:r>
      <w:r w:rsidRPr="00FF5F8C">
        <w:rPr>
          <w:rFonts w:ascii="Georgia" w:hAnsi="Georgia"/>
          <w:u w:val="single"/>
        </w:rPr>
        <w:t>Utilitarianism as Public Philosophy</w:t>
      </w:r>
      <w:r w:rsidRPr="00FF5F8C">
        <w:rPr>
          <w:rFonts w:ascii="Georgia" w:hAnsi="Georgia"/>
          <w:sz w:val="16"/>
        </w:rPr>
        <w:t>. P. 62-63)</w:t>
      </w:r>
    </w:p>
    <w:p w:rsidR="00825D9D" w:rsidRPr="00825D9D" w:rsidRDefault="00825D9D" w:rsidP="00825D9D">
      <w:pPr>
        <w:rPr>
          <w:rFonts w:ascii="Georgia" w:hAnsi="Georgia"/>
          <w:sz w:val="16"/>
        </w:rPr>
      </w:pPr>
      <w:r w:rsidRPr="00FF5F8C">
        <w:rPr>
          <w:rFonts w:ascii="Georgia" w:hAnsi="Georgia"/>
          <w:sz w:val="16"/>
        </w:rPr>
        <w:t xml:space="preserve">Consider, first, the argument from necessity.  </w:t>
      </w:r>
      <w:r w:rsidRPr="00FF5F8C">
        <w:rPr>
          <w:rFonts w:ascii="Georgia" w:hAnsi="Georgia"/>
          <w:u w:val="single"/>
        </w:rPr>
        <w:t xml:space="preserve">Public </w:t>
      </w:r>
      <w:r w:rsidRPr="00FF5F8C">
        <w:rPr>
          <w:rFonts w:ascii="Georgia" w:hAnsi="Georgia"/>
          <w:highlight w:val="yellow"/>
          <w:u w:val="single"/>
        </w:rPr>
        <w:t>officials</w:t>
      </w:r>
      <w:r w:rsidRPr="00FF5F8C">
        <w:rPr>
          <w:rFonts w:ascii="Georgia" w:hAnsi="Georgia"/>
          <w:u w:val="single"/>
        </w:rPr>
        <w:t xml:space="preserve"> are obliged to </w:t>
      </w:r>
      <w:r w:rsidRPr="00FF5F8C">
        <w:rPr>
          <w:rFonts w:ascii="Georgia" w:hAnsi="Georgia"/>
          <w:highlight w:val="yellow"/>
          <w:u w:val="single"/>
        </w:rPr>
        <w:t>make</w:t>
      </w:r>
      <w:r w:rsidRPr="00FF5F8C">
        <w:rPr>
          <w:rFonts w:ascii="Georgia" w:hAnsi="Georgia"/>
          <w:u w:val="single"/>
        </w:rPr>
        <w:t xml:space="preserve"> their </w:t>
      </w:r>
      <w:r w:rsidRPr="00FF5F8C">
        <w:rPr>
          <w:rFonts w:ascii="Georgia" w:hAnsi="Georgia"/>
          <w:highlight w:val="yellow"/>
          <w:u w:val="single"/>
        </w:rPr>
        <w:t>choices under uncertainty</w:t>
      </w:r>
      <w:r w:rsidRPr="00FF5F8C">
        <w:rPr>
          <w:rFonts w:ascii="Georgia" w:hAnsi="Georgia"/>
          <w:u w:val="single"/>
        </w:rPr>
        <w:t xml:space="preserve">, </w:t>
      </w:r>
      <w:r w:rsidRPr="00FF5F8C">
        <w:rPr>
          <w:rFonts w:ascii="Georgia" w:hAnsi="Georgia"/>
          <w:sz w:val="16"/>
        </w:rPr>
        <w:t xml:space="preserve">and uncertainty of a very special sort at that.  </w:t>
      </w:r>
      <w:r w:rsidRPr="00FF5F8C">
        <w:rPr>
          <w:rFonts w:ascii="Georgia" w:hAnsi="Georgia"/>
          <w:u w:val="single"/>
        </w:rPr>
        <w:t>All choices—public and private alike—are made under some degree of uncertainty,</w:t>
      </w:r>
      <w:r w:rsidRPr="00FF5F8C">
        <w:rPr>
          <w:rFonts w:ascii="Georgia" w:hAnsi="Georgia"/>
          <w:sz w:val="16"/>
        </w:rPr>
        <w:t xml:space="preserve"> of course.  </w:t>
      </w:r>
      <w:r w:rsidRPr="00FF5F8C">
        <w:rPr>
          <w:rFonts w:ascii="Georgia" w:hAnsi="Georgia"/>
          <w:u w:val="single"/>
        </w:rPr>
        <w:t xml:space="preserve">But in the nature of things, </w:t>
      </w:r>
      <w:r w:rsidRPr="00FF5F8C">
        <w:rPr>
          <w:rFonts w:ascii="Georgia" w:hAnsi="Georgia"/>
          <w:highlight w:val="yellow"/>
          <w:u w:val="single"/>
        </w:rPr>
        <w:t>private individuals</w:t>
      </w:r>
      <w:r w:rsidRPr="00FF5F8C">
        <w:rPr>
          <w:rFonts w:ascii="Georgia" w:hAnsi="Georgia"/>
          <w:u w:val="single"/>
        </w:rPr>
        <w:t xml:space="preserve"> will usually </w:t>
      </w:r>
      <w:r w:rsidRPr="00FF5F8C">
        <w:rPr>
          <w:rFonts w:ascii="Georgia" w:hAnsi="Georgia"/>
          <w:highlight w:val="yellow"/>
          <w:u w:val="single"/>
        </w:rPr>
        <w:t>have more complete information</w:t>
      </w:r>
      <w:r w:rsidRPr="00FF5F8C">
        <w:rPr>
          <w:rFonts w:ascii="Georgia" w:hAnsi="Georgia"/>
          <w:sz w:val="16"/>
        </w:rPr>
        <w:t xml:space="preserve"> </w:t>
      </w:r>
      <w:r w:rsidRPr="00FF5F8C">
        <w:rPr>
          <w:rFonts w:ascii="Georgia" w:hAnsi="Georgia"/>
          <w:u w:val="single"/>
        </w:rPr>
        <w:t>on the peculiarities of their own circumstances</w:t>
      </w:r>
      <w:r w:rsidRPr="00FF5F8C">
        <w:rPr>
          <w:rFonts w:ascii="Georgia" w:hAnsi="Georgia"/>
          <w:sz w:val="16"/>
        </w:rPr>
        <w:t xml:space="preserve"> and on the ramifications that alternative possible choices might have on them.  </w:t>
      </w:r>
      <w:r w:rsidRPr="00FF5F8C">
        <w:rPr>
          <w:rFonts w:ascii="Georgia" w:hAnsi="Georgia"/>
          <w:u w:val="single"/>
        </w:rPr>
        <w:t xml:space="preserve">Public </w:t>
      </w:r>
      <w:r w:rsidRPr="00FF5F8C">
        <w:rPr>
          <w:rFonts w:ascii="Georgia" w:hAnsi="Georgia"/>
          <w:highlight w:val="yellow"/>
          <w:u w:val="single"/>
        </w:rPr>
        <w:t>officials</w:t>
      </w:r>
      <w:r w:rsidRPr="00FF5F8C">
        <w:rPr>
          <w:rFonts w:ascii="Georgia" w:hAnsi="Georgia"/>
          <w:u w:val="single"/>
        </w:rPr>
        <w:t xml:space="preserve">, in contrast, are relatively poorly informed as to the effects that their choices will have on individuals, one by one.  What they </w:t>
      </w:r>
      <w:r w:rsidRPr="00FF5F8C">
        <w:rPr>
          <w:rFonts w:ascii="Georgia" w:hAnsi="Georgia"/>
          <w:highlight w:val="yellow"/>
          <w:u w:val="single"/>
        </w:rPr>
        <w:t>typically</w:t>
      </w:r>
      <w:r w:rsidRPr="00FF5F8C">
        <w:rPr>
          <w:rFonts w:ascii="Georgia" w:hAnsi="Georgia"/>
          <w:u w:val="single"/>
        </w:rPr>
        <w:t xml:space="preserve"> do </w:t>
      </w:r>
      <w:r w:rsidRPr="00FF5F8C">
        <w:rPr>
          <w:rFonts w:ascii="Georgia" w:hAnsi="Georgia"/>
          <w:highlight w:val="yellow"/>
          <w:u w:val="single"/>
        </w:rPr>
        <w:t>know</w:t>
      </w:r>
      <w:r w:rsidRPr="00FF5F8C">
        <w:rPr>
          <w:rFonts w:ascii="Georgia" w:hAnsi="Georgia"/>
          <w:u w:val="single"/>
        </w:rPr>
        <w:t xml:space="preserve"> are generalities: averages and </w:t>
      </w:r>
      <w:r w:rsidRPr="00FF5F8C">
        <w:rPr>
          <w:rFonts w:ascii="Georgia" w:hAnsi="Georgia"/>
          <w:highlight w:val="yellow"/>
          <w:u w:val="single"/>
        </w:rPr>
        <w:t>aggregates</w:t>
      </w:r>
      <w:r w:rsidRPr="00FF5F8C">
        <w:rPr>
          <w:rFonts w:ascii="Georgia" w:hAnsi="Georgia"/>
          <w:u w:val="single"/>
        </w:rPr>
        <w:t xml:space="preserve">.  They know </w:t>
      </w:r>
      <w:r w:rsidRPr="00FF5F8C">
        <w:rPr>
          <w:rFonts w:ascii="Georgia" w:hAnsi="Georgia"/>
          <w:highlight w:val="yellow"/>
          <w:u w:val="single"/>
        </w:rPr>
        <w:t>what will happen most often to most people as a result of</w:t>
      </w:r>
      <w:r w:rsidRPr="00FF5F8C">
        <w:rPr>
          <w:rFonts w:ascii="Georgia" w:hAnsi="Georgia"/>
          <w:u w:val="single"/>
        </w:rPr>
        <w:t xml:space="preserve"> their various possible </w:t>
      </w:r>
      <w:r w:rsidRPr="00FF5F8C">
        <w:rPr>
          <w:rFonts w:ascii="Georgia" w:hAnsi="Georgia"/>
          <w:highlight w:val="yellow"/>
          <w:u w:val="single"/>
        </w:rPr>
        <w:t>choices</w:t>
      </w:r>
      <w:r w:rsidRPr="00FF5F8C">
        <w:rPr>
          <w:rFonts w:ascii="Georgia" w:hAnsi="Georgia"/>
          <w:sz w:val="16"/>
        </w:rPr>
        <w:t xml:space="preserve">.  But that is all.  </w:t>
      </w:r>
      <w:r w:rsidRPr="00FF5F8C">
        <w:rPr>
          <w:rFonts w:ascii="Georgia" w:hAnsi="Georgia"/>
          <w:highlight w:val="yellow"/>
          <w:u w:val="single"/>
        </w:rPr>
        <w:t>That is enough to allow</w:t>
      </w:r>
      <w:r w:rsidRPr="00FF5F8C">
        <w:rPr>
          <w:rFonts w:ascii="Georgia" w:hAnsi="Georgia"/>
          <w:u w:val="single"/>
        </w:rPr>
        <w:t xml:space="preserve"> public policy-makers to use the </w:t>
      </w:r>
      <w:r w:rsidRPr="00FF5F8C">
        <w:rPr>
          <w:rFonts w:ascii="Georgia" w:hAnsi="Georgia"/>
          <w:highlight w:val="yellow"/>
          <w:u w:val="single"/>
        </w:rPr>
        <w:t>util</w:t>
      </w:r>
      <w:r w:rsidRPr="00FF5F8C">
        <w:rPr>
          <w:rFonts w:ascii="Georgia" w:hAnsi="Georgia"/>
          <w:u w:val="single"/>
        </w:rPr>
        <w:t>itarian calculus</w:t>
      </w:r>
      <w:r w:rsidRPr="00FF5F8C">
        <w:rPr>
          <w:rFonts w:ascii="Georgia" w:hAnsi="Georgia"/>
          <w:sz w:val="16"/>
        </w:rPr>
        <w:t>—if they want to use it at all—</w:t>
      </w:r>
      <w:r w:rsidRPr="00FF5F8C">
        <w:rPr>
          <w:rFonts w:ascii="Georgia" w:hAnsi="Georgia"/>
          <w:highlight w:val="yellow"/>
          <w:u w:val="single"/>
        </w:rPr>
        <w:t>to choose general rules</w:t>
      </w:r>
      <w:r w:rsidRPr="00FF5F8C">
        <w:rPr>
          <w:rFonts w:ascii="Georgia" w:hAnsi="Georgia"/>
          <w:u w:val="single"/>
        </w:rPr>
        <w:t xml:space="preserve"> of conduct.  </w:t>
      </w:r>
      <w:r w:rsidRPr="00FF5F8C">
        <w:rPr>
          <w:rFonts w:ascii="Georgia" w:hAnsi="Georgia"/>
          <w:highlight w:val="yellow"/>
          <w:u w:val="single"/>
        </w:rPr>
        <w:t>Knowing aggregates</w:t>
      </w:r>
      <w:r w:rsidRPr="00FF5F8C">
        <w:rPr>
          <w:rFonts w:ascii="Georgia" w:hAnsi="Georgia"/>
          <w:u w:val="single"/>
        </w:rPr>
        <w:t xml:space="preserve"> and averages, </w:t>
      </w:r>
      <w:r w:rsidRPr="00FF5F8C">
        <w:rPr>
          <w:rFonts w:ascii="Georgia" w:hAnsi="Georgia"/>
          <w:highlight w:val="yellow"/>
          <w:u w:val="single"/>
        </w:rPr>
        <w:t>they can</w:t>
      </w:r>
      <w:r w:rsidRPr="00FF5F8C">
        <w:rPr>
          <w:rFonts w:ascii="Georgia" w:hAnsi="Georgia"/>
          <w:u w:val="single"/>
        </w:rPr>
        <w:t xml:space="preserve"> proceed to </w:t>
      </w:r>
      <w:r w:rsidRPr="00FF5F8C">
        <w:rPr>
          <w:rFonts w:ascii="Georgia" w:hAnsi="Georgia"/>
          <w:highlight w:val="yellow"/>
          <w:u w:val="single"/>
        </w:rPr>
        <w:t>calculate</w:t>
      </w:r>
      <w:r w:rsidRPr="00FF5F8C">
        <w:rPr>
          <w:rFonts w:ascii="Georgia" w:hAnsi="Georgia"/>
          <w:u w:val="single"/>
        </w:rPr>
        <w:t xml:space="preserve"> the </w:t>
      </w:r>
      <w:r w:rsidRPr="00FF5F8C">
        <w:rPr>
          <w:rFonts w:ascii="Georgia" w:hAnsi="Georgia"/>
          <w:highlight w:val="yellow"/>
          <w:u w:val="single"/>
        </w:rPr>
        <w:t>utility payoffs</w:t>
      </w:r>
      <w:r w:rsidRPr="00FF5F8C">
        <w:rPr>
          <w:rFonts w:ascii="Georgia" w:hAnsi="Georgia"/>
          <w:u w:val="single"/>
        </w:rPr>
        <w:t xml:space="preserve"> from adopting each alternative possible general </w:t>
      </w:r>
      <w:proofErr w:type="gramStart"/>
      <w:r w:rsidRPr="00FF5F8C">
        <w:rPr>
          <w:rFonts w:ascii="Georgia" w:hAnsi="Georgia"/>
          <w:u w:val="single"/>
        </w:rPr>
        <w:t>rules</w:t>
      </w:r>
      <w:proofErr w:type="gramEnd"/>
      <w:r w:rsidRPr="00FF5F8C">
        <w:rPr>
          <w:rFonts w:ascii="Georgia" w:hAnsi="Georgia"/>
          <w:u w:val="single"/>
        </w:rPr>
        <w:t>.</w:t>
      </w:r>
    </w:p>
    <w:p w:rsidR="00825D9D" w:rsidRPr="00FF5F8C" w:rsidRDefault="00825D9D" w:rsidP="00825D9D">
      <w:pPr>
        <w:rPr>
          <w:rFonts w:ascii="Georgia" w:hAnsi="Georgia"/>
        </w:rPr>
      </w:pPr>
    </w:p>
    <w:p w:rsidR="00825D9D" w:rsidRPr="00FF5F8C" w:rsidRDefault="00825D9D" w:rsidP="00825D9D">
      <w:pPr>
        <w:pStyle w:val="Heading4"/>
        <w:rPr>
          <w:rFonts w:ascii="Georgia" w:hAnsi="Georgia"/>
        </w:rPr>
      </w:pPr>
      <w:r w:rsidRPr="00FF5F8C">
        <w:rPr>
          <w:rFonts w:ascii="Georgia" w:hAnsi="Georgia"/>
        </w:rPr>
        <w:t xml:space="preserve">Science proves non </w:t>
      </w:r>
      <w:proofErr w:type="spellStart"/>
      <w:r w:rsidRPr="00FF5F8C">
        <w:rPr>
          <w:rFonts w:ascii="Georgia" w:hAnsi="Georgia"/>
        </w:rPr>
        <w:t>util</w:t>
      </w:r>
      <w:proofErr w:type="spellEnd"/>
      <w:r w:rsidRPr="00FF5F8C">
        <w:rPr>
          <w:rFonts w:ascii="Georgia" w:hAnsi="Georgia"/>
        </w:rPr>
        <w:t xml:space="preserve"> ethics are impossible and our version of </w:t>
      </w:r>
      <w:proofErr w:type="spellStart"/>
      <w:r w:rsidRPr="00FF5F8C">
        <w:rPr>
          <w:rFonts w:ascii="Georgia" w:hAnsi="Georgia"/>
        </w:rPr>
        <w:t>util</w:t>
      </w:r>
      <w:proofErr w:type="spellEnd"/>
      <w:r w:rsidRPr="00FF5F8C">
        <w:rPr>
          <w:rFonts w:ascii="Georgia" w:hAnsi="Georgia"/>
        </w:rPr>
        <w:t xml:space="preserve"> solves all </w:t>
      </w:r>
      <w:proofErr w:type="spellStart"/>
      <w:r w:rsidRPr="00FF5F8C">
        <w:rPr>
          <w:rFonts w:ascii="Georgia" w:hAnsi="Georgia"/>
        </w:rPr>
        <w:t>aff</w:t>
      </w:r>
      <w:proofErr w:type="spellEnd"/>
      <w:r w:rsidRPr="00FF5F8C">
        <w:rPr>
          <w:rFonts w:ascii="Georgia" w:hAnsi="Georgia"/>
        </w:rPr>
        <w:t xml:space="preserve"> offense </w:t>
      </w:r>
    </w:p>
    <w:p w:rsidR="00825D9D" w:rsidRPr="00FF5F8C" w:rsidRDefault="00825D9D" w:rsidP="00825D9D">
      <w:pPr>
        <w:rPr>
          <w:rFonts w:ascii="Georgia" w:hAnsi="Georgia"/>
        </w:rPr>
      </w:pPr>
      <w:r w:rsidRPr="00FF5F8C">
        <w:rPr>
          <w:rStyle w:val="Style13ptBold"/>
          <w:rFonts w:ascii="Georgia" w:hAnsi="Georgia"/>
        </w:rPr>
        <w:t>Greene 10</w:t>
      </w:r>
      <w:r w:rsidRPr="00FF5F8C">
        <w:rPr>
          <w:rFonts w:ascii="Georgia" w:hAnsi="Georgia"/>
        </w:rPr>
        <w:t xml:space="preserve"> – Joshua, Associate Professor of Social science in the Department of Psychology at Harvard University </w:t>
      </w:r>
    </w:p>
    <w:p w:rsidR="00825D9D" w:rsidRPr="00FF5F8C" w:rsidRDefault="00825D9D" w:rsidP="00825D9D">
      <w:pPr>
        <w:rPr>
          <w:rFonts w:ascii="Georgia" w:hAnsi="Georgia"/>
        </w:rPr>
      </w:pPr>
      <w:r w:rsidRPr="00FF5F8C">
        <w:rPr>
          <w:rFonts w:ascii="Georgia" w:hAnsi="Georgia"/>
        </w:rPr>
        <w:t>(The Secret Joke of Kant’s Soul published in Moral Psychology: Historical and Contemporary Readings, accessed: www.fed.cuhk.edu.hk/~lchang/material/Evolutionary/Developmental/Greene-KantSoul.pdf)</w:t>
      </w:r>
    </w:p>
    <w:p w:rsidR="00825D9D" w:rsidRPr="00825D9D" w:rsidRDefault="00825D9D" w:rsidP="00825D9D">
      <w:pPr>
        <w:rPr>
          <w:rFonts w:ascii="Georgia" w:hAnsi="Georgia"/>
          <w:sz w:val="16"/>
        </w:rPr>
      </w:pPr>
      <w:r w:rsidRPr="00FF5F8C">
        <w:rPr>
          <w:rFonts w:ascii="Georgia" w:hAnsi="Georgia"/>
          <w:b/>
          <w:u w:val="single"/>
        </w:rPr>
        <w:t xml:space="preserve">What </w:t>
      </w:r>
      <w:r w:rsidRPr="00FF5F8C">
        <w:rPr>
          <w:rFonts w:ascii="Georgia" w:hAnsi="Georgia"/>
          <w:b/>
          <w:iCs/>
          <w:highlight w:val="yellow"/>
          <w:u w:val="single"/>
          <w:bdr w:val="single" w:sz="8" w:space="0" w:color="auto"/>
        </w:rPr>
        <w:t>turn-of-the-millennium science</w:t>
      </w:r>
      <w:r w:rsidRPr="00FF5F8C">
        <w:rPr>
          <w:rFonts w:ascii="Georgia" w:hAnsi="Georgia"/>
          <w:sz w:val="16"/>
          <w:highlight w:val="yellow"/>
        </w:rPr>
        <w:t xml:space="preserve"> </w:t>
      </w:r>
      <w:r w:rsidRPr="00FF5F8C">
        <w:rPr>
          <w:rFonts w:ascii="Georgia" w:hAnsi="Georgia"/>
          <w:b/>
          <w:highlight w:val="yellow"/>
          <w:u w:val="single"/>
        </w:rPr>
        <w:t>is telling us</w:t>
      </w:r>
      <w:r w:rsidRPr="00FF5F8C">
        <w:rPr>
          <w:rFonts w:ascii="Georgia" w:hAnsi="Georgia"/>
          <w:b/>
          <w:u w:val="single"/>
        </w:rPr>
        <w:t xml:space="preserve"> is that </w:t>
      </w:r>
      <w:r w:rsidRPr="00FF5F8C">
        <w:rPr>
          <w:rFonts w:ascii="Georgia" w:hAnsi="Georgia"/>
          <w:b/>
          <w:highlight w:val="yellow"/>
          <w:u w:val="single"/>
        </w:rPr>
        <w:t xml:space="preserve">human </w:t>
      </w:r>
      <w:r w:rsidRPr="00FF5F8C">
        <w:rPr>
          <w:rFonts w:ascii="Georgia" w:eastAsia="Malgun Gothic" w:hAnsi="Georgia"/>
          <w:b/>
          <w:iCs/>
          <w:highlight w:val="yellow"/>
          <w:u w:val="single"/>
          <w:bdr w:val="single" w:sz="8" w:space="0" w:color="auto"/>
        </w:rPr>
        <w:t>mo</w:t>
      </w:r>
      <w:r w:rsidRPr="00FF5F8C">
        <w:rPr>
          <w:rFonts w:ascii="Georgia" w:hAnsi="Georgia"/>
          <w:b/>
          <w:iCs/>
          <w:highlight w:val="yellow"/>
          <w:u w:val="single"/>
          <w:bdr w:val="single" w:sz="8" w:space="0" w:color="auto"/>
        </w:rPr>
        <w:t>ral judgment is not a pristine rational enterprise</w:t>
      </w:r>
      <w:r w:rsidRPr="00FF5F8C">
        <w:rPr>
          <w:rFonts w:ascii="Georgia" w:hAnsi="Georgia"/>
          <w:sz w:val="16"/>
        </w:rPr>
        <w:t xml:space="preserve">, that our </w:t>
      </w:r>
      <w:r w:rsidRPr="00FF5F8C">
        <w:rPr>
          <w:rFonts w:ascii="Georgia" w:hAnsi="Georgia"/>
          <w:b/>
          <w:u w:val="single"/>
        </w:rPr>
        <w:t xml:space="preserve">moral </w:t>
      </w:r>
      <w:r w:rsidRPr="00FF5F8C">
        <w:rPr>
          <w:rFonts w:ascii="Georgia" w:hAnsi="Georgia"/>
          <w:b/>
          <w:highlight w:val="yellow"/>
          <w:u w:val="single"/>
        </w:rPr>
        <w:t>judgments are driven by a hodgepodge of emotional dispositions</w:t>
      </w:r>
      <w:r w:rsidRPr="00FF5F8C">
        <w:rPr>
          <w:rFonts w:ascii="Georgia" w:hAnsi="Georgia"/>
          <w:b/>
          <w:u w:val="single"/>
        </w:rPr>
        <w:t xml:space="preserve">, which themselves were </w:t>
      </w:r>
      <w:r w:rsidRPr="00FF5F8C">
        <w:rPr>
          <w:rFonts w:ascii="Georgia" w:hAnsi="Georgia"/>
          <w:b/>
          <w:highlight w:val="yellow"/>
          <w:u w:val="single"/>
        </w:rPr>
        <w:t xml:space="preserve">shaped by a </w:t>
      </w:r>
      <w:r w:rsidRPr="0029691C">
        <w:rPr>
          <w:rFonts w:ascii="Georgia" w:hAnsi="Georgia"/>
          <w:b/>
          <w:u w:val="single"/>
        </w:rPr>
        <w:t xml:space="preserve">hodgepodge of </w:t>
      </w:r>
      <w:r w:rsidRPr="00FF5F8C">
        <w:rPr>
          <w:rFonts w:ascii="Georgia" w:hAnsi="Georgia"/>
          <w:b/>
          <w:highlight w:val="yellow"/>
          <w:u w:val="single"/>
        </w:rPr>
        <w:t>evolutionary forces,</w:t>
      </w:r>
      <w:r w:rsidRPr="00FF5F8C">
        <w:rPr>
          <w:rFonts w:ascii="Georgia" w:hAnsi="Georgia"/>
          <w:b/>
          <w:u w:val="single"/>
        </w:rPr>
        <w:t xml:space="preserve"> both </w:t>
      </w:r>
      <w:r w:rsidRPr="00FF5F8C">
        <w:rPr>
          <w:rFonts w:ascii="Georgia" w:hAnsi="Georgia"/>
          <w:b/>
          <w:highlight w:val="yellow"/>
          <w:u w:val="single"/>
        </w:rPr>
        <w:t>biological and cultural</w:t>
      </w:r>
      <w:r w:rsidRPr="00FF5F8C">
        <w:rPr>
          <w:rFonts w:ascii="Georgia" w:hAnsi="Georgia"/>
          <w:sz w:val="16"/>
        </w:rPr>
        <w:t xml:space="preserve">. </w:t>
      </w:r>
      <w:r w:rsidRPr="00FF5F8C">
        <w:rPr>
          <w:rFonts w:ascii="Georgia" w:hAnsi="Georgia"/>
          <w:b/>
          <w:u w:val="single"/>
        </w:rPr>
        <w:t xml:space="preserve">Because of this, </w:t>
      </w:r>
      <w:r w:rsidRPr="00FF5F8C">
        <w:rPr>
          <w:rFonts w:ascii="Georgia" w:hAnsi="Georgia"/>
          <w:b/>
          <w:highlight w:val="yellow"/>
          <w:u w:val="single"/>
        </w:rPr>
        <w:t xml:space="preserve">it is </w:t>
      </w:r>
      <w:r w:rsidRPr="00FF5F8C">
        <w:rPr>
          <w:rFonts w:ascii="Georgia" w:hAnsi="Georgia"/>
          <w:b/>
          <w:iCs/>
          <w:highlight w:val="yellow"/>
          <w:u w:val="single"/>
          <w:bdr w:val="single" w:sz="8" w:space="0" w:color="auto"/>
        </w:rPr>
        <w:t>exceedingly unlikely</w:t>
      </w:r>
      <w:r w:rsidRPr="00FF5F8C">
        <w:rPr>
          <w:rFonts w:ascii="Georgia" w:hAnsi="Georgia"/>
          <w:b/>
          <w:iCs/>
          <w:u w:val="single"/>
          <w:bdr w:val="single" w:sz="8" w:space="0" w:color="auto"/>
        </w:rPr>
        <w:t xml:space="preserve"> that </w:t>
      </w:r>
      <w:r w:rsidRPr="00FF5F8C">
        <w:rPr>
          <w:rFonts w:ascii="Georgia" w:hAnsi="Georgia"/>
          <w:b/>
          <w:iCs/>
          <w:highlight w:val="yellow"/>
          <w:u w:val="single"/>
          <w:bdr w:val="single" w:sz="8" w:space="0" w:color="auto"/>
        </w:rPr>
        <w:t>there is any</w:t>
      </w:r>
      <w:r w:rsidRPr="00FF5F8C">
        <w:rPr>
          <w:rFonts w:ascii="Georgia" w:hAnsi="Georgia"/>
          <w:b/>
          <w:iCs/>
          <w:u w:val="single"/>
          <w:bdr w:val="single" w:sz="8" w:space="0" w:color="auto"/>
        </w:rPr>
        <w:t xml:space="preserve"> rationally </w:t>
      </w:r>
      <w:r w:rsidRPr="00FF5F8C">
        <w:rPr>
          <w:rFonts w:ascii="Georgia" w:hAnsi="Georgia"/>
          <w:b/>
          <w:iCs/>
          <w:highlight w:val="yellow"/>
          <w:u w:val="single"/>
          <w:bdr w:val="single" w:sz="8" w:space="0" w:color="auto"/>
        </w:rPr>
        <w:t>coherent normative moral theory that can accommodate our moral intuitions</w:t>
      </w:r>
      <w:r w:rsidRPr="00FF5F8C">
        <w:rPr>
          <w:rFonts w:ascii="Georgia" w:hAnsi="Georgia"/>
          <w:sz w:val="16"/>
        </w:rPr>
        <w:t xml:space="preserve">. Moreover, </w:t>
      </w:r>
      <w:r w:rsidRPr="00FF5F8C">
        <w:rPr>
          <w:rFonts w:ascii="Georgia" w:hAnsi="Georgia"/>
          <w:b/>
          <w:u w:val="single"/>
        </w:rPr>
        <w:t>anyone who claims to have such a theory</w:t>
      </w:r>
      <w:r w:rsidRPr="00FF5F8C">
        <w:rPr>
          <w:rFonts w:ascii="Georgia" w:hAnsi="Georgia"/>
          <w:sz w:val="16"/>
        </w:rPr>
        <w:t xml:space="preserve">, or even part of one, </w:t>
      </w:r>
      <w:r w:rsidRPr="00FF5F8C">
        <w:rPr>
          <w:rFonts w:ascii="Georgia" w:hAnsi="Georgia"/>
          <w:b/>
          <w:iCs/>
          <w:u w:val="single"/>
          <w:bdr w:val="single" w:sz="8" w:space="0" w:color="auto"/>
        </w:rPr>
        <w:t>almost certainly doesn't</w:t>
      </w:r>
      <w:r w:rsidRPr="00FF5F8C">
        <w:rPr>
          <w:rFonts w:ascii="Georgia" w:hAnsi="Georgia"/>
          <w:sz w:val="16"/>
        </w:rPr>
        <w:t xml:space="preserve">. Instead, what that person probably has is a moral rationalization. </w:t>
      </w:r>
      <w:r w:rsidRPr="00FF5F8C">
        <w:rPr>
          <w:rFonts w:ascii="Georgia" w:hAnsi="Georgia"/>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FF5F8C">
        <w:rPr>
          <w:rFonts w:ascii="Georgia" w:hAnsi="Georgia"/>
          <w:sz w:val="16"/>
        </w:rPr>
        <w:t xml:space="preserve">Missing the Deontological </w:t>
      </w:r>
      <w:proofErr w:type="gramStart"/>
      <w:r w:rsidRPr="00FF5F8C">
        <w:rPr>
          <w:rFonts w:ascii="Georgia" w:hAnsi="Georgia"/>
          <w:sz w:val="16"/>
        </w:rPr>
        <w:t>Point</w:t>
      </w:r>
      <w:proofErr w:type="gramEnd"/>
      <w:r w:rsidRPr="00FF5F8C">
        <w:rPr>
          <w:rFonts w:ascii="Georgia" w:hAnsi="Georgia"/>
          <w:sz w:val="16"/>
        </w:rPr>
        <w:t xml:space="preserve"> I suspect that </w:t>
      </w:r>
      <w:r w:rsidRPr="00FF5F8C">
        <w:rPr>
          <w:rFonts w:ascii="Georgia" w:hAnsi="Georgia"/>
          <w:b/>
          <w:u w:val="single"/>
        </w:rPr>
        <w:t xml:space="preserve">rationalist </w:t>
      </w:r>
      <w:r w:rsidRPr="00617FD9">
        <w:rPr>
          <w:rFonts w:ascii="Georgia" w:hAnsi="Georgia"/>
          <w:b/>
          <w:highlight w:val="yellow"/>
          <w:u w:val="single"/>
        </w:rPr>
        <w:t xml:space="preserve">deontologists </w:t>
      </w:r>
      <w:r w:rsidRPr="005A01E4">
        <w:rPr>
          <w:rFonts w:ascii="Georgia" w:hAnsi="Georgia"/>
          <w:b/>
          <w:u w:val="single"/>
        </w:rPr>
        <w:t>will remain unmoved by the arguments presented here</w:t>
      </w:r>
      <w:r w:rsidRPr="005A01E4">
        <w:rPr>
          <w:rFonts w:ascii="Georgia" w:hAnsi="Georgia"/>
          <w:sz w:val="16"/>
        </w:rPr>
        <w:t xml:space="preserve">. Instead, I suspect, </w:t>
      </w:r>
      <w:r w:rsidRPr="005A01E4">
        <w:rPr>
          <w:rFonts w:ascii="Georgia" w:hAnsi="Georgia"/>
          <w:b/>
          <w:u w:val="single"/>
        </w:rPr>
        <w:t>they</w:t>
      </w:r>
      <w:r w:rsidRPr="005A01E4">
        <w:rPr>
          <w:rFonts w:ascii="Georgia" w:hAnsi="Georgia"/>
          <w:sz w:val="16"/>
        </w:rPr>
        <w:t xml:space="preserve"> </w:t>
      </w:r>
      <w:r w:rsidRPr="00617FD9">
        <w:rPr>
          <w:rFonts w:ascii="Georgia" w:hAnsi="Georgia"/>
          <w:b/>
          <w:highlight w:val="yellow"/>
          <w:u w:val="single"/>
        </w:rPr>
        <w:t>will insist</w:t>
      </w:r>
      <w:r w:rsidRPr="005A01E4">
        <w:rPr>
          <w:rFonts w:ascii="Georgia" w:hAnsi="Georgia"/>
          <w:b/>
          <w:u w:val="single"/>
        </w:rPr>
        <w:t xml:space="preserve"> that </w:t>
      </w:r>
      <w:r w:rsidRPr="00617FD9">
        <w:rPr>
          <w:rFonts w:ascii="Georgia" w:hAnsi="Georgia"/>
          <w:b/>
          <w:highlight w:val="yellow"/>
          <w:u w:val="single"/>
        </w:rPr>
        <w:t xml:space="preserve">I have </w:t>
      </w:r>
      <w:r w:rsidRPr="005A01E4">
        <w:rPr>
          <w:rFonts w:ascii="Georgia" w:hAnsi="Georgia"/>
          <w:b/>
          <w:iCs/>
          <w:u w:val="single"/>
          <w:bdr w:val="single" w:sz="8" w:space="0" w:color="auto"/>
        </w:rPr>
        <w:t xml:space="preserve">simply </w:t>
      </w:r>
      <w:r w:rsidRPr="00617FD9">
        <w:rPr>
          <w:rFonts w:ascii="Georgia" w:hAnsi="Georgia"/>
          <w:b/>
          <w:iCs/>
          <w:highlight w:val="yellow"/>
          <w:u w:val="single"/>
          <w:bdr w:val="single" w:sz="8" w:space="0" w:color="auto"/>
        </w:rPr>
        <w:t xml:space="preserve">misunderstood </w:t>
      </w:r>
      <w:r w:rsidRPr="005A01E4">
        <w:rPr>
          <w:rFonts w:ascii="Georgia" w:hAnsi="Georgia"/>
          <w:b/>
          <w:iCs/>
          <w:u w:val="single"/>
          <w:bdr w:val="single" w:sz="8" w:space="0" w:color="auto"/>
        </w:rPr>
        <w:t>what</w:t>
      </w:r>
      <w:r w:rsidRPr="005A01E4">
        <w:rPr>
          <w:rFonts w:ascii="Georgia" w:hAnsi="Georgia"/>
          <w:sz w:val="16"/>
        </w:rPr>
        <w:t xml:space="preserve"> Kant and like-minded </w:t>
      </w:r>
      <w:r w:rsidRPr="005A01E4">
        <w:rPr>
          <w:rFonts w:ascii="Georgia" w:hAnsi="Georgia"/>
          <w:b/>
          <w:iCs/>
          <w:u w:val="single"/>
          <w:bdr w:val="single" w:sz="8" w:space="0" w:color="auto"/>
        </w:rPr>
        <w:t>deontologists are</w:t>
      </w:r>
      <w:r w:rsidRPr="00FF5F8C">
        <w:rPr>
          <w:rFonts w:ascii="Georgia" w:hAnsi="Georgia"/>
          <w:b/>
          <w:iCs/>
          <w:u w:val="single"/>
          <w:bdr w:val="single" w:sz="8" w:space="0" w:color="auto"/>
        </w:rPr>
        <w:t xml:space="preserve"> all about</w:t>
      </w:r>
      <w:r w:rsidRPr="00FF5F8C">
        <w:rPr>
          <w:rFonts w:ascii="Georgia" w:hAnsi="Georgia"/>
          <w:sz w:val="16"/>
        </w:rPr>
        <w:t xml:space="preserve">. </w:t>
      </w:r>
      <w:r w:rsidRPr="00FF5F8C">
        <w:rPr>
          <w:rFonts w:ascii="Georgia" w:hAnsi="Georgia"/>
          <w:b/>
          <w:u w:val="single"/>
        </w:rPr>
        <w:t>Deontology, they will say, isn't about this intuition or that intuition</w:t>
      </w:r>
      <w:r w:rsidRPr="00FF5F8C">
        <w:rPr>
          <w:rFonts w:ascii="Georgia" w:hAnsi="Georgia"/>
          <w:sz w:val="16"/>
        </w:rPr>
        <w:t xml:space="preserve">. It's not defined by its normative differences with consequentialism. </w:t>
      </w:r>
      <w:r w:rsidRPr="00FF5F8C">
        <w:rPr>
          <w:rFonts w:ascii="Georgia" w:hAnsi="Georgia"/>
          <w:b/>
          <w:u w:val="single"/>
        </w:rPr>
        <w:t>Rather, deontology is about taking humanity seriously</w:t>
      </w:r>
      <w:r w:rsidRPr="00FF5F8C">
        <w:rPr>
          <w:rFonts w:ascii="Georgia" w:hAnsi="Georgia"/>
          <w:sz w:val="16"/>
        </w:rPr>
        <w:t>. Above all else, it's about respect for persons. It's about treating others as fellow rational creatures rather than as mere objects, about acting for reasons rational beings can share. And so on (</w:t>
      </w:r>
      <w:proofErr w:type="spellStart"/>
      <w:r w:rsidRPr="00FF5F8C">
        <w:rPr>
          <w:rFonts w:ascii="Georgia" w:hAnsi="Georgia"/>
          <w:sz w:val="16"/>
        </w:rPr>
        <w:t>Korsgaard</w:t>
      </w:r>
      <w:proofErr w:type="spellEnd"/>
      <w:r w:rsidRPr="00FF5F8C">
        <w:rPr>
          <w:rFonts w:ascii="Georgia" w:hAnsi="Georgia"/>
          <w:sz w:val="16"/>
        </w:rPr>
        <w:t xml:space="preserve">, 1996a; </w:t>
      </w:r>
      <w:proofErr w:type="spellStart"/>
      <w:r w:rsidRPr="00FF5F8C">
        <w:rPr>
          <w:rFonts w:ascii="Georgia" w:hAnsi="Georgia"/>
          <w:sz w:val="16"/>
        </w:rPr>
        <w:t>Korsgaard</w:t>
      </w:r>
      <w:proofErr w:type="spellEnd"/>
      <w:r w:rsidRPr="00FF5F8C">
        <w:rPr>
          <w:rFonts w:ascii="Georgia" w:hAnsi="Georgia"/>
          <w:sz w:val="16"/>
        </w:rPr>
        <w:t xml:space="preserve">, 1996b). </w:t>
      </w:r>
      <w:r w:rsidRPr="00FF5F8C">
        <w:rPr>
          <w:rFonts w:ascii="Georgia" w:hAnsi="Georgia"/>
          <w:b/>
          <w:u w:val="single"/>
        </w:rPr>
        <w:t xml:space="preserve">This is, no doubt, how many </w:t>
      </w:r>
      <w:r w:rsidRPr="00617FD9">
        <w:rPr>
          <w:rFonts w:ascii="Georgia" w:hAnsi="Georgia"/>
          <w:b/>
          <w:u w:val="single"/>
        </w:rPr>
        <w:t>deontologists</w:t>
      </w:r>
      <w:r w:rsidRPr="00FF5F8C">
        <w:rPr>
          <w:rFonts w:ascii="Georgia" w:hAnsi="Georgia"/>
          <w:b/>
          <w:u w:val="single"/>
        </w:rPr>
        <w:t xml:space="preserve"> see deontology. But </w:t>
      </w:r>
      <w:r w:rsidRPr="00617FD9">
        <w:rPr>
          <w:rFonts w:ascii="Georgia" w:hAnsi="Georgia"/>
          <w:b/>
          <w:highlight w:val="yellow"/>
          <w:u w:val="single"/>
        </w:rPr>
        <w:t>this</w:t>
      </w:r>
      <w:r w:rsidRPr="00FF5F8C">
        <w:rPr>
          <w:rFonts w:ascii="Georgia" w:hAnsi="Georgia"/>
          <w:b/>
          <w:u w:val="single"/>
        </w:rPr>
        <w:t xml:space="preserve"> </w:t>
      </w:r>
      <w:r w:rsidRPr="00FF5F8C">
        <w:rPr>
          <w:rFonts w:ascii="Georgia" w:hAnsi="Georgia"/>
          <w:b/>
          <w:highlight w:val="yellow"/>
          <w:u w:val="single"/>
        </w:rPr>
        <w:t>insider's view</w:t>
      </w:r>
      <w:r w:rsidRPr="00FF5F8C">
        <w:rPr>
          <w:rFonts w:ascii="Georgia" w:hAnsi="Georgia"/>
          <w:sz w:val="16"/>
        </w:rPr>
        <w:t xml:space="preserve">, as I've suggested, </w:t>
      </w:r>
      <w:r w:rsidRPr="00FF5F8C">
        <w:rPr>
          <w:rFonts w:ascii="Georgia" w:hAnsi="Georgia"/>
          <w:b/>
          <w:iCs/>
          <w:highlight w:val="yellow"/>
          <w:u w:val="single"/>
          <w:bdr w:val="single" w:sz="8" w:space="0" w:color="auto"/>
        </w:rPr>
        <w:t>may be misleading</w:t>
      </w:r>
      <w:r w:rsidRPr="00FF5F8C">
        <w:rPr>
          <w:rFonts w:ascii="Georgia" w:hAnsi="Georgia"/>
          <w:sz w:val="16"/>
        </w:rPr>
        <w:t xml:space="preserve">. </w:t>
      </w:r>
      <w:r w:rsidRPr="00FF5F8C">
        <w:rPr>
          <w:rFonts w:ascii="Georgia" w:hAnsi="Georgia"/>
          <w:b/>
          <w:u w:val="single"/>
        </w:rPr>
        <w:t>The problem</w:t>
      </w:r>
      <w:r w:rsidRPr="00FF5F8C">
        <w:rPr>
          <w:rFonts w:ascii="Georgia" w:hAnsi="Georgia"/>
          <w:sz w:val="16"/>
        </w:rPr>
        <w:t xml:space="preserve">, more specifically, </w:t>
      </w:r>
      <w:r w:rsidRPr="00FF5F8C">
        <w:rPr>
          <w:rFonts w:ascii="Georgia" w:hAnsi="Georgia"/>
          <w:b/>
          <w:iCs/>
          <w:u w:val="single"/>
          <w:bdr w:val="single" w:sz="8" w:space="0" w:color="auto"/>
        </w:rPr>
        <w:t xml:space="preserve">is that </w:t>
      </w:r>
      <w:r w:rsidRPr="00FF5F8C">
        <w:rPr>
          <w:rFonts w:ascii="Georgia" w:hAnsi="Georgia"/>
          <w:b/>
          <w:iCs/>
          <w:highlight w:val="yellow"/>
          <w:u w:val="single"/>
          <w:bdr w:val="single" w:sz="8" w:space="0" w:color="auto"/>
        </w:rPr>
        <w:t>it defines deontology in terms of values that are not distinctively deontological</w:t>
      </w:r>
      <w:r w:rsidRPr="00FF5F8C">
        <w:rPr>
          <w:rFonts w:ascii="Georgia" w:hAnsi="Georgia"/>
          <w:sz w:val="16"/>
        </w:rPr>
        <w:t xml:space="preserve">, though they may appear to be from the inside. </w:t>
      </w:r>
      <w:r w:rsidRPr="00FF5F8C">
        <w:rPr>
          <w:rFonts w:ascii="Georgia" w:hAnsi="Georgia"/>
          <w:b/>
          <w:u w:val="single"/>
        </w:rPr>
        <w:t xml:space="preserve">Consider the following analogy with religion. </w:t>
      </w:r>
      <w:r w:rsidRPr="00FF5F8C">
        <w:rPr>
          <w:rFonts w:ascii="Georgia" w:hAnsi="Georgia"/>
          <w:b/>
          <w:highlight w:val="yellow"/>
          <w:u w:val="single"/>
        </w:rPr>
        <w:t>When one asks a religious person to explain the essence</w:t>
      </w:r>
      <w:r w:rsidRPr="00FF5F8C">
        <w:rPr>
          <w:rFonts w:ascii="Georgia" w:hAnsi="Georgia"/>
          <w:b/>
          <w:u w:val="single"/>
        </w:rPr>
        <w:t xml:space="preserve"> of his religion, </w:t>
      </w:r>
      <w:r w:rsidRPr="00FF5F8C">
        <w:rPr>
          <w:rFonts w:ascii="Georgia" w:hAnsi="Georgia"/>
          <w:b/>
          <w:highlight w:val="yellow"/>
          <w:u w:val="single"/>
        </w:rPr>
        <w:t>one</w:t>
      </w:r>
      <w:r w:rsidRPr="00FF5F8C">
        <w:rPr>
          <w:rFonts w:ascii="Georgia" w:hAnsi="Georgia"/>
          <w:b/>
          <w:u w:val="single"/>
        </w:rPr>
        <w:t xml:space="preserve"> often </w:t>
      </w:r>
      <w:r w:rsidRPr="00FF5F8C">
        <w:rPr>
          <w:rFonts w:ascii="Georgia" w:hAnsi="Georgia"/>
          <w:b/>
          <w:highlight w:val="yellow"/>
          <w:u w:val="single"/>
        </w:rPr>
        <w:t>gets an answer like</w:t>
      </w:r>
      <w:r w:rsidRPr="00FF5F8C">
        <w:rPr>
          <w:rFonts w:ascii="Georgia" w:hAnsi="Georgia"/>
          <w:b/>
          <w:u w:val="single"/>
        </w:rPr>
        <w:t xml:space="preserve"> this: "</w:t>
      </w:r>
      <w:r w:rsidRPr="00FF5F8C">
        <w:rPr>
          <w:rFonts w:ascii="Georgia" w:hAnsi="Georgia"/>
          <w:b/>
          <w:highlight w:val="yellow"/>
          <w:u w:val="single"/>
        </w:rPr>
        <w:t>It's about love</w:t>
      </w:r>
      <w:r w:rsidRPr="00FF5F8C">
        <w:rPr>
          <w:rFonts w:ascii="Georgia" w:hAnsi="Georgia"/>
          <w:sz w:val="16"/>
        </w:rPr>
        <w:t xml:space="preserve">, really. It's about looking out for other people, looking beyond oneself. It's about community, being part of something larger than oneself." </w:t>
      </w:r>
      <w:r w:rsidRPr="005A01E4">
        <w:rPr>
          <w:rFonts w:ascii="Georgia" w:hAnsi="Georgia"/>
          <w:b/>
          <w:u w:val="single"/>
        </w:rPr>
        <w:t>This sort of answer</w:t>
      </w:r>
      <w:r w:rsidRPr="00FF5F8C">
        <w:rPr>
          <w:rFonts w:ascii="Georgia" w:hAnsi="Georgia"/>
          <w:b/>
          <w:u w:val="single"/>
        </w:rPr>
        <w:t xml:space="preserve"> accurately captures the phenomenology of many people's religion, but </w:t>
      </w:r>
      <w:r w:rsidRPr="00FF5F8C">
        <w:rPr>
          <w:rFonts w:ascii="Georgia" w:hAnsi="Georgia"/>
          <w:b/>
          <w:highlight w:val="yellow"/>
          <w:u w:val="single"/>
        </w:rPr>
        <w:t xml:space="preserve">it's </w:t>
      </w:r>
      <w:r w:rsidRPr="005A01E4">
        <w:rPr>
          <w:rFonts w:ascii="Georgia" w:hAnsi="Georgia"/>
          <w:b/>
          <w:u w:val="single"/>
        </w:rPr>
        <w:t xml:space="preserve">nevertheless </w:t>
      </w:r>
      <w:r w:rsidRPr="00FF5F8C">
        <w:rPr>
          <w:rFonts w:ascii="Georgia" w:hAnsi="Georgia"/>
          <w:b/>
          <w:highlight w:val="yellow"/>
          <w:u w:val="single"/>
        </w:rPr>
        <w:t>inadequate for distinguishing religion from other things</w:t>
      </w:r>
      <w:r w:rsidRPr="00FF5F8C">
        <w:rPr>
          <w:rFonts w:ascii="Georgia" w:hAnsi="Georgia"/>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FF5F8C">
        <w:rPr>
          <w:rFonts w:ascii="Georgia" w:hAnsi="Georgia"/>
          <w:b/>
          <w:u w:val="single"/>
        </w:rPr>
        <w:t xml:space="preserve">the standard </w:t>
      </w:r>
      <w:r w:rsidRPr="00FF5F8C">
        <w:rPr>
          <w:rFonts w:ascii="Georgia" w:hAnsi="Georgia"/>
          <w:b/>
          <w:highlight w:val="yellow"/>
          <w:u w:val="single"/>
        </w:rPr>
        <w:t>deontological/</w:t>
      </w:r>
      <w:r w:rsidRPr="00FF5F8C">
        <w:rPr>
          <w:rFonts w:ascii="Georgia" w:hAnsi="Georgia"/>
          <w:b/>
          <w:u w:val="single"/>
        </w:rPr>
        <w:t xml:space="preserve">Kantian </w:t>
      </w:r>
      <w:r w:rsidRPr="00FF5F8C">
        <w:rPr>
          <w:rFonts w:ascii="Georgia" w:hAnsi="Georgia"/>
          <w:b/>
          <w:highlight w:val="yellow"/>
          <w:u w:val="single"/>
        </w:rPr>
        <w:t>self-</w:t>
      </w:r>
      <w:proofErr w:type="spellStart"/>
      <w:r w:rsidRPr="00FF5F8C">
        <w:rPr>
          <w:rFonts w:ascii="Georgia" w:hAnsi="Georgia"/>
          <w:b/>
          <w:highlight w:val="yellow"/>
          <w:u w:val="single"/>
        </w:rPr>
        <w:t>characterizatons</w:t>
      </w:r>
      <w:proofErr w:type="spellEnd"/>
      <w:r w:rsidRPr="00FF5F8C">
        <w:rPr>
          <w:rFonts w:ascii="Georgia" w:hAnsi="Georgia"/>
          <w:b/>
          <w:highlight w:val="yellow"/>
          <w:u w:val="single"/>
        </w:rPr>
        <w:t xml:space="preserve"> </w:t>
      </w:r>
      <w:r w:rsidRPr="00FF5F8C">
        <w:rPr>
          <w:rFonts w:ascii="Georgia" w:hAnsi="Georgia"/>
          <w:b/>
          <w:iCs/>
          <w:highlight w:val="yellow"/>
          <w:u w:val="single"/>
          <w:bdr w:val="single" w:sz="8" w:space="0" w:color="auto"/>
        </w:rPr>
        <w:t>fail to distinguish deontology from other approaches to ethics</w:t>
      </w:r>
      <w:r w:rsidRPr="00FF5F8C">
        <w:rPr>
          <w:rFonts w:ascii="Georgia" w:hAnsi="Georgia"/>
          <w:sz w:val="16"/>
        </w:rPr>
        <w:t xml:space="preserve">. (See also Kagan (Kagan, 1997, pp. 70-78.) on the difficulty of defining deontology.) It seems to me that </w:t>
      </w:r>
      <w:r w:rsidRPr="00FF5F8C">
        <w:rPr>
          <w:rFonts w:ascii="Georgia" w:hAnsi="Georgia"/>
          <w:b/>
          <w:highlight w:val="yellow"/>
          <w:u w:val="single"/>
        </w:rPr>
        <w:t>consequentialists</w:t>
      </w:r>
      <w:r w:rsidRPr="00FF5F8C">
        <w:rPr>
          <w:rFonts w:ascii="Georgia" w:hAnsi="Georgia"/>
          <w:sz w:val="16"/>
          <w:highlight w:val="yellow"/>
        </w:rPr>
        <w:t>,</w:t>
      </w:r>
      <w:r w:rsidRPr="00FF5F8C">
        <w:rPr>
          <w:rFonts w:ascii="Georgia" w:hAnsi="Georgia"/>
          <w:sz w:val="16"/>
        </w:rPr>
        <w:t xml:space="preserve"> as much as anyone else, </w:t>
      </w:r>
      <w:r w:rsidRPr="00FF5F8C">
        <w:rPr>
          <w:rFonts w:ascii="Georgia" w:hAnsi="Georgia"/>
          <w:b/>
          <w:iCs/>
          <w:u w:val="single"/>
          <w:bdr w:val="single" w:sz="8" w:space="0" w:color="auto"/>
        </w:rPr>
        <w:t>have respect for persons</w:t>
      </w:r>
      <w:r w:rsidRPr="00FF5F8C">
        <w:rPr>
          <w:rFonts w:ascii="Georgia" w:hAnsi="Georgia"/>
          <w:sz w:val="16"/>
        </w:rPr>
        <w:t xml:space="preserve">, </w:t>
      </w:r>
      <w:r w:rsidRPr="00FF5F8C">
        <w:rPr>
          <w:rFonts w:ascii="Georgia" w:hAnsi="Georgia"/>
          <w:b/>
          <w:highlight w:val="yellow"/>
          <w:u w:val="single"/>
        </w:rPr>
        <w:t xml:space="preserve">are </w:t>
      </w:r>
      <w:r w:rsidRPr="00FF5F8C">
        <w:rPr>
          <w:rFonts w:ascii="Georgia" w:hAnsi="Georgia"/>
          <w:b/>
          <w:iCs/>
          <w:highlight w:val="yellow"/>
          <w:u w:val="single"/>
          <w:bdr w:val="single" w:sz="8" w:space="0" w:color="auto"/>
        </w:rPr>
        <w:t>against treating people as mere objects</w:t>
      </w:r>
      <w:r w:rsidRPr="00FF5F8C">
        <w:rPr>
          <w:rFonts w:ascii="Georgia" w:hAnsi="Georgia"/>
          <w:b/>
          <w:iCs/>
          <w:u w:val="single"/>
          <w:bdr w:val="single" w:sz="8" w:space="0" w:color="auto"/>
        </w:rPr>
        <w:t>,</w:t>
      </w:r>
      <w:r w:rsidRPr="00FF5F8C">
        <w:rPr>
          <w:rFonts w:ascii="Georgia" w:hAnsi="Georgia"/>
          <w:sz w:val="16"/>
        </w:rPr>
        <w:t xml:space="preserve"> </w:t>
      </w:r>
      <w:r w:rsidRPr="0029691C">
        <w:rPr>
          <w:rFonts w:ascii="Georgia" w:hAnsi="Georgia"/>
          <w:b/>
          <w:highlight w:val="yellow"/>
          <w:u w:val="single"/>
        </w:rPr>
        <w:t xml:space="preserve">wish </w:t>
      </w:r>
      <w:r w:rsidRPr="0029691C">
        <w:rPr>
          <w:rFonts w:ascii="Georgia" w:hAnsi="Georgia"/>
          <w:b/>
          <w:iCs/>
          <w:highlight w:val="yellow"/>
          <w:u w:val="single"/>
          <w:bdr w:val="single" w:sz="8" w:space="0" w:color="auto"/>
        </w:rPr>
        <w:t xml:space="preserve">to act for reasons </w:t>
      </w:r>
      <w:r w:rsidRPr="00FF5F8C">
        <w:rPr>
          <w:rFonts w:ascii="Georgia" w:hAnsi="Georgia"/>
          <w:b/>
          <w:iCs/>
          <w:u w:val="single"/>
          <w:bdr w:val="single" w:sz="8" w:space="0" w:color="auto"/>
        </w:rPr>
        <w:t xml:space="preserve">that </w:t>
      </w:r>
      <w:r w:rsidRPr="0029691C">
        <w:rPr>
          <w:rFonts w:ascii="Georgia" w:hAnsi="Georgia"/>
          <w:b/>
          <w:iCs/>
          <w:highlight w:val="yellow"/>
          <w:u w:val="single"/>
          <w:bdr w:val="single" w:sz="8" w:space="0" w:color="auto"/>
        </w:rPr>
        <w:t xml:space="preserve">rational creatures </w:t>
      </w:r>
      <w:r w:rsidRPr="00FF5F8C">
        <w:rPr>
          <w:rFonts w:ascii="Georgia" w:hAnsi="Georgia"/>
          <w:b/>
          <w:iCs/>
          <w:u w:val="single"/>
          <w:bdr w:val="single" w:sz="8" w:space="0" w:color="auto"/>
        </w:rPr>
        <w:t xml:space="preserve">can </w:t>
      </w:r>
      <w:r w:rsidRPr="0029691C">
        <w:rPr>
          <w:rFonts w:ascii="Georgia" w:hAnsi="Georgia"/>
          <w:b/>
          <w:iCs/>
          <w:highlight w:val="yellow"/>
          <w:u w:val="single"/>
          <w:bdr w:val="single" w:sz="8" w:space="0" w:color="auto"/>
        </w:rPr>
        <w:t>share</w:t>
      </w:r>
      <w:r w:rsidRPr="00FF5F8C">
        <w:rPr>
          <w:rFonts w:ascii="Georgia" w:hAnsi="Georgia"/>
          <w:b/>
          <w:u w:val="single"/>
        </w:rPr>
        <w:t>, etc</w:t>
      </w:r>
      <w:r w:rsidRPr="00FF5F8C">
        <w:rPr>
          <w:rFonts w:ascii="Georgia" w:hAnsi="Georgia"/>
          <w:sz w:val="16"/>
        </w:rPr>
        <w:t xml:space="preserve">. </w:t>
      </w:r>
      <w:r w:rsidRPr="0029691C">
        <w:rPr>
          <w:rFonts w:ascii="Georgia" w:hAnsi="Georgia"/>
          <w:b/>
          <w:u w:val="single"/>
        </w:rPr>
        <w:t xml:space="preserve">A </w:t>
      </w:r>
      <w:proofErr w:type="gramStart"/>
      <w:r w:rsidRPr="0029691C">
        <w:rPr>
          <w:rFonts w:ascii="Georgia" w:hAnsi="Georgia"/>
          <w:b/>
          <w:u w:val="single"/>
        </w:rPr>
        <w:t>consequentialist respects other persons</w:t>
      </w:r>
      <w:proofErr w:type="gramEnd"/>
      <w:r w:rsidRPr="0029691C">
        <w:rPr>
          <w:rFonts w:ascii="Georgia" w:hAnsi="Georgia"/>
          <w:b/>
          <w:u w:val="single"/>
        </w:rPr>
        <w:t>, and refrains from treating them as mere objects</w:t>
      </w:r>
      <w:r w:rsidRPr="00FF5F8C">
        <w:rPr>
          <w:rFonts w:ascii="Georgia" w:hAnsi="Georgia"/>
          <w:b/>
          <w:highlight w:val="yellow"/>
          <w:u w:val="single"/>
        </w:rPr>
        <w:t xml:space="preserve">, by </w:t>
      </w:r>
      <w:r w:rsidRPr="00FF5F8C">
        <w:rPr>
          <w:rFonts w:ascii="Georgia" w:hAnsi="Georgia"/>
          <w:b/>
          <w:iCs/>
          <w:highlight w:val="yellow"/>
          <w:u w:val="single"/>
          <w:bdr w:val="single" w:sz="8" w:space="0" w:color="auto"/>
        </w:rPr>
        <w:t>counting every person's well-being in the decision-making process</w:t>
      </w:r>
      <w:r w:rsidRPr="00FF5F8C">
        <w:rPr>
          <w:rFonts w:ascii="Georgia" w:hAnsi="Georgia"/>
          <w:sz w:val="16"/>
        </w:rPr>
        <w:t xml:space="preserve">. </w:t>
      </w:r>
      <w:r w:rsidRPr="00FF5F8C">
        <w:rPr>
          <w:rFonts w:ascii="Georgia" w:hAnsi="Georgia"/>
          <w:b/>
          <w:u w:val="single"/>
        </w:rPr>
        <w:t xml:space="preserve">Likewise, </w:t>
      </w:r>
      <w:r w:rsidRPr="00FF5F8C">
        <w:rPr>
          <w:rFonts w:ascii="Georgia" w:hAnsi="Georgia"/>
          <w:b/>
          <w:highlight w:val="yellow"/>
          <w:u w:val="single"/>
        </w:rPr>
        <w:t xml:space="preserve">a </w:t>
      </w:r>
      <w:proofErr w:type="gramStart"/>
      <w:r w:rsidRPr="00FF5F8C">
        <w:rPr>
          <w:rFonts w:ascii="Georgia" w:hAnsi="Georgia"/>
          <w:b/>
          <w:highlight w:val="yellow"/>
          <w:u w:val="single"/>
        </w:rPr>
        <w:t>consequentialist attempts</w:t>
      </w:r>
      <w:proofErr w:type="gramEnd"/>
      <w:r w:rsidRPr="00FF5F8C">
        <w:rPr>
          <w:rFonts w:ascii="Georgia" w:hAnsi="Georgia"/>
          <w:b/>
          <w:highlight w:val="yellow"/>
          <w:u w:val="single"/>
        </w:rPr>
        <w:t xml:space="preserve"> to act according to reasons that rational creatures can share by</w:t>
      </w:r>
      <w:r w:rsidRPr="00FF5F8C">
        <w:rPr>
          <w:rFonts w:ascii="Georgia" w:hAnsi="Georgia"/>
          <w:b/>
          <w:u w:val="single"/>
        </w:rPr>
        <w:t xml:space="preserve"> acting according to </w:t>
      </w:r>
      <w:r w:rsidRPr="00FF5F8C">
        <w:rPr>
          <w:rFonts w:ascii="Georgia" w:hAnsi="Georgia"/>
          <w:b/>
          <w:highlight w:val="yellow"/>
          <w:u w:val="single"/>
        </w:rPr>
        <w:t>principles</w:t>
      </w:r>
      <w:r w:rsidRPr="00FF5F8C">
        <w:rPr>
          <w:rFonts w:ascii="Georgia" w:hAnsi="Georgia"/>
          <w:b/>
          <w:u w:val="single"/>
        </w:rPr>
        <w:t xml:space="preserve"> </w:t>
      </w:r>
      <w:r w:rsidRPr="0029691C">
        <w:rPr>
          <w:rFonts w:ascii="Georgia" w:hAnsi="Georgia"/>
          <w:b/>
          <w:highlight w:val="yellow"/>
          <w:u w:val="single"/>
        </w:rPr>
        <w:t xml:space="preserve">that </w:t>
      </w:r>
      <w:r w:rsidRPr="0029691C">
        <w:rPr>
          <w:rFonts w:ascii="Georgia" w:hAnsi="Georgia"/>
          <w:b/>
          <w:iCs/>
          <w:highlight w:val="yellow"/>
          <w:u w:val="single"/>
          <w:bdr w:val="single" w:sz="8" w:space="0" w:color="auto"/>
        </w:rPr>
        <w:t>give equal weight to everyone's interests</w:t>
      </w:r>
      <w:r w:rsidRPr="00FF5F8C">
        <w:rPr>
          <w:rFonts w:ascii="Georgia" w:hAnsi="Georgia"/>
          <w:b/>
          <w:u w:val="single"/>
        </w:rPr>
        <w:t>, i.e. that are impartial</w:t>
      </w:r>
      <w:r w:rsidRPr="00FF5F8C">
        <w:rPr>
          <w:rFonts w:ascii="Georgia" w:hAnsi="Georgia"/>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FF5F8C">
        <w:rPr>
          <w:rFonts w:ascii="Georgia" w:hAnsi="Georgia"/>
          <w:b/>
          <w:u w:val="single"/>
        </w:rPr>
        <w:t xml:space="preserve">If you ask a </w:t>
      </w:r>
      <w:r w:rsidRPr="00FF5F8C">
        <w:rPr>
          <w:rFonts w:ascii="Georgia" w:hAnsi="Georgia"/>
          <w:b/>
          <w:highlight w:val="yellow"/>
          <w:u w:val="single"/>
        </w:rPr>
        <w:t>deontologicall</w:t>
      </w:r>
      <w:r w:rsidRPr="00FF5F8C">
        <w:rPr>
          <w:rFonts w:ascii="Georgia" w:hAnsi="Georgia"/>
          <w:b/>
          <w:u w:val="single"/>
        </w:rPr>
        <w:t>y-minded person why it's wrong to push someone in front of speeding trolley in order to save five others, you will get</w:t>
      </w:r>
      <w:r w:rsidRPr="00FF5F8C">
        <w:rPr>
          <w:rFonts w:ascii="Georgia" w:hAnsi="Georgia"/>
          <w:sz w:val="16"/>
        </w:rPr>
        <w:t xml:space="preserve"> characteristically deontological </w:t>
      </w:r>
      <w:r w:rsidRPr="00FF5F8C">
        <w:rPr>
          <w:rFonts w:ascii="Georgia" w:hAnsi="Georgia"/>
          <w:b/>
          <w:highlight w:val="yellow"/>
          <w:u w:val="single"/>
        </w:rPr>
        <w:t>answers</w:t>
      </w:r>
      <w:r w:rsidRPr="00FF5F8C">
        <w:rPr>
          <w:rFonts w:ascii="Georgia" w:hAnsi="Georgia"/>
          <w:sz w:val="16"/>
        </w:rPr>
        <w:t xml:space="preserve">. Some </w:t>
      </w:r>
      <w:r w:rsidRPr="00FF5F8C">
        <w:rPr>
          <w:rFonts w:ascii="Georgia" w:hAnsi="Georgia"/>
          <w:b/>
          <w:iCs/>
          <w:highlight w:val="yellow"/>
          <w:u w:val="single"/>
          <w:bdr w:val="single" w:sz="8" w:space="0" w:color="auto"/>
        </w:rPr>
        <w:t xml:space="preserve">will be </w:t>
      </w:r>
      <w:r w:rsidRPr="00FF5F8C">
        <w:rPr>
          <w:rFonts w:ascii="Georgia" w:eastAsia="Malgun Gothic" w:hAnsi="Georgia"/>
          <w:b/>
          <w:iCs/>
          <w:highlight w:val="yellow"/>
          <w:u w:val="single"/>
          <w:bdr w:val="single" w:sz="8" w:space="0" w:color="auto"/>
        </w:rPr>
        <w:t>tautological</w:t>
      </w:r>
      <w:r w:rsidRPr="00FF5F8C">
        <w:rPr>
          <w:rFonts w:ascii="Georgia" w:hAnsi="Georgia"/>
          <w:sz w:val="16"/>
        </w:rPr>
        <w:t xml:space="preserve">: </w:t>
      </w:r>
      <w:r w:rsidRPr="00FF5F8C">
        <w:rPr>
          <w:rFonts w:ascii="Georgia" w:hAnsi="Georgia"/>
          <w:b/>
          <w:iCs/>
          <w:u w:val="single"/>
          <w:bdr w:val="single" w:sz="8" w:space="0" w:color="auto"/>
        </w:rPr>
        <w:t>"Because it's murder!"</w:t>
      </w:r>
      <w:r w:rsidRPr="00FF5F8C">
        <w:rPr>
          <w:rFonts w:ascii="Georgia" w:hAnsi="Georgia"/>
          <w:sz w:val="16"/>
        </w:rPr>
        <w:t xml:space="preserve"> </w:t>
      </w:r>
      <w:r w:rsidRPr="00FF5F8C">
        <w:rPr>
          <w:rFonts w:ascii="Georgia" w:hAnsi="Georgia"/>
          <w:b/>
          <w:u w:val="single"/>
        </w:rPr>
        <w:t>Others will be more sophisticated: "The ends don't justify the means</w:t>
      </w:r>
      <w:r w:rsidRPr="00FF5F8C">
        <w:rPr>
          <w:rFonts w:ascii="Georgia" w:hAnsi="Georgia"/>
          <w:sz w:val="16"/>
        </w:rPr>
        <w:t xml:space="preserve">." "You have to respect people's rights." </w:t>
      </w:r>
      <w:r w:rsidRPr="0029691C">
        <w:rPr>
          <w:rFonts w:ascii="Georgia" w:hAnsi="Georgia"/>
          <w:b/>
          <w:iCs/>
          <w:highlight w:val="yellow"/>
          <w:u w:val="single"/>
          <w:bdr w:val="single" w:sz="8" w:space="0" w:color="auto"/>
        </w:rPr>
        <w:t>But</w:t>
      </w:r>
      <w:r w:rsidRPr="00FF5F8C">
        <w:rPr>
          <w:rFonts w:ascii="Georgia" w:hAnsi="Georgia"/>
          <w:sz w:val="16"/>
        </w:rPr>
        <w:t xml:space="preserve">, as we know, </w:t>
      </w:r>
      <w:r w:rsidRPr="00FF5F8C">
        <w:rPr>
          <w:rFonts w:ascii="Georgia" w:hAnsi="Georgia"/>
          <w:b/>
          <w:iCs/>
          <w:highlight w:val="yellow"/>
          <w:u w:val="single"/>
          <w:bdr w:val="single" w:sz="8" w:space="0" w:color="auto"/>
        </w:rPr>
        <w:t>these answers don't really explain anything</w:t>
      </w:r>
      <w:r w:rsidRPr="00FF5F8C">
        <w:rPr>
          <w:rFonts w:ascii="Georgia" w:hAnsi="Georgia"/>
          <w:sz w:val="16"/>
        </w:rPr>
        <w:t xml:space="preserve">, because </w:t>
      </w:r>
      <w:r w:rsidRPr="00FF5F8C">
        <w:rPr>
          <w:rFonts w:ascii="Georgia" w:hAnsi="Georgia"/>
          <w:b/>
          <w:u w:val="single"/>
        </w:rPr>
        <w:t>if you give the same people</w:t>
      </w:r>
      <w:r w:rsidRPr="00FF5F8C">
        <w:rPr>
          <w:rFonts w:ascii="Georgia" w:hAnsi="Georgia"/>
          <w:sz w:val="16"/>
        </w:rPr>
        <w:t xml:space="preserve"> (on different occasions) </w:t>
      </w:r>
      <w:r w:rsidRPr="00FF5F8C">
        <w:rPr>
          <w:rFonts w:ascii="Georgia" w:hAnsi="Georgia"/>
          <w:b/>
          <w:u w:val="single"/>
        </w:rPr>
        <w:t>the trolley case</w:t>
      </w:r>
      <w:r w:rsidRPr="00FF5F8C">
        <w:rPr>
          <w:rFonts w:ascii="Georgia" w:hAnsi="Georgia"/>
          <w:sz w:val="16"/>
        </w:rPr>
        <w:t xml:space="preserve"> or the loop case (See above), </w:t>
      </w:r>
      <w:r w:rsidRPr="00FF5F8C">
        <w:rPr>
          <w:rFonts w:ascii="Georgia" w:hAnsi="Georgia"/>
          <w:b/>
          <w:iCs/>
          <w:u w:val="single"/>
          <w:bdr w:val="single" w:sz="8" w:space="0" w:color="auto"/>
        </w:rPr>
        <w:t>they'll make the opposite judgment</w:t>
      </w:r>
      <w:r w:rsidRPr="00FF5F8C">
        <w:rPr>
          <w:rFonts w:ascii="Georgia" w:hAnsi="Georgia"/>
          <w:sz w:val="16"/>
        </w:rPr>
        <w:t xml:space="preserve">, even though their initial explanation concerning the footbridge case applies equally well to one or both of these cases. </w:t>
      </w:r>
      <w:r w:rsidRPr="00FF5F8C">
        <w:rPr>
          <w:rFonts w:ascii="Georgia" w:hAnsi="Georgia"/>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FF5F8C">
        <w:rPr>
          <w:rFonts w:ascii="Georgia" w:hAnsi="Georgia"/>
          <w:sz w:val="16"/>
        </w:rPr>
        <w:t xml:space="preserve">. Although these explanations are inevitably incomplete, </w:t>
      </w:r>
      <w:r w:rsidRPr="0029691C">
        <w:rPr>
          <w:rFonts w:ascii="Georgia" w:hAnsi="Georgia"/>
          <w:b/>
          <w:iCs/>
          <w:highlight w:val="yellow"/>
          <w:u w:val="single"/>
          <w:bdr w:val="single" w:sz="8" w:space="0" w:color="auto"/>
        </w:rPr>
        <w:t xml:space="preserve">there seems to be "something </w:t>
      </w:r>
      <w:r w:rsidRPr="00FF5F8C">
        <w:rPr>
          <w:rFonts w:ascii="Georgia" w:hAnsi="Georgia"/>
          <w:b/>
          <w:iCs/>
          <w:u w:val="single"/>
          <w:bdr w:val="single" w:sz="8" w:space="0" w:color="auto"/>
        </w:rPr>
        <w:t xml:space="preserve">deeply </w:t>
      </w:r>
      <w:r w:rsidRPr="0029691C">
        <w:rPr>
          <w:rFonts w:ascii="Georgia" w:hAnsi="Georgia"/>
          <w:b/>
          <w:iCs/>
          <w:highlight w:val="yellow"/>
          <w:u w:val="single"/>
          <w:bdr w:val="single" w:sz="8" w:space="0" w:color="auto"/>
        </w:rPr>
        <w:t>right</w:t>
      </w:r>
      <w:r w:rsidRPr="00FF5F8C">
        <w:rPr>
          <w:rFonts w:ascii="Georgia" w:hAnsi="Georgia"/>
          <w:b/>
          <w:iCs/>
          <w:u w:val="single"/>
          <w:bdr w:val="single" w:sz="8" w:space="0" w:color="auto"/>
        </w:rPr>
        <w:t xml:space="preserve">" about them </w:t>
      </w:r>
      <w:r w:rsidRPr="0029691C">
        <w:rPr>
          <w:rFonts w:ascii="Georgia" w:hAnsi="Georgia"/>
          <w:b/>
          <w:iCs/>
          <w:highlight w:val="yellow"/>
          <w:u w:val="single"/>
          <w:bdr w:val="single" w:sz="8" w:space="0" w:color="auto"/>
        </w:rPr>
        <w:t xml:space="preserve">because they give voice to </w:t>
      </w:r>
      <w:r w:rsidRPr="00FF5F8C">
        <w:rPr>
          <w:rFonts w:ascii="Georgia" w:hAnsi="Georgia"/>
          <w:b/>
          <w:iCs/>
          <w:u w:val="single"/>
          <w:bdr w:val="single" w:sz="8" w:space="0" w:color="auto"/>
        </w:rPr>
        <w:t xml:space="preserve">powerful moral </w:t>
      </w:r>
      <w:r w:rsidRPr="0029691C">
        <w:rPr>
          <w:rFonts w:ascii="Georgia" w:hAnsi="Georgia"/>
          <w:b/>
          <w:iCs/>
          <w:highlight w:val="yellow"/>
          <w:u w:val="single"/>
          <w:bdr w:val="single" w:sz="8" w:space="0" w:color="auto"/>
        </w:rPr>
        <w:t>emotions</w:t>
      </w:r>
      <w:r w:rsidRPr="00FF5F8C">
        <w:rPr>
          <w:rFonts w:ascii="Georgia" w:hAnsi="Georgia"/>
          <w:sz w:val="16"/>
        </w:rPr>
        <w:t xml:space="preserve">. </w:t>
      </w:r>
      <w:r w:rsidRPr="0029691C">
        <w:rPr>
          <w:rFonts w:ascii="Georgia" w:hAnsi="Georgia"/>
          <w:b/>
          <w:highlight w:val="yellow"/>
          <w:u w:val="single"/>
        </w:rPr>
        <w:t>But</w:t>
      </w:r>
      <w:r w:rsidRPr="00FF5F8C">
        <w:rPr>
          <w:rFonts w:ascii="Georgia" w:hAnsi="Georgia"/>
          <w:b/>
          <w:u w:val="single"/>
        </w:rPr>
        <w:t xml:space="preserve">, </w:t>
      </w:r>
      <w:r w:rsidRPr="00FF5F8C">
        <w:rPr>
          <w:rFonts w:ascii="Georgia" w:hAnsi="Georgia"/>
          <w:b/>
          <w:highlight w:val="yellow"/>
          <w:u w:val="single"/>
        </w:rPr>
        <w:t>as with many religious people's accounts</w:t>
      </w:r>
      <w:r w:rsidRPr="00FF5F8C">
        <w:rPr>
          <w:rFonts w:ascii="Georgia" w:hAnsi="Georgia"/>
          <w:b/>
          <w:u w:val="single"/>
        </w:rPr>
        <w:t xml:space="preserve"> of what's essential to religion, </w:t>
      </w:r>
      <w:r w:rsidRPr="00FF5F8C">
        <w:rPr>
          <w:rFonts w:ascii="Georgia" w:hAnsi="Georgia"/>
          <w:b/>
          <w:highlight w:val="yellow"/>
          <w:u w:val="single"/>
        </w:rPr>
        <w:t>they don't really explain what's distinctive about the philosophy in question</w:t>
      </w:r>
      <w:r w:rsidRPr="00FF5F8C">
        <w:rPr>
          <w:rFonts w:ascii="Georgia" w:hAnsi="Georgia"/>
          <w:sz w:val="16"/>
          <w:highlight w:val="yellow"/>
        </w:rPr>
        <w:t>.</w:t>
      </w:r>
      <w:r w:rsidRPr="00FF5F8C">
        <w:rPr>
          <w:rFonts w:ascii="Georgia" w:hAnsi="Georgia"/>
          <w:sz w:val="16"/>
        </w:rPr>
        <w:t xml:space="preserve"> </w:t>
      </w:r>
    </w:p>
    <w:p w:rsidR="00825D9D" w:rsidRPr="00825D9D" w:rsidRDefault="001A3017" w:rsidP="00825D9D">
      <w:pPr>
        <w:pStyle w:val="Heading1"/>
      </w:pPr>
      <w:r>
        <w:t>Case</w:t>
      </w:r>
    </w:p>
    <w:p w:rsidR="00ED3AA6" w:rsidRDefault="00ED3AA6" w:rsidP="006B2FDC">
      <w:pPr>
        <w:pStyle w:val="Heading2"/>
      </w:pPr>
      <w:bookmarkStart w:id="0" w:name="_GoBack"/>
      <w:bookmarkEnd w:id="0"/>
      <w:r>
        <w:t>Shells</w:t>
      </w:r>
    </w:p>
    <w:p w:rsidR="006F2A80" w:rsidRDefault="006F2A80" w:rsidP="00ED3AA6">
      <w:proofErr w:type="spellStart"/>
      <w:r>
        <w:t>i</w:t>
      </w:r>
      <w:proofErr w:type="spellEnd"/>
      <w:r>
        <w:t xml:space="preserve">/m </w:t>
      </w:r>
      <w:proofErr w:type="spellStart"/>
      <w:r>
        <w:t>tp</w:t>
      </w:r>
      <w:proofErr w:type="spellEnd"/>
      <w:r>
        <w:t xml:space="preserve"> both the shells</w:t>
      </w:r>
    </w:p>
    <w:p w:rsidR="006F2A80" w:rsidRDefault="006F2A80" w:rsidP="00ED3AA6">
      <w:r>
        <w:rPr>
          <w:noProof/>
        </w:rPr>
        <w:drawing>
          <wp:inline distT="0" distB="0" distL="0" distR="0" wp14:anchorId="19BAD564" wp14:editId="2F99263C">
            <wp:extent cx="5562600" cy="1168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2-02-19 at 3.02.43 PM.png"/>
                    <pic:cNvPicPr/>
                  </pic:nvPicPr>
                  <pic:blipFill>
                    <a:blip r:embed="rId9"/>
                    <a:stretch>
                      <a:fillRect/>
                    </a:stretch>
                  </pic:blipFill>
                  <pic:spPr>
                    <a:xfrm>
                      <a:off x="0" y="0"/>
                      <a:ext cx="5562600" cy="1168400"/>
                    </a:xfrm>
                    <a:prstGeom prst="rect">
                      <a:avLst/>
                    </a:prstGeom>
                  </pic:spPr>
                </pic:pic>
              </a:graphicData>
            </a:graphic>
          </wp:inline>
        </w:drawing>
      </w:r>
    </w:p>
    <w:p w:rsidR="006F2A80" w:rsidRDefault="006F2A80" w:rsidP="00ED3AA6"/>
    <w:p w:rsidR="00ED3AA6" w:rsidRPr="00ED3AA6" w:rsidRDefault="00ED3AA6" w:rsidP="00ED3AA6">
      <w:r>
        <w:t>c/I –</w:t>
      </w:r>
      <w:r w:rsidR="006F2A80">
        <w:rPr>
          <w:rFonts w:asciiTheme="minorHAnsi" w:hAnsiTheme="minorHAnsi" w:cstheme="minorHAnsi"/>
        </w:rPr>
        <w:t xml:space="preserve">we don’t have to </w:t>
      </w:r>
      <w:proofErr w:type="spellStart"/>
      <w:r w:rsidR="006F2A80">
        <w:rPr>
          <w:rFonts w:asciiTheme="minorHAnsi" w:hAnsiTheme="minorHAnsi" w:cstheme="minorHAnsi"/>
        </w:rPr>
        <w:t>dscolose</w:t>
      </w:r>
      <w:proofErr w:type="spellEnd"/>
      <w:r w:rsidR="006F2A80">
        <w:rPr>
          <w:rFonts w:asciiTheme="minorHAnsi" w:hAnsiTheme="minorHAnsi" w:cstheme="minorHAnsi"/>
        </w:rPr>
        <w:t xml:space="preserve"> round repos</w:t>
      </w:r>
    </w:p>
    <w:p w:rsidR="00ED3AA6" w:rsidRDefault="00ED3AA6" w:rsidP="00ED3AA6"/>
    <w:p w:rsidR="00ED3AA6" w:rsidRDefault="00ED3AA6" w:rsidP="00ED3AA6">
      <w:r>
        <w:t xml:space="preserve">Reasonability </w:t>
      </w:r>
    </w:p>
    <w:p w:rsidR="00ED3AA6" w:rsidRPr="00ED3AA6" w:rsidRDefault="00ED3AA6" w:rsidP="00ED3AA6"/>
    <w:p w:rsidR="00ED3AA6" w:rsidRDefault="00ED3AA6" w:rsidP="00ED3AA6"/>
    <w:p w:rsidR="00ED3AA6" w:rsidRDefault="00ED3AA6" w:rsidP="00ED3AA6"/>
    <w:p w:rsidR="00ED3AA6" w:rsidRDefault="00ED3AA6" w:rsidP="00ED3AA6"/>
    <w:p w:rsidR="006F2A80" w:rsidRDefault="00ED3AA6" w:rsidP="006F2A80">
      <w:pPr>
        <w:pStyle w:val="Heading4"/>
      </w:pPr>
      <w:proofErr w:type="spellStart"/>
      <w:r>
        <w:t>c.i</w:t>
      </w:r>
      <w:proofErr w:type="spellEnd"/>
      <w:r>
        <w:t xml:space="preserve"> - </w:t>
      </w:r>
      <w:r w:rsidR="006F2A80">
        <w:t>Debaters</w:t>
      </w:r>
      <w:r w:rsidR="006F2A80" w:rsidRPr="00BB4AA7">
        <w:t xml:space="preserve"> must disclose all constructive speech docs open source with highlighting on the NDCA LD </w:t>
      </w:r>
      <w:r w:rsidR="006F2A80">
        <w:t xml:space="preserve">for the current topic </w:t>
      </w:r>
      <w:r w:rsidR="006F2A80" w:rsidRPr="00BB4AA7">
        <w:t>wiki within an hour after debating</w:t>
      </w:r>
    </w:p>
    <w:p w:rsidR="006F2A80" w:rsidRDefault="006F2A80" w:rsidP="006F2A80">
      <w:r>
        <w:t xml:space="preserve">solves their offense – I </w:t>
      </w:r>
      <w:proofErr w:type="spellStart"/>
      <w:r>
        <w:t>deicolsed</w:t>
      </w:r>
      <w:proofErr w:type="spellEnd"/>
      <w:r>
        <w:t xml:space="preserve"> everything for this topic</w:t>
      </w:r>
    </w:p>
    <w:p w:rsidR="006F2A80" w:rsidRPr="006F2A80" w:rsidRDefault="006F2A80" w:rsidP="006F2A80"/>
    <w:p w:rsidR="00ED3AA6" w:rsidRPr="00ED3AA6" w:rsidRDefault="00ED3AA6" w:rsidP="00ED3AA6"/>
    <w:p w:rsidR="00ED3AA6" w:rsidRDefault="00ED3AA6" w:rsidP="006B2FDC">
      <w:pPr>
        <w:pStyle w:val="Heading2"/>
      </w:pPr>
      <w:r>
        <w:t xml:space="preserve">UV </w:t>
      </w:r>
    </w:p>
    <w:p w:rsidR="00ED3AA6" w:rsidRDefault="00ED3AA6" w:rsidP="00ED3AA6">
      <w:r>
        <w:t xml:space="preserve">They get 1ar theory but </w:t>
      </w:r>
      <w:proofErr w:type="spellStart"/>
      <w:r>
        <w:t>its</w:t>
      </w:r>
      <w:proofErr w:type="spellEnd"/>
      <w:r>
        <w:t xml:space="preserve"> not </w:t>
      </w:r>
      <w:proofErr w:type="spellStart"/>
      <w:r>
        <w:t>dtd</w:t>
      </w:r>
      <w:proofErr w:type="spellEnd"/>
    </w:p>
    <w:p w:rsidR="00ED3AA6" w:rsidRDefault="00ED3AA6" w:rsidP="00ED3AA6">
      <w:r>
        <w:t>First and last speech</w:t>
      </w:r>
    </w:p>
    <w:p w:rsidR="00ED3AA6" w:rsidRDefault="00ED3AA6" w:rsidP="00ED3AA6">
      <w:r>
        <w:t xml:space="preserve">Use reasonability – k2 prevent substance </w:t>
      </w:r>
      <w:proofErr w:type="spellStart"/>
      <w:r>
        <w:t>crowdout</w:t>
      </w:r>
      <w:proofErr w:type="spellEnd"/>
    </w:p>
    <w:p w:rsidR="00ED3AA6" w:rsidRDefault="00ED3AA6" w:rsidP="00ED3AA6"/>
    <w:p w:rsidR="00ED3AA6" w:rsidRPr="00ED3AA6" w:rsidRDefault="00ED3AA6" w:rsidP="00ED3AA6">
      <w:r>
        <w:t xml:space="preserve">Ideal theory not inevitable – </w:t>
      </w:r>
    </w:p>
    <w:p w:rsidR="008E3F30" w:rsidRDefault="008E3F30" w:rsidP="006B2FDC">
      <w:pPr>
        <w:pStyle w:val="Heading2"/>
      </w:pPr>
      <w:r>
        <w:t>Framing</w:t>
      </w:r>
    </w:p>
    <w:p w:rsidR="00EF265D" w:rsidRDefault="00EF265D" w:rsidP="00EF265D">
      <w:pPr>
        <w:pStyle w:val="Heading4"/>
      </w:pPr>
      <w:r>
        <w:t xml:space="preserve">Top-level: 1] none of these framework arguments have warrants—these are extremely complex normative claims that philosophers spend entire books justifying, which can’t be reduced to </w:t>
      </w:r>
      <w:proofErr w:type="gramStart"/>
      <w:r>
        <w:t>2 line</w:t>
      </w:r>
      <w:proofErr w:type="gramEnd"/>
      <w:r>
        <w:t xml:space="preserve"> analytic blips so err heavily neg</w:t>
      </w:r>
    </w:p>
    <w:p w:rsidR="00EF265D" w:rsidRDefault="00EF265D" w:rsidP="00EF265D">
      <w:pPr>
        <w:pStyle w:val="Heading4"/>
      </w:pPr>
      <w:r>
        <w:t>2] don’t vote on presumption or permissibility—encourages tricky blips that destroy substantive education and there’s always a 1% risk of offense. We get new 2ar responses because it wasn’t triggered until the 2nr.</w:t>
      </w:r>
    </w:p>
    <w:p w:rsidR="00EF265D" w:rsidRPr="00EF265D" w:rsidRDefault="00EF265D" w:rsidP="00EF265D"/>
    <w:p w:rsidR="008E3F30" w:rsidRDefault="00EF265D" w:rsidP="00EF265D">
      <w:pPr>
        <w:pStyle w:val="Heading4"/>
        <w:numPr>
          <w:ilvl w:val="0"/>
          <w:numId w:val="12"/>
        </w:numPr>
      </w:pPr>
      <w:r>
        <w:t>No regress – just because reason is good does not mean it’s the only thing we follow</w:t>
      </w:r>
    </w:p>
    <w:p w:rsidR="00EF265D" w:rsidRDefault="00EF265D" w:rsidP="00EF265D">
      <w:pPr>
        <w:pStyle w:val="Heading4"/>
        <w:numPr>
          <w:ilvl w:val="0"/>
          <w:numId w:val="12"/>
        </w:numPr>
      </w:pPr>
      <w:r>
        <w:t xml:space="preserve">Action theory goes neg--it relies on understanding the consequences of each individual step, i.e. the only way you know to turn the kettle on is because you know the consequence of that action as being necessary for brewing tea. And, the </w:t>
      </w:r>
      <w:proofErr w:type="spellStart"/>
      <w:r>
        <w:t>nc</w:t>
      </w:r>
      <w:proofErr w:type="spellEnd"/>
      <w:r>
        <w:t xml:space="preserve"> doesn’t deny that intentions are relevant it just says that consequences also matter</w:t>
      </w:r>
    </w:p>
    <w:p w:rsidR="00EF265D" w:rsidRDefault="00EF265D" w:rsidP="00EF265D">
      <w:pPr>
        <w:pStyle w:val="Heading4"/>
        <w:numPr>
          <w:ilvl w:val="0"/>
          <w:numId w:val="12"/>
        </w:numPr>
      </w:pPr>
      <w:r>
        <w:t xml:space="preserve">They conflate two meaning of the word reason. When I ask “Why should I be rational,” I don’t make an appeal to my </w:t>
      </w:r>
      <w:r>
        <w:rPr>
          <w:i/>
        </w:rPr>
        <w:t>practical</w:t>
      </w:r>
      <w:r>
        <w:t xml:space="preserve"> reason. Practical reason is merely a form of self-consciousness that allows us to distant ourselves from our desires and choose between them.</w:t>
      </w:r>
    </w:p>
    <w:p w:rsidR="00EF265D" w:rsidRDefault="00EF265D" w:rsidP="00EF265D">
      <w:pPr>
        <w:pStyle w:val="Heading4"/>
        <w:numPr>
          <w:ilvl w:val="0"/>
          <w:numId w:val="12"/>
        </w:numPr>
      </w:pPr>
      <w:r>
        <w:t xml:space="preserve">Epistemology wrong – you can look to consequences to determine </w:t>
      </w:r>
      <w:proofErr w:type="spellStart"/>
      <w:r>
        <w:t>whats</w:t>
      </w:r>
      <w:proofErr w:type="spellEnd"/>
      <w:r>
        <w:t xml:space="preserve"> moral</w:t>
      </w:r>
    </w:p>
    <w:p w:rsidR="00EF265D" w:rsidRDefault="00EF265D" w:rsidP="00EF265D">
      <w:pPr>
        <w:pStyle w:val="Heading4"/>
        <w:numPr>
          <w:ilvl w:val="0"/>
          <w:numId w:val="12"/>
        </w:numPr>
      </w:pPr>
      <w:r>
        <w:t>Death is something that everyone experiences the same and can unify action</w:t>
      </w:r>
    </w:p>
    <w:p w:rsidR="00EF265D" w:rsidRDefault="00EF265D" w:rsidP="00EF265D">
      <w:pPr>
        <w:pStyle w:val="Heading4"/>
      </w:pPr>
      <w:r>
        <w:t xml:space="preserve">6. </w:t>
      </w:r>
      <w:r>
        <w:t>No act omission/intent-foresight distinction:</w:t>
      </w:r>
    </w:p>
    <w:p w:rsidR="00EF265D" w:rsidRDefault="00EF265D" w:rsidP="00EF265D">
      <w:pPr>
        <w:pStyle w:val="Heading4"/>
      </w:pPr>
      <w:r>
        <w:t>A] Even if they’re technically different there isn’t a relevant moral distinction</w:t>
      </w:r>
    </w:p>
    <w:p w:rsidR="00EF265D" w:rsidRDefault="00EF265D" w:rsidP="00EF265D">
      <w:pPr>
        <w:pStyle w:val="Heading4"/>
      </w:pPr>
      <w:r>
        <w:t>B] doesn’t cause infinite obligations because we can use aggregation to determine that some actions aren’t as bad as others</w:t>
      </w:r>
    </w:p>
    <w:p w:rsidR="00EF265D" w:rsidRDefault="00EF265D" w:rsidP="00EF265D">
      <w:pPr>
        <w:pStyle w:val="Heading4"/>
      </w:pPr>
      <w:r>
        <w:t>C] reasonable calculation solves</w:t>
      </w:r>
    </w:p>
    <w:p w:rsidR="00EF265D" w:rsidRDefault="00EF265D" w:rsidP="00EF265D">
      <w:pPr>
        <w:pStyle w:val="Heading4"/>
      </w:pPr>
      <w:r>
        <w:t xml:space="preserve">It doesn’t auto-justify their framework—they still need to answer our other framework justifications and it doesn’t auto-negate because we’ve won the consequences of the </w:t>
      </w:r>
      <w:proofErr w:type="spellStart"/>
      <w:r>
        <w:t>aff</w:t>
      </w:r>
      <w:proofErr w:type="spellEnd"/>
      <w:r>
        <w:t xml:space="preserve"> are good</w:t>
      </w:r>
    </w:p>
    <w:p w:rsidR="00650E3B" w:rsidRDefault="00650E3B" w:rsidP="00650E3B"/>
    <w:p w:rsidR="00650E3B" w:rsidRPr="00505FBB" w:rsidRDefault="00650E3B" w:rsidP="00650E3B">
      <w:pPr>
        <w:pStyle w:val="Heading4"/>
      </w:pPr>
      <w:r w:rsidRPr="00505FBB">
        <w:t>Universalizability bad:</w:t>
      </w:r>
    </w:p>
    <w:p w:rsidR="00650E3B" w:rsidRDefault="00650E3B" w:rsidP="00650E3B">
      <w:pPr>
        <w:pStyle w:val="Heading4"/>
      </w:pPr>
      <w:r>
        <w:rPr>
          <w:u w:val="single"/>
        </w:rPr>
        <w:t>Rarity</w:t>
      </w:r>
      <w:r w:rsidRPr="008B4257">
        <w:rPr>
          <w:u w:val="single"/>
        </w:rPr>
        <w:t xml:space="preserve"> objection</w:t>
      </w:r>
      <w:r>
        <w:t xml:space="preserve">- I could tailor a maxim </w:t>
      </w:r>
      <w:r w:rsidRPr="008B4257">
        <w:rPr>
          <w:u w:val="single"/>
        </w:rPr>
        <w:t>super specifically</w:t>
      </w:r>
      <w:r>
        <w:t xml:space="preserve"> to a particular instance so that it wouldn’t fail the test of universalizability when applied to everyone, but would still be bad- there’s </w:t>
      </w:r>
      <w:r w:rsidRPr="008B4257">
        <w:rPr>
          <w:u w:val="single"/>
        </w:rPr>
        <w:t xml:space="preserve">no </w:t>
      </w:r>
      <w:proofErr w:type="spellStart"/>
      <w:r w:rsidRPr="008B4257">
        <w:rPr>
          <w:u w:val="single"/>
        </w:rPr>
        <w:t>brightline</w:t>
      </w:r>
      <w:proofErr w:type="spellEnd"/>
      <w:r>
        <w:t xml:space="preserve"> for what constitutes a morally relevant feature of a maxim so reject those arguments</w:t>
      </w:r>
    </w:p>
    <w:p w:rsidR="00650E3B" w:rsidRDefault="00650E3B" w:rsidP="00650E3B"/>
    <w:p w:rsidR="00650E3B" w:rsidRDefault="00650E3B" w:rsidP="00650E3B">
      <w:r>
        <w:t xml:space="preserve">At impact </w:t>
      </w:r>
      <w:proofErr w:type="spellStart"/>
      <w:r>
        <w:t>calc</w:t>
      </w:r>
      <w:proofErr w:type="spellEnd"/>
    </w:p>
    <w:p w:rsidR="00650E3B" w:rsidRDefault="00650E3B" w:rsidP="00650E3B">
      <w:r>
        <w:t>Answered the first point above</w:t>
      </w:r>
    </w:p>
    <w:p w:rsidR="00650E3B" w:rsidRDefault="00650E3B" w:rsidP="00650E3B">
      <w:pPr>
        <w:pStyle w:val="Heading4"/>
      </w:pPr>
      <w:r>
        <w:t>Induction doesn’t fail: it’s a basic axiom of logic that reliably guides action—deduction is equally circular and intuitions solve</w:t>
      </w:r>
    </w:p>
    <w:p w:rsidR="00650E3B" w:rsidRDefault="00650E3B" w:rsidP="00650E3B">
      <w:pPr>
        <w:pStyle w:val="Heading4"/>
        <w:rPr>
          <w:rFonts w:cs="Calibri"/>
        </w:rPr>
      </w:pPr>
      <w:r>
        <w:rPr>
          <w:rFonts w:cs="Calibri"/>
        </w:rPr>
        <w:t>Infinite consequences are too far in the future for humans to think of so we can’t evaluate them and they have 0 probability and extinction ends the line in value so we wouldn’t calculate consequences past that point</w:t>
      </w:r>
    </w:p>
    <w:p w:rsidR="00650E3B" w:rsidRDefault="00650E3B" w:rsidP="00650E3B">
      <w:pPr>
        <w:pStyle w:val="Heading4"/>
      </w:pPr>
      <w:r>
        <w:t>Yes aggregation—the government can reasonably aggregate using things like body count, access to basic resources, etc.</w:t>
      </w:r>
    </w:p>
    <w:p w:rsidR="00650E3B" w:rsidRPr="00650E3B" w:rsidRDefault="00650E3B" w:rsidP="00650E3B">
      <w:pPr>
        <w:pStyle w:val="Heading4"/>
      </w:pPr>
      <w:r>
        <w:t>Yes culpability</w:t>
      </w:r>
      <w:r>
        <w:t>—foreseen consequences solve i.e. if I punch you in the face I’m responsible for the consequence of it hurting you</w:t>
      </w:r>
    </w:p>
    <w:p w:rsidR="00EF265D" w:rsidRPr="00EF265D" w:rsidRDefault="00EF265D" w:rsidP="00EF265D"/>
    <w:p w:rsidR="006B2FDC" w:rsidRDefault="00825D9D" w:rsidP="006B2FDC">
      <w:pPr>
        <w:pStyle w:val="Heading2"/>
      </w:pPr>
      <w:r>
        <w:t>Adv</w:t>
      </w:r>
    </w:p>
    <w:p w:rsidR="00825D9D" w:rsidRDefault="00825D9D" w:rsidP="00825D9D"/>
    <w:p w:rsidR="00825D9D" w:rsidRDefault="00825D9D" w:rsidP="00825D9D">
      <w:pPr>
        <w:pStyle w:val="Heading4"/>
      </w:pPr>
      <w:r>
        <w:t xml:space="preserve">None of their cards are about space – just about </w:t>
      </w:r>
      <w:proofErr w:type="spellStart"/>
      <w:r>
        <w:t>kant</w:t>
      </w:r>
      <w:proofErr w:type="spellEnd"/>
      <w:r>
        <w:t xml:space="preserve"> </w:t>
      </w:r>
    </w:p>
    <w:p w:rsidR="00825D9D" w:rsidRDefault="00825D9D" w:rsidP="00825D9D">
      <w:pPr>
        <w:pStyle w:val="Heading4"/>
      </w:pPr>
      <w:r>
        <w:t>Outer-space is a non-living thing – humans can appropriate it however they wish</w:t>
      </w:r>
    </w:p>
    <w:p w:rsidR="00825D9D" w:rsidRPr="000D7AA9" w:rsidRDefault="00825D9D" w:rsidP="00825D9D">
      <w:pPr>
        <w:rPr>
          <w:sz w:val="16"/>
        </w:rPr>
      </w:pPr>
      <w:r w:rsidRPr="000D7AA9">
        <w:rPr>
          <w:sz w:val="16"/>
        </w:rPr>
        <w:t xml:space="preserve">Brian </w:t>
      </w:r>
      <w:r w:rsidRPr="000D7AA9">
        <w:rPr>
          <w:rStyle w:val="Style13ptBold"/>
        </w:rPr>
        <w:t>Green, PhD, 14</w:t>
      </w:r>
      <w:r w:rsidRPr="000D7AA9">
        <w:rPr>
          <w:sz w:val="16"/>
        </w:rPr>
        <w:t xml:space="preserve"> [PhD Ethics and Social Theory] "Ethical Approaches to Astrobiology and Space Exploration: Comparing Kant, Mill, and Aristotle." (2014). </w:t>
      </w:r>
      <w:hyperlink r:id="rId10" w:history="1">
        <w:r w:rsidRPr="000D7AA9">
          <w:rPr>
            <w:rStyle w:val="Hyperlink"/>
            <w:sz w:val="16"/>
          </w:rPr>
          <w:t>https://www.academia.edu/20568708/Ethical_Approaches_to_Astrobiology_and_Space_Exploration_Comparing_Kant_Mill_and_Aristotle</w:t>
        </w:r>
      </w:hyperlink>
      <w:r w:rsidRPr="000D7AA9">
        <w:rPr>
          <w:sz w:val="16"/>
        </w:rPr>
        <w:t xml:space="preserve"> C.VC</w:t>
      </w:r>
    </w:p>
    <w:p w:rsidR="00825D9D" w:rsidRDefault="00825D9D" w:rsidP="00825D9D">
      <w:r w:rsidRPr="0035252A">
        <w:rPr>
          <w:rStyle w:val="StyleUnderline"/>
          <w:highlight w:val="yellow"/>
        </w:rPr>
        <w:t>For</w:t>
      </w:r>
      <w:r w:rsidRPr="0035252A">
        <w:rPr>
          <w:sz w:val="16"/>
          <w:highlight w:val="yellow"/>
        </w:rPr>
        <w:t xml:space="preserve"> </w:t>
      </w:r>
      <w:r w:rsidRPr="00E90102">
        <w:rPr>
          <w:sz w:val="16"/>
        </w:rPr>
        <w:t xml:space="preserve">non-life and </w:t>
      </w:r>
      <w:r w:rsidRPr="0035252A">
        <w:rPr>
          <w:rStyle w:val="StyleUnderline"/>
          <w:highlight w:val="yellow"/>
        </w:rPr>
        <w:t>Kantian deontology</w:t>
      </w:r>
      <w:r w:rsidRPr="00E90102">
        <w:rPr>
          <w:sz w:val="16"/>
        </w:rPr>
        <w:t xml:space="preserve">, Case 3), there is likewise a simple answer: </w:t>
      </w:r>
      <w:r w:rsidRPr="0035252A">
        <w:rPr>
          <w:rStyle w:val="StyleUnderline"/>
          <w:highlight w:val="yellow"/>
        </w:rPr>
        <w:t>nonliving things are just things. Non-living things are not a moral concern, they are merely instrumental</w:t>
      </w:r>
      <w:r w:rsidRPr="008840CC">
        <w:rPr>
          <w:rStyle w:val="StyleUnderline"/>
        </w:rPr>
        <w:t xml:space="preserve">, and as such </w:t>
      </w:r>
      <w:r w:rsidRPr="0035252A">
        <w:rPr>
          <w:rStyle w:val="StyleUnderline"/>
          <w:highlight w:val="yellow"/>
        </w:rPr>
        <w:t xml:space="preserve">intelligent creatures can </w:t>
      </w:r>
      <w:r w:rsidRPr="0035252A">
        <w:rPr>
          <w:rStyle w:val="Emphasis"/>
          <w:highlight w:val="yellow"/>
        </w:rPr>
        <w:t>treat these things as they wish</w:t>
      </w:r>
      <w:r w:rsidRPr="00E90102">
        <w:rPr>
          <w:sz w:val="16"/>
        </w:rPr>
        <w:t xml:space="preserve">. However, there is an odd exception to this conclusion which is worth mentioning (and which I note with a star in the table). Kant believed that if other planets were not yet inhabited, they someday would be. If this is the case, then what of planets currently without intelligent life but which may someday have it? Ought we to anticipate these intelligent creatures and therefore respect them proactively by respecting their prospective goods? Kant does not say (perhaps because he was not interested in speculating or because humans were, in his time, far from being in a position to affect the futures of these planets). However, given the importance of rational beings in Kant’s system (rationality, teleology, and morality are the purpose of universe12) the answer is possibly, or even probably, yes. How to actually morally relate to a place without intelligent life, but which may one day have it </w:t>
      </w:r>
      <w:proofErr w:type="gramStart"/>
      <w:r w:rsidRPr="00E90102">
        <w:rPr>
          <w:sz w:val="16"/>
        </w:rPr>
        <w:t>is</w:t>
      </w:r>
      <w:proofErr w:type="gramEnd"/>
      <w:r w:rsidRPr="00E90102">
        <w:rPr>
          <w:sz w:val="16"/>
        </w:rPr>
        <w:t xml:space="preserve"> something of an interesting question. </w:t>
      </w:r>
      <w:r w:rsidRPr="0035252A">
        <w:rPr>
          <w:rStyle w:val="StyleUnderline"/>
          <w:highlight w:val="yellow"/>
        </w:rPr>
        <w:t>The Earth’s Moon</w:t>
      </w:r>
      <w:r w:rsidRPr="00E90102">
        <w:rPr>
          <w:sz w:val="16"/>
        </w:rPr>
        <w:t xml:space="preserve">, for example, </w:t>
      </w:r>
      <w:r w:rsidRPr="0035252A">
        <w:rPr>
          <w:rStyle w:val="StyleUnderline"/>
          <w:highlight w:val="yellow"/>
        </w:rPr>
        <w:t xml:space="preserve">has no native life </w:t>
      </w:r>
      <w:r w:rsidRPr="00E251D4">
        <w:rPr>
          <w:rStyle w:val="StyleUnderline"/>
        </w:rPr>
        <w:t xml:space="preserve">(it may have the remains of life from Earth due to contamination from landers), </w:t>
      </w:r>
      <w:r w:rsidRPr="0035252A">
        <w:rPr>
          <w:rStyle w:val="StyleUnderline"/>
          <w:highlight w:val="yellow"/>
        </w:rPr>
        <w:t>and it never will evolve life of its own</w:t>
      </w:r>
      <w:r w:rsidRPr="00E251D4">
        <w:rPr>
          <w:rStyle w:val="StyleUnderline"/>
        </w:rPr>
        <w:t>, much less intelligent life, because it is too small to retain an atmosphere</w:t>
      </w:r>
      <w:r>
        <w:rPr>
          <w:rStyle w:val="StyleUnderline"/>
        </w:rPr>
        <w:t xml:space="preserve"> </w:t>
      </w:r>
      <w:r w:rsidRPr="00E251D4">
        <w:rPr>
          <w:rStyle w:val="StyleUnderline"/>
        </w:rPr>
        <w:t xml:space="preserve">and has almost no water. </w:t>
      </w:r>
      <w:r w:rsidRPr="0035252A">
        <w:rPr>
          <w:rStyle w:val="StyleUnderline"/>
          <w:highlight w:val="yellow"/>
        </w:rPr>
        <w:t>Mars</w:t>
      </w:r>
      <w:r w:rsidRPr="00E90102">
        <w:rPr>
          <w:sz w:val="16"/>
        </w:rPr>
        <w:t xml:space="preserve">, on the other hand, has a thin atmosphere and some water, and indeed may already have life that we have not yet detected, but the planetary environment </w:t>
      </w:r>
      <w:r w:rsidRPr="0035252A">
        <w:rPr>
          <w:rStyle w:val="StyleUnderline"/>
          <w:highlight w:val="yellow"/>
        </w:rPr>
        <w:t xml:space="preserve">is slowly degrading </w:t>
      </w:r>
      <w:r w:rsidRPr="00E251D4">
        <w:rPr>
          <w:rStyle w:val="StyleUnderline"/>
        </w:rPr>
        <w:t>and becoming a worse place for life to exist, thus reducing its probability of</w:t>
      </w:r>
      <w:r>
        <w:rPr>
          <w:rStyle w:val="StyleUnderline"/>
        </w:rPr>
        <w:t xml:space="preserve"> </w:t>
      </w:r>
      <w:r w:rsidRPr="00E251D4">
        <w:rPr>
          <w:rStyle w:val="StyleUnderline"/>
        </w:rPr>
        <w:t>ever evolving intelligence in the future</w:t>
      </w:r>
      <w:r w:rsidRPr="00E90102">
        <w:rPr>
          <w:sz w:val="16"/>
        </w:rPr>
        <w:t xml:space="preserve">. Jupiter’s moon Europa is another possibility for life in the solar system, in its undersurface ocean. This environment seems likely to be stable and is likely to remain stable for a very long time, thus raising the possibility that native life and intelligence could evolve there. From a Kantian perspective, then, </w:t>
      </w:r>
      <w:r w:rsidRPr="00D40F94">
        <w:rPr>
          <w:rStyle w:val="StyleUnderline"/>
        </w:rPr>
        <w:t>the moon has no potential for native intelligence and</w:t>
      </w:r>
      <w:r>
        <w:rPr>
          <w:rStyle w:val="StyleUnderline"/>
        </w:rPr>
        <w:t xml:space="preserve"> </w:t>
      </w:r>
      <w:r w:rsidRPr="00D40F94">
        <w:rPr>
          <w:rStyle w:val="StyleUnderline"/>
        </w:rPr>
        <w:t xml:space="preserve">therefore there are no prospective intelligent beings to respect there. </w:t>
      </w:r>
      <w:r w:rsidRPr="0035252A">
        <w:rPr>
          <w:rStyle w:val="StyleUnderline"/>
          <w:highlight w:val="yellow"/>
        </w:rPr>
        <w:t>The Moon is therefore now a thing and ever will be, thus it has no moral consideration</w:t>
      </w:r>
      <w:r w:rsidRPr="00D40F94">
        <w:rPr>
          <w:rStyle w:val="StyleUnderline"/>
        </w:rPr>
        <w:t>, as with everything else on it as well.</w:t>
      </w:r>
      <w:r>
        <w:rPr>
          <w:rStyle w:val="StyleUnderline"/>
        </w:rPr>
        <w:t xml:space="preserve"> </w:t>
      </w:r>
      <w:r w:rsidRPr="0035252A">
        <w:rPr>
          <w:rStyle w:val="StyleUnderline"/>
          <w:highlight w:val="yellow"/>
        </w:rPr>
        <w:t xml:space="preserve">Mars has a low probability of ever evolving more complex life </w:t>
      </w:r>
      <w:r w:rsidRPr="00D40F94">
        <w:rPr>
          <w:rStyle w:val="StyleUnderline"/>
        </w:rPr>
        <w:t>than it may already have – unless</w:t>
      </w:r>
      <w:r>
        <w:rPr>
          <w:rStyle w:val="StyleUnderline"/>
        </w:rPr>
        <w:t xml:space="preserve"> </w:t>
      </w:r>
      <w:r w:rsidRPr="00D40F94">
        <w:rPr>
          <w:rStyle w:val="StyleUnderline"/>
        </w:rPr>
        <w:t>humans enhance the environmental conditions there (which is itself a topic worthy of moral</w:t>
      </w:r>
      <w:r>
        <w:rPr>
          <w:rStyle w:val="StyleUnderline"/>
        </w:rPr>
        <w:t xml:space="preserve"> </w:t>
      </w:r>
      <w:r w:rsidRPr="00D40F94">
        <w:rPr>
          <w:rStyle w:val="StyleUnderline"/>
        </w:rPr>
        <w:t>consideration13). Mars long ago peaked in fertility for intelligent life, evolved none, and is now</w:t>
      </w:r>
      <w:r>
        <w:rPr>
          <w:rStyle w:val="StyleUnderline"/>
        </w:rPr>
        <w:t xml:space="preserve"> </w:t>
      </w:r>
      <w:r w:rsidRPr="00D40F94">
        <w:rPr>
          <w:rStyle w:val="StyleUnderline"/>
        </w:rPr>
        <w:t xml:space="preserve">in decline, </w:t>
      </w:r>
      <w:r w:rsidRPr="0035252A">
        <w:rPr>
          <w:rStyle w:val="StyleUnderline"/>
          <w:highlight w:val="yellow"/>
        </w:rPr>
        <w:t>and therefore requires no moral consideration either</w:t>
      </w:r>
      <w:r w:rsidRPr="00D40F94">
        <w:rPr>
          <w:rStyle w:val="StyleUnderline"/>
        </w:rPr>
        <w:t xml:space="preserve"> (absent human intervention).</w:t>
      </w:r>
      <w:r w:rsidRPr="00E90102">
        <w:rPr>
          <w:sz w:val="16"/>
        </w:rPr>
        <w:t xml:space="preserve"> Europa, however, could be evaluated differently from a Kantian perspective. Europa’s undersurface ocean may be a fertile place for the evolution of intelligent life far into the future, and therefore perhaps we should proactively respect it. Any life on Europa would likely be very different from life as we know it, but for Kant, the only criterion for respect is whether it is rational.</w:t>
      </w:r>
    </w:p>
    <w:p w:rsidR="00825D9D" w:rsidRDefault="00825D9D" w:rsidP="00825D9D">
      <w:pPr>
        <w:pStyle w:val="Heading4"/>
      </w:pPr>
      <w:r>
        <w:t>Private appropriation is justified – governments can recognize property claims of private individuals without needing to use force.</w:t>
      </w:r>
    </w:p>
    <w:p w:rsidR="00825D9D" w:rsidRPr="00214F3D" w:rsidRDefault="00825D9D" w:rsidP="00825D9D">
      <w:pPr>
        <w:rPr>
          <w:sz w:val="16"/>
        </w:rPr>
      </w:pPr>
      <w:r w:rsidRPr="00214F3D">
        <w:rPr>
          <w:sz w:val="16"/>
        </w:rPr>
        <w:t xml:space="preserve">Rand </w:t>
      </w:r>
      <w:proofErr w:type="spellStart"/>
      <w:r w:rsidRPr="00214F3D">
        <w:rPr>
          <w:rStyle w:val="Style13ptBold"/>
        </w:rPr>
        <w:t>Simberg</w:t>
      </w:r>
      <w:proofErr w:type="spellEnd"/>
      <w:r w:rsidRPr="00214F3D">
        <w:rPr>
          <w:rStyle w:val="Style13ptBold"/>
        </w:rPr>
        <w:t xml:space="preserve"> 12</w:t>
      </w:r>
      <w:r w:rsidRPr="00214F3D">
        <w:rPr>
          <w:sz w:val="16"/>
        </w:rPr>
        <w:t xml:space="preserve"> [MSE Technical Management], “Homesteading the Final Frontier A Practical Proposal for Securing Property Rights in Space,” COMPETITIVE ENTERPRISE INSTITUTE, April 2012 Issue Analysis 2012 No. 3, </w:t>
      </w:r>
      <w:hyperlink r:id="rId11" w:history="1">
        <w:r w:rsidRPr="00214F3D">
          <w:rPr>
            <w:rStyle w:val="Hyperlink"/>
            <w:sz w:val="16"/>
          </w:rPr>
          <w:t>https://cei.org/wp-content/uploads/2012/04/Rand-Simberg-Homesteading-the-Final-Frontier.pdf</w:t>
        </w:r>
      </w:hyperlink>
      <w:r w:rsidRPr="00214F3D">
        <w:rPr>
          <w:sz w:val="16"/>
        </w:rPr>
        <w:t xml:space="preserve"> C.VC</w:t>
      </w:r>
    </w:p>
    <w:p w:rsidR="00825D9D" w:rsidRPr="006852EA" w:rsidRDefault="00825D9D" w:rsidP="00825D9D">
      <w:pPr>
        <w:rPr>
          <w:sz w:val="16"/>
        </w:rPr>
      </w:pPr>
      <w:r w:rsidRPr="006852EA">
        <w:rPr>
          <w:sz w:val="16"/>
        </w:rPr>
        <w:t xml:space="preserve">But is it true that any recognition of off-planet property claims is de facto a violation of the Outer Space Treaty? Not necessarily. For instance, one could argue that the existence of </w:t>
      </w:r>
      <w:r w:rsidRPr="0035252A">
        <w:rPr>
          <w:rStyle w:val="StyleUnderline"/>
          <w:highlight w:val="yellow"/>
        </w:rPr>
        <w:t xml:space="preserve">the Moon Treaty is </w:t>
      </w:r>
      <w:r w:rsidRPr="00214E7A">
        <w:rPr>
          <w:rStyle w:val="StyleUnderline"/>
        </w:rPr>
        <w:t xml:space="preserve">in and of itself </w:t>
      </w:r>
      <w:r w:rsidRPr="0035252A">
        <w:rPr>
          <w:rStyle w:val="StyleUnderline"/>
          <w:highlight w:val="yellow"/>
        </w:rPr>
        <w:t xml:space="preserve">a refutation of the notion that the Outer Space Treaty </w:t>
      </w:r>
      <w:proofErr w:type="gramStart"/>
      <w:r w:rsidRPr="0035252A">
        <w:rPr>
          <w:rStyle w:val="StyleUnderline"/>
          <w:highlight w:val="yellow"/>
        </w:rPr>
        <w:t>outlaws</w:t>
      </w:r>
      <w:proofErr w:type="gramEnd"/>
      <w:r w:rsidRPr="0035252A">
        <w:rPr>
          <w:rStyle w:val="StyleUnderline"/>
          <w:highlight w:val="yellow"/>
        </w:rPr>
        <w:t xml:space="preserve"> private property </w:t>
      </w:r>
      <w:r w:rsidRPr="00214E7A">
        <w:rPr>
          <w:rStyle w:val="StyleUnderline"/>
        </w:rPr>
        <w:t xml:space="preserve">in space, </w:t>
      </w:r>
      <w:r w:rsidRPr="0035252A">
        <w:rPr>
          <w:rStyle w:val="StyleUnderline"/>
          <w:highlight w:val="yellow"/>
        </w:rPr>
        <w:t xml:space="preserve">or else there would be no need for another treaty that </w:t>
      </w:r>
      <w:r w:rsidRPr="00214E7A">
        <w:rPr>
          <w:rStyle w:val="StyleUnderline"/>
        </w:rPr>
        <w:t xml:space="preserve">essentially </w:t>
      </w:r>
      <w:r w:rsidRPr="0035252A">
        <w:rPr>
          <w:rStyle w:val="StyleUnderline"/>
          <w:highlight w:val="yellow"/>
        </w:rPr>
        <w:t>explicitly does so</w:t>
      </w:r>
      <w:r w:rsidRPr="006852EA">
        <w:rPr>
          <w:sz w:val="16"/>
        </w:rPr>
        <w:t>. And there is at least one potential loophole that could be exploited by appropriately worded legislation.</w:t>
      </w:r>
    </w:p>
    <w:p w:rsidR="00825D9D" w:rsidRPr="006852EA" w:rsidRDefault="00825D9D" w:rsidP="00825D9D">
      <w:pPr>
        <w:rPr>
          <w:sz w:val="16"/>
        </w:rPr>
      </w:pPr>
      <w:r w:rsidRPr="006852EA">
        <w:rPr>
          <w:sz w:val="16"/>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Under the treaty, </w:t>
      </w:r>
      <w:r w:rsidRPr="0035252A">
        <w:rPr>
          <w:rStyle w:val="StyleUnderline"/>
          <w:highlight w:val="yellow"/>
        </w:rPr>
        <w:t xml:space="preserve">it would </w:t>
      </w:r>
      <w:r w:rsidRPr="00214E7A">
        <w:rPr>
          <w:rStyle w:val="StyleUnderline"/>
        </w:rPr>
        <w:t xml:space="preserve">in fact </w:t>
      </w:r>
      <w:r w:rsidRPr="0035252A">
        <w:rPr>
          <w:rStyle w:val="StyleUnderline"/>
          <w:highlight w:val="yellow"/>
        </w:rPr>
        <w:t>be possible for a government</w:t>
      </w:r>
      <w:r w:rsidRPr="00214E7A">
        <w:rPr>
          <w:rStyle w:val="StyleUnderline"/>
        </w:rPr>
        <w:t xml:space="preserve">, or group of governments, </w:t>
      </w:r>
      <w:r w:rsidRPr="0035252A">
        <w:rPr>
          <w:rStyle w:val="StyleUnderline"/>
          <w:highlight w:val="yellow"/>
        </w:rPr>
        <w:t>to recognize the property claims of anyone who met specified conditions</w:t>
      </w:r>
      <w:r w:rsidRPr="00214E7A">
        <w:rPr>
          <w:rStyle w:val="StyleUnderline"/>
        </w:rPr>
        <w:t xml:space="preserve">, regardless of their citizenship or </w:t>
      </w:r>
      <w:r w:rsidRPr="00094E2E">
        <w:rPr>
          <w:rStyle w:val="StyleUnderline"/>
        </w:rPr>
        <w:t xml:space="preserve">nationality. </w:t>
      </w:r>
      <w:r w:rsidRPr="0035252A">
        <w:rPr>
          <w:rStyle w:val="StyleUnderline"/>
          <w:highlight w:val="yellow"/>
        </w:rPr>
        <w:t>Such cooperation would obviate the need for physical force to defend claims</w:t>
      </w:r>
      <w:r w:rsidRPr="006852EA">
        <w:rPr>
          <w:sz w:val="16"/>
        </w:rPr>
        <w:t>.</w:t>
      </w:r>
    </w:p>
    <w:p w:rsidR="00825D9D" w:rsidRPr="0056392A" w:rsidRDefault="00825D9D" w:rsidP="00825D9D">
      <w:r w:rsidRPr="006852EA">
        <w:rPr>
          <w:rStyle w:val="StyleUnderline"/>
        </w:rPr>
        <w:t>The argument that the treaty permits individual property rights was actually made from the very beginning</w:t>
      </w:r>
      <w:r w:rsidRPr="006852EA">
        <w:rPr>
          <w:sz w:val="16"/>
        </w:rPr>
        <w:t xml:space="preserve">. In 1969, two years after the treaty went into force, the late </w:t>
      </w:r>
      <w:r w:rsidRPr="0035252A">
        <w:rPr>
          <w:rStyle w:val="StyleUnderline"/>
          <w:highlight w:val="yellow"/>
        </w:rPr>
        <w:t>distinguished space-law professor</w:t>
      </w:r>
      <w:r w:rsidRPr="00094E2E">
        <w:rPr>
          <w:rStyle w:val="StyleUnderline"/>
        </w:rPr>
        <w:t xml:space="preserve">, Stephen </w:t>
      </w:r>
      <w:proofErr w:type="spellStart"/>
      <w:r w:rsidRPr="0035252A">
        <w:rPr>
          <w:rStyle w:val="StyleUnderline"/>
          <w:highlight w:val="yellow"/>
        </w:rPr>
        <w:t>Gorove</w:t>
      </w:r>
      <w:proofErr w:type="spellEnd"/>
      <w:r w:rsidRPr="0035252A">
        <w:rPr>
          <w:rStyle w:val="StyleUnderline"/>
          <w:highlight w:val="yellow"/>
        </w:rPr>
        <w:t xml:space="preserve">, noted that </w:t>
      </w:r>
      <w:r w:rsidRPr="00094E2E">
        <w:rPr>
          <w:rStyle w:val="StyleUnderline"/>
        </w:rPr>
        <w:t>under it, “[</w:t>
      </w:r>
      <w:r w:rsidRPr="0035252A">
        <w:rPr>
          <w:rStyle w:val="StyleUnderline"/>
          <w:highlight w:val="yellow"/>
        </w:rPr>
        <w:t xml:space="preserve">A]n individual acting on his own behalf </w:t>
      </w:r>
      <w:r w:rsidRPr="006852EA">
        <w:rPr>
          <w:rStyle w:val="StyleUnderline"/>
        </w:rPr>
        <w:t xml:space="preserve">or on behalf of another individual or a private association or an international organization </w:t>
      </w:r>
      <w:r w:rsidRPr="0035252A">
        <w:rPr>
          <w:rStyle w:val="StyleUnderline"/>
          <w:highlight w:val="yellow"/>
        </w:rPr>
        <w:t>could lawfully appropriate any part of outer space</w:t>
      </w:r>
      <w:r w:rsidRPr="006852EA">
        <w:rPr>
          <w:rStyle w:val="StyleUnderline"/>
        </w:rPr>
        <w:t>, including the [M]</w:t>
      </w:r>
      <w:proofErr w:type="spellStart"/>
      <w:r w:rsidRPr="006852EA">
        <w:rPr>
          <w:rStyle w:val="StyleUnderline"/>
        </w:rPr>
        <w:t>oon</w:t>
      </w:r>
      <w:proofErr w:type="spellEnd"/>
      <w:r w:rsidRPr="006852EA">
        <w:rPr>
          <w:rStyle w:val="StyleUnderline"/>
        </w:rPr>
        <w:t xml:space="preserve"> and other celestial bodies.”32 </w:t>
      </w:r>
      <w:r w:rsidRPr="0035252A">
        <w:rPr>
          <w:rStyle w:val="StyleUnderline"/>
          <w:highlight w:val="yellow"/>
        </w:rPr>
        <w:t>This clearly provides support for the concept of individual claims off planet under Article II</w:t>
      </w:r>
      <w:r w:rsidRPr="006852EA">
        <w:rPr>
          <w:rStyle w:val="StyleUnderline"/>
        </w:rPr>
        <w:t>.</w:t>
      </w:r>
    </w:p>
    <w:p w:rsidR="00825D9D" w:rsidRPr="00D9306E" w:rsidRDefault="00825D9D" w:rsidP="00825D9D">
      <w:pPr>
        <w:keepNext/>
        <w:keepLines/>
        <w:spacing w:before="40" w:after="0"/>
        <w:outlineLvl w:val="3"/>
        <w:rPr>
          <w:rFonts w:eastAsia="MS Gothic"/>
          <w:b/>
          <w:iCs/>
        </w:rPr>
      </w:pPr>
      <w:r w:rsidRPr="00D9306E">
        <w:rPr>
          <w:rFonts w:eastAsia="MS Gothic"/>
          <w:b/>
          <w:iCs/>
        </w:rPr>
        <w:t>Libertarianism mandates a market-oriented approach to space—that negates</w:t>
      </w:r>
    </w:p>
    <w:p w:rsidR="00825D9D" w:rsidRPr="00D9306E" w:rsidRDefault="00825D9D" w:rsidP="00825D9D">
      <w:pPr>
        <w:rPr>
          <w:rFonts w:eastAsia="Cambria"/>
        </w:rPr>
      </w:pPr>
      <w:r w:rsidRPr="00D9306E">
        <w:rPr>
          <w:rFonts w:eastAsia="Cambria"/>
          <w:b/>
          <w:bCs/>
          <w:u w:val="single"/>
        </w:rPr>
        <w:t>Broker 20</w:t>
      </w:r>
      <w:r w:rsidRPr="00D9306E">
        <w:rPr>
          <w:rFonts w:eastAsia="Cambria"/>
        </w:rPr>
        <w:t xml:space="preserve"> </w:t>
      </w:r>
      <w:r w:rsidRPr="00D9306E">
        <w:rPr>
          <w:rFonts w:eastAsia="Cambria"/>
          <w:szCs w:val="16"/>
        </w:rPr>
        <w:t xml:space="preserve">[(Tyler, work has been published in the Gonzaga Law Review, the Albany Law Review and the University of Memphis Law Review.) </w:t>
      </w:r>
      <w:r w:rsidRPr="00D9306E">
        <w:rPr>
          <w:rFonts w:eastAsia="Cambria"/>
          <w:b/>
          <w:sz w:val="16"/>
          <w:szCs w:val="16"/>
          <w:u w:val="single"/>
        </w:rPr>
        <w:t>“Space Law Can Only Be Libertarian Minded,”</w:t>
      </w:r>
      <w:r w:rsidRPr="00D9306E">
        <w:rPr>
          <w:rFonts w:eastAsia="Cambria"/>
          <w:szCs w:val="16"/>
        </w:rPr>
        <w:t xml:space="preserve"> Above the Law, 1-14-20, </w:t>
      </w:r>
      <w:hyperlink r:id="rId12" w:history="1">
        <w:r w:rsidRPr="00D9306E">
          <w:rPr>
            <w:rFonts w:eastAsia="Cambria"/>
            <w:szCs w:val="16"/>
          </w:rPr>
          <w:t>https://abovethelaw.com/2020/01/space-law-can-only-be-libertarian-minded/</w:t>
        </w:r>
      </w:hyperlink>
      <w:r w:rsidRPr="00D9306E">
        <w:rPr>
          <w:rFonts w:eastAsia="Cambria"/>
          <w:szCs w:val="16"/>
        </w:rPr>
        <w:t>] TDI</w:t>
      </w:r>
    </w:p>
    <w:p w:rsidR="00825D9D" w:rsidRDefault="00825D9D" w:rsidP="00825D9D">
      <w:pPr>
        <w:rPr>
          <w:rFonts w:eastAsia="Cambria"/>
          <w:b/>
          <w:u w:val="single"/>
        </w:rPr>
      </w:pPr>
      <w:r w:rsidRPr="00D9306E">
        <w:rPr>
          <w:rFonts w:eastAsia="Cambria"/>
          <w:sz w:val="12"/>
        </w:rPr>
        <w:t xml:space="preserve">The impact on human daily life from a transition to the virtually unlimited resource reality of space cannot be overstated. </w:t>
      </w:r>
      <w:r w:rsidRPr="00D9306E">
        <w:rPr>
          <w:rFonts w:eastAsia="Cambria"/>
          <w:b/>
          <w:u w:val="single"/>
        </w:rPr>
        <w:t xml:space="preserve">However, when it comes to the law, a minimalist, dare I say </w:t>
      </w:r>
      <w:r w:rsidRPr="00D9306E">
        <w:rPr>
          <w:rFonts w:eastAsia="Cambria"/>
          <w:b/>
          <w:highlight w:val="yellow"/>
          <w:u w:val="single"/>
        </w:rPr>
        <w:t>libertarian, approach appears as the only applicable system</w:t>
      </w:r>
      <w:r w:rsidRPr="00D9306E">
        <w:rPr>
          <w:rFonts w:eastAsia="Cambria"/>
          <w:b/>
          <w:u w:val="single"/>
        </w:rPr>
        <w:t xml:space="preserve">. </w:t>
      </w:r>
      <w:r w:rsidRPr="00D9306E">
        <w:rPr>
          <w:rFonts w:eastAsia="Cambria"/>
          <w:sz w:val="12"/>
        </w:rPr>
        <w:t xml:space="preserve">In the words of NASA, “2020 promises to be a big year for space exploration.” Yet, as Rand </w:t>
      </w:r>
      <w:proofErr w:type="spellStart"/>
      <w:r w:rsidRPr="00D9306E">
        <w:rPr>
          <w:rFonts w:eastAsia="Cambria"/>
          <w:sz w:val="12"/>
        </w:rPr>
        <w:t>Simberg</w:t>
      </w:r>
      <w:proofErr w:type="spellEnd"/>
      <w:r w:rsidRPr="00D9306E">
        <w:rPr>
          <w:rFonts w:eastAsia="Cambria"/>
          <w:sz w:val="12"/>
        </w:rPr>
        <w:t xml:space="preserve"> points out in Reason magazine, </w:t>
      </w:r>
      <w:r w:rsidRPr="00D9306E">
        <w:rPr>
          <w:rFonts w:eastAsia="Cambria"/>
          <w:b/>
          <w:u w:val="single"/>
        </w:rPr>
        <w:t xml:space="preserve">it is actually </w:t>
      </w:r>
      <w:r w:rsidRPr="00D9306E">
        <w:rPr>
          <w:rFonts w:eastAsia="Cambria"/>
          <w:b/>
          <w:highlight w:val="yellow"/>
          <w:u w:val="single"/>
        </w:rPr>
        <w:t>private</w:t>
      </w:r>
      <w:r w:rsidRPr="00D9306E">
        <w:rPr>
          <w:rFonts w:eastAsia="Cambria"/>
          <w:b/>
          <w:u w:val="single"/>
        </w:rPr>
        <w:t xml:space="preserve"> American </w:t>
      </w:r>
      <w:r w:rsidRPr="00D9306E">
        <w:rPr>
          <w:rFonts w:eastAsia="Cambria"/>
          <w:b/>
          <w:highlight w:val="yellow"/>
          <w:u w:val="single"/>
        </w:rPr>
        <w:t>investment</w:t>
      </w:r>
      <w:r w:rsidRPr="00D9306E">
        <w:rPr>
          <w:rFonts w:eastAsia="Cambria"/>
          <w:b/>
          <w:u w:val="single"/>
        </w:rPr>
        <w:t xml:space="preserve"> that </w:t>
      </w:r>
      <w:r w:rsidRPr="00D9306E">
        <w:rPr>
          <w:rFonts w:eastAsia="Cambria"/>
          <w:b/>
          <w:highlight w:val="yellow"/>
          <w:u w:val="single"/>
        </w:rPr>
        <w:t>is</w:t>
      </w:r>
      <w:r w:rsidRPr="00D9306E">
        <w:rPr>
          <w:rFonts w:eastAsia="Cambria"/>
          <w:b/>
          <w:u w:val="single"/>
        </w:rPr>
        <w:t xml:space="preserve"> currently </w:t>
      </w:r>
      <w:r w:rsidRPr="00D9306E">
        <w:rPr>
          <w:rFonts w:eastAsia="Cambria"/>
          <w:b/>
          <w:highlight w:val="yellow"/>
          <w:u w:val="single"/>
        </w:rPr>
        <w:t>moving space exploration</w:t>
      </w:r>
      <w:r w:rsidRPr="00D9306E">
        <w:rPr>
          <w:rFonts w:eastAsia="Cambria"/>
          <w:b/>
          <w:u w:val="single"/>
        </w:rPr>
        <w:t xml:space="preserve"> to “a pace unseen since the 1960s.”</w:t>
      </w:r>
      <w:r w:rsidRPr="00D9306E">
        <w:rPr>
          <w:rFonts w:eastAsia="Cambria"/>
          <w:sz w:val="12"/>
        </w:rPr>
        <w:t xml:space="preserve"> According to </w:t>
      </w:r>
      <w:proofErr w:type="spellStart"/>
      <w:r w:rsidRPr="00D9306E">
        <w:rPr>
          <w:rFonts w:eastAsia="Cambria"/>
          <w:sz w:val="12"/>
        </w:rPr>
        <w:t>Simberg</w:t>
      </w:r>
      <w:proofErr w:type="spellEnd"/>
      <w:r w:rsidRPr="00D9306E">
        <w:rPr>
          <w:rFonts w:eastAsia="Cambria"/>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D9306E">
        <w:rPr>
          <w:rFonts w:eastAsia="Cambria"/>
          <w:sz w:val="12"/>
        </w:rPr>
        <w:t>reality</w:t>
      </w:r>
      <w:proofErr w:type="gramEnd"/>
      <w:r w:rsidRPr="00D9306E">
        <w:rPr>
          <w:rFonts w:eastAsia="Cambria"/>
          <w:sz w:val="12"/>
        </w:rPr>
        <w:t xml:space="preserve">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w:t>
      </w:r>
      <w:proofErr w:type="spellStart"/>
      <w:r w:rsidRPr="00D9306E">
        <w:rPr>
          <w:rFonts w:eastAsia="Cambria"/>
          <w:sz w:val="12"/>
        </w:rPr>
        <w:t>Simberg</w:t>
      </w:r>
      <w:proofErr w:type="spellEnd"/>
      <w:r w:rsidRPr="00D9306E">
        <w:rPr>
          <w:rFonts w:eastAsia="Cambria"/>
          <w:sz w:val="12"/>
        </w:rPr>
        <w:t xml:space="preserve"> says, “bring to the fore a lot of ideological issues that up to now were just theoretical,” I believe it will also eliminate many economic and legal distinctions we currently utilize today. </w:t>
      </w:r>
      <w:r w:rsidRPr="00D9306E">
        <w:rPr>
          <w:rFonts w:eastAsia="Cambria"/>
          <w:b/>
          <w:u w:val="single"/>
        </w:rPr>
        <w:t xml:space="preserve">For example, the sheer number of resources we can already obtain in space means that </w:t>
      </w:r>
      <w:r w:rsidRPr="00D9306E">
        <w:rPr>
          <w:rFonts w:eastAsia="Cambria"/>
          <w:b/>
          <w:highlight w:val="yellow"/>
          <w:u w:val="single"/>
        </w:rPr>
        <w:t>in the rapidly near future, the distinction between a nonpublic</w:t>
      </w:r>
      <w:r w:rsidRPr="00D9306E">
        <w:rPr>
          <w:rFonts w:eastAsia="Cambria"/>
          <w:b/>
          <w:u w:val="single"/>
        </w:rPr>
        <w:t xml:space="preserve"> good </w:t>
      </w:r>
      <w:r w:rsidRPr="00D9306E">
        <w:rPr>
          <w:rFonts w:eastAsia="Cambria"/>
          <w:b/>
          <w:highlight w:val="yellow"/>
          <w:u w:val="single"/>
        </w:rPr>
        <w:t>or</w:t>
      </w:r>
      <w:r w:rsidRPr="00D9306E">
        <w:rPr>
          <w:rFonts w:eastAsia="Cambria"/>
          <w:b/>
          <w:u w:val="single"/>
        </w:rPr>
        <w:t xml:space="preserve"> a </w:t>
      </w:r>
      <w:r w:rsidRPr="00D9306E">
        <w:rPr>
          <w:rFonts w:eastAsia="Cambria"/>
          <w:b/>
          <w:highlight w:val="yellow"/>
          <w:u w:val="single"/>
        </w:rPr>
        <w:t>public good will be</w:t>
      </w:r>
      <w:r w:rsidRPr="00D9306E">
        <w:rPr>
          <w:rFonts w:eastAsia="Cambria"/>
          <w:b/>
          <w:u w:val="single"/>
        </w:rPr>
        <w:t xml:space="preserve"> rendered </w:t>
      </w:r>
      <w:r w:rsidRPr="00D9306E">
        <w:rPr>
          <w:rFonts w:eastAsia="Cambria"/>
          <w:b/>
          <w:highlight w:val="yellow"/>
          <w:u w:val="single"/>
        </w:rPr>
        <w:t>meaningless.</w:t>
      </w:r>
      <w:r w:rsidRPr="00D9306E">
        <w:rPr>
          <w:rFonts w:eastAsia="Cambria"/>
          <w:b/>
          <w:u w:val="single"/>
        </w:rPr>
        <w:t xml:space="preserve"> In other words, </w:t>
      </w:r>
      <w:r w:rsidRPr="00D9306E">
        <w:rPr>
          <w:rFonts w:eastAsia="Cambria"/>
          <w:b/>
          <w:highlight w:val="yellow"/>
          <w:u w:val="single"/>
        </w:rPr>
        <w:t xml:space="preserve">because the resources available within our solar system exist in such quantities, all goods will become </w:t>
      </w:r>
      <w:proofErr w:type="spellStart"/>
      <w:r w:rsidRPr="00D9306E">
        <w:rPr>
          <w:rFonts w:eastAsia="Cambria"/>
          <w:b/>
          <w:highlight w:val="yellow"/>
          <w:u w:val="single"/>
        </w:rPr>
        <w:t>nonrivalrous</w:t>
      </w:r>
      <w:proofErr w:type="spellEnd"/>
      <w:r w:rsidRPr="00D9306E">
        <w:rPr>
          <w:rFonts w:eastAsia="Cambria"/>
          <w:b/>
          <w:highlight w:val="yellow"/>
          <w:u w:val="single"/>
        </w:rPr>
        <w:t xml:space="preserve"> in their consumption and nonexcludable in their distribution</w:t>
      </w:r>
      <w:r w:rsidRPr="00D9306E">
        <w:rPr>
          <w:rFonts w:eastAsia="Cambria"/>
          <w:b/>
          <w:u w:val="single"/>
        </w:rPr>
        <w:t>.</w:t>
      </w:r>
      <w:r w:rsidRPr="00D9306E">
        <w:rPr>
          <w:rFonts w:eastAsia="Cambria"/>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D9306E">
        <w:rPr>
          <w:rFonts w:eastAsia="Cambria"/>
          <w:sz w:val="12"/>
        </w:rPr>
        <w:t>Simberg</w:t>
      </w:r>
      <w:proofErr w:type="spellEnd"/>
      <w:r w:rsidRPr="00D9306E">
        <w:rPr>
          <w:rFonts w:eastAsia="Cambria"/>
          <w:sz w:val="12"/>
        </w:rPr>
        <w:t xml:space="preserve">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D9306E">
        <w:rPr>
          <w:rFonts w:eastAsia="Cambria"/>
          <w:b/>
          <w:u w:val="single"/>
        </w:rPr>
        <w:t xml:space="preserve">Rather than panicking about the future, we should try embracing it, or at least meaningfully preparing for it. Currently, </w:t>
      </w:r>
      <w:r w:rsidRPr="00D9306E">
        <w:rPr>
          <w:rFonts w:eastAsia="Cambria"/>
          <w:b/>
          <w:highlight w:val="yellow"/>
          <w:u w:val="single"/>
        </w:rPr>
        <w:t>the Outer Space Treaty</w:t>
      </w:r>
      <w:r w:rsidRPr="00D9306E">
        <w:rPr>
          <w:rFonts w:eastAsia="Cambria"/>
          <w:b/>
          <w:u w:val="single"/>
        </w:rPr>
        <w:t xml:space="preserve">, or as some call it “the Magna Carta of Space,” </w:t>
      </w:r>
      <w:r w:rsidRPr="00D9306E">
        <w:rPr>
          <w:rFonts w:eastAsia="Cambria"/>
          <w:b/>
          <w:highlight w:val="yellow"/>
          <w:u w:val="single"/>
        </w:rPr>
        <w:t>is silent on the issue of whether private individuals or corporate entities can own territory in space</w:t>
      </w:r>
      <w:r w:rsidRPr="00D9306E">
        <w:rPr>
          <w:rFonts w:eastAsia="Cambria"/>
          <w:b/>
          <w:u w:val="single"/>
        </w:rPr>
        <w:t xml:space="preserve">. Regardless of whether governments allow it, however, </w:t>
      </w:r>
      <w:r w:rsidRPr="00D9306E">
        <w:rPr>
          <w:rFonts w:eastAsia="Cambria"/>
          <w:b/>
          <w:highlight w:val="yellow"/>
          <w:u w:val="single"/>
        </w:rPr>
        <w:t>private citizens are currently obtaining the ability to travel there</w:t>
      </w:r>
      <w:r w:rsidRPr="00D9306E">
        <w:rPr>
          <w:rFonts w:eastAsia="Cambria"/>
          <w:b/>
          <w:u w:val="single"/>
        </w:rPr>
        <w:t xml:space="preserve">, and if human history is any indicator, </w:t>
      </w:r>
      <w:r w:rsidRPr="00D9306E">
        <w:rPr>
          <w:rFonts w:eastAsia="Cambria"/>
          <w:b/>
          <w:highlight w:val="yellow"/>
          <w:u w:val="single"/>
        </w:rPr>
        <w:t>private homesteading will follow</w:t>
      </w:r>
      <w:r w:rsidRPr="00D9306E">
        <w:rPr>
          <w:rFonts w:eastAsia="Cambria"/>
          <w:sz w:val="12"/>
        </w:rPr>
        <w:t xml:space="preserve">, flag or no flag. We Americans know this is how a Wild West starts, where most regulation becomes the impractical pipe dream. </w:t>
      </w:r>
      <w:r w:rsidRPr="00D9306E">
        <w:rPr>
          <w:rFonts w:eastAsia="Cambria"/>
          <w:b/>
          <w:u w:val="single"/>
        </w:rPr>
        <w:t xml:space="preserve">But again, this would be a Wild West where </w:t>
      </w:r>
      <w:r w:rsidRPr="00D9306E">
        <w:rPr>
          <w:rFonts w:eastAsia="Cambria"/>
          <w:b/>
          <w:highlight w:val="yellow"/>
          <w:u w:val="single"/>
        </w:rPr>
        <w:t>the exploitation of human labor and fragile Earth ecosystem makes no economic sense, where every single human can be granted access to resources</w:t>
      </w:r>
      <w:r w:rsidRPr="00D9306E">
        <w:rPr>
          <w:rFonts w:eastAsia="Cambria"/>
          <w:b/>
          <w:u w:val="single"/>
        </w:rPr>
        <w:t xml:space="preserve"> that even the wealthiest among us now would envy, and where innovation and imagination become the only things we would recognize as currency. </w:t>
      </w:r>
      <w:r w:rsidRPr="00D9306E">
        <w:rPr>
          <w:rFonts w:eastAsia="Cambria"/>
          <w:b/>
          <w:highlight w:val="yellow"/>
          <w:u w:val="single"/>
        </w:rPr>
        <w:t>Only a libertarian-type system, that guarantees basic individual rights to life, liberty, and the pursuit of happiness could be valued and therefore human fidelity to a set of laws made possible, in such an existence</w:t>
      </w:r>
      <w:r w:rsidRPr="00D9306E">
        <w:rPr>
          <w:rFonts w:eastAsia="Cambria"/>
          <w:b/>
          <w:u w:val="single"/>
        </w:rPr>
        <w:t>.</w:t>
      </w:r>
    </w:p>
    <w:p w:rsidR="00825D9D" w:rsidRPr="00825D9D" w:rsidRDefault="00ED3AA6" w:rsidP="00ED3AA6">
      <w:pPr>
        <w:pStyle w:val="Heading4"/>
      </w:pPr>
      <w:r>
        <w:t>Their second card is just wrong – the outer space treaty is a form of international space law</w:t>
      </w:r>
    </w:p>
    <w:sectPr w:rsidR="00825D9D" w:rsidRPr="00825D9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FC76F6E"/>
    <w:multiLevelType w:val="hybridMultilevel"/>
    <w:tmpl w:val="FE2EE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25D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3017"/>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E3B"/>
    <w:rsid w:val="006529B9"/>
    <w:rsid w:val="00654695"/>
    <w:rsid w:val="0065500A"/>
    <w:rsid w:val="00655217"/>
    <w:rsid w:val="0065727C"/>
    <w:rsid w:val="00674A78"/>
    <w:rsid w:val="00696A16"/>
    <w:rsid w:val="006A4840"/>
    <w:rsid w:val="006A52A0"/>
    <w:rsid w:val="006A7E1D"/>
    <w:rsid w:val="006B2FDC"/>
    <w:rsid w:val="006C3A56"/>
    <w:rsid w:val="006D13F4"/>
    <w:rsid w:val="006D6AED"/>
    <w:rsid w:val="006E6D0B"/>
    <w:rsid w:val="006F126E"/>
    <w:rsid w:val="006F2A80"/>
    <w:rsid w:val="006F32C9"/>
    <w:rsid w:val="006F3834"/>
    <w:rsid w:val="006F5693"/>
    <w:rsid w:val="006F5D4C"/>
    <w:rsid w:val="00717B01"/>
    <w:rsid w:val="007227D9"/>
    <w:rsid w:val="0072491F"/>
    <w:rsid w:val="00725598"/>
    <w:rsid w:val="007374A1"/>
    <w:rsid w:val="007432CF"/>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5D9D"/>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3F30"/>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AA6"/>
    <w:rsid w:val="00ED3BBA"/>
    <w:rsid w:val="00ED4E12"/>
    <w:rsid w:val="00EE051B"/>
    <w:rsid w:val="00EE54B4"/>
    <w:rsid w:val="00EF1AD8"/>
    <w:rsid w:val="00EF265D"/>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5C0C4C14-4540-C84D-BFE2-FD234A73E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825D9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25D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25D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25D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25D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25D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5D9D"/>
  </w:style>
  <w:style w:type="character" w:customStyle="1" w:styleId="Heading1Char">
    <w:name w:val="Heading 1 Char"/>
    <w:aliases w:val="Pocket Char"/>
    <w:basedOn w:val="DefaultParagraphFont"/>
    <w:link w:val="Heading1"/>
    <w:uiPriority w:val="9"/>
    <w:rsid w:val="00825D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25D9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25D9D"/>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825D9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5"/>
    <w:qFormat/>
    <w:rsid w:val="00825D9D"/>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Bold Cite Char,Citation Char Char Char,ci,c,Bo,cite,9.5 pt"/>
    <w:basedOn w:val="DefaultParagraphFont"/>
    <w:uiPriority w:val="6"/>
    <w:qFormat/>
    <w:rsid w:val="00825D9D"/>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825D9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25D9D"/>
    <w:rPr>
      <w:color w:val="auto"/>
      <w:u w:val="none"/>
    </w:rPr>
  </w:style>
  <w:style w:type="character" w:styleId="Hyperlink">
    <w:name w:val="Hyperlink"/>
    <w:basedOn w:val="DefaultParagraphFont"/>
    <w:uiPriority w:val="99"/>
    <w:unhideWhenUsed/>
    <w:rsid w:val="00825D9D"/>
    <w:rPr>
      <w:color w:val="auto"/>
      <w:u w:val="none"/>
    </w:rPr>
  </w:style>
  <w:style w:type="paragraph" w:styleId="DocumentMap">
    <w:name w:val="Document Map"/>
    <w:basedOn w:val="Normal"/>
    <w:link w:val="DocumentMapChar"/>
    <w:uiPriority w:val="99"/>
    <w:semiHidden/>
    <w:unhideWhenUsed/>
    <w:rsid w:val="00825D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5D9D"/>
    <w:rPr>
      <w:rFonts w:ascii="Lucida Grande" w:hAnsi="Lucida Grande" w:cs="Lucida Grande"/>
    </w:rPr>
  </w:style>
  <w:style w:type="paragraph" w:customStyle="1" w:styleId="Emphasis1">
    <w:name w:val="Emphasis1"/>
    <w:basedOn w:val="Normal"/>
    <w:link w:val="Emphasis"/>
    <w:uiPriority w:val="7"/>
    <w:qFormat/>
    <w:rsid w:val="007432CF"/>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ListParagraph">
    <w:name w:val="List Paragraph"/>
    <w:basedOn w:val="Normal"/>
    <w:uiPriority w:val="34"/>
    <w:qFormat/>
    <w:rsid w:val="00EF26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bovethelaw.com/2020/01/space-law-can-only-be-libertarian-minde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i.org/wp-content/uploads/2012/04/Rand-Simberg-Homesteading-the-Final-Frontier.pdf" TargetMode="External"/><Relationship Id="rId5" Type="http://schemas.openxmlformats.org/officeDocument/2006/relationships/numbering" Target="numbering.xml"/><Relationship Id="rId10" Type="http://schemas.openxmlformats.org/officeDocument/2006/relationships/hyperlink" Target="https://www.academia.edu/20568708/Ethical_Approaches_to_Astrobiology_and_Space_Exploration_Comparing_Kant_Mill_and_Aristotle"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eeyaviradia/Desktop/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38B1E9C-325D-4445-A0A4-50A92BDB8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6627</Words>
  <Characters>37776</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44315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23DeeyaViradia</cp:lastModifiedBy>
  <cp:revision>6</cp:revision>
  <dcterms:created xsi:type="dcterms:W3CDTF">2022-02-19T22:39:00Z</dcterms:created>
  <dcterms:modified xsi:type="dcterms:W3CDTF">2022-02-19T23:11:00Z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